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628D4" w14:textId="58A924FB" w:rsidR="00FE6F9C" w:rsidRDefault="00FE6F9C" w:rsidP="00FE6F9C">
      <w:pPr>
        <w:pStyle w:val="Heading3"/>
      </w:pPr>
      <w:r>
        <w:t>1</w:t>
      </w:r>
    </w:p>
    <w:p w14:paraId="77FB653E" w14:textId="07B90F8C" w:rsidR="005504F1" w:rsidRPr="008F7A8A" w:rsidRDefault="005504F1" w:rsidP="005504F1">
      <w:pPr>
        <w:pStyle w:val="Heading4"/>
      </w:pPr>
      <w:r w:rsidRPr="008F7A8A">
        <w:t xml:space="preserve">Interpretation – the Affirmative must present a delineated enforcement mechanism for the Plan. To clarify they must state in in their speech - There is no normal means since terms are </w:t>
      </w:r>
      <w:r w:rsidRPr="008F7A8A">
        <w:rPr>
          <w:u w:val="single"/>
        </w:rPr>
        <w:t>negotiated contextually</w:t>
      </w:r>
      <w:r w:rsidRPr="008F7A8A">
        <w:t xml:space="preserve"> among member states.</w:t>
      </w:r>
    </w:p>
    <w:p w14:paraId="026802A0" w14:textId="77777777" w:rsidR="005504F1" w:rsidRPr="008F7A8A" w:rsidRDefault="005504F1" w:rsidP="005504F1">
      <w:pPr>
        <w:rPr>
          <w:sz w:val="16"/>
          <w:szCs w:val="26"/>
        </w:rPr>
      </w:pPr>
      <w:r w:rsidRPr="008F7A8A">
        <w:rPr>
          <w:rStyle w:val="Style13ptBold"/>
          <w:szCs w:val="26"/>
        </w:rPr>
        <w:t>WTO</w:t>
      </w:r>
      <w:r w:rsidRPr="008F7A8A">
        <w:rPr>
          <w:rStyle w:val="Style13ptBold"/>
          <w:sz w:val="16"/>
          <w:szCs w:val="26"/>
        </w:rPr>
        <w:t xml:space="preserve"> </w:t>
      </w:r>
      <w:r w:rsidRPr="008F7A8A">
        <w:rPr>
          <w:sz w:val="16"/>
          <w:szCs w:val="26"/>
        </w:rPr>
        <w:t xml:space="preserve">"Whose WTO is it anyway?" </w:t>
      </w:r>
      <w:hyperlink r:id="rId6" w:history="1">
        <w:r w:rsidRPr="008F7A8A">
          <w:rPr>
            <w:rStyle w:val="Hyperlink"/>
            <w:sz w:val="16"/>
            <w:szCs w:val="26"/>
          </w:rPr>
          <w:t>https://www.wto.org/english/thewto_e/whatis_e/tif_e/org1_e.htm</w:t>
        </w:r>
      </w:hyperlink>
      <w:r w:rsidRPr="008F7A8A">
        <w:rPr>
          <w:sz w:val="16"/>
          <w:szCs w:val="26"/>
        </w:rPr>
        <w:t xml:space="preserve"> //Elmer </w:t>
      </w:r>
    </w:p>
    <w:p w14:paraId="6B39546B" w14:textId="77777777" w:rsidR="005504F1" w:rsidRPr="008F7A8A" w:rsidRDefault="005504F1" w:rsidP="005504F1">
      <w:pPr>
        <w:rPr>
          <w:sz w:val="16"/>
          <w:szCs w:val="26"/>
        </w:rPr>
      </w:pPr>
      <w:r w:rsidRPr="008F7A8A">
        <w:rPr>
          <w:b/>
          <w:szCs w:val="26"/>
          <w:u w:val="single"/>
        </w:rPr>
        <w:t>When WTO rules impose disciplines</w:t>
      </w:r>
      <w:r w:rsidRPr="008F7A8A">
        <w:rPr>
          <w:sz w:val="16"/>
          <w:szCs w:val="26"/>
        </w:rPr>
        <w:t xml:space="preserve"> on countries’ policies, </w:t>
      </w:r>
      <w:r w:rsidRPr="00701504">
        <w:rPr>
          <w:b/>
          <w:szCs w:val="26"/>
          <w:highlight w:val="yellow"/>
          <w:u w:val="single"/>
          <w:bdr w:val="single" w:sz="12" w:space="0" w:color="auto"/>
        </w:rPr>
        <w:t>that is the outcome of negotiations among WTO members</w:t>
      </w:r>
      <w:r w:rsidRPr="008F7A8A">
        <w:rPr>
          <w:b/>
          <w:szCs w:val="26"/>
          <w:u w:val="single"/>
          <w:bdr w:val="single" w:sz="12" w:space="0" w:color="auto"/>
        </w:rPr>
        <w:t>.</w:t>
      </w:r>
      <w:r w:rsidRPr="008F7A8A">
        <w:rPr>
          <w:sz w:val="16"/>
          <w:szCs w:val="26"/>
        </w:rPr>
        <w:t xml:space="preserve"> The rules are </w:t>
      </w:r>
      <w:r w:rsidRPr="008F7A8A">
        <w:rPr>
          <w:b/>
          <w:szCs w:val="26"/>
          <w:u w:val="single"/>
        </w:rPr>
        <w:t>enforced</w:t>
      </w:r>
      <w:r w:rsidRPr="008F7A8A">
        <w:rPr>
          <w:sz w:val="16"/>
          <w:szCs w:val="26"/>
        </w:rPr>
        <w:t xml:space="preserve"> </w:t>
      </w:r>
      <w:r w:rsidRPr="008F7A8A">
        <w:rPr>
          <w:b/>
          <w:szCs w:val="26"/>
          <w:u w:val="single"/>
        </w:rPr>
        <w:t>by</w:t>
      </w:r>
      <w:r w:rsidRPr="008F7A8A">
        <w:rPr>
          <w:sz w:val="16"/>
          <w:szCs w:val="26"/>
        </w:rPr>
        <w:t xml:space="preserve"> the </w:t>
      </w:r>
      <w:r w:rsidRPr="008F7A8A">
        <w:rPr>
          <w:b/>
          <w:szCs w:val="26"/>
          <w:u w:val="single"/>
        </w:rPr>
        <w:t>members themselves</w:t>
      </w:r>
      <w:r w:rsidRPr="008F7A8A">
        <w:rPr>
          <w:sz w:val="16"/>
          <w:szCs w:val="26"/>
        </w:rPr>
        <w:t xml:space="preserve"> </w:t>
      </w:r>
      <w:r w:rsidRPr="00701504">
        <w:rPr>
          <w:b/>
          <w:szCs w:val="26"/>
          <w:highlight w:val="yellow"/>
          <w:u w:val="single"/>
          <w:bdr w:val="single" w:sz="12" w:space="0" w:color="auto"/>
        </w:rPr>
        <w:t>under agreed procedures that they</w:t>
      </w:r>
      <w:r w:rsidRPr="008F7A8A">
        <w:rPr>
          <w:b/>
          <w:szCs w:val="26"/>
          <w:u w:val="single"/>
          <w:bdr w:val="single" w:sz="12" w:space="0" w:color="auto"/>
        </w:rPr>
        <w:t xml:space="preserve"> </w:t>
      </w:r>
      <w:r w:rsidRPr="00701504">
        <w:rPr>
          <w:b/>
          <w:szCs w:val="26"/>
          <w:highlight w:val="yellow"/>
          <w:u w:val="single"/>
          <w:bdr w:val="single" w:sz="12" w:space="0" w:color="auto"/>
        </w:rPr>
        <w:t>negotiated</w:t>
      </w:r>
      <w:r w:rsidRPr="00701504">
        <w:rPr>
          <w:sz w:val="16"/>
          <w:szCs w:val="26"/>
          <w:highlight w:val="yellow"/>
        </w:rPr>
        <w:t xml:space="preserve">, </w:t>
      </w:r>
      <w:r w:rsidRPr="00701504">
        <w:rPr>
          <w:b/>
          <w:szCs w:val="26"/>
          <w:highlight w:val="yellow"/>
          <w:u w:val="single"/>
          <w:bdr w:val="single" w:sz="12" w:space="0" w:color="auto"/>
        </w:rPr>
        <w:t>including the possibility of trade sanctions</w:t>
      </w:r>
      <w:r w:rsidRPr="008F7A8A">
        <w:rPr>
          <w:sz w:val="16"/>
          <w:szCs w:val="26"/>
        </w:rPr>
        <w:t xml:space="preserve">. But those sanctions are imposed by member </w:t>
      </w:r>
      <w:proofErr w:type="gramStart"/>
      <w:r w:rsidRPr="008F7A8A">
        <w:rPr>
          <w:sz w:val="16"/>
          <w:szCs w:val="26"/>
        </w:rPr>
        <w:t>countries, and</w:t>
      </w:r>
      <w:proofErr w:type="gramEnd"/>
      <w:r w:rsidRPr="008F7A8A">
        <w:rPr>
          <w:sz w:val="16"/>
          <w:szCs w:val="26"/>
        </w:rPr>
        <w:t xml:space="preserve"> authorized by the membership as a whole. This is quite different from other agencies whose bureaucracies can, for example, influence a country’s policy by threatening to withhold credit.</w:t>
      </w:r>
    </w:p>
    <w:p w14:paraId="116871BB" w14:textId="77777777" w:rsidR="005504F1" w:rsidRPr="008F7A8A" w:rsidRDefault="005504F1" w:rsidP="005504F1">
      <w:pPr>
        <w:pStyle w:val="Heading4"/>
      </w:pPr>
      <w:r w:rsidRPr="008F7A8A">
        <w:t xml:space="preserve">Violation: </w:t>
      </w:r>
      <w:r w:rsidRPr="008F7A8A">
        <w:rPr>
          <w:u w:val="single"/>
        </w:rPr>
        <w:t>“through the states” doesn’t cut it</w:t>
      </w:r>
    </w:p>
    <w:p w14:paraId="6EDFC9DA" w14:textId="77777777" w:rsidR="005504F1" w:rsidRPr="008F7A8A" w:rsidRDefault="005504F1" w:rsidP="005504F1">
      <w:pPr>
        <w:pStyle w:val="Heading4"/>
      </w:pPr>
      <w:r w:rsidRPr="008F7A8A">
        <w:t>Standards:</w:t>
      </w:r>
    </w:p>
    <w:p w14:paraId="1A4FB5DF" w14:textId="77777777" w:rsidR="005504F1" w:rsidRPr="008F7A8A" w:rsidRDefault="005504F1" w:rsidP="005504F1">
      <w:pPr>
        <w:pStyle w:val="Heading4"/>
      </w:pPr>
      <w:r w:rsidRPr="008F7A8A">
        <w:t xml:space="preserve">1. </w:t>
      </w:r>
      <w:r w:rsidRPr="008F7A8A">
        <w:rPr>
          <w:u w:val="single"/>
        </w:rPr>
        <w:t>Shiftiness</w:t>
      </w:r>
      <w:r w:rsidRPr="008F7A8A">
        <w:t xml:space="preserve">- They can redefine the 1AC’s enforcement mechanism in the 1AR which allows them to recontextualize their enforcement mechanism to wriggle out of </w:t>
      </w:r>
      <w:proofErr w:type="gramStart"/>
      <w:r w:rsidRPr="008F7A8A">
        <w:t>DA’s</w:t>
      </w:r>
      <w:proofErr w:type="gramEnd"/>
      <w:r w:rsidRPr="008F7A8A">
        <w:t xml:space="preserve"> since all DA links are predicated on type of enforcement i.e. sanctions bad </w:t>
      </w:r>
      <w:proofErr w:type="spellStart"/>
      <w:r w:rsidRPr="008F7A8A">
        <w:t>das</w:t>
      </w:r>
      <w:proofErr w:type="spellEnd"/>
      <w:r w:rsidRPr="008F7A8A">
        <w:t>, domestic politics das off of backlash, information research sharing da if they put monetary punishments, or trade das.</w:t>
      </w:r>
    </w:p>
    <w:p w14:paraId="7F00E148" w14:textId="77777777" w:rsidR="005504F1" w:rsidRPr="008F7A8A" w:rsidRDefault="005504F1" w:rsidP="005504F1">
      <w:pPr>
        <w:pStyle w:val="Heading4"/>
      </w:pPr>
      <w:r w:rsidRPr="008F7A8A">
        <w:t xml:space="preserve">2. </w:t>
      </w:r>
      <w:r w:rsidRPr="008F7A8A">
        <w:rPr>
          <w:u w:val="single"/>
        </w:rPr>
        <w:t>Real World</w:t>
      </w:r>
      <w:r w:rsidRPr="008F7A8A">
        <w:t xml:space="preserve"> - Policy makers will always specify how the mandates of the plan should be endorsed. It also means zero solvency, absent spec, states can circumvent the </w:t>
      </w:r>
      <w:proofErr w:type="spellStart"/>
      <w:r w:rsidRPr="008F7A8A">
        <w:t>Aff’s</w:t>
      </w:r>
      <w:proofErr w:type="spellEnd"/>
      <w:r w:rsidRPr="008F7A8A">
        <w:t xml:space="preserve"> policy since there is no delineated way to enforce the affirmative which means there’s no way to actualize any of their solvency arguments.</w:t>
      </w:r>
    </w:p>
    <w:p w14:paraId="5FCF8CFA" w14:textId="77777777" w:rsidR="005504F1" w:rsidRPr="008F7A8A" w:rsidRDefault="005504F1" w:rsidP="005504F1">
      <w:pPr>
        <w:pStyle w:val="Heading4"/>
      </w:pPr>
      <w:proofErr w:type="spellStart"/>
      <w:r w:rsidRPr="008F7A8A">
        <w:t>ESpec</w:t>
      </w:r>
      <w:proofErr w:type="spellEnd"/>
      <w:r w:rsidRPr="008F7A8A">
        <w:t xml:space="preserve"> isn’t regressive or arbitrary- it’s an active part of the WTO is central to any advocacy about international IP law since the only uniqueness of a reduction of IP protections is how effective its enforcement is.</w:t>
      </w:r>
    </w:p>
    <w:p w14:paraId="38603C8B" w14:textId="77777777" w:rsidR="005504F1" w:rsidRPr="008F7A8A" w:rsidRDefault="005504F1" w:rsidP="005504F1">
      <w:pPr>
        <w:pStyle w:val="Heading4"/>
        <w:spacing w:before="2" w:after="2" w:line="240" w:lineRule="auto"/>
        <w:rPr>
          <w:rFonts w:cs="Times New Roman"/>
          <w:color w:val="000000" w:themeColor="text1"/>
        </w:rPr>
      </w:pPr>
      <w:r w:rsidRPr="008F7A8A">
        <w:rPr>
          <w:rFonts w:cs="Times New Roman"/>
          <w:color w:val="000000" w:themeColor="text1"/>
        </w:rPr>
        <w:t>Paradigm:</w:t>
      </w:r>
    </w:p>
    <w:p w14:paraId="5EFF85A6" w14:textId="77777777" w:rsidR="005504F1" w:rsidRPr="008F7A8A" w:rsidRDefault="005504F1" w:rsidP="005504F1">
      <w:pPr>
        <w:pStyle w:val="Heading4"/>
      </w:pPr>
      <w:r w:rsidRPr="008F7A8A">
        <w:t>1NC theory first - 1] Abuse was self-inflicted- They started the chain of abuse and forced me down this strategy 2] Norming- We have more speeches to norm over whether it’s a good idea since the shell was read earlier.</w:t>
      </w:r>
    </w:p>
    <w:p w14:paraId="096F8DE4" w14:textId="77777777" w:rsidR="005504F1" w:rsidRPr="008F7A8A" w:rsidRDefault="005504F1" w:rsidP="005504F1">
      <w:pPr>
        <w:pStyle w:val="Heading4"/>
        <w:spacing w:before="2" w:after="2" w:line="240" w:lineRule="auto"/>
        <w:rPr>
          <w:rFonts w:cs="Times New Roman"/>
          <w:b w:val="0"/>
          <w:bCs/>
          <w:color w:val="000000" w:themeColor="text1"/>
        </w:rPr>
      </w:pPr>
      <w:r w:rsidRPr="008F7A8A">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17A31DE6" w14:textId="77777777" w:rsidR="005504F1" w:rsidRPr="008F7A8A" w:rsidRDefault="005504F1" w:rsidP="005504F1">
      <w:pPr>
        <w:pStyle w:val="Heading4"/>
        <w:rPr>
          <w:b w:val="0"/>
          <w:bCs/>
        </w:rPr>
      </w:pPr>
      <w:r w:rsidRPr="008F7A8A">
        <w:t xml:space="preserve">DTD – Time spent on theory </w:t>
      </w:r>
      <w:proofErr w:type="spellStart"/>
      <w:proofErr w:type="gramStart"/>
      <w:r w:rsidRPr="008F7A8A">
        <w:t>cant</w:t>
      </w:r>
      <w:proofErr w:type="spellEnd"/>
      <w:proofErr w:type="gramEnd"/>
      <w:r w:rsidRPr="008F7A8A">
        <w:t xml:space="preserve"> be compensated for, the 1nc was already skewed, and its key to deterring abuse.</w:t>
      </w:r>
    </w:p>
    <w:p w14:paraId="67BED1A0" w14:textId="77777777" w:rsidR="005504F1" w:rsidRPr="008F7A8A" w:rsidRDefault="005504F1" w:rsidP="005504F1">
      <w:pPr>
        <w:pStyle w:val="Heading4"/>
        <w:rPr>
          <w:b w:val="0"/>
          <w:bCs/>
        </w:rPr>
      </w:pPr>
      <w:r w:rsidRPr="008F7A8A">
        <w:t xml:space="preserve">Prefer Competing </w:t>
      </w:r>
      <w:proofErr w:type="spellStart"/>
      <w:r w:rsidRPr="008F7A8A">
        <w:t>interps</w:t>
      </w:r>
      <w:proofErr w:type="spellEnd"/>
      <w:r w:rsidRPr="008F7A8A">
        <w:t xml:space="preserve"> - </w:t>
      </w:r>
    </w:p>
    <w:p w14:paraId="1E7CD57F" w14:textId="77777777" w:rsidR="005504F1" w:rsidRPr="008F7A8A" w:rsidRDefault="005504F1" w:rsidP="005504F1">
      <w:pPr>
        <w:pStyle w:val="Heading4"/>
        <w:rPr>
          <w:b w:val="0"/>
          <w:bCs/>
        </w:rPr>
      </w:pPr>
      <w:r w:rsidRPr="008F7A8A">
        <w:t>1. reasonability is arbitrary and invites judge intervention.</w:t>
      </w:r>
    </w:p>
    <w:p w14:paraId="361731F8" w14:textId="77777777" w:rsidR="005504F1" w:rsidRPr="008F7A8A" w:rsidRDefault="005504F1" w:rsidP="005504F1">
      <w:pPr>
        <w:pStyle w:val="Heading4"/>
        <w:rPr>
          <w:b w:val="0"/>
          <w:bCs/>
        </w:rPr>
      </w:pPr>
      <w:r w:rsidRPr="008F7A8A">
        <w:t>2. it Causes a race to the bottom where debaters push the limit as to how reasonably abusive, they can be.</w:t>
      </w:r>
    </w:p>
    <w:p w14:paraId="32E4BFDA" w14:textId="77777777" w:rsidR="005504F1" w:rsidRPr="008F7A8A" w:rsidRDefault="005504F1" w:rsidP="005504F1">
      <w:pPr>
        <w:pStyle w:val="Heading4"/>
        <w:rPr>
          <w:b w:val="0"/>
          <w:bCs/>
        </w:rPr>
      </w:pPr>
      <w:r w:rsidRPr="008F7A8A">
        <w:t xml:space="preserve">No RVI’s - </w:t>
      </w:r>
    </w:p>
    <w:p w14:paraId="0CA0CFFC" w14:textId="77777777" w:rsidR="005504F1" w:rsidRPr="008F7A8A" w:rsidRDefault="005504F1" w:rsidP="005504F1">
      <w:pPr>
        <w:pStyle w:val="Heading4"/>
        <w:rPr>
          <w:bCs/>
        </w:rPr>
      </w:pPr>
      <w:r w:rsidRPr="008F7A8A">
        <w:t>1. Chills some debaters from reading theory against abusive positions.</w:t>
      </w:r>
    </w:p>
    <w:p w14:paraId="3C211275" w14:textId="308B8B6F" w:rsidR="00A95652" w:rsidRDefault="005504F1" w:rsidP="00FE6F9C">
      <w:pPr>
        <w:pStyle w:val="Heading4"/>
      </w:pPr>
      <w:r w:rsidRPr="008F7A8A">
        <w:t>2. incentivizes theory baiting where you can just bait theory to win</w:t>
      </w:r>
    </w:p>
    <w:p w14:paraId="3EC50EA5" w14:textId="77777777" w:rsidR="00FB6DC9" w:rsidRPr="008F7A8A" w:rsidRDefault="00FB6DC9" w:rsidP="00FB6DC9">
      <w:pPr>
        <w:pStyle w:val="Heading3"/>
      </w:pPr>
      <w:r>
        <w:t>2</w:t>
      </w:r>
    </w:p>
    <w:p w14:paraId="7470F265" w14:textId="2C0FFB10" w:rsidR="003E4A54" w:rsidRDefault="003E4A54" w:rsidP="003E4A54"/>
    <w:p w14:paraId="5A5B2B91" w14:textId="77777777" w:rsidR="003E4A54" w:rsidRPr="008736BC" w:rsidRDefault="003E4A54" w:rsidP="003E4A54">
      <w:pPr>
        <w:pStyle w:val="Heading4"/>
        <w:rPr>
          <w:rFonts w:cs="Calibri"/>
        </w:rPr>
      </w:pPr>
      <w:r w:rsidRPr="008736BC">
        <w:rPr>
          <w:rFonts w:cs="Calibri"/>
        </w:rPr>
        <w:t xml:space="preserve">1] Interpretation – Reduce means to </w:t>
      </w:r>
      <w:r w:rsidRPr="008736BC">
        <w:rPr>
          <w:rFonts w:cs="Calibri"/>
          <w:u w:val="single"/>
        </w:rPr>
        <w:t>cancel</w:t>
      </w:r>
      <w:r w:rsidRPr="008736BC">
        <w:rPr>
          <w:rFonts w:cs="Calibri"/>
        </w:rPr>
        <w:t>.</w:t>
      </w:r>
    </w:p>
    <w:p w14:paraId="76A33DB4" w14:textId="77777777" w:rsidR="003E4A54" w:rsidRPr="008736BC" w:rsidRDefault="003E4A54" w:rsidP="003E4A54">
      <w:r w:rsidRPr="008736BC">
        <w:rPr>
          <w:rStyle w:val="Style13ptBold"/>
        </w:rPr>
        <w:t>Black’s Law 90</w:t>
      </w:r>
      <w:r w:rsidRPr="008736BC">
        <w:t xml:space="preserve"> Black’s Law Dictionary 2ND ED. “Reduce” </w:t>
      </w:r>
      <w:hyperlink r:id="rId7" w:history="1">
        <w:r w:rsidRPr="008736BC">
          <w:rPr>
            <w:rStyle w:val="Hyperlink"/>
          </w:rPr>
          <w:t>https://dictionary.thelaw.com/reduce/</w:t>
        </w:r>
      </w:hyperlink>
      <w:r w:rsidRPr="008736BC">
        <w:t xml:space="preserve"> //Elmer </w:t>
      </w:r>
    </w:p>
    <w:p w14:paraId="6F830F09" w14:textId="77777777" w:rsidR="003E4A54" w:rsidRPr="008736BC" w:rsidRDefault="003E4A54" w:rsidP="003E4A54">
      <w:r w:rsidRPr="008736BC">
        <w:t xml:space="preserve">In Scotch law. </w:t>
      </w:r>
      <w:r w:rsidRPr="00C31D55">
        <w:rPr>
          <w:b/>
          <w:sz w:val="26"/>
          <w:highlight w:val="yellow"/>
          <w:u w:val="single"/>
          <w:bdr w:val="single" w:sz="18" w:space="0" w:color="auto"/>
        </w:rPr>
        <w:t>To rescind or annul</w:t>
      </w:r>
      <w:r w:rsidRPr="008736BC">
        <w:t xml:space="preserve">. </w:t>
      </w:r>
    </w:p>
    <w:p w14:paraId="11E4B4CC" w14:textId="77777777" w:rsidR="003E4A54" w:rsidRPr="008736BC" w:rsidRDefault="003E4A54" w:rsidP="003E4A54">
      <w:pPr>
        <w:pStyle w:val="Heading4"/>
        <w:rPr>
          <w:rFonts w:cs="Calibri"/>
        </w:rPr>
      </w:pPr>
      <w:r w:rsidRPr="008736BC">
        <w:rPr>
          <w:rFonts w:cs="Calibri"/>
        </w:rPr>
        <w:t xml:space="preserve">That means the </w:t>
      </w:r>
      <w:proofErr w:type="spellStart"/>
      <w:r w:rsidRPr="008736BC">
        <w:rPr>
          <w:rFonts w:cs="Calibri"/>
        </w:rPr>
        <w:t>Aff</w:t>
      </w:r>
      <w:proofErr w:type="spellEnd"/>
      <w:r w:rsidRPr="008736BC">
        <w:rPr>
          <w:rFonts w:cs="Calibri"/>
        </w:rPr>
        <w:t xml:space="preserve"> </w:t>
      </w:r>
      <w:proofErr w:type="gramStart"/>
      <w:r w:rsidRPr="008736BC">
        <w:rPr>
          <w:rFonts w:cs="Calibri"/>
        </w:rPr>
        <w:t>has to</w:t>
      </w:r>
      <w:proofErr w:type="gramEnd"/>
      <w:r w:rsidRPr="008736BC">
        <w:rPr>
          <w:rFonts w:cs="Calibri"/>
        </w:rPr>
        <w:t xml:space="preserve"> </w:t>
      </w:r>
      <w:r w:rsidRPr="008736BC">
        <w:rPr>
          <w:rFonts w:cs="Calibri"/>
          <w:u w:val="single"/>
        </w:rPr>
        <w:t>annul</w:t>
      </w:r>
      <w:r w:rsidRPr="008736BC">
        <w:rPr>
          <w:rFonts w:cs="Calibri"/>
        </w:rPr>
        <w:t xml:space="preserve"> IP protections in </w:t>
      </w:r>
      <w:r w:rsidRPr="008736BC">
        <w:rPr>
          <w:rFonts w:cs="Calibri"/>
          <w:u w:val="single"/>
        </w:rPr>
        <w:t>their entirety</w:t>
      </w:r>
      <w:r w:rsidRPr="008736BC">
        <w:rPr>
          <w:rFonts w:cs="Calibri"/>
        </w:rPr>
        <w:t>, they can’t just modify it.</w:t>
      </w:r>
    </w:p>
    <w:p w14:paraId="0DF8B893" w14:textId="77777777" w:rsidR="003E4A54" w:rsidRPr="008736BC" w:rsidRDefault="003E4A54" w:rsidP="003E4A54">
      <w:pPr>
        <w:pStyle w:val="Heading4"/>
        <w:rPr>
          <w:rFonts w:cs="Calibri"/>
        </w:rPr>
      </w:pPr>
      <w:r w:rsidRPr="008736BC">
        <w:rPr>
          <w:rFonts w:cs="Calibri"/>
        </w:rPr>
        <w:t xml:space="preserve">2] </w:t>
      </w:r>
      <w:r w:rsidRPr="008736BC">
        <w:rPr>
          <w:rFonts w:cs="Calibri"/>
          <w:u w:val="single"/>
        </w:rPr>
        <w:t>Violation</w:t>
      </w:r>
      <w:r w:rsidRPr="008736BC">
        <w:rPr>
          <w:rFonts w:cs="Calibri"/>
        </w:rPr>
        <w:t xml:space="preserve"> – They “delay enforcement” which is a modification, not a complete annulment </w:t>
      </w:r>
    </w:p>
    <w:p w14:paraId="19CD974D" w14:textId="77777777" w:rsidR="003E4A54" w:rsidRPr="008736BC" w:rsidRDefault="003E4A54" w:rsidP="003E4A54">
      <w:pPr>
        <w:pStyle w:val="Heading4"/>
        <w:rPr>
          <w:rFonts w:cs="Calibri"/>
        </w:rPr>
      </w:pPr>
      <w:r w:rsidRPr="008736BC">
        <w:rPr>
          <w:rFonts w:cs="Calibri"/>
        </w:rPr>
        <w:t xml:space="preserve">3] </w:t>
      </w:r>
      <w:r w:rsidRPr="008736BC">
        <w:rPr>
          <w:rFonts w:cs="Calibri"/>
          <w:u w:val="single"/>
        </w:rPr>
        <w:t>Standards</w:t>
      </w:r>
      <w:r w:rsidRPr="008736BC">
        <w:rPr>
          <w:rFonts w:cs="Calibri"/>
        </w:rPr>
        <w:t xml:space="preserve"> – </w:t>
      </w:r>
    </w:p>
    <w:p w14:paraId="7F322BC7" w14:textId="77777777" w:rsidR="003E4A54" w:rsidRPr="008736BC" w:rsidRDefault="003E4A54" w:rsidP="003E4A54">
      <w:pPr>
        <w:pStyle w:val="Heading4"/>
        <w:rPr>
          <w:rFonts w:cs="Calibri"/>
        </w:rPr>
      </w:pPr>
      <w:r w:rsidRPr="008736BC">
        <w:rPr>
          <w:rFonts w:cs="Calibri"/>
        </w:rPr>
        <w:t xml:space="preserve">a] </w:t>
      </w:r>
      <w:r w:rsidRPr="008736BC">
        <w:rPr>
          <w:rFonts w:cs="Calibri"/>
          <w:u w:val="single"/>
        </w:rPr>
        <w:t>Neg Ground</w:t>
      </w:r>
      <w:r w:rsidRPr="008736BC">
        <w:rPr>
          <w:rFonts w:cs="Calibri"/>
        </w:rPr>
        <w:t xml:space="preserve"> – Core Neg Generics like Innovation and Biotech </w:t>
      </w:r>
      <w:proofErr w:type="spellStart"/>
      <w:r w:rsidRPr="008736BC">
        <w:rPr>
          <w:rFonts w:cs="Calibri"/>
        </w:rPr>
        <w:t>Heg</w:t>
      </w:r>
      <w:proofErr w:type="spellEnd"/>
      <w:r w:rsidRPr="008736BC">
        <w:rPr>
          <w:rFonts w:cs="Calibri"/>
        </w:rPr>
        <w:t xml:space="preserve"> are predicated on </w:t>
      </w:r>
      <w:r w:rsidRPr="008736BC">
        <w:rPr>
          <w:rFonts w:cs="Calibri"/>
          <w:u w:val="single"/>
        </w:rPr>
        <w:t>scope of effect</w:t>
      </w:r>
      <w:r w:rsidRPr="008736BC">
        <w:rPr>
          <w:rFonts w:cs="Calibri"/>
        </w:rPr>
        <w:t xml:space="preserve"> – minor modifications in how long a patent lasts for or what it effects allows the 1AR to minimize our links to zero which destroys being Neg on a Topic w/ very little Generic Ground.</w:t>
      </w:r>
    </w:p>
    <w:p w14:paraId="42C66415" w14:textId="77777777" w:rsidR="003E4A54" w:rsidRPr="008736BC" w:rsidRDefault="003E4A54" w:rsidP="003E4A54">
      <w:pPr>
        <w:pStyle w:val="Heading4"/>
        <w:rPr>
          <w:rFonts w:cs="Calibri"/>
        </w:rPr>
      </w:pPr>
      <w:r w:rsidRPr="008736BC">
        <w:rPr>
          <w:rFonts w:cs="Calibri"/>
        </w:rPr>
        <w:t xml:space="preserve">b] </w:t>
      </w:r>
      <w:r w:rsidRPr="008736BC">
        <w:rPr>
          <w:rFonts w:cs="Calibri"/>
          <w:u w:val="single"/>
        </w:rPr>
        <w:t>Limits</w:t>
      </w:r>
      <w:r w:rsidRPr="008736BC">
        <w:rPr>
          <w:rFonts w:cs="Calibri"/>
        </w:rPr>
        <w:t xml:space="preserve"> – Allowing </w:t>
      </w:r>
      <w:proofErr w:type="spellStart"/>
      <w:r w:rsidRPr="008736BC">
        <w:rPr>
          <w:rFonts w:cs="Calibri"/>
        </w:rPr>
        <w:t>Affs</w:t>
      </w:r>
      <w:proofErr w:type="spellEnd"/>
      <w:r w:rsidRPr="008736BC">
        <w:rPr>
          <w:rFonts w:cs="Calibri"/>
        </w:rPr>
        <w:t xml:space="preserve"> to make patent modifications explodes </w:t>
      </w:r>
      <w:proofErr w:type="spellStart"/>
      <w:r w:rsidRPr="008736BC">
        <w:rPr>
          <w:rFonts w:cs="Calibri"/>
        </w:rPr>
        <w:t>Aff</w:t>
      </w:r>
      <w:proofErr w:type="spellEnd"/>
      <w:r w:rsidRPr="008736BC">
        <w:rPr>
          <w:rFonts w:cs="Calibri"/>
        </w:rPr>
        <w:t xml:space="preserve"> ground by </w:t>
      </w:r>
      <w:r w:rsidRPr="008736BC">
        <w:rPr>
          <w:rFonts w:cs="Calibri"/>
          <w:u w:val="single"/>
        </w:rPr>
        <w:t>three-fold</w:t>
      </w:r>
      <w:r w:rsidRPr="008736BC">
        <w:rPr>
          <w:rFonts w:cs="Calibri"/>
        </w:rPr>
        <w:t xml:space="preserve"> because for all four intellectual property protections for every medicine MULTIPLIED by different time modifications, different scope modifications which makes predictable preparation and in-depth clash </w:t>
      </w:r>
      <w:r w:rsidRPr="008736BC">
        <w:rPr>
          <w:rFonts w:cs="Calibri"/>
          <w:u w:val="single"/>
        </w:rPr>
        <w:t>impossible</w:t>
      </w:r>
      <w:r w:rsidRPr="008736BC">
        <w:rPr>
          <w:rFonts w:cs="Calibri"/>
        </w:rPr>
        <w:t>.</w:t>
      </w:r>
    </w:p>
    <w:p w14:paraId="7C1F5DB7" w14:textId="77777777" w:rsidR="003E4A54" w:rsidRPr="003E4A54" w:rsidRDefault="003E4A54" w:rsidP="003E4A54"/>
    <w:p w14:paraId="71978B50" w14:textId="69DFDD1E" w:rsidR="00FE6F9C" w:rsidRDefault="00F27499" w:rsidP="00FE6F9C">
      <w:pPr>
        <w:pStyle w:val="Heading3"/>
      </w:pPr>
      <w:r>
        <w:t xml:space="preserve"> </w:t>
      </w:r>
      <w:r w:rsidR="00CD506B">
        <w:t>3</w:t>
      </w:r>
    </w:p>
    <w:p w14:paraId="5DC86A82" w14:textId="77777777" w:rsidR="00FE6F9C" w:rsidRPr="00FB5463" w:rsidRDefault="00FE6F9C" w:rsidP="00FE6F9C">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CAAE41A" w14:textId="77777777" w:rsidR="00FE6F9C" w:rsidRPr="00FB5463" w:rsidRDefault="00FE6F9C" w:rsidP="00FE6F9C">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2FDA258" w14:textId="77777777" w:rsidR="00FE6F9C" w:rsidRDefault="00FE6F9C" w:rsidP="00FE6F9C">
      <w:pPr>
        <w:rPr>
          <w:sz w:val="16"/>
        </w:rPr>
      </w:pPr>
      <w:r w:rsidRPr="00FB5463">
        <w:rPr>
          <w:sz w:val="16"/>
        </w:rPr>
        <w:t xml:space="preserve">The </w:t>
      </w:r>
      <w:r w:rsidRPr="00C31D55">
        <w:rPr>
          <w:rStyle w:val="StyleUnderline"/>
          <w:highlight w:val="yellow"/>
        </w:rPr>
        <w:t>biotech</w:t>
      </w:r>
      <w:r w:rsidRPr="00C31D55">
        <w:rPr>
          <w:sz w:val="16"/>
          <w:highlight w:val="yellow"/>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C31D55">
        <w:rPr>
          <w:rStyle w:val="StyleUnderline"/>
          <w:highlight w:val="yellow"/>
        </w:rPr>
        <w:t>advances</w:t>
      </w:r>
      <w:r w:rsidRPr="00C31D55">
        <w:rPr>
          <w:b/>
          <w:bCs/>
          <w:sz w:val="16"/>
          <w:highlight w:val="yellow"/>
        </w:rPr>
        <w:t xml:space="preserve"> </w:t>
      </w:r>
      <w:r w:rsidRPr="00483C44">
        <w:rPr>
          <w:rStyle w:val="StyleUnderline"/>
        </w:rPr>
        <w:t xml:space="preserve">towards </w:t>
      </w:r>
      <w:r w:rsidRPr="00C31D55">
        <w:rPr>
          <w:rStyle w:val="StyleUnderline"/>
          <w:highlight w:val="yellow"/>
        </w:rPr>
        <w:t xml:space="preserve">climate </w:t>
      </w:r>
      <w:r w:rsidRPr="00483C44">
        <w:rPr>
          <w:rStyle w:val="StyleUnderline"/>
        </w:rPr>
        <w:t xml:space="preserve">change </w:t>
      </w:r>
      <w:r w:rsidRPr="00C31D55">
        <w:rPr>
          <w:rStyle w:val="StyleUnderline"/>
          <w:highlight w:val="yellow"/>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C31D55">
        <w:rPr>
          <w:rStyle w:val="StyleUnderline"/>
          <w:highlight w:val="yellow"/>
        </w:rPr>
        <w:t xml:space="preserve">If </w:t>
      </w:r>
      <w:r w:rsidRPr="00483C44">
        <w:rPr>
          <w:rStyle w:val="StyleUnderline"/>
        </w:rPr>
        <w:t xml:space="preserve">an IP </w:t>
      </w:r>
      <w:r w:rsidRPr="00C31D55">
        <w:rPr>
          <w:rStyle w:val="StyleUnderline"/>
          <w:highlight w:val="yellow"/>
        </w:rPr>
        <w:t xml:space="preserve">waiver </w:t>
      </w:r>
      <w:r w:rsidRPr="00483C44">
        <w:rPr>
          <w:rStyle w:val="StyleUnderline"/>
        </w:rPr>
        <w:t>is</w:t>
      </w:r>
      <w:r w:rsidRPr="00483C44">
        <w:rPr>
          <w:sz w:val="16"/>
        </w:rPr>
        <w:t xml:space="preserve"> </w:t>
      </w:r>
      <w:r w:rsidRPr="00FB5463">
        <w:rPr>
          <w:sz w:val="16"/>
        </w:rPr>
        <w:t xml:space="preserve">purportedly </w:t>
      </w:r>
      <w:r w:rsidRPr="00C31D55">
        <w:rPr>
          <w:rStyle w:val="StyleUnderline"/>
          <w:highlight w:val="yellow"/>
        </w:rPr>
        <w:t>necessary</w:t>
      </w:r>
      <w:r w:rsidRPr="00C31D55">
        <w:rPr>
          <w:sz w:val="16"/>
          <w:highlight w:val="yellow"/>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8"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C31D55">
        <w:rPr>
          <w:rStyle w:val="StyleUnderline"/>
          <w:highlight w:val="yellow"/>
        </w:rPr>
        <w:t>Administration</w:t>
      </w:r>
      <w:r w:rsidRPr="00483C44">
        <w:rPr>
          <w:rStyle w:val="StyleUnderline"/>
        </w:rPr>
        <w:t xml:space="preserve"> </w:t>
      </w:r>
      <w:r w:rsidRPr="00C31D55">
        <w:rPr>
          <w:rStyle w:val="StyleUnderline"/>
          <w:highlight w:val="yellow"/>
        </w:rPr>
        <w:t>will</w:t>
      </w:r>
      <w:r w:rsidRPr="00C31D55">
        <w:rPr>
          <w:sz w:val="16"/>
          <w:highlight w:val="yellow"/>
        </w:rPr>
        <w:t xml:space="preserve"> </w:t>
      </w:r>
      <w:r w:rsidRPr="00FB5463">
        <w:rPr>
          <w:sz w:val="16"/>
        </w:rPr>
        <w:t xml:space="preserve">not </w:t>
      </w:r>
      <w:r w:rsidRPr="00C31D55">
        <w:rPr>
          <w:rStyle w:val="StyleUnderline"/>
          <w:highlight w:val="yellow"/>
        </w:rPr>
        <w:t>apply</w:t>
      </w:r>
      <w:r w:rsidRPr="00C31D55">
        <w:rPr>
          <w:sz w:val="16"/>
          <w:highlight w:val="yellow"/>
        </w:rPr>
        <w:t xml:space="preserve"> </w:t>
      </w:r>
      <w:r w:rsidRPr="00FB5463">
        <w:rPr>
          <w:sz w:val="16"/>
        </w:rPr>
        <w:t xml:space="preserve">the </w:t>
      </w:r>
      <w:r w:rsidRPr="00C31D55">
        <w:rPr>
          <w:rStyle w:val="StyleUnderline"/>
          <w:highlight w:val="yellow"/>
        </w:rPr>
        <w:t>same logic to</w:t>
      </w:r>
      <w:r w:rsidRPr="00C31D55">
        <w:rPr>
          <w:sz w:val="16"/>
          <w:highlight w:val="yellow"/>
        </w:rPr>
        <w:t xml:space="preserve"> </w:t>
      </w:r>
      <w:r w:rsidRPr="00FB5463">
        <w:rPr>
          <w:sz w:val="16"/>
        </w:rPr>
        <w:t xml:space="preserve">the </w:t>
      </w:r>
      <w:r w:rsidRPr="00C31D55">
        <w:rPr>
          <w:rStyle w:val="StyleUnderline"/>
          <w:highlight w:val="yellow"/>
        </w:rPr>
        <w:t>climate crisis</w:t>
      </w:r>
      <w:r w:rsidRPr="00FB5463">
        <w:rPr>
          <w:sz w:val="16"/>
        </w:rPr>
        <w:t xml:space="preserve">? And, without the confidence in the underlying IP for such solutions, what does this mean for U.S. innovation and economic growth? United States Trade Representative (USTR) </w:t>
      </w:r>
      <w:hyperlink r:id="rId9"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C31D55">
        <w:rPr>
          <w:rStyle w:val="StyleUnderline"/>
          <w:highlight w:val="yellow"/>
        </w:rPr>
        <w:t>context</w:t>
      </w:r>
      <w:r w:rsidRPr="00C31D55">
        <w:rPr>
          <w:sz w:val="16"/>
          <w:highlight w:val="yellow"/>
        </w:rPr>
        <w:t xml:space="preserve"> </w:t>
      </w:r>
      <w:r w:rsidRPr="00C31D55">
        <w:rPr>
          <w:rStyle w:val="StyleUnderline"/>
          <w:highlight w:val="yellow"/>
        </w:rPr>
        <w:t>of</w:t>
      </w:r>
      <w:r w:rsidRPr="00C31D55">
        <w:rPr>
          <w:sz w:val="16"/>
          <w:highlight w:val="yellow"/>
        </w:rPr>
        <w:t xml:space="preserve"> </w:t>
      </w:r>
      <w:r w:rsidRPr="00C31D55">
        <w:rPr>
          <w:rStyle w:val="StyleUnderline"/>
          <w:highlight w:val="yellow"/>
        </w:rPr>
        <w:t>climate change</w:t>
      </w:r>
      <w:r w:rsidRPr="00FB5463">
        <w:rPr>
          <w:sz w:val="16"/>
        </w:rPr>
        <w:t xml:space="preserve">, the idea would be that </w:t>
      </w:r>
      <w:r w:rsidRPr="00C31D55">
        <w:rPr>
          <w:rStyle w:val="StyleUnderline"/>
          <w:highlight w:val="yellow"/>
        </w:rPr>
        <w:t>companies</w:t>
      </w:r>
      <w:r w:rsidRPr="00C31D55">
        <w:rPr>
          <w:sz w:val="16"/>
          <w:highlight w:val="yellow"/>
        </w:rPr>
        <w:t xml:space="preserve"> </w:t>
      </w:r>
      <w:r w:rsidRPr="00483C44">
        <w:rPr>
          <w:rStyle w:val="StyleUnderline"/>
        </w:rPr>
        <w:t xml:space="preserve">who </w:t>
      </w:r>
      <w:r w:rsidRPr="00C31D55">
        <w:rPr>
          <w:rStyle w:val="StyleUnderline"/>
          <w:highlight w:val="yellow"/>
        </w:rPr>
        <w:t>develop</w:t>
      </w:r>
      <w:r w:rsidRPr="00C31D55">
        <w:rPr>
          <w:sz w:val="16"/>
          <w:highlight w:val="yellow"/>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C31D55">
        <w:rPr>
          <w:rStyle w:val="StyleUnderline"/>
          <w:highlight w:val="yellow"/>
        </w:rPr>
        <w:t>technologies</w:t>
      </w:r>
      <w:r w:rsidRPr="00483C44">
        <w:rPr>
          <w:rStyle w:val="StyleUnderline"/>
        </w:rPr>
        <w:t xml:space="preserve"> and sustainable biomass</w:t>
      </w:r>
      <w:r w:rsidRPr="00601C82">
        <w:rPr>
          <w:b/>
          <w:bCs/>
          <w:sz w:val="16"/>
        </w:rPr>
        <w:t xml:space="preserve">, </w:t>
      </w:r>
      <w:r w:rsidRPr="00C31D55">
        <w:rPr>
          <w:rStyle w:val="StyleUnderline"/>
          <w:highlight w:val="yellow"/>
        </w:rPr>
        <w:t xml:space="preserve">reducing </w:t>
      </w:r>
      <w:r w:rsidRPr="00483C44">
        <w:rPr>
          <w:rStyle w:val="StyleUnderline"/>
        </w:rPr>
        <w:t xml:space="preserve">greenhouse </w:t>
      </w:r>
      <w:r w:rsidRPr="00C31D55">
        <w:rPr>
          <w:rStyle w:val="StyleUnderline"/>
          <w:highlight w:val="yellow"/>
        </w:rPr>
        <w:t>gases</w:t>
      </w:r>
      <w:r w:rsidRPr="00C31D55">
        <w:rPr>
          <w:sz w:val="16"/>
          <w:highlight w:val="yellow"/>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C31D55">
        <w:rPr>
          <w:rStyle w:val="StyleUnderline"/>
          <w:highlight w:val="yellow"/>
        </w:rPr>
        <w:t>capturing</w:t>
      </w:r>
      <w:r w:rsidRPr="00C31D55">
        <w:rPr>
          <w:sz w:val="16"/>
          <w:highlight w:val="yellow"/>
        </w:rPr>
        <w:t xml:space="preserve"> </w:t>
      </w:r>
      <w:r w:rsidRPr="00FB5463">
        <w:rPr>
          <w:sz w:val="16"/>
        </w:rPr>
        <w:t xml:space="preserve">and sequestering </w:t>
      </w:r>
      <w:r w:rsidRPr="00C31D55">
        <w:rPr>
          <w:rStyle w:val="StyleUnderline"/>
          <w:highlight w:val="yellow"/>
        </w:rPr>
        <w:t>carbon</w:t>
      </w:r>
      <w:r w:rsidRPr="00C31D55">
        <w:rPr>
          <w:sz w:val="16"/>
          <w:highlight w:val="yellow"/>
        </w:rPr>
        <w:t xml:space="preserve"> </w:t>
      </w:r>
      <w:r w:rsidRPr="00FB5463">
        <w:rPr>
          <w:sz w:val="16"/>
        </w:rPr>
        <w:t xml:space="preserve">in soil and products, and more, </w:t>
      </w:r>
      <w:r w:rsidRPr="00483C44">
        <w:rPr>
          <w:rStyle w:val="StyleUnderline"/>
        </w:rPr>
        <w:t xml:space="preserve">would be </w:t>
      </w:r>
      <w:r w:rsidRPr="00C31D55">
        <w:rPr>
          <w:rStyle w:val="StyleUnderline"/>
          <w:highlight w:val="yellow"/>
        </w:rPr>
        <w:t xml:space="preserve">required to turn over </w:t>
      </w:r>
      <w:r w:rsidRPr="00483C44">
        <w:rPr>
          <w:rStyle w:val="StyleUnderline"/>
        </w:rPr>
        <w:t xml:space="preserve">their </w:t>
      </w:r>
      <w:r w:rsidRPr="00C31D55">
        <w:rPr>
          <w:rStyle w:val="StyleUnderline"/>
          <w:highlight w:val="yellow"/>
        </w:rPr>
        <w:t>proprietary</w:t>
      </w:r>
      <w:r w:rsidRPr="00C31D55">
        <w:rPr>
          <w:b/>
          <w:bCs/>
          <w:sz w:val="16"/>
          <w:highlight w:val="yellow"/>
        </w:rPr>
        <w:t xml:space="preserve"> </w:t>
      </w:r>
      <w:r w:rsidRPr="00C31D55">
        <w:rPr>
          <w:rStyle w:val="StyleUnderline"/>
          <w:highlight w:val="yellow"/>
        </w:rPr>
        <w:t>know-how</w:t>
      </w:r>
      <w:r w:rsidRPr="00C31D55">
        <w:rPr>
          <w:sz w:val="16"/>
          <w:highlight w:val="yellow"/>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C31D55">
        <w:rPr>
          <w:rStyle w:val="StyleUnderline"/>
          <w:highlight w:val="yellow"/>
        </w:rPr>
        <w:t>suggestion alone</w:t>
      </w:r>
      <w:r w:rsidRPr="00483C44">
        <w:rPr>
          <w:rStyle w:val="StyleUnderline"/>
        </w:rPr>
        <w:t xml:space="preserve"> could be </w:t>
      </w:r>
      <w:r w:rsidRPr="00C31D55">
        <w:rPr>
          <w:rStyle w:val="StyleUnderline"/>
          <w:highlight w:val="yellow"/>
        </w:rPr>
        <w:t>devastating</w:t>
      </w:r>
      <w:r w:rsidRPr="00483C44">
        <w:rPr>
          <w:rStyle w:val="StyleUnderline"/>
        </w:rPr>
        <w:t xml:space="preserve"> to voluntary international</w:t>
      </w:r>
      <w:r w:rsidRPr="00483C44">
        <w:rPr>
          <w:b/>
          <w:bCs/>
          <w:sz w:val="16"/>
        </w:rPr>
        <w:t xml:space="preserve"> </w:t>
      </w:r>
      <w:r w:rsidRPr="00C31D55">
        <w:rPr>
          <w:rStyle w:val="StyleUnderline"/>
          <w:highlight w:val="yellow"/>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0"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C31D55">
        <w:rPr>
          <w:rStyle w:val="StyleUnderline"/>
          <w:highlight w:val="yellow"/>
        </w:rPr>
        <w:t>investors</w:t>
      </w:r>
      <w:r w:rsidRPr="00483C44">
        <w:rPr>
          <w:rStyle w:val="StyleUnderline"/>
        </w:rPr>
        <w:t xml:space="preserve"> </w:t>
      </w:r>
      <w:r w:rsidRPr="00C31D55">
        <w:rPr>
          <w:rStyle w:val="StyleUnderline"/>
          <w:highlight w:val="yellow"/>
        </w:rPr>
        <w:t>cannot be confident</w:t>
      </w:r>
      <w:r w:rsidRPr="00483C44">
        <w:rPr>
          <w:rStyle w:val="StyleUnderline"/>
        </w:rPr>
        <w:t xml:space="preserve"> that </w:t>
      </w:r>
      <w:r w:rsidRPr="00C31D55">
        <w:rPr>
          <w:rStyle w:val="StyleUnderline"/>
          <w:highlight w:val="yellow"/>
        </w:rPr>
        <w:t>IP</w:t>
      </w:r>
      <w:r w:rsidRPr="00483C44">
        <w:rPr>
          <w:rStyle w:val="StyleUnderline"/>
        </w:rPr>
        <w:t xml:space="preserve"> will be </w:t>
      </w:r>
      <w:r w:rsidRPr="00C31D55">
        <w:rPr>
          <w:rStyle w:val="StyleUnderline"/>
          <w:highlight w:val="yellow"/>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C31D55">
        <w:rPr>
          <w:rStyle w:val="StyleUnderline"/>
          <w:highlight w:val="yellow"/>
        </w:rPr>
        <w:t>unlikely they will</w:t>
      </w:r>
      <w:r w:rsidRPr="00483C44">
        <w:rPr>
          <w:sz w:val="16"/>
        </w:rPr>
        <w:t xml:space="preserve"> continue to </w:t>
      </w:r>
      <w:r w:rsidRPr="00C31D55">
        <w:rPr>
          <w:rStyle w:val="StyleUnderline"/>
          <w:highlight w:val="yellow"/>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0749EF33" w14:textId="77777777" w:rsidR="00FE6F9C" w:rsidRPr="008C74CB" w:rsidRDefault="00FE6F9C" w:rsidP="00FE6F9C">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3A6A3A4A" w14:textId="77777777" w:rsidR="00FE6F9C" w:rsidRPr="008C74CB" w:rsidRDefault="00FE6F9C" w:rsidP="00FE6F9C">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1" w:history="1">
        <w:r w:rsidRPr="008C74CB">
          <w:rPr>
            <w:color w:val="000000" w:themeColor="text1"/>
          </w:rPr>
          <w:t>https://www.livescience.com/65633-climate-change-dooms-humans-by-2050.html</w:t>
        </w:r>
      </w:hyperlink>
      <w:r w:rsidRPr="008C74CB">
        <w:rPr>
          <w:color w:val="000000" w:themeColor="text1"/>
        </w:rPr>
        <w:t xml:space="preserve"> Justin</w:t>
      </w:r>
    </w:p>
    <w:p w14:paraId="184AFCA8" w14:textId="033219B0" w:rsidR="00FE6F9C" w:rsidRDefault="00FE6F9C" w:rsidP="00FE6F9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C31D55">
        <w:rPr>
          <w:color w:val="000000" w:themeColor="text1"/>
          <w:highlight w:val="yellow"/>
          <w:u w:val="single"/>
        </w:rPr>
        <w:t>models</w:t>
      </w:r>
      <w:r w:rsidRPr="0041591F">
        <w:rPr>
          <w:color w:val="000000" w:themeColor="text1"/>
          <w:sz w:val="12"/>
          <w:szCs w:val="12"/>
        </w:rPr>
        <w:t xml:space="preserve"> — like the one that the </w:t>
      </w:r>
      <w:hyperlink r:id="rId1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C31D55">
        <w:rPr>
          <w:color w:val="000000" w:themeColor="text1"/>
          <w:highlight w:val="yellow"/>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C31D55">
        <w:rPr>
          <w:b/>
          <w:bCs/>
          <w:color w:val="000000" w:themeColor="text1"/>
          <w:highlight w:val="yellow"/>
          <w:u w:val="single"/>
        </w:rPr>
        <w:t xml:space="preserve">interlinked </w:t>
      </w:r>
      <w:r w:rsidRPr="008C74CB">
        <w:rPr>
          <w:b/>
          <w:bCs/>
          <w:color w:val="000000" w:themeColor="text1"/>
          <w:u w:val="single"/>
        </w:rPr>
        <w:t xml:space="preserve">geological </w:t>
      </w:r>
      <w:r w:rsidRPr="00C31D55">
        <w:rPr>
          <w:b/>
          <w:bCs/>
          <w:color w:val="000000" w:themeColor="text1"/>
          <w:highlight w:val="yellow"/>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C31D55">
        <w:rPr>
          <w:color w:val="000000" w:themeColor="text1"/>
          <w:highlight w:val="yellow"/>
          <w:u w:val="single"/>
        </w:rPr>
        <w:t>governments</w:t>
      </w:r>
      <w:r w:rsidRPr="008C74CB">
        <w:rPr>
          <w:color w:val="000000" w:themeColor="text1"/>
          <w:u w:val="single"/>
        </w:rPr>
        <w:t xml:space="preserve"> "politely </w:t>
      </w:r>
      <w:r w:rsidRPr="00C31D55">
        <w:rPr>
          <w:color w:val="000000" w:themeColor="text1"/>
          <w:highlight w:val="yellow"/>
          <w:u w:val="single"/>
        </w:rPr>
        <w:t>ignor</w:t>
      </w:r>
      <w:r w:rsidRPr="008C74CB">
        <w:rPr>
          <w:color w:val="000000" w:themeColor="text1"/>
          <w:u w:val="single"/>
        </w:rPr>
        <w:t>ing"</w:t>
      </w:r>
      <w:r w:rsidRPr="0041591F">
        <w:rPr>
          <w:color w:val="000000" w:themeColor="text1"/>
          <w:sz w:val="12"/>
          <w:szCs w:val="12"/>
        </w:rPr>
        <w:t xml:space="preserve"> the advice of </w:t>
      </w:r>
      <w:r w:rsidRPr="00C31D55">
        <w:rPr>
          <w:color w:val="000000" w:themeColor="text1"/>
          <w:highlight w:val="yellow"/>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w:t>
      </w:r>
      <w:r w:rsidR="00E30C4E">
        <w:rPr>
          <w:color w:val="000000" w:themeColor="text1"/>
          <w:sz w:val="12"/>
          <w:szCs w:val="12"/>
        </w:rPr>
        <w:tab/>
      </w:r>
      <w:r w:rsidRPr="0041591F">
        <w:rPr>
          <w:color w:val="000000" w:themeColor="text1"/>
          <w:sz w:val="12"/>
          <w:szCs w:val="12"/>
        </w:rPr>
        <w:t xml:space="preserve">.4 F (3 C) by the year 2050. At this point, </w:t>
      </w:r>
      <w:r w:rsidRPr="008C74CB">
        <w:rPr>
          <w:color w:val="000000" w:themeColor="text1"/>
          <w:u w:val="single"/>
        </w:rPr>
        <w:t xml:space="preserve">the world's </w:t>
      </w:r>
      <w:r w:rsidRPr="00C31D55">
        <w:rPr>
          <w:color w:val="000000" w:themeColor="text1"/>
          <w:highlight w:val="yellow"/>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C31D55">
        <w:rPr>
          <w:color w:val="000000" w:themeColor="text1"/>
          <w:highlight w:val="yellow"/>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C31D55">
        <w:rPr>
          <w:color w:val="000000" w:themeColor="text1"/>
          <w:highlight w:val="yellow"/>
          <w:u w:val="single"/>
        </w:rPr>
        <w:t>Thirty-five percent of</w:t>
      </w:r>
      <w:r w:rsidRPr="008C74CB">
        <w:rPr>
          <w:color w:val="000000" w:themeColor="text1"/>
          <w:u w:val="single"/>
        </w:rPr>
        <w:t xml:space="preserve"> the global </w:t>
      </w:r>
      <w:r w:rsidRPr="00C31D55">
        <w:rPr>
          <w:color w:val="000000" w:themeColor="text1"/>
          <w:highlight w:val="yellow"/>
          <w:u w:val="single"/>
        </w:rPr>
        <w:t>land</w:t>
      </w:r>
      <w:r w:rsidRPr="008C74CB">
        <w:rPr>
          <w:color w:val="000000" w:themeColor="text1"/>
          <w:u w:val="single"/>
        </w:rPr>
        <w:t xml:space="preserve"> area, </w:t>
      </w:r>
      <w:r w:rsidRPr="00C31D55">
        <w:rPr>
          <w:color w:val="000000" w:themeColor="text1"/>
          <w:highlight w:val="yellow"/>
          <w:u w:val="single"/>
        </w:rPr>
        <w:t xml:space="preserve">and </w:t>
      </w:r>
      <w:r w:rsidRPr="00C31D55">
        <w:rPr>
          <w:b/>
          <w:bCs/>
          <w:color w:val="000000" w:themeColor="text1"/>
          <w:highlight w:val="yellow"/>
          <w:u w:val="single"/>
        </w:rPr>
        <w:t xml:space="preserve">55 percent of </w:t>
      </w:r>
      <w:r w:rsidRPr="008C74CB">
        <w:rPr>
          <w:b/>
          <w:bCs/>
          <w:color w:val="000000" w:themeColor="text1"/>
          <w:u w:val="single"/>
        </w:rPr>
        <w:t xml:space="preserve">the global </w:t>
      </w:r>
      <w:r w:rsidRPr="00C31D55">
        <w:rPr>
          <w:b/>
          <w:bCs/>
          <w:color w:val="000000" w:themeColor="text1"/>
          <w:highlight w:val="yellow"/>
          <w:u w:val="single"/>
        </w:rPr>
        <w:t>population</w:t>
      </w:r>
      <w:r w:rsidRPr="008C74CB">
        <w:rPr>
          <w:b/>
          <w:bCs/>
          <w:color w:val="000000" w:themeColor="text1"/>
          <w:u w:val="single"/>
        </w:rPr>
        <w:t xml:space="preserve">, are </w:t>
      </w:r>
      <w:r w:rsidRPr="00C31D55">
        <w:rPr>
          <w:b/>
          <w:bCs/>
          <w:color w:val="000000" w:themeColor="text1"/>
          <w:highlight w:val="yellow"/>
          <w:u w:val="single"/>
        </w:rPr>
        <w:t>subject to</w:t>
      </w:r>
      <w:r w:rsidRPr="008C74CB">
        <w:rPr>
          <w:b/>
          <w:bCs/>
          <w:color w:val="000000" w:themeColor="text1"/>
          <w:u w:val="single"/>
        </w:rPr>
        <w:t xml:space="preserve"> more than 20 days a year of </w:t>
      </w:r>
      <w:hyperlink r:id="rId14" w:history="1">
        <w:r w:rsidRPr="00C31D55">
          <w:rPr>
            <w:rStyle w:val="Hyperlink"/>
            <w:b/>
            <w:bCs/>
            <w:color w:val="000000" w:themeColor="text1"/>
            <w:highlight w:val="yellow"/>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C31D55">
        <w:rPr>
          <w:color w:val="000000" w:themeColor="text1"/>
          <w:highlight w:val="yellow"/>
          <w:u w:val="single"/>
        </w:rPr>
        <w:t>droughts, floods and wildfires</w:t>
      </w:r>
      <w:r w:rsidRPr="008C74CB">
        <w:rPr>
          <w:color w:val="000000" w:themeColor="text1"/>
          <w:u w:val="single"/>
        </w:rPr>
        <w:t xml:space="preserve"> regularly </w:t>
      </w:r>
      <w:r w:rsidRPr="00C31D55">
        <w:rPr>
          <w:color w:val="000000" w:themeColor="text1"/>
          <w:highlight w:val="yellow"/>
          <w:u w:val="single"/>
        </w:rPr>
        <w:t>ravage the land</w:t>
      </w:r>
      <w:r w:rsidRPr="008C74CB">
        <w:rPr>
          <w:color w:val="000000" w:themeColor="text1"/>
          <w:u w:val="single"/>
        </w:rPr>
        <w:t xml:space="preserve">. Nearly </w:t>
      </w:r>
      <w:r w:rsidRPr="00C31D55">
        <w:rPr>
          <w:b/>
          <w:bCs/>
          <w:color w:val="000000" w:themeColor="text1"/>
          <w:highlight w:val="yellow"/>
          <w:u w:val="single"/>
        </w:rPr>
        <w:t xml:space="preserve">one-third </w:t>
      </w:r>
      <w:r w:rsidRPr="008C74CB">
        <w:rPr>
          <w:b/>
          <w:bCs/>
          <w:color w:val="000000" w:themeColor="text1"/>
          <w:u w:val="single"/>
        </w:rPr>
        <w:t xml:space="preserve">of the world's land surface </w:t>
      </w:r>
      <w:r w:rsidRPr="00C31D55">
        <w:rPr>
          <w:b/>
          <w:bCs/>
          <w:color w:val="000000" w:themeColor="text1"/>
          <w:highlight w:val="yellow"/>
          <w:u w:val="single"/>
        </w:rPr>
        <w:t>turns to desert</w:t>
      </w:r>
      <w:r w:rsidRPr="008C74CB">
        <w:rPr>
          <w:color w:val="000000" w:themeColor="text1"/>
          <w:u w:val="single"/>
        </w:rPr>
        <w:t>.</w:t>
      </w:r>
      <w:r w:rsidRPr="0041591F">
        <w:rPr>
          <w:color w:val="000000" w:themeColor="text1"/>
          <w:sz w:val="12"/>
          <w:szCs w:val="12"/>
        </w:rPr>
        <w:t xml:space="preserve"> Entire </w:t>
      </w:r>
      <w:r w:rsidRPr="00C31D55">
        <w:rPr>
          <w:b/>
          <w:bCs/>
          <w:color w:val="000000" w:themeColor="text1"/>
          <w:highlight w:val="yellow"/>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C31D55">
        <w:rPr>
          <w:color w:val="000000" w:themeColor="text1"/>
          <w:highlight w:val="yellow"/>
          <w:u w:val="single"/>
        </w:rPr>
        <w:t>destroying</w:t>
      </w:r>
      <w:r w:rsidRPr="008C74CB">
        <w:rPr>
          <w:color w:val="000000" w:themeColor="text1"/>
          <w:u w:val="single"/>
        </w:rPr>
        <w:t xml:space="preserve"> the region's </w:t>
      </w:r>
      <w:proofErr w:type="gramStart"/>
      <w:r w:rsidRPr="00C31D55">
        <w:rPr>
          <w:color w:val="000000" w:themeColor="text1"/>
          <w:highlight w:val="yellow"/>
          <w:u w:val="single"/>
        </w:rPr>
        <w:t>ag</w:t>
      </w:r>
      <w:r w:rsidRPr="008C74CB">
        <w:rPr>
          <w:color w:val="000000" w:themeColor="text1"/>
          <w:u w:val="single"/>
        </w:rPr>
        <w:t>riculture</w:t>
      </w:r>
      <w:proofErr w:type="gramEnd"/>
      <w:r w:rsidRPr="008C74CB">
        <w:rPr>
          <w:color w:val="000000" w:themeColor="text1"/>
          <w:u w:val="single"/>
        </w:rPr>
        <w:t xml:space="preserve"> and </w:t>
      </w:r>
      <w:r w:rsidRPr="00C31D55">
        <w:rPr>
          <w:color w:val="000000" w:themeColor="text1"/>
          <w:highlight w:val="yellow"/>
          <w:u w:val="single"/>
        </w:rPr>
        <w:t>turning</w:t>
      </w:r>
      <w:r w:rsidRPr="008C74CB">
        <w:rPr>
          <w:color w:val="000000" w:themeColor="text1"/>
          <w:u w:val="single"/>
        </w:rPr>
        <w:t xml:space="preserve"> more than </w:t>
      </w:r>
      <w:r w:rsidRPr="00C31D55">
        <w:rPr>
          <w:color w:val="000000" w:themeColor="text1"/>
          <w:highlight w:val="yellow"/>
          <w:u w:val="single"/>
        </w:rPr>
        <w:t>1 bil</w:t>
      </w:r>
      <w:r w:rsidRPr="008C74CB">
        <w:rPr>
          <w:color w:val="000000" w:themeColor="text1"/>
          <w:u w:val="single"/>
        </w:rPr>
        <w:t xml:space="preserve">lion people </w:t>
      </w:r>
      <w:r w:rsidRPr="00C31D55">
        <w:rPr>
          <w:color w:val="000000" w:themeColor="text1"/>
          <w:highlight w:val="yellow"/>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5" w:history="1">
        <w:r w:rsidRPr="00C31D55">
          <w:rPr>
            <w:rStyle w:val="Hyperlink"/>
            <w:color w:val="000000" w:themeColor="text1"/>
            <w:highlight w:val="yellow"/>
            <w:u w:val="single"/>
          </w:rPr>
          <w:t>shrinking coastlines</w:t>
        </w:r>
      </w:hyperlink>
      <w:r w:rsidRPr="00C31D55">
        <w:rPr>
          <w:color w:val="000000" w:themeColor="text1"/>
          <w:highlight w:val="yellow"/>
          <w:u w:val="single"/>
        </w:rPr>
        <w:t xml:space="preserve"> and</w:t>
      </w:r>
      <w:r w:rsidRPr="008C74CB">
        <w:rPr>
          <w:color w:val="000000" w:themeColor="text1"/>
          <w:u w:val="single"/>
        </w:rPr>
        <w:t xml:space="preserve"> severe </w:t>
      </w:r>
      <w:r w:rsidRPr="00C31D55">
        <w:rPr>
          <w:color w:val="000000" w:themeColor="text1"/>
          <w:highlight w:val="yellow"/>
          <w:u w:val="single"/>
        </w:rPr>
        <w:t>drops in food and water</w:t>
      </w:r>
      <w:r w:rsidRPr="008C74CB">
        <w:rPr>
          <w:color w:val="000000" w:themeColor="text1"/>
          <w:u w:val="single"/>
        </w:rPr>
        <w:t xml:space="preserve"> availability — begin to </w:t>
      </w:r>
      <w:r w:rsidRPr="00C31D55">
        <w:rPr>
          <w:b/>
          <w:bCs/>
          <w:color w:val="000000" w:themeColor="text1"/>
          <w:highlight w:val="yellow"/>
          <w:u w:val="single"/>
        </w:rPr>
        <w:t>stress</w:t>
      </w:r>
      <w:r w:rsidRPr="008C74CB">
        <w:rPr>
          <w:b/>
          <w:bCs/>
          <w:color w:val="000000" w:themeColor="text1"/>
          <w:u w:val="single"/>
        </w:rPr>
        <w:t xml:space="preserve"> the fabric of the world's largest </w:t>
      </w:r>
      <w:r w:rsidRPr="00C31D55">
        <w:rPr>
          <w:b/>
          <w:bCs/>
          <w:color w:val="000000" w:themeColor="text1"/>
          <w:highlight w:val="yellow"/>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C31D55">
        <w:rPr>
          <w:b/>
          <w:bCs/>
          <w:color w:val="000000" w:themeColor="text1"/>
          <w:highlight w:val="yellow"/>
          <w:u w:val="single"/>
        </w:rPr>
        <w:t>nuclear war</w:t>
      </w:r>
      <w:r w:rsidRPr="008C74CB">
        <w:rPr>
          <w:b/>
          <w:bCs/>
          <w:color w:val="000000" w:themeColor="text1"/>
          <w:u w:val="single"/>
        </w:rPr>
        <w:t xml:space="preserve">, are </w:t>
      </w:r>
      <w:r w:rsidRPr="00C31D55">
        <w:rPr>
          <w:b/>
          <w:bCs/>
          <w:color w:val="000000" w:themeColor="text1"/>
          <w:highlight w:val="yellow"/>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C31D55">
        <w:rPr>
          <w:color w:val="000000" w:themeColor="text1"/>
          <w:highlight w:val="yellow"/>
          <w:u w:val="single"/>
        </w:rPr>
        <w:t>end of</w:t>
      </w:r>
      <w:r w:rsidRPr="008C74CB">
        <w:rPr>
          <w:color w:val="000000" w:themeColor="text1"/>
          <w:u w:val="single"/>
        </w:rPr>
        <w:t xml:space="preserve"> human global </w:t>
      </w:r>
      <w:r w:rsidRPr="00C31D55">
        <w:rPr>
          <w:color w:val="000000" w:themeColor="text1"/>
          <w:highlight w:val="yellow"/>
          <w:u w:val="single"/>
        </w:rPr>
        <w:t>civilization</w:t>
      </w:r>
      <w:r w:rsidRPr="008C74CB">
        <w:rPr>
          <w:color w:val="000000" w:themeColor="text1"/>
          <w:u w:val="single"/>
        </w:rPr>
        <w:t xml:space="preserve"> as we know it."</w:t>
      </w:r>
    </w:p>
    <w:p w14:paraId="618B31E3" w14:textId="3C039969" w:rsidR="00FE6F9C" w:rsidRDefault="00CD506B" w:rsidP="00FE6F9C">
      <w:pPr>
        <w:pStyle w:val="Heading3"/>
      </w:pPr>
      <w:r>
        <w:t>4</w:t>
      </w:r>
    </w:p>
    <w:p w14:paraId="76320028" w14:textId="77777777" w:rsidR="00FE6F9C" w:rsidRPr="008736BC" w:rsidRDefault="00FE6F9C" w:rsidP="00FE6F9C">
      <w:pPr>
        <w:pStyle w:val="Heading4"/>
        <w:rPr>
          <w:rFonts w:cs="Calibri"/>
        </w:rPr>
      </w:pPr>
      <w:r w:rsidRPr="008736BC">
        <w:rPr>
          <w:rFonts w:cs="Calibri"/>
        </w:rPr>
        <w:t>Text: The People’s Republic of China should offer Chinese developed vaccines and medical technology related to COVID-19 to the world for free.</w:t>
      </w:r>
    </w:p>
    <w:p w14:paraId="773D06BF" w14:textId="77777777" w:rsidR="00FE6F9C" w:rsidRPr="008736BC" w:rsidRDefault="00FE6F9C" w:rsidP="00FE6F9C"/>
    <w:p w14:paraId="7B38D647" w14:textId="77777777" w:rsidR="00FE6F9C" w:rsidRPr="008736BC" w:rsidRDefault="00FE6F9C" w:rsidP="00FE6F9C">
      <w:pPr>
        <w:pStyle w:val="Heading4"/>
        <w:rPr>
          <w:rFonts w:cs="Calibri"/>
        </w:rPr>
      </w:pPr>
      <w:r w:rsidRPr="008736BC">
        <w:rPr>
          <w:rFonts w:cs="Calibri"/>
        </w:rPr>
        <w:t>The CP massively ramps up Chinese “vaccine diplomacy” which solves the case</w:t>
      </w:r>
    </w:p>
    <w:p w14:paraId="4E815C9A" w14:textId="77777777" w:rsidR="00FE6F9C" w:rsidRPr="008736BC" w:rsidRDefault="00FE6F9C" w:rsidP="00FE6F9C">
      <w:pPr>
        <w:rPr>
          <w:rStyle w:val="Style13ptBold"/>
        </w:rPr>
      </w:pPr>
      <w:proofErr w:type="spellStart"/>
      <w:r w:rsidRPr="008736BC">
        <w:rPr>
          <w:rStyle w:val="Style13ptBold"/>
        </w:rPr>
        <w:t>Juecheng</w:t>
      </w:r>
      <w:proofErr w:type="spellEnd"/>
      <w:r w:rsidRPr="008736BC">
        <w:rPr>
          <w:rStyle w:val="Style13ptBold"/>
        </w:rPr>
        <w:t xml:space="preserve"> and Yuwei 8-13-21</w:t>
      </w:r>
    </w:p>
    <w:p w14:paraId="53CA4EB2" w14:textId="77777777" w:rsidR="00FE6F9C" w:rsidRPr="008736BC" w:rsidRDefault="00FE6F9C" w:rsidP="00FE6F9C">
      <w:pPr>
        <w:rPr>
          <w:sz w:val="16"/>
        </w:rPr>
      </w:pPr>
      <w:r w:rsidRPr="008736BC">
        <w:rPr>
          <w:sz w:val="16"/>
        </w:rPr>
        <w:t>(Zhao and Hu, https://www.globaltimes.cn/page/202108/1231387.shtml)</w:t>
      </w:r>
    </w:p>
    <w:p w14:paraId="1339D8D6" w14:textId="77777777" w:rsidR="00FE6F9C" w:rsidRPr="008736BC" w:rsidRDefault="00FE6F9C" w:rsidP="00FE6F9C">
      <w:pPr>
        <w:rPr>
          <w:u w:val="single"/>
        </w:rPr>
      </w:pPr>
      <w:r w:rsidRPr="008736BC">
        <w:rPr>
          <w:rStyle w:val="StyleUnderline"/>
        </w:rPr>
        <w:t xml:space="preserve">One of </w:t>
      </w:r>
      <w:r w:rsidRPr="00C31D55">
        <w:rPr>
          <w:rStyle w:val="StyleUnderline"/>
          <w:highlight w:val="yellow"/>
        </w:rPr>
        <w:t>China</w:t>
      </w:r>
      <w:r w:rsidRPr="008736BC">
        <w:rPr>
          <w:rStyle w:val="StyleUnderline"/>
        </w:rPr>
        <w:t xml:space="preserve">’s most valued contributions to the global fair accessibility to COVID-19 vaccines is to </w:t>
      </w:r>
      <w:r w:rsidRPr="00C31D55">
        <w:rPr>
          <w:rStyle w:val="StyleUnderline"/>
          <w:highlight w:val="yellow"/>
        </w:rPr>
        <w:t>enable</w:t>
      </w:r>
      <w:r w:rsidRPr="008736BC">
        <w:rPr>
          <w:rStyle w:val="StyleUnderline"/>
        </w:rPr>
        <w:t xml:space="preserve"> more </w:t>
      </w:r>
      <w:r w:rsidRPr="00C31D55">
        <w:rPr>
          <w:rStyle w:val="StyleUnderline"/>
          <w:highlight w:val="yellow"/>
        </w:rPr>
        <w:t>developing countries to</w:t>
      </w:r>
      <w:r w:rsidRPr="008736BC">
        <w:rPr>
          <w:rStyle w:val="StyleUnderline"/>
        </w:rPr>
        <w:t xml:space="preserve"> hone their ability to </w:t>
      </w:r>
      <w:r w:rsidRPr="00C31D55">
        <w:rPr>
          <w:rStyle w:val="Emphasis"/>
          <w:highlight w:val="yellow"/>
        </w:rPr>
        <w:t>produce vaccines by themselves</w:t>
      </w:r>
      <w:r w:rsidRPr="008736BC">
        <w:rPr>
          <w:rStyle w:val="Emphasis"/>
        </w:rPr>
        <w:t>,</w:t>
      </w:r>
      <w:r w:rsidRPr="008736BC">
        <w:rPr>
          <w:sz w:val="16"/>
        </w:rPr>
        <w:t xml:space="preserve"> </w:t>
      </w:r>
      <w:proofErr w:type="spellStart"/>
      <w:r w:rsidRPr="008736BC">
        <w:rPr>
          <w:sz w:val="16"/>
        </w:rPr>
        <w:t>Zha</w:t>
      </w:r>
      <w:proofErr w:type="spellEnd"/>
      <w:r w:rsidRPr="008736BC">
        <w:rPr>
          <w:sz w:val="16"/>
        </w:rPr>
        <w:t xml:space="preserve"> </w:t>
      </w:r>
      <w:proofErr w:type="spellStart"/>
      <w:r w:rsidRPr="008736BC">
        <w:rPr>
          <w:rStyle w:val="StyleUnderline"/>
        </w:rPr>
        <w:t>Daojiong</w:t>
      </w:r>
      <w:proofErr w:type="spellEnd"/>
      <w:r w:rsidRPr="008736BC">
        <w:rPr>
          <w:rStyle w:val="StyleUnderline"/>
        </w:rPr>
        <w:t>, professor of International Political Economy from Peking University</w:t>
      </w:r>
      <w:r w:rsidRPr="008736BC">
        <w:rPr>
          <w:sz w:val="16"/>
        </w:rPr>
        <w:t xml:space="preserve">, who closely studies the global vaccine equitable allocation framework, </w:t>
      </w:r>
      <w:r w:rsidRPr="008736BC">
        <w:rPr>
          <w:rStyle w:val="StyleUnderline"/>
        </w:rPr>
        <w:t>told the Global Times</w:t>
      </w:r>
      <w:r w:rsidRPr="008736BC">
        <w:rPr>
          <w:sz w:val="16"/>
        </w:rPr>
        <w:t xml:space="preserve"> in a recent exclusive interview. </w:t>
      </w:r>
      <w:r w:rsidRPr="008736BC">
        <w:rPr>
          <w:rStyle w:val="StyleUnderline"/>
        </w:rPr>
        <w:t xml:space="preserve">Sharing his insights on widely discussed “vaccine nationalism,” “wavering vaccine intellectual property,” and “COVAX operation challenges,” </w:t>
      </w:r>
      <w:proofErr w:type="spellStart"/>
      <w:r w:rsidRPr="008736BC">
        <w:rPr>
          <w:rStyle w:val="StyleUnderline"/>
        </w:rPr>
        <w:t>Zha</w:t>
      </w:r>
      <w:proofErr w:type="spellEnd"/>
      <w:r w:rsidRPr="008736BC">
        <w:rPr>
          <w:rStyle w:val="StyleUnderline"/>
        </w:rPr>
        <w:t xml:space="preserve"> believes that China is </w:t>
      </w:r>
      <w:r w:rsidRPr="00C31D55">
        <w:rPr>
          <w:rStyle w:val="StyleUnderline"/>
          <w:highlight w:val="yellow"/>
        </w:rPr>
        <w:t>advocating negotiations</w:t>
      </w:r>
      <w:r w:rsidRPr="008736BC">
        <w:rPr>
          <w:rStyle w:val="StyleUnderline"/>
        </w:rPr>
        <w:t xml:space="preserve"> among countries </w:t>
      </w:r>
      <w:r w:rsidRPr="00C31D55">
        <w:rPr>
          <w:rStyle w:val="StyleUnderline"/>
          <w:highlight w:val="yellow"/>
        </w:rPr>
        <w:t xml:space="preserve">on </w:t>
      </w:r>
      <w:r w:rsidRPr="008736BC">
        <w:rPr>
          <w:rStyle w:val="StyleUnderline"/>
        </w:rPr>
        <w:t xml:space="preserve">equitable </w:t>
      </w:r>
      <w:r w:rsidRPr="00C31D55">
        <w:rPr>
          <w:rStyle w:val="StyleUnderline"/>
          <w:highlight w:val="yellow"/>
        </w:rPr>
        <w:t>global distribution of vaccines</w:t>
      </w:r>
      <w:r w:rsidRPr="008736BC">
        <w:rPr>
          <w:rStyle w:val="StyleUnderline"/>
        </w:rPr>
        <w:t xml:space="preserve"> from a humanitarian, and global perspective. China has </w:t>
      </w:r>
      <w:r w:rsidRPr="00C31D55">
        <w:rPr>
          <w:rStyle w:val="StyleUnderline"/>
          <w:highlight w:val="yellow"/>
        </w:rPr>
        <w:t>vowed</w:t>
      </w:r>
      <w:r w:rsidRPr="008736BC">
        <w:rPr>
          <w:rStyle w:val="StyleUnderline"/>
        </w:rPr>
        <w:t xml:space="preserve"> to make efforts </w:t>
      </w:r>
      <w:r w:rsidRPr="00C31D55">
        <w:rPr>
          <w:rStyle w:val="StyleUnderline"/>
          <w:highlight w:val="yellow"/>
        </w:rPr>
        <w:t>to provide</w:t>
      </w:r>
      <w:r w:rsidRPr="008736BC">
        <w:rPr>
          <w:rStyle w:val="StyleUnderline"/>
        </w:rPr>
        <w:t xml:space="preserve"> the world with </w:t>
      </w:r>
      <w:r w:rsidRPr="00C31D55">
        <w:rPr>
          <w:rStyle w:val="StyleUnderline"/>
          <w:highlight w:val="yellow"/>
        </w:rPr>
        <w:t>2 billion doses</w:t>
      </w:r>
      <w:r w:rsidRPr="008736BC">
        <w:rPr>
          <w:rStyle w:val="StyleUnderline"/>
        </w:rPr>
        <w:t xml:space="preserve"> of COVID-19 vaccines this year </w:t>
      </w:r>
      <w:r w:rsidRPr="00C31D55">
        <w:rPr>
          <w:rStyle w:val="StyleUnderline"/>
          <w:highlight w:val="yellow"/>
        </w:rPr>
        <w:t>and donate $100 million to COVAX</w:t>
      </w:r>
      <w:r w:rsidRPr="008736BC">
        <w:rPr>
          <w:rStyle w:val="StyleUnderline"/>
        </w:rPr>
        <w:t xml:space="preserve"> to promote global vaccine provision.</w:t>
      </w:r>
      <w:r w:rsidRPr="008736BC">
        <w:rPr>
          <w:sz w:val="16"/>
        </w:rPr>
        <w:t xml:space="preserve"> </w:t>
      </w:r>
      <w:r w:rsidRPr="008736BC">
        <w:rPr>
          <w:rStyle w:val="StyleUnderline"/>
        </w:rPr>
        <w:t>This commitment comes amid the rampaging Delta variant</w:t>
      </w:r>
      <w:r w:rsidRPr="008736BC">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8736BC">
        <w:rPr>
          <w:sz w:val="16"/>
        </w:rPr>
        <w:t>Zha</w:t>
      </w:r>
      <w:proofErr w:type="spellEnd"/>
      <w:r w:rsidRPr="008736BC">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8736BC">
        <w:rPr>
          <w:rFonts w:ascii="Tahoma" w:hAnsi="Tahoma" w:cs="Tahoma"/>
          <w:sz w:val="16"/>
        </w:rPr>
        <w:t> </w:t>
      </w:r>
      <w:r w:rsidRPr="008736BC">
        <w:rPr>
          <w:sz w:val="16"/>
        </w:rPr>
        <w:t xml:space="preserve"> </w:t>
      </w:r>
      <w:r w:rsidRPr="008736BC">
        <w:rPr>
          <w:rStyle w:val="StyleUnderline"/>
        </w:rPr>
        <w:t>Foreign comments on China using "vaccine diplomacy" in a narrow geopolitical sense reflect the real competition among COVID-19 vaccine providers</w:t>
      </w:r>
      <w:r w:rsidRPr="008736BC">
        <w:rPr>
          <w:sz w:val="16"/>
        </w:rPr>
        <w:t xml:space="preserve">, </w:t>
      </w:r>
      <w:proofErr w:type="spellStart"/>
      <w:r w:rsidRPr="008736BC">
        <w:rPr>
          <w:sz w:val="16"/>
        </w:rPr>
        <w:t>Zha</w:t>
      </w:r>
      <w:proofErr w:type="spellEnd"/>
      <w:r w:rsidRPr="008736BC">
        <w:rPr>
          <w:sz w:val="16"/>
        </w:rPr>
        <w:t xml:space="preserve"> told the Global Times. </w:t>
      </w:r>
      <w:r w:rsidRPr="00C31D55">
        <w:rPr>
          <w:rStyle w:val="Emphasis"/>
          <w:highlight w:val="yellow"/>
        </w:rPr>
        <w:t>Due to China’s</w:t>
      </w:r>
      <w:r w:rsidRPr="008736BC">
        <w:rPr>
          <w:rStyle w:val="Emphasis"/>
        </w:rPr>
        <w:t xml:space="preserve"> mature </w:t>
      </w:r>
      <w:r w:rsidRPr="00C31D55">
        <w:rPr>
          <w:rStyle w:val="Emphasis"/>
          <w:highlight w:val="yellow"/>
        </w:rPr>
        <w:t>vaccine tech</w:t>
      </w:r>
      <w:r w:rsidRPr="008736BC">
        <w:rPr>
          <w:rStyle w:val="Emphasis"/>
        </w:rPr>
        <w:t xml:space="preserve">nologies, </w:t>
      </w:r>
      <w:r w:rsidRPr="00C31D55">
        <w:rPr>
          <w:rStyle w:val="Emphasis"/>
          <w:highlight w:val="yellow"/>
        </w:rPr>
        <w:t>longer shelf life</w:t>
      </w:r>
      <w:r w:rsidRPr="008736BC">
        <w:rPr>
          <w:rStyle w:val="Emphasis"/>
        </w:rPr>
        <w:t xml:space="preserve"> and lower requirement for storage and transportation, </w:t>
      </w:r>
      <w:r w:rsidRPr="00C31D55">
        <w:rPr>
          <w:rStyle w:val="Emphasis"/>
          <w:highlight w:val="yellow"/>
        </w:rPr>
        <w:t>Chinese</w:t>
      </w:r>
      <w:r w:rsidRPr="008736BC">
        <w:rPr>
          <w:rStyle w:val="Emphasis"/>
        </w:rPr>
        <w:t xml:space="preserve"> made </w:t>
      </w:r>
      <w:r w:rsidRPr="00C31D55">
        <w:rPr>
          <w:rStyle w:val="Emphasis"/>
          <w:highlight w:val="yellow"/>
        </w:rPr>
        <w:t>vaccines are</w:t>
      </w:r>
      <w:r w:rsidRPr="008736BC">
        <w:rPr>
          <w:rStyle w:val="Emphasis"/>
        </w:rPr>
        <w:t xml:space="preserve"> a more </w:t>
      </w:r>
      <w:r w:rsidRPr="00C31D55">
        <w:rPr>
          <w:rStyle w:val="Emphasis"/>
          <w:highlight w:val="yellow"/>
        </w:rPr>
        <w:t>preferable</w:t>
      </w:r>
      <w:r w:rsidRPr="008736BC">
        <w:rPr>
          <w:rStyle w:val="Emphasis"/>
        </w:rPr>
        <w:t xml:space="preserve"> choice </w:t>
      </w:r>
      <w:r w:rsidRPr="00C31D55">
        <w:rPr>
          <w:rStyle w:val="Emphasis"/>
          <w:highlight w:val="yellow"/>
        </w:rPr>
        <w:t>for</w:t>
      </w:r>
      <w:r w:rsidRPr="008736BC">
        <w:rPr>
          <w:rStyle w:val="Emphasis"/>
        </w:rPr>
        <w:t xml:space="preserve"> many </w:t>
      </w:r>
      <w:r w:rsidRPr="00C31D55">
        <w:rPr>
          <w:rStyle w:val="Emphasis"/>
          <w:highlight w:val="yellow"/>
        </w:rPr>
        <w:t>developing countries</w:t>
      </w:r>
      <w:r w:rsidRPr="008736BC">
        <w:rPr>
          <w:rStyle w:val="Emphasis"/>
        </w:rPr>
        <w:t xml:space="preserve"> with relatively weak vaccination </w:t>
      </w:r>
      <w:proofErr w:type="gramStart"/>
      <w:r w:rsidRPr="008736BC">
        <w:rPr>
          <w:rStyle w:val="Emphasis"/>
        </w:rPr>
        <w:t>infrastructure</w:t>
      </w:r>
      <w:r w:rsidRPr="008736BC">
        <w:rPr>
          <w:sz w:val="16"/>
        </w:rPr>
        <w:t xml:space="preserve"> .</w:t>
      </w:r>
      <w:proofErr w:type="gramEnd"/>
      <w:r w:rsidRPr="008736BC">
        <w:rPr>
          <w:sz w:val="16"/>
        </w:rPr>
        <w:t xml:space="preserve"> This has been reflected in the approval of Chinese vaccines in more than 100 countries. </w:t>
      </w:r>
      <w:r w:rsidRPr="008736BC">
        <w:rPr>
          <w:rStyle w:val="StyleUnderline"/>
        </w:rPr>
        <w:t xml:space="preserve">But the phenomenon of “vaccine nationalism” was never absent in the decision by governments to choose vaccines, </w:t>
      </w:r>
      <w:proofErr w:type="spellStart"/>
      <w:r w:rsidRPr="008736BC">
        <w:rPr>
          <w:rStyle w:val="StyleUnderline"/>
        </w:rPr>
        <w:t>Zha</w:t>
      </w:r>
      <w:proofErr w:type="spellEnd"/>
      <w:r w:rsidRPr="008736BC">
        <w:rPr>
          <w:rStyle w:val="StyleUnderline"/>
        </w:rPr>
        <w:t xml:space="preserve"> suggested. “For example, some countries and regions would include geopolitical factors in choosing vaccines. These countries would reject certain vaccines</w:t>
      </w:r>
      <w:r w:rsidRPr="008736BC">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8736BC">
        <w:rPr>
          <w:sz w:val="16"/>
        </w:rPr>
        <w:t>Zha</w:t>
      </w:r>
      <w:proofErr w:type="spellEnd"/>
      <w:r w:rsidRPr="008736BC">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8736BC">
        <w:rPr>
          <w:rStyle w:val="StyleUnderline"/>
        </w:rPr>
        <w:t>Providing assistance</w:t>
      </w:r>
      <w:proofErr w:type="gramEnd"/>
      <w:r w:rsidRPr="008736BC">
        <w:rPr>
          <w:rStyle w:val="StyleUnderline"/>
        </w:rPr>
        <w:t xml:space="preserve"> from one country to another in the field of infectious or non-infectious diseases is often referred to as "</w:t>
      </w:r>
      <w:r w:rsidRPr="00C31D55">
        <w:rPr>
          <w:rStyle w:val="StyleUnderline"/>
          <w:highlight w:val="yellow"/>
        </w:rPr>
        <w:t>health diplomacy</w:t>
      </w:r>
      <w:r w:rsidRPr="008736BC">
        <w:rPr>
          <w:rStyle w:val="StyleUnderline"/>
        </w:rPr>
        <w:t xml:space="preserve">." Some international public health research literature support "health diplomacy" because cooperation in this field </w:t>
      </w:r>
      <w:r w:rsidRPr="00C31D55">
        <w:rPr>
          <w:rStyle w:val="StyleUnderline"/>
          <w:highlight w:val="yellow"/>
        </w:rPr>
        <w:t xml:space="preserve">is </w:t>
      </w:r>
      <w:r w:rsidRPr="00C31D55">
        <w:rPr>
          <w:rStyle w:val="Emphasis"/>
          <w:highlight w:val="yellow"/>
        </w:rPr>
        <w:t>conducive to</w:t>
      </w:r>
      <w:r w:rsidRPr="008736BC">
        <w:rPr>
          <w:rStyle w:val="Emphasis"/>
        </w:rPr>
        <w:t xml:space="preserve"> the improvement of </w:t>
      </w:r>
      <w:r w:rsidRPr="00C31D55">
        <w:rPr>
          <w:rStyle w:val="Emphasis"/>
          <w:highlight w:val="yellow"/>
        </w:rPr>
        <w:t xml:space="preserve">political, </w:t>
      </w:r>
      <w:proofErr w:type="gramStart"/>
      <w:r w:rsidRPr="00C31D55">
        <w:rPr>
          <w:rStyle w:val="Emphasis"/>
          <w:highlight w:val="yellow"/>
        </w:rPr>
        <w:t>economic</w:t>
      </w:r>
      <w:proofErr w:type="gramEnd"/>
      <w:r w:rsidRPr="00C31D55">
        <w:rPr>
          <w:rStyle w:val="Emphasis"/>
          <w:highlight w:val="yellow"/>
        </w:rPr>
        <w:t xml:space="preserve"> and diplomatic relations</w:t>
      </w:r>
      <w:r w:rsidRPr="008736BC">
        <w:rPr>
          <w:sz w:val="16"/>
        </w:rPr>
        <w:t xml:space="preserve">, </w:t>
      </w:r>
      <w:proofErr w:type="spellStart"/>
      <w:r w:rsidRPr="008736BC">
        <w:rPr>
          <w:sz w:val="16"/>
        </w:rPr>
        <w:t>Zha</w:t>
      </w:r>
      <w:proofErr w:type="spellEnd"/>
      <w:r w:rsidRPr="008736BC">
        <w:rPr>
          <w:sz w:val="16"/>
        </w:rPr>
        <w:t xml:space="preserve"> said. </w:t>
      </w:r>
      <w:r w:rsidRPr="00C31D55">
        <w:rPr>
          <w:rStyle w:val="StyleUnderline"/>
          <w:highlight w:val="yellow"/>
        </w:rPr>
        <w:t>China has taken</w:t>
      </w:r>
      <w:r w:rsidRPr="008736BC">
        <w:rPr>
          <w:rStyle w:val="StyleUnderline"/>
        </w:rPr>
        <w:t xml:space="preserve"> important </w:t>
      </w:r>
      <w:r w:rsidRPr="00C31D55">
        <w:rPr>
          <w:rStyle w:val="StyleUnderline"/>
          <w:highlight w:val="yellow"/>
        </w:rPr>
        <w:t>steps to close the global vaccine gap</w:t>
      </w:r>
      <w:r w:rsidRPr="008736BC">
        <w:rPr>
          <w:rStyle w:val="StyleUnderline"/>
        </w:rPr>
        <w:t>, including the acceleration of large-scale production, boosting fair distribution, and licensing local production in more countries.</w:t>
      </w:r>
    </w:p>
    <w:p w14:paraId="2D4038E0" w14:textId="77777777" w:rsidR="00FE6F9C" w:rsidRPr="004D609E" w:rsidRDefault="00FE6F9C" w:rsidP="00FE6F9C">
      <w:pPr>
        <w:pStyle w:val="Heading4"/>
        <w:rPr>
          <w:rFonts w:cs="Calibri"/>
        </w:rPr>
      </w:pPr>
      <w:r w:rsidRPr="004D609E">
        <w:rPr>
          <w:rFonts w:cs="Calibri"/>
        </w:rPr>
        <w:t>Successful vaccine diplomacy is key to overall Chinese Soft Power</w:t>
      </w:r>
    </w:p>
    <w:p w14:paraId="13D2A685" w14:textId="60A51D6E" w:rsidR="00FE6F9C" w:rsidRPr="008736BC" w:rsidRDefault="00FE6F9C" w:rsidP="00FE6F9C">
      <w:pPr>
        <w:rPr>
          <w:rStyle w:val="Style13ptBold"/>
        </w:rPr>
      </w:pPr>
      <w:r w:rsidRPr="004D609E">
        <w:rPr>
          <w:rStyle w:val="Style13ptBold"/>
        </w:rPr>
        <w:t>Huang, PhD, 3-11-21</w:t>
      </w:r>
    </w:p>
    <w:p w14:paraId="134AF830" w14:textId="77777777" w:rsidR="00FE6F9C" w:rsidRPr="008736BC" w:rsidRDefault="00FE6F9C" w:rsidP="00FE6F9C">
      <w:pPr>
        <w:rPr>
          <w:sz w:val="16"/>
        </w:rPr>
      </w:pPr>
      <w:r w:rsidRPr="008736BC">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8736BC">
        <w:rPr>
          <w:sz w:val="16"/>
        </w:rPr>
        <w:t>https://www.foreignaffairs.com/articles/china/2021-03-11/vaccine-diplomacy-paying-china )</w:t>
      </w:r>
      <w:proofErr w:type="gramEnd"/>
    </w:p>
    <w:p w14:paraId="3E2001EF" w14:textId="77777777" w:rsidR="00FE6F9C" w:rsidRPr="008736BC" w:rsidRDefault="00FE6F9C" w:rsidP="00FE6F9C">
      <w:r w:rsidRPr="008736BC">
        <w:rPr>
          <w:rStyle w:val="StyleUnderline"/>
        </w:rPr>
        <w:t xml:space="preserve">Vaccines have had a place in diplomacy since the Cold War era. </w:t>
      </w:r>
      <w:r w:rsidRPr="00C31D55">
        <w:rPr>
          <w:rStyle w:val="StyleUnderline"/>
          <w:highlight w:val="yellow"/>
        </w:rPr>
        <w:t>The country that can</w:t>
      </w:r>
      <w:r w:rsidRPr="008736BC">
        <w:rPr>
          <w:rStyle w:val="StyleUnderline"/>
        </w:rPr>
        <w:t xml:space="preserve"> manufacture and </w:t>
      </w:r>
      <w:r w:rsidRPr="00C31D55">
        <w:rPr>
          <w:rStyle w:val="StyleUnderline"/>
          <w:highlight w:val="yellow"/>
        </w:rPr>
        <w:t>distribute</w:t>
      </w:r>
      <w:r w:rsidRPr="008736BC">
        <w:rPr>
          <w:rStyle w:val="StyleUnderline"/>
        </w:rPr>
        <w:t xml:space="preserve"> lifesaving </w:t>
      </w:r>
      <w:r w:rsidRPr="00C31D55">
        <w:rPr>
          <w:rStyle w:val="StyleUnderline"/>
          <w:highlight w:val="yellow"/>
        </w:rPr>
        <w:t>injections to others</w:t>
      </w:r>
      <w:r w:rsidRPr="008736BC">
        <w:rPr>
          <w:rStyle w:val="StyleUnderline"/>
        </w:rPr>
        <w:t xml:space="preserve"> less fortunate </w:t>
      </w:r>
      <w:r w:rsidRPr="00C31D55">
        <w:rPr>
          <w:rStyle w:val="StyleUnderline"/>
          <w:highlight w:val="yellow"/>
        </w:rPr>
        <w:t>sees</w:t>
      </w:r>
      <w:r w:rsidRPr="008736BC">
        <w:rPr>
          <w:rStyle w:val="StyleUnderline"/>
        </w:rPr>
        <w:t xml:space="preserve"> a return on its investment in the form of </w:t>
      </w:r>
      <w:r w:rsidRPr="00C31D55">
        <w:rPr>
          <w:rStyle w:val="Emphasis"/>
          <w:highlight w:val="yellow"/>
        </w:rPr>
        <w:t>soft power</w:t>
      </w:r>
      <w:r w:rsidRPr="008736BC">
        <w:rPr>
          <w:sz w:val="16"/>
        </w:rPr>
        <w:t xml:space="preserve">: </w:t>
      </w:r>
      <w:r w:rsidRPr="008736BC">
        <w:rPr>
          <w:rStyle w:val="StyleUnderline"/>
        </w:rPr>
        <w:t>prestige, goodwill, perhaps a degree of indebtedness, even awe.</w:t>
      </w:r>
      <w:r w:rsidRPr="008736BC">
        <w:rPr>
          <w:sz w:val="16"/>
        </w:rPr>
        <w:t xml:space="preserve"> </w:t>
      </w:r>
      <w:r w:rsidRPr="004D609E">
        <w:rPr>
          <w:rStyle w:val="StyleUnderline"/>
        </w:rPr>
        <w:t>Today the country moving fastest toward consolidating these gains may be China</w:t>
      </w:r>
      <w:r w:rsidRPr="004D609E">
        <w:rPr>
          <w:sz w:val="16"/>
        </w:rPr>
        <w:t>, under</w:t>
      </w:r>
      <w:r w:rsidRPr="008736BC">
        <w:rPr>
          <w:sz w:val="16"/>
        </w:rPr>
        <w:t xml:space="preserve"> President Xi Jinping, </w:t>
      </w:r>
      <w:r w:rsidRPr="004D609E">
        <w:rPr>
          <w:rStyle w:val="StyleUnderline"/>
        </w:rPr>
        <w:t>who proclaimed</w:t>
      </w:r>
      <w:r w:rsidRPr="008736BC">
        <w:rPr>
          <w:rStyle w:val="StyleUnderline"/>
        </w:rPr>
        <w:t xml:space="preserve"> last May </w:t>
      </w:r>
      <w:r w:rsidRPr="004D609E">
        <w:rPr>
          <w:rStyle w:val="StyleUnderline"/>
        </w:rPr>
        <w:t>that</w:t>
      </w:r>
      <w:r w:rsidRPr="00C31D55">
        <w:rPr>
          <w:rStyle w:val="StyleUnderline"/>
          <w:highlight w:val="yellow"/>
        </w:rPr>
        <w:t xml:space="preserve"> Chinese</w:t>
      </w:r>
      <w:r w:rsidRPr="008736BC">
        <w:rPr>
          <w:rStyle w:val="StyleUnderline"/>
        </w:rPr>
        <w:t xml:space="preserve">-made </w:t>
      </w:r>
      <w:r w:rsidRPr="00C31D55">
        <w:rPr>
          <w:rStyle w:val="StyleUnderline"/>
          <w:highlight w:val="yellow"/>
        </w:rPr>
        <w:t>vaccines</w:t>
      </w:r>
      <w:r w:rsidRPr="008736BC">
        <w:rPr>
          <w:rStyle w:val="StyleUnderline"/>
        </w:rPr>
        <w:t xml:space="preserve"> against COVID-19 </w:t>
      </w:r>
      <w:r w:rsidRPr="00C31D55">
        <w:rPr>
          <w:rStyle w:val="StyleUnderline"/>
          <w:highlight w:val="yellow"/>
        </w:rPr>
        <w:t>would become a “</w:t>
      </w:r>
      <w:r w:rsidRPr="00C31D55">
        <w:rPr>
          <w:rStyle w:val="Emphasis"/>
          <w:highlight w:val="yellow"/>
        </w:rPr>
        <w:t>global public good</w:t>
      </w:r>
      <w:r w:rsidRPr="008736BC">
        <w:rPr>
          <w:rStyle w:val="Emphasis"/>
        </w:rPr>
        <w:t>.”</w:t>
      </w:r>
      <w:r w:rsidRPr="008736BC">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8736BC">
        <w:rPr>
          <w:rStyle w:val="StyleUnderline"/>
        </w:rPr>
        <w:t xml:space="preserve">China’s competitors worry that </w:t>
      </w:r>
      <w:r w:rsidRPr="00C31D55">
        <w:rPr>
          <w:rStyle w:val="StyleUnderline"/>
          <w:highlight w:val="yellow"/>
        </w:rPr>
        <w:t xml:space="preserve">where Beijing’s inoculations go, </w:t>
      </w:r>
      <w:r w:rsidRPr="00C31D55">
        <w:rPr>
          <w:rStyle w:val="Emphasis"/>
          <w:highlight w:val="yellow"/>
        </w:rPr>
        <w:t>its influence will follow</w:t>
      </w:r>
      <w:r w:rsidRPr="008736BC">
        <w:rPr>
          <w:rStyle w:val="Emphasis"/>
        </w:rPr>
        <w:t>.</w:t>
      </w:r>
      <w:r w:rsidRPr="008736BC">
        <w:rPr>
          <w:sz w:val="16"/>
        </w:rPr>
        <w:t xml:space="preserve"> But the field of COVID-19 vaccination is still a largely uncharted one and scattered with barriers, whether logistical, scientific, psychological, or geopolitical. </w:t>
      </w:r>
      <w:r w:rsidRPr="00C31D55">
        <w:rPr>
          <w:rStyle w:val="StyleUnderline"/>
          <w:highlight w:val="yellow"/>
        </w:rPr>
        <w:t>China’s path</w:t>
      </w:r>
      <w:r w:rsidRPr="008736BC">
        <w:rPr>
          <w:rStyle w:val="StyleUnderline"/>
        </w:rPr>
        <w:t xml:space="preserve"> through this labyrinth </w:t>
      </w:r>
      <w:r w:rsidRPr="00C31D55">
        <w:rPr>
          <w:rStyle w:val="StyleUnderline"/>
          <w:highlight w:val="yellow"/>
        </w:rPr>
        <w:t>is neither obvious nor assured</w:t>
      </w:r>
      <w:r w:rsidRPr="008736BC">
        <w:rPr>
          <w:rStyle w:val="StyleUnderline"/>
        </w:rPr>
        <w:t xml:space="preserve">. </w:t>
      </w:r>
      <w:r w:rsidRPr="00C31D55">
        <w:rPr>
          <w:rStyle w:val="StyleUnderline"/>
          <w:highlight w:val="yellow"/>
        </w:rPr>
        <w:t>The country faces</w:t>
      </w:r>
      <w:r w:rsidRPr="008736BC">
        <w:rPr>
          <w:rStyle w:val="StyleUnderline"/>
        </w:rPr>
        <w:t xml:space="preserve"> stiffening </w:t>
      </w:r>
      <w:r w:rsidRPr="00C31D55">
        <w:rPr>
          <w:rStyle w:val="StyleUnderline"/>
          <w:highlight w:val="yellow"/>
        </w:rPr>
        <w:t>competition from Russia and India</w:t>
      </w:r>
      <w:r w:rsidRPr="008736BC">
        <w:rPr>
          <w:rStyle w:val="StyleUnderline"/>
        </w:rPr>
        <w:t>.</w:t>
      </w:r>
      <w:r w:rsidRPr="008736BC">
        <w:rPr>
          <w:sz w:val="16"/>
        </w:rPr>
        <w:t xml:space="preserve"> Now the United States, too, has entered the global stakes for equitable distribution of safe and effective vaccines. </w:t>
      </w:r>
      <w:r w:rsidRPr="00C31D55">
        <w:rPr>
          <w:rStyle w:val="StyleUnderline"/>
          <w:highlight w:val="yellow"/>
        </w:rPr>
        <w:t>China has yet to prove that it can fulfill the role it has taken</w:t>
      </w:r>
      <w:r w:rsidRPr="008736BC">
        <w:rPr>
          <w:rStyle w:val="StyleUnderline"/>
        </w:rPr>
        <w:t xml:space="preserve"> on or win the trust of those it has offered to aid. </w:t>
      </w:r>
      <w:r w:rsidRPr="008736BC">
        <w:rPr>
          <w:sz w:val="16"/>
        </w:rPr>
        <w:t xml:space="preserve">CHINA'S STAKE The Chinese government dislikes the term “vaccine diplomacy.” The implication that China would distribute vaccine doses </w:t>
      </w:r>
      <w:proofErr w:type="gramStart"/>
      <w:r w:rsidRPr="008736BC">
        <w:rPr>
          <w:sz w:val="16"/>
        </w:rPr>
        <w:t>in order to</w:t>
      </w:r>
      <w:proofErr w:type="gramEnd"/>
      <w:r w:rsidRPr="008736BC">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8736BC">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C31D55">
        <w:rPr>
          <w:rStyle w:val="StyleUnderline"/>
          <w:highlight w:val="yellow"/>
        </w:rPr>
        <w:t xml:space="preserve">China is looking to </w:t>
      </w:r>
      <w:r w:rsidRPr="00C31D55">
        <w:rPr>
          <w:rStyle w:val="Emphasis"/>
          <w:highlight w:val="yellow"/>
        </w:rPr>
        <w:t>showcase its global health leadership</w:t>
      </w:r>
      <w:r w:rsidRPr="008736BC">
        <w:rPr>
          <w:rStyle w:val="StyleUnderline"/>
        </w:rPr>
        <w:t xml:space="preserve"> to lower- and middle-income countries, where it is distributing vaccines. But Beijing surely has </w:t>
      </w:r>
      <w:r w:rsidRPr="00C31D55">
        <w:rPr>
          <w:rStyle w:val="StyleUnderline"/>
          <w:highlight w:val="yellow"/>
        </w:rPr>
        <w:t>additional foreign policy objectives</w:t>
      </w:r>
      <w:r w:rsidRPr="008736BC">
        <w:rPr>
          <w:rStyle w:val="StyleUnderline"/>
        </w:rPr>
        <w:t xml:space="preserve"> in mind.</w:t>
      </w:r>
      <w:r w:rsidRPr="008736BC">
        <w:rPr>
          <w:sz w:val="16"/>
        </w:rPr>
        <w:t xml:space="preserve"> China began its vaccine development projects early last spring, and </w:t>
      </w:r>
      <w:r w:rsidRPr="008736BC">
        <w:rPr>
          <w:rStyle w:val="StyleUnderline"/>
        </w:rPr>
        <w:t xml:space="preserve">state media made quite clear that </w:t>
      </w:r>
      <w:proofErr w:type="gramStart"/>
      <w:r w:rsidRPr="008736BC">
        <w:rPr>
          <w:rStyle w:val="StyleUnderline"/>
        </w:rPr>
        <w:t>through  them</w:t>
      </w:r>
      <w:proofErr w:type="gramEnd"/>
      <w:r w:rsidRPr="008736BC">
        <w:rPr>
          <w:rStyle w:val="StyleUnderline"/>
        </w:rPr>
        <w:t xml:space="preserve">, China </w:t>
      </w:r>
      <w:r w:rsidRPr="00C31D55">
        <w:rPr>
          <w:rStyle w:val="StyleUnderline"/>
          <w:highlight w:val="yellow"/>
        </w:rPr>
        <w:t>hoped to demonstrate</w:t>
      </w:r>
      <w:r w:rsidRPr="008736BC">
        <w:rPr>
          <w:rStyle w:val="StyleUnderline"/>
        </w:rPr>
        <w:t xml:space="preserve"> its technological prowess and the </w:t>
      </w:r>
      <w:r w:rsidRPr="00C31D55">
        <w:rPr>
          <w:rStyle w:val="Emphasis"/>
          <w:highlight w:val="yellow"/>
        </w:rPr>
        <w:t>superiority of its</w:t>
      </w:r>
      <w:r w:rsidRPr="008736BC">
        <w:rPr>
          <w:rStyle w:val="Emphasis"/>
        </w:rPr>
        <w:t xml:space="preserve"> authoritarian </w:t>
      </w:r>
      <w:r w:rsidRPr="00C31D55">
        <w:rPr>
          <w:rStyle w:val="Emphasis"/>
          <w:highlight w:val="yellow"/>
        </w:rPr>
        <w:t>model of governance</w:t>
      </w:r>
      <w:r w:rsidRPr="008736BC">
        <w:rPr>
          <w:sz w:val="16"/>
        </w:rPr>
        <w:t>. “</w:t>
      </w:r>
      <w:r w:rsidRPr="008736BC">
        <w:rPr>
          <w:rStyle w:val="StyleUnderline"/>
        </w:rPr>
        <w:t>We are not lagging behind the United States as far as the technology is concerned</w:t>
      </w:r>
      <w:r w:rsidRPr="008736BC">
        <w:rPr>
          <w:sz w:val="16"/>
        </w:rPr>
        <w:t>,” a Chinese virologist told the state-backed Global Times. Another scientist highlighted China’s “system advantages”: “</w:t>
      </w:r>
      <w:r w:rsidRPr="008736BC">
        <w:rPr>
          <w:rStyle w:val="StyleUnderline"/>
        </w:rPr>
        <w:t>The United States is no match for China in terms of concentrating power to accomplish big things</w:t>
      </w:r>
      <w:r w:rsidRPr="008736BC">
        <w:rPr>
          <w:sz w:val="16"/>
        </w:rPr>
        <w:t xml:space="preserve">.” Indeed, </w:t>
      </w:r>
      <w:r w:rsidRPr="008736BC">
        <w:rPr>
          <w:rStyle w:val="StyleUnderline"/>
        </w:rPr>
        <w:t>unlike in the United States, vaccine development in China was a highly state-driven process</w:t>
      </w:r>
      <w:r w:rsidRPr="008736BC">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8736BC">
        <w:rPr>
          <w:rStyle w:val="StyleUnderline"/>
        </w:rPr>
        <w:t xml:space="preserve">Behind such lofty goals lie commercial objectives, too. </w:t>
      </w:r>
      <w:r w:rsidRPr="00C31D55">
        <w:rPr>
          <w:rStyle w:val="StyleUnderline"/>
          <w:highlight w:val="yellow"/>
        </w:rPr>
        <w:t>Health-related development assistance</w:t>
      </w:r>
      <w:r w:rsidRPr="008736BC">
        <w:rPr>
          <w:rStyle w:val="StyleUnderline"/>
        </w:rPr>
        <w:t xml:space="preserve"> has long </w:t>
      </w:r>
      <w:r w:rsidRPr="00C31D55">
        <w:rPr>
          <w:rStyle w:val="StyleUnderline"/>
          <w:highlight w:val="yellow"/>
        </w:rPr>
        <w:t>offered Chinese</w:t>
      </w:r>
      <w:r w:rsidRPr="008736BC">
        <w:rPr>
          <w:rStyle w:val="StyleUnderline"/>
        </w:rPr>
        <w:t xml:space="preserve"> pharmaceutical </w:t>
      </w:r>
      <w:r w:rsidRPr="00C31D55">
        <w:rPr>
          <w:rStyle w:val="StyleUnderline"/>
          <w:highlight w:val="yellow"/>
        </w:rPr>
        <w:t>companies a</w:t>
      </w:r>
      <w:r w:rsidRPr="008736BC">
        <w:rPr>
          <w:rStyle w:val="StyleUnderline"/>
        </w:rPr>
        <w:t xml:space="preserve"> low-cost </w:t>
      </w:r>
      <w:r w:rsidRPr="00C31D55">
        <w:rPr>
          <w:rStyle w:val="StyleUnderline"/>
          <w:highlight w:val="yellow"/>
        </w:rPr>
        <w:t>means of expanding</w:t>
      </w:r>
      <w:r w:rsidRPr="008736BC">
        <w:rPr>
          <w:rStyle w:val="StyleUnderline"/>
        </w:rPr>
        <w:t xml:space="preserve"> their market share </w:t>
      </w:r>
      <w:r w:rsidRPr="00C31D55">
        <w:rPr>
          <w:rStyle w:val="StyleUnderline"/>
          <w:highlight w:val="yellow"/>
        </w:rPr>
        <w:t>in the developing world</w:t>
      </w:r>
      <w:r w:rsidRPr="008736BC">
        <w:rPr>
          <w:rStyle w:val="StyleUnderline"/>
        </w:rPr>
        <w:t>.</w:t>
      </w:r>
      <w:r w:rsidRPr="008736BC">
        <w:rPr>
          <w:sz w:val="16"/>
        </w:rPr>
        <w:t xml:space="preserve"> In March 2020, President Xi explicitly linked the shipment of medical supplies overseas to the “Health Silk Road,” now an important component of the Belt and Road Initiative. </w:t>
      </w:r>
      <w:proofErr w:type="spellStart"/>
      <w:r w:rsidRPr="008736BC">
        <w:rPr>
          <w:sz w:val="16"/>
        </w:rPr>
        <w:t>Xiaofeng</w:t>
      </w:r>
      <w:proofErr w:type="spellEnd"/>
      <w:r w:rsidRPr="008736BC">
        <w:rPr>
          <w:sz w:val="16"/>
        </w:rPr>
        <w:t xml:space="preserve"> Liang, a former deputy director of the Chinese Center for Disease Control and Prevention, has publicly called for prioritizing BRI countries for access to Chinese vaccines. But the opportunity hardly ends there. </w:t>
      </w:r>
      <w:r w:rsidRPr="008736BC">
        <w:rPr>
          <w:rStyle w:val="StyleUnderline"/>
        </w:rPr>
        <w:t>Prior to the COVID-19 pandemic, few Chinese pharmaceutical companies had received World Health Organization prequalification to supply medical products to international organizations and donor fund</w:t>
      </w:r>
      <w:r w:rsidRPr="008736BC">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8736BC">
        <w:rPr>
          <w:rStyle w:val="StyleUnderline"/>
        </w:rPr>
        <w:t xml:space="preserve">The huge </w:t>
      </w:r>
      <w:r w:rsidRPr="00C31D55">
        <w:rPr>
          <w:rStyle w:val="StyleUnderline"/>
          <w:highlight w:val="yellow"/>
        </w:rPr>
        <w:t>global demand for COVID</w:t>
      </w:r>
      <w:r w:rsidRPr="008736BC">
        <w:rPr>
          <w:rStyle w:val="StyleUnderline"/>
        </w:rPr>
        <w:t xml:space="preserve">-19 </w:t>
      </w:r>
      <w:r w:rsidRPr="00C31D55">
        <w:rPr>
          <w:rStyle w:val="StyleUnderline"/>
          <w:highlight w:val="yellow"/>
        </w:rPr>
        <w:t>vaccines</w:t>
      </w:r>
      <w:r w:rsidRPr="008736BC">
        <w:rPr>
          <w:rStyle w:val="StyleUnderline"/>
        </w:rPr>
        <w:t xml:space="preserve"> and “vaccine nationalism” in wealthy nations have </w:t>
      </w:r>
      <w:r w:rsidRPr="00C31D55">
        <w:rPr>
          <w:rStyle w:val="StyleUnderline"/>
          <w:highlight w:val="yellow"/>
        </w:rPr>
        <w:t>created a great opportunity for China to break into a market that</w:t>
      </w:r>
      <w:r w:rsidRPr="008736BC">
        <w:rPr>
          <w:rStyle w:val="StyleUnderline"/>
        </w:rPr>
        <w:t xml:space="preserve"> Indian and </w:t>
      </w:r>
      <w:r w:rsidRPr="00C31D55">
        <w:rPr>
          <w:rStyle w:val="StyleUnderline"/>
          <w:highlight w:val="yellow"/>
        </w:rPr>
        <w:t>Western</w:t>
      </w:r>
      <w:r w:rsidRPr="008736BC">
        <w:rPr>
          <w:rStyle w:val="StyleUnderline"/>
        </w:rPr>
        <w:t xml:space="preserve"> pharmaceutical </w:t>
      </w:r>
      <w:r w:rsidRPr="00C31D55">
        <w:rPr>
          <w:rStyle w:val="StyleUnderline"/>
          <w:highlight w:val="yellow"/>
        </w:rPr>
        <w:t>firms have long dominated</w:t>
      </w:r>
      <w:r w:rsidRPr="008736BC">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8736BC">
        <w:rPr>
          <w:sz w:val="16"/>
        </w:rPr>
        <w:t>In reality, Chinese</w:t>
      </w:r>
      <w:proofErr w:type="gramEnd"/>
      <w:r w:rsidRPr="008736BC">
        <w:rPr>
          <w:sz w:val="16"/>
        </w:rPr>
        <w:t xml:space="preserve"> vaccines are often priced higher than $10.</w:t>
      </w:r>
    </w:p>
    <w:p w14:paraId="6CF70603" w14:textId="77777777" w:rsidR="00FE6F9C" w:rsidRPr="008736BC" w:rsidRDefault="00FE6F9C" w:rsidP="00FE6F9C"/>
    <w:p w14:paraId="5BAE9946" w14:textId="77777777" w:rsidR="00FE6F9C" w:rsidRPr="008736BC" w:rsidRDefault="00FE6F9C" w:rsidP="00FE6F9C">
      <w:pPr>
        <w:keepNext/>
        <w:keepLines/>
        <w:spacing w:before="40" w:after="0"/>
        <w:outlineLvl w:val="3"/>
        <w:rPr>
          <w:rFonts w:eastAsia="MS Gothic"/>
          <w:b/>
          <w:iCs/>
          <w:sz w:val="26"/>
        </w:rPr>
      </w:pPr>
      <w:r w:rsidRPr="008736BC">
        <w:rPr>
          <w:rFonts w:eastAsia="MS Gothic"/>
          <w:b/>
          <w:iCs/>
          <w:sz w:val="26"/>
        </w:rPr>
        <w:t xml:space="preserve">Chinese leadership solves extinction. </w:t>
      </w:r>
    </w:p>
    <w:p w14:paraId="543AF9C1" w14:textId="77777777" w:rsidR="00FE6F9C" w:rsidRPr="008736BC" w:rsidRDefault="00FE6F9C" w:rsidP="00FE6F9C">
      <w:pPr>
        <w:rPr>
          <w:rFonts w:eastAsia="Cambria"/>
        </w:rPr>
      </w:pPr>
      <w:r w:rsidRPr="008736BC">
        <w:rPr>
          <w:rFonts w:eastAsia="Cambria"/>
        </w:rPr>
        <w:t xml:space="preserve">Shen </w:t>
      </w:r>
      <w:proofErr w:type="spellStart"/>
      <w:r w:rsidRPr="008736BC">
        <w:rPr>
          <w:rFonts w:eastAsia="Cambria"/>
          <w:b/>
          <w:bCs/>
          <w:sz w:val="26"/>
        </w:rPr>
        <w:t>Yamei</w:t>
      </w:r>
      <w:proofErr w:type="spellEnd"/>
      <w:r w:rsidRPr="008736BC">
        <w:rPr>
          <w:rFonts w:eastAsia="Cambria"/>
          <w:b/>
          <w:bCs/>
          <w:sz w:val="26"/>
        </w:rPr>
        <w:t xml:space="preserve"> 18</w:t>
      </w:r>
      <w:r w:rsidRPr="008736BC">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758C4D75" w14:textId="5660B89C" w:rsidR="00FE6F9C" w:rsidRDefault="00FE6F9C" w:rsidP="00FE6F9C">
      <w:pPr>
        <w:rPr>
          <w:rFonts w:eastAsia="Cambria"/>
          <w:u w:val="single"/>
        </w:rPr>
      </w:pPr>
      <w:r w:rsidRPr="008736BC">
        <w:rPr>
          <w:rFonts w:eastAsia="Cambria"/>
          <w:u w:val="single"/>
        </w:rPr>
        <w:t xml:space="preserve">As the world is in a period of great development, transformation and adjustment, the international power comparison is undergoing profound changes, global governance is </w:t>
      </w:r>
      <w:proofErr w:type="gramStart"/>
      <w:r w:rsidRPr="008736BC">
        <w:rPr>
          <w:rFonts w:eastAsia="Cambria"/>
          <w:u w:val="single"/>
        </w:rPr>
        <w:t>reshuffling</w:t>
      </w:r>
      <w:proofErr w:type="gramEnd"/>
      <w:r w:rsidRPr="008736BC">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8736BC">
        <w:rPr>
          <w:rFonts w:eastAsia="Cambria"/>
          <w:sz w:val="10"/>
        </w:rPr>
        <w:t xml:space="preserve">A. To Lead the Transformation of the Global Governance System. </w:t>
      </w:r>
      <w:r w:rsidRPr="008736BC">
        <w:rPr>
          <w:rFonts w:eastAsia="Cambria"/>
          <w:b/>
          <w:iCs/>
          <w:u w:val="single"/>
        </w:rPr>
        <w:t>The “</w:t>
      </w:r>
      <w:r w:rsidRPr="00C31D55">
        <w:rPr>
          <w:rFonts w:eastAsia="Cambria"/>
          <w:b/>
          <w:iCs/>
          <w:highlight w:val="yellow"/>
          <w:u w:val="single"/>
        </w:rPr>
        <w:t>shortcomings” of the existing global governance system are prominent</w:t>
      </w:r>
      <w:r w:rsidRPr="008736BC">
        <w:rPr>
          <w:rFonts w:eastAsia="Cambria"/>
          <w:b/>
          <w:iCs/>
          <w:u w:val="single"/>
        </w:rPr>
        <w:t xml:space="preserve">, </w:t>
      </w:r>
      <w:r w:rsidRPr="00C31D55">
        <w:rPr>
          <w:rFonts w:eastAsia="Cambria"/>
          <w:b/>
          <w:iCs/>
          <w:highlight w:val="yellow"/>
          <w:u w:val="single"/>
        </w:rPr>
        <w:t>which can hardly ensure</w:t>
      </w:r>
      <w:r w:rsidRPr="008736BC">
        <w:rPr>
          <w:rFonts w:eastAsia="Cambria"/>
          <w:b/>
          <w:iCs/>
          <w:u w:val="single"/>
        </w:rPr>
        <w:t xml:space="preserve"> global </w:t>
      </w:r>
      <w:r w:rsidRPr="00C31D55">
        <w:rPr>
          <w:rFonts w:eastAsia="Cambria"/>
          <w:b/>
          <w:iCs/>
          <w:highlight w:val="yellow"/>
          <w:u w:val="single"/>
        </w:rPr>
        <w:t>development</w:t>
      </w:r>
      <w:r w:rsidRPr="008736BC">
        <w:rPr>
          <w:rFonts w:eastAsia="Cambria"/>
          <w:b/>
          <w:iCs/>
          <w:u w:val="single"/>
        </w:rPr>
        <w:t xml:space="preserve">. First, the </w:t>
      </w:r>
      <w:r w:rsidRPr="00C31D55">
        <w:rPr>
          <w:rFonts w:eastAsia="Cambria"/>
          <w:b/>
          <w:iCs/>
          <w:highlight w:val="yellow"/>
          <w:u w:val="single"/>
        </w:rPr>
        <w:t>traditional dominant forces are seriously imbalanced</w:t>
      </w:r>
      <w:r w:rsidRPr="008736BC">
        <w:rPr>
          <w:rFonts w:eastAsia="Cambria"/>
          <w:u w:val="single"/>
        </w:rPr>
        <w:t>. The US and Europe</w:t>
      </w:r>
      <w:r w:rsidRPr="008736BC">
        <w:rPr>
          <w:rFonts w:eastAsia="Cambria"/>
          <w:sz w:val="10"/>
        </w:rPr>
        <w:t xml:space="preserve"> that used to dominate the global governance system </w:t>
      </w:r>
      <w:r w:rsidRPr="008736BC">
        <w:rPr>
          <w:rFonts w:eastAsia="Cambria"/>
          <w:u w:val="single"/>
        </w:rPr>
        <w:t>have been beset with structural problems</w:t>
      </w:r>
      <w:r w:rsidRPr="008736BC">
        <w:rPr>
          <w:rFonts w:eastAsia="Cambria"/>
          <w:sz w:val="10"/>
        </w:rPr>
        <w:t xml:space="preserve">, with their economic development stalling, social contradictions intensifying, populism and secessionism rising, and states trapped in internal strife and differentiation. </w:t>
      </w:r>
      <w:r w:rsidRPr="008736BC">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8736BC">
        <w:rPr>
          <w:rFonts w:eastAsia="Cambria"/>
          <w:sz w:val="10"/>
        </w:rPr>
        <w:t xml:space="preserve">. </w:t>
      </w:r>
      <w:r w:rsidRPr="008736BC">
        <w:rPr>
          <w:rFonts w:eastAsia="Cambria"/>
          <w:u w:val="single"/>
        </w:rPr>
        <w:t xml:space="preserve">Second, the global governance mechanism is relatively </w:t>
      </w:r>
      <w:proofErr w:type="gramStart"/>
      <w:r w:rsidRPr="008736BC">
        <w:rPr>
          <w:rFonts w:eastAsia="Cambria"/>
          <w:u w:val="single"/>
        </w:rPr>
        <w:t>lagging behind</w:t>
      </w:r>
      <w:proofErr w:type="gramEnd"/>
      <w:r w:rsidRPr="008736BC">
        <w:rPr>
          <w:rFonts w:eastAsia="Cambria"/>
          <w:u w:val="single"/>
        </w:rPr>
        <w:t>.</w:t>
      </w:r>
      <w:r w:rsidRPr="008736BC">
        <w:rPr>
          <w:rFonts w:eastAsia="Cambria"/>
          <w:sz w:val="10"/>
        </w:rPr>
        <w:t xml:space="preserve"> </w:t>
      </w:r>
      <w:r w:rsidRPr="008736BC">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8736BC">
        <w:rPr>
          <w:rFonts w:eastAsia="Cambria"/>
          <w:u w:val="single"/>
        </w:rPr>
        <w:t>as a whole have</w:t>
      </w:r>
      <w:proofErr w:type="gramEnd"/>
      <w:r w:rsidRPr="008736BC">
        <w:rPr>
          <w:rFonts w:eastAsia="Cambria"/>
          <w:u w:val="single"/>
        </w:rPr>
        <w:t xml:space="preserve"> made 80 percent of the contributions to global economic growth</w:t>
      </w:r>
      <w:r w:rsidRPr="008736BC">
        <w:rPr>
          <w:rFonts w:eastAsia="Cambria"/>
          <w:sz w:val="10"/>
        </w:rPr>
        <w:t xml:space="preserve">. </w:t>
      </w:r>
      <w:r w:rsidRPr="008736BC">
        <w:rPr>
          <w:rFonts w:eastAsia="Cambria"/>
          <w:u w:val="single"/>
        </w:rPr>
        <w:t>These countries have expressed their appeal for new governance and begun policy coordination among themselves</w:t>
      </w:r>
      <w:r w:rsidRPr="008736BC">
        <w:rPr>
          <w:rFonts w:eastAsia="Cambria"/>
          <w:sz w:val="10"/>
        </w:rPr>
        <w:t xml:space="preserve">, which has initiated the transition of global governance form “Western governance” to “East-West joint governance”, but </w:t>
      </w:r>
      <w:r w:rsidRPr="008736BC">
        <w:rPr>
          <w:rFonts w:eastAsia="Cambria"/>
          <w:b/>
          <w:iCs/>
          <w:u w:val="single"/>
        </w:rPr>
        <w:t xml:space="preserve">the </w:t>
      </w:r>
      <w:r w:rsidRPr="00C31D55">
        <w:rPr>
          <w:rFonts w:eastAsia="Cambria"/>
          <w:b/>
          <w:iCs/>
          <w:highlight w:val="yellow"/>
          <w:u w:val="single"/>
        </w:rPr>
        <w:t>traditional</w:t>
      </w:r>
      <w:r w:rsidRPr="008736BC">
        <w:rPr>
          <w:rFonts w:eastAsia="Cambria"/>
          <w:b/>
          <w:iCs/>
          <w:u w:val="single"/>
        </w:rPr>
        <w:t xml:space="preserve"> governance </w:t>
      </w:r>
      <w:r w:rsidRPr="00C31D55">
        <w:rPr>
          <w:rFonts w:eastAsia="Cambria"/>
          <w:b/>
          <w:iCs/>
          <w:highlight w:val="yellow"/>
          <w:u w:val="single"/>
        </w:rPr>
        <w:t>mechanisms such as the World Bank, IMF</w:t>
      </w:r>
      <w:r w:rsidRPr="008736BC">
        <w:rPr>
          <w:rFonts w:eastAsia="Cambria"/>
          <w:b/>
          <w:iCs/>
          <w:u w:val="single"/>
        </w:rPr>
        <w:t xml:space="preserve"> and G7 </w:t>
      </w:r>
      <w:r w:rsidRPr="00C31D55">
        <w:rPr>
          <w:rFonts w:eastAsia="Cambria"/>
          <w:b/>
          <w:iCs/>
          <w:highlight w:val="yellow"/>
          <w:u w:val="single"/>
        </w:rPr>
        <w:t>failed to reflect the demand of the new pattern</w:t>
      </w:r>
      <w:r w:rsidRPr="008736BC">
        <w:rPr>
          <w:rFonts w:eastAsia="Cambria"/>
          <w:b/>
          <w:iCs/>
          <w:u w:val="single"/>
        </w:rPr>
        <w:t xml:space="preserve">, </w:t>
      </w:r>
      <w:r w:rsidRPr="00C31D55">
        <w:rPr>
          <w:rFonts w:eastAsia="Cambria"/>
          <w:b/>
          <w:iCs/>
          <w:highlight w:val="yellow"/>
          <w:u w:val="single"/>
        </w:rPr>
        <w:t>in addition to their lack of representation</w:t>
      </w:r>
      <w:r w:rsidRPr="008736BC">
        <w:rPr>
          <w:rFonts w:eastAsia="Cambria"/>
          <w:b/>
          <w:iCs/>
          <w:u w:val="single"/>
        </w:rPr>
        <w:t xml:space="preserve"> and inclusiveness. </w:t>
      </w:r>
      <w:r w:rsidRPr="008736BC">
        <w:rPr>
          <w:rFonts w:eastAsia="Cambria"/>
          <w:u w:val="single"/>
        </w:rPr>
        <w:t>Third, the global governance rules are developing in a fragmented way, with governance deficits existing in some key areas.</w:t>
      </w:r>
      <w:r w:rsidRPr="008736BC">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8736BC">
        <w:rPr>
          <w:rFonts w:eastAsia="Cambria"/>
          <w:u w:val="single"/>
        </w:rPr>
        <w:t>As relevant efforts are usually temporary and limited to specific partners or issues, global governance driven by requests of “diversified governance” lacks systematic and comprehensive solutions</w:t>
      </w:r>
      <w:r w:rsidRPr="008736BC">
        <w:rPr>
          <w:rFonts w:eastAsia="Cambria"/>
          <w:sz w:val="10"/>
        </w:rPr>
        <w:t xml:space="preserve">. </w:t>
      </w:r>
      <w:r w:rsidRPr="008736BC">
        <w:rPr>
          <w:rFonts w:eastAsia="Cambria"/>
          <w:u w:val="single"/>
        </w:rPr>
        <w:t xml:space="preserve">Since the beginning of this year, </w:t>
      </w:r>
      <w:r w:rsidRPr="00C31D55">
        <w:rPr>
          <w:rFonts w:eastAsia="Cambria"/>
          <w:highlight w:val="yellow"/>
          <w:u w:val="single"/>
        </w:rPr>
        <w:t xml:space="preserve">there have been risks </w:t>
      </w:r>
      <w:r w:rsidRPr="008736BC">
        <w:rPr>
          <w:rFonts w:eastAsia="Cambria"/>
          <w:u w:val="single"/>
        </w:rPr>
        <w:t xml:space="preserve">of running into an acephalous state </w:t>
      </w:r>
      <w:r w:rsidRPr="00C31D55">
        <w:rPr>
          <w:rFonts w:eastAsia="Cambria"/>
          <w:b/>
          <w:iCs/>
          <w:highlight w:val="yellow"/>
          <w:u w:val="single"/>
        </w:rPr>
        <w:t>in such key areas as</w:t>
      </w:r>
      <w:r w:rsidRPr="008736BC">
        <w:rPr>
          <w:rFonts w:eastAsia="Cambria"/>
          <w:b/>
          <w:iCs/>
          <w:u w:val="single"/>
        </w:rPr>
        <w:t xml:space="preserve"> global </w:t>
      </w:r>
      <w:r w:rsidRPr="00C31D55">
        <w:rPr>
          <w:rFonts w:eastAsia="Cambria"/>
          <w:b/>
          <w:iCs/>
          <w:highlight w:val="yellow"/>
          <w:u w:val="single"/>
        </w:rPr>
        <w:t>economic governance and climate change</w:t>
      </w:r>
      <w:r w:rsidRPr="008736BC">
        <w:rPr>
          <w:rFonts w:eastAsia="Cambria"/>
          <w:sz w:val="10"/>
        </w:rPr>
        <w:t xml:space="preserve">. </w:t>
      </w:r>
      <w:r w:rsidRPr="008736BC">
        <w:rPr>
          <w:rFonts w:eastAsia="Cambria"/>
          <w:b/>
          <w:iCs/>
          <w:u w:val="single"/>
        </w:rPr>
        <w:t xml:space="preserve">Such emerging issues as </w:t>
      </w:r>
      <w:r w:rsidRPr="00C31D55">
        <w:rPr>
          <w:rFonts w:eastAsia="Cambria"/>
          <w:b/>
          <w:iCs/>
          <w:highlight w:val="yellow"/>
          <w:u w:val="single"/>
        </w:rPr>
        <w:t>nuclear security and</w:t>
      </w:r>
      <w:r w:rsidRPr="008736BC">
        <w:rPr>
          <w:rFonts w:eastAsia="Cambria"/>
          <w:b/>
          <w:iCs/>
          <w:u w:val="single"/>
        </w:rPr>
        <w:t xml:space="preserve"> international </w:t>
      </w:r>
      <w:r w:rsidRPr="00C31D55">
        <w:rPr>
          <w:rFonts w:eastAsia="Cambria"/>
          <w:b/>
          <w:iCs/>
          <w:highlight w:val="yellow"/>
          <w:u w:val="single"/>
        </w:rPr>
        <w:t xml:space="preserve">terrorism </w:t>
      </w:r>
      <w:r w:rsidRPr="008736BC">
        <w:rPr>
          <w:rFonts w:eastAsia="Cambria"/>
          <w:b/>
          <w:iCs/>
          <w:u w:val="single"/>
        </w:rPr>
        <w:t>have suffered injustice because of power politics</w:t>
      </w:r>
      <w:r w:rsidRPr="008736BC">
        <w:rPr>
          <w:rFonts w:eastAsia="Cambria"/>
          <w:sz w:val="10"/>
        </w:rPr>
        <w:t xml:space="preserve">. </w:t>
      </w:r>
      <w:r w:rsidRPr="008736BC">
        <w:rPr>
          <w:rFonts w:eastAsia="Cambria"/>
          <w:b/>
          <w:iCs/>
          <w:u w:val="single"/>
        </w:rPr>
        <w:t xml:space="preserve">The governance areas in deficit, such as </w:t>
      </w:r>
      <w:r w:rsidRPr="00C31D55">
        <w:rPr>
          <w:rFonts w:eastAsia="Cambria"/>
          <w:b/>
          <w:iCs/>
          <w:highlight w:val="yellow"/>
          <w:u w:val="single"/>
        </w:rPr>
        <w:t>cyber security</w:t>
      </w:r>
      <w:r w:rsidRPr="008736BC">
        <w:rPr>
          <w:rFonts w:eastAsia="Cambria"/>
          <w:b/>
          <w:iCs/>
          <w:u w:val="single"/>
        </w:rPr>
        <w:t xml:space="preserve">, </w:t>
      </w:r>
      <w:r w:rsidRPr="00C31D55">
        <w:rPr>
          <w:rFonts w:eastAsia="Cambria"/>
          <w:b/>
          <w:iCs/>
          <w:highlight w:val="yellow"/>
          <w:u w:val="single"/>
        </w:rPr>
        <w:t xml:space="preserve">polar </w:t>
      </w:r>
      <w:proofErr w:type="gramStart"/>
      <w:r w:rsidRPr="00C31D55">
        <w:rPr>
          <w:rFonts w:eastAsia="Cambria"/>
          <w:b/>
          <w:iCs/>
          <w:highlight w:val="yellow"/>
          <w:u w:val="single"/>
        </w:rPr>
        <w:t>region</w:t>
      </w:r>
      <w:proofErr w:type="gramEnd"/>
      <w:r w:rsidRPr="00C31D55">
        <w:rPr>
          <w:rFonts w:eastAsia="Cambria"/>
          <w:b/>
          <w:iCs/>
          <w:highlight w:val="yellow"/>
          <w:u w:val="single"/>
        </w:rPr>
        <w:t xml:space="preserve"> and oceans</w:t>
      </w:r>
      <w:r w:rsidRPr="008736BC">
        <w:rPr>
          <w:rFonts w:eastAsia="Cambria"/>
          <w:b/>
          <w:iCs/>
          <w:u w:val="single"/>
        </w:rPr>
        <w:t>, have “reversely forced” certain countries and organizations to respond hastily</w:t>
      </w:r>
      <w:r w:rsidRPr="008736BC">
        <w:rPr>
          <w:rFonts w:eastAsia="Cambria"/>
          <w:sz w:val="10"/>
        </w:rPr>
        <w:t xml:space="preserve">. </w:t>
      </w:r>
      <w:r w:rsidRPr="008736BC">
        <w:rPr>
          <w:rFonts w:eastAsia="Cambria"/>
          <w:u w:val="single"/>
        </w:rPr>
        <w:t xml:space="preserve">All of these have made the global governance system trapped in a dilemma and call urgently for a clear direction of advancement. </w:t>
      </w:r>
      <w:r w:rsidRPr="008736BC">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8736BC">
        <w:rPr>
          <w:rFonts w:eastAsia="Cambria"/>
          <w:sz w:val="10"/>
        </w:rPr>
        <w:t>transformation</w:t>
      </w:r>
      <w:proofErr w:type="gramEnd"/>
      <w:r w:rsidRPr="008736BC">
        <w:rPr>
          <w:rFonts w:eastAsia="Cambria"/>
          <w:sz w:val="10"/>
        </w:rPr>
        <w:t xml:space="preserve"> and obsessed with economic despair and political dejection. </w:t>
      </w:r>
      <w:r w:rsidRPr="008736BC">
        <w:rPr>
          <w:rFonts w:eastAsia="Cambria"/>
          <w:u w:val="single"/>
        </w:rPr>
        <w:t xml:space="preserve">Although the developing countries as represented by China acknowledge the positive role played by the post-war international order in safeguarding peace, boosting </w:t>
      </w:r>
      <w:proofErr w:type="gramStart"/>
      <w:r w:rsidRPr="008736BC">
        <w:rPr>
          <w:rFonts w:eastAsia="Cambria"/>
          <w:u w:val="single"/>
        </w:rPr>
        <w:t>prosperity</w:t>
      </w:r>
      <w:proofErr w:type="gramEnd"/>
      <w:r w:rsidRPr="008736BC">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8736BC">
        <w:rPr>
          <w:rFonts w:eastAsia="Cambria"/>
          <w:sz w:val="10"/>
        </w:rPr>
        <w:t xml:space="preserve">”. Therefore, there is much room for improvement. For </w:t>
      </w:r>
      <w:r w:rsidRPr="008736BC">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8736BC">
        <w:rPr>
          <w:rFonts w:eastAsia="Cambria"/>
          <w:sz w:val="10"/>
        </w:rPr>
        <w:t xml:space="preserve">, </w:t>
      </w:r>
      <w:r w:rsidRPr="008736BC">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8736BC">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8736BC">
        <w:rPr>
          <w:rFonts w:eastAsia="Cambria"/>
          <w:sz w:val="10"/>
        </w:rPr>
        <w:t>things</w:t>
      </w:r>
      <w:proofErr w:type="gramEnd"/>
      <w:r w:rsidRPr="008736BC">
        <w:rPr>
          <w:rFonts w:eastAsia="Cambria"/>
          <w:sz w:val="10"/>
        </w:rPr>
        <w:t xml:space="preserve"> silently. Nevertheless, </w:t>
      </w:r>
      <w:r w:rsidRPr="00C31D55">
        <w:rPr>
          <w:rFonts w:eastAsia="Cambria"/>
          <w:highlight w:val="yellow"/>
          <w:u w:val="single"/>
        </w:rPr>
        <w:t>in the existing international system guided by the “Western-Centrism”, the Western civilization has always had</w:t>
      </w:r>
      <w:r w:rsidRPr="008736BC">
        <w:rPr>
          <w:rFonts w:eastAsia="Cambria"/>
          <w:u w:val="single"/>
        </w:rPr>
        <w:t xml:space="preserve"> the self-righteous </w:t>
      </w:r>
      <w:r w:rsidRPr="00C31D55">
        <w:rPr>
          <w:rFonts w:eastAsia="Cambria"/>
          <w:highlight w:val="yellow"/>
          <w:u w:val="single"/>
        </w:rPr>
        <w:t>superiority</w:t>
      </w:r>
      <w:r w:rsidRPr="008736BC">
        <w:rPr>
          <w:rFonts w:eastAsia="Cambria"/>
          <w:u w:val="single"/>
        </w:rPr>
        <w:t xml:space="preserve">, conflicting with the interests and mentality of other </w:t>
      </w:r>
      <w:proofErr w:type="gramStart"/>
      <w:r w:rsidRPr="008736BC">
        <w:rPr>
          <w:rFonts w:eastAsia="Cambria"/>
          <w:u w:val="single"/>
        </w:rPr>
        <w:t>countries</w:t>
      </w:r>
      <w:proofErr w:type="gramEnd"/>
      <w:r w:rsidRPr="008736BC">
        <w:rPr>
          <w:rFonts w:eastAsia="Cambria"/>
          <w:u w:val="single"/>
        </w:rPr>
        <w:t xml:space="preserve"> and having failed to find the path to co-existing peacefully and harmoniously with other civilizations</w:t>
      </w:r>
      <w:r w:rsidRPr="008736BC">
        <w:rPr>
          <w:rFonts w:eastAsia="Cambria"/>
          <w:sz w:val="10"/>
        </w:rPr>
        <w:t xml:space="preserve">. </w:t>
      </w:r>
      <w:proofErr w:type="gramStart"/>
      <w:r w:rsidRPr="008736BC">
        <w:rPr>
          <w:rFonts w:eastAsia="Cambria"/>
          <w:b/>
          <w:iCs/>
          <w:u w:val="single"/>
        </w:rPr>
        <w:t>So</w:t>
      </w:r>
      <w:proofErr w:type="gramEnd"/>
      <w:r w:rsidRPr="008736BC">
        <w:rPr>
          <w:rFonts w:eastAsia="Cambria"/>
          <w:b/>
          <w:iCs/>
          <w:u w:val="single"/>
        </w:rPr>
        <w:t xml:space="preserve"> to speak, </w:t>
      </w:r>
      <w:r w:rsidRPr="00C31D55">
        <w:rPr>
          <w:rFonts w:eastAsia="Cambria"/>
          <w:b/>
          <w:iCs/>
          <w:highlight w:val="yellow"/>
          <w:u w:val="single"/>
        </w:rPr>
        <w:t>many problems of today</w:t>
      </w:r>
      <w:r w:rsidRPr="008736BC">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C31D55">
        <w:rPr>
          <w:rFonts w:eastAsia="Cambria"/>
          <w:b/>
          <w:iCs/>
          <w:highlight w:val="yellow"/>
          <w:u w:val="single"/>
        </w:rPr>
        <w:t>can be directly attributed to lack of exchanges, communication and integration among civilizations</w:t>
      </w:r>
      <w:r w:rsidRPr="008736BC">
        <w:rPr>
          <w:rFonts w:eastAsia="Cambria"/>
          <w:b/>
          <w:iCs/>
          <w:u w:val="single"/>
        </w:rPr>
        <w:t xml:space="preserve">. </w:t>
      </w:r>
      <w:r w:rsidRPr="008736BC">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8736BC">
        <w:rPr>
          <w:rFonts w:eastAsia="Cambria"/>
          <w:sz w:val="10"/>
        </w:rPr>
        <w:t>counter-balance</w:t>
      </w:r>
      <w:proofErr w:type="gramEnd"/>
      <w:r w:rsidRPr="008736BC">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C31D55">
        <w:rPr>
          <w:rFonts w:eastAsia="Cambria"/>
          <w:highlight w:val="yellow"/>
          <w:u w:val="single"/>
        </w:rPr>
        <w:t>China will rebalance the</w:t>
      </w:r>
      <w:r w:rsidRPr="008736BC">
        <w:rPr>
          <w:rFonts w:eastAsia="Cambria"/>
          <w:u w:val="single"/>
        </w:rPr>
        <w:t xml:space="preserve"> international </w:t>
      </w:r>
      <w:r w:rsidRPr="00C31D55">
        <w:rPr>
          <w:rFonts w:eastAsia="Cambria"/>
          <w:highlight w:val="yellow"/>
          <w:u w:val="single"/>
        </w:rPr>
        <w:t>pattern from a more inclusive civilization perspective</w:t>
      </w:r>
      <w:r w:rsidRPr="008736BC">
        <w:rPr>
          <w:rFonts w:eastAsia="Cambria"/>
          <w:u w:val="single"/>
        </w:rPr>
        <w:t xml:space="preserve"> and with more far-sighted strategic mindset, or at least correct the bisected or predominated world order </w:t>
      </w:r>
      <w:proofErr w:type="gramStart"/>
      <w:r w:rsidRPr="008736BC">
        <w:rPr>
          <w:rFonts w:eastAsia="Cambria"/>
          <w:u w:val="single"/>
        </w:rPr>
        <w:t>so as to</w:t>
      </w:r>
      <w:proofErr w:type="gramEnd"/>
      <w:r w:rsidRPr="008736BC">
        <w:rPr>
          <w:rFonts w:eastAsia="Cambria"/>
          <w:u w:val="single"/>
        </w:rPr>
        <w:t xml:space="preserve"> promote the parallel development of the Eastern and Western civilizations through mutual learning, integration and encouragement. </w:t>
      </w:r>
      <w:r w:rsidRPr="008736BC">
        <w:rPr>
          <w:rFonts w:eastAsia="Cambria"/>
          <w:sz w:val="10"/>
        </w:rPr>
        <w:t xml:space="preserve">D. To Pass on China’s Confidence. Only a short while ago, some Western countries had called for “China’s responsibility” and made it an inhibition to “regulate” China’s development orientation. </w:t>
      </w:r>
      <w:r w:rsidRPr="008736BC">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8736BC">
        <w:rPr>
          <w:rFonts w:eastAsia="Cambria"/>
          <w:sz w:val="10"/>
        </w:rPr>
        <w:t xml:space="preserve"> </w:t>
      </w:r>
      <w:r w:rsidRPr="008736BC">
        <w:rPr>
          <w:rFonts w:eastAsia="Cambria"/>
          <w:u w:val="single"/>
        </w:rPr>
        <w:t>Encouraged by the “four confidences”, the whole of the Chinese society has burst out innovation vitality and produced innovation achievements</w:t>
      </w:r>
      <w:r w:rsidRPr="008736BC">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8736BC">
        <w:rPr>
          <w:rFonts w:eastAsia="Cambria"/>
          <w:sz w:val="10"/>
        </w:rPr>
        <w:t>style</w:t>
      </w:r>
      <w:proofErr w:type="gramEnd"/>
      <w:r w:rsidRPr="008736BC">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C31D55">
        <w:rPr>
          <w:rFonts w:eastAsia="Cambria"/>
          <w:highlight w:val="yellow"/>
          <w:u w:val="single"/>
        </w:rPr>
        <w:t>the Chinese solution is more practical and intimate</w:t>
      </w:r>
      <w:r w:rsidRPr="008736BC">
        <w:rPr>
          <w:rFonts w:eastAsia="Cambria"/>
          <w:u w:val="single"/>
        </w:rPr>
        <w:t xml:space="preserve"> to people </w:t>
      </w:r>
      <w:r w:rsidRPr="00C31D55">
        <w:rPr>
          <w:rFonts w:eastAsia="Cambria"/>
          <w:highlight w:val="yellow"/>
          <w:u w:val="single"/>
        </w:rPr>
        <w:t>as well as emphasizes inclusive cooperation</w:t>
      </w:r>
      <w:r w:rsidRPr="008736BC">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8736BC">
        <w:rPr>
          <w:rFonts w:eastAsia="Cambria"/>
          <w:u w:val="single"/>
        </w:rPr>
        <w:t>brand new</w:t>
      </w:r>
      <w:proofErr w:type="gramEnd"/>
      <w:r w:rsidRPr="008736BC">
        <w:rPr>
          <w:rFonts w:eastAsia="Cambria"/>
          <w:u w:val="single"/>
        </w:rPr>
        <w:t xml:space="preserve"> option for the nations and peoples who are hoping both to speed up development and maintain independence”.</w:t>
      </w:r>
      <w:r w:rsidRPr="008736BC">
        <w:rPr>
          <w:rFonts w:eastAsia="Cambria"/>
          <w:sz w:val="10"/>
        </w:rPr>
        <w:t xml:space="preserve"> </w:t>
      </w:r>
      <w:proofErr w:type="spellStart"/>
      <w:r w:rsidRPr="008736BC">
        <w:rPr>
          <w:rFonts w:eastAsia="Cambria"/>
          <w:sz w:val="10"/>
        </w:rPr>
        <w:t>II.Path</w:t>
      </w:r>
      <w:proofErr w:type="spellEnd"/>
      <w:r w:rsidRPr="008736BC">
        <w:rPr>
          <w:rFonts w:eastAsia="Cambria"/>
          <w:sz w:val="10"/>
        </w:rPr>
        <w:t xml:space="preserve"> Searching of the “Chinese Solution” for Global Governance </w:t>
      </w:r>
      <w:r w:rsidRPr="008736BC">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8736BC">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8736BC">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8736BC">
        <w:rPr>
          <w:rFonts w:eastAsia="Cambria"/>
          <w:sz w:val="10"/>
        </w:rPr>
        <w:t>B. To Supplement and Perfect the Global Governance System</w:t>
      </w:r>
      <w:r w:rsidRPr="008736BC">
        <w:rPr>
          <w:rFonts w:eastAsia="Cambria"/>
          <w:u w:val="single"/>
        </w:rPr>
        <w:t xml:space="preserve">. Currently, the international political practice in global governance is mostly problem-driven without creating a set of relatively independent, </w:t>
      </w:r>
      <w:proofErr w:type="gramStart"/>
      <w:r w:rsidRPr="008736BC">
        <w:rPr>
          <w:rFonts w:eastAsia="Cambria"/>
          <w:u w:val="single"/>
        </w:rPr>
        <w:t>centralized</w:t>
      </w:r>
      <w:proofErr w:type="gramEnd"/>
      <w:r w:rsidRPr="008736BC">
        <w:rPr>
          <w:rFonts w:eastAsia="Cambria"/>
          <w:u w:val="single"/>
        </w:rPr>
        <w:t xml:space="preserve"> and integral power structures, resulting in the existing global governance </w:t>
      </w:r>
      <w:proofErr w:type="spellStart"/>
      <w:r w:rsidRPr="008736BC">
        <w:rPr>
          <w:rFonts w:eastAsia="Cambria"/>
          <w:u w:val="single"/>
        </w:rPr>
        <w:t>systemcharacterized</w:t>
      </w:r>
      <w:proofErr w:type="spellEnd"/>
      <w:r w:rsidRPr="008736BC">
        <w:rPr>
          <w:rFonts w:eastAsia="Cambria"/>
          <w:u w:val="single"/>
        </w:rPr>
        <w:t xml:space="preserve"> as both extensive and unbalanced</w:t>
      </w:r>
      <w:r w:rsidRPr="008736BC">
        <w:rPr>
          <w:rFonts w:eastAsia="Cambria"/>
          <w:sz w:val="10"/>
        </w:rPr>
        <w:t xml:space="preserve">. </w:t>
      </w:r>
      <w:r w:rsidRPr="008736BC">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8736BC">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8736BC">
        <w:rPr>
          <w:rFonts w:eastAsia="Cambria"/>
          <w:sz w:val="10"/>
        </w:rPr>
        <w:t>Boao</w:t>
      </w:r>
      <w:proofErr w:type="spellEnd"/>
      <w:r w:rsidRPr="008736BC">
        <w:rPr>
          <w:rFonts w:eastAsia="Cambria"/>
          <w:sz w:val="10"/>
        </w:rPr>
        <w:t xml:space="preserve"> Forum for Asia, CICA and multilateral security dialog mechanisms led by ASEAN </w:t>
      </w:r>
      <w:proofErr w:type="gramStart"/>
      <w:r w:rsidRPr="008736BC">
        <w:rPr>
          <w:rFonts w:eastAsia="Cambria"/>
          <w:sz w:val="10"/>
        </w:rPr>
        <w:t>so as to</w:t>
      </w:r>
      <w:proofErr w:type="gramEnd"/>
      <w:r w:rsidRPr="008736BC">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736BC">
        <w:rPr>
          <w:rFonts w:eastAsia="Cambria"/>
          <w:b/>
          <w:iCs/>
          <w:u w:val="single"/>
        </w:rPr>
        <w:t xml:space="preserve">Thus, in leading the transformation of the global governance system, </w:t>
      </w:r>
      <w:r w:rsidRPr="00C31D55">
        <w:rPr>
          <w:rFonts w:eastAsia="Cambria"/>
          <w:b/>
          <w:iCs/>
          <w:highlight w:val="yellow"/>
          <w:u w:val="single"/>
        </w:rPr>
        <w:t>China has not overthrown the existing systems</w:t>
      </w:r>
      <w:r w:rsidRPr="008736BC">
        <w:rPr>
          <w:rFonts w:eastAsia="Cambria"/>
          <w:b/>
          <w:iCs/>
          <w:u w:val="single"/>
        </w:rPr>
        <w:t xml:space="preserve"> and started all over </w:t>
      </w:r>
      <w:proofErr w:type="gramStart"/>
      <w:r w:rsidRPr="008736BC">
        <w:rPr>
          <w:rFonts w:eastAsia="Cambria"/>
          <w:b/>
          <w:iCs/>
          <w:u w:val="single"/>
        </w:rPr>
        <w:t xml:space="preserve">again, </w:t>
      </w:r>
      <w:r w:rsidRPr="00C31D55">
        <w:rPr>
          <w:rFonts w:eastAsia="Cambria"/>
          <w:b/>
          <w:iCs/>
          <w:highlight w:val="yellow"/>
          <w:u w:val="single"/>
        </w:rPr>
        <w:t>but</w:t>
      </w:r>
      <w:proofErr w:type="gramEnd"/>
      <w:r w:rsidRPr="00C31D55">
        <w:rPr>
          <w:rFonts w:eastAsia="Cambria"/>
          <w:b/>
          <w:iCs/>
          <w:highlight w:val="yellow"/>
          <w:u w:val="single"/>
        </w:rPr>
        <w:t xml:space="preserve"> been engaged in innovating and perfecting</w:t>
      </w:r>
      <w:r w:rsidRPr="008736BC">
        <w:rPr>
          <w:rFonts w:eastAsia="Cambria"/>
          <w:b/>
          <w:iCs/>
          <w:u w:val="single"/>
        </w:rPr>
        <w:t xml:space="preserve">; </w:t>
      </w:r>
      <w:r w:rsidRPr="00C31D55">
        <w:rPr>
          <w:rFonts w:eastAsia="Cambria"/>
          <w:b/>
          <w:iCs/>
          <w:highlight w:val="yellow"/>
          <w:u w:val="single"/>
        </w:rPr>
        <w:t>China has proactively undertaken international responsibilities</w:t>
      </w:r>
      <w:r w:rsidRPr="008736BC">
        <w:rPr>
          <w:rFonts w:eastAsia="Cambria"/>
          <w:b/>
          <w:iCs/>
          <w:u w:val="single"/>
        </w:rPr>
        <w:t xml:space="preserve">, </w:t>
      </w:r>
      <w:r w:rsidRPr="00C31D55">
        <w:rPr>
          <w:rFonts w:eastAsia="Cambria"/>
          <w:b/>
          <w:iCs/>
          <w:highlight w:val="yellow"/>
          <w:u w:val="single"/>
        </w:rPr>
        <w:t>but has</w:t>
      </w:r>
      <w:r w:rsidRPr="008736BC">
        <w:rPr>
          <w:rFonts w:eastAsia="Cambria"/>
          <w:b/>
          <w:iCs/>
          <w:u w:val="single"/>
        </w:rPr>
        <w:t xml:space="preserve"> to do everything in its power and </w:t>
      </w:r>
      <w:r w:rsidRPr="00C31D55">
        <w:rPr>
          <w:rFonts w:eastAsia="Cambria"/>
          <w:b/>
          <w:iCs/>
          <w:highlight w:val="yellow"/>
          <w:u w:val="single"/>
        </w:rPr>
        <w:t>act according to its ability.</w:t>
      </w:r>
      <w:r w:rsidRPr="008736BC">
        <w:rPr>
          <w:rFonts w:eastAsia="Cambria"/>
          <w:sz w:val="10"/>
        </w:rPr>
        <w:t xml:space="preserve"> C. To Reform the Global Governance Rules. </w:t>
      </w:r>
      <w:r w:rsidRPr="008736BC">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8736BC">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8736BC">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8736BC">
        <w:rPr>
          <w:rFonts w:eastAsia="Cambria"/>
          <w:sz w:val="10"/>
        </w:rPr>
        <w:t xml:space="preserve"> </w:t>
      </w:r>
      <w:proofErr w:type="gramStart"/>
      <w:r w:rsidRPr="008736BC">
        <w:rPr>
          <w:rFonts w:eastAsia="Cambria"/>
          <w:u w:val="single"/>
        </w:rPr>
        <w:t>With regard to</w:t>
      </w:r>
      <w:proofErr w:type="gramEnd"/>
      <w:r w:rsidRPr="008736BC">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8736BC">
        <w:rPr>
          <w:rFonts w:eastAsia="Cambria"/>
          <w:u w:val="single"/>
        </w:rPr>
        <w:t>construction</w:t>
      </w:r>
      <w:proofErr w:type="gramEnd"/>
      <w:r w:rsidRPr="008736BC">
        <w:rPr>
          <w:rFonts w:eastAsia="Cambria"/>
          <w:u w:val="single"/>
        </w:rPr>
        <w:t xml:space="preserve"> and co-sharing, resolve disputes through dialog and differences through consultation</w:t>
      </w:r>
      <w:r w:rsidRPr="008736BC">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C31D55">
        <w:rPr>
          <w:rFonts w:eastAsia="Cambria"/>
          <w:b/>
          <w:iCs/>
          <w:highlight w:val="yellow"/>
          <w:u w:val="single"/>
        </w:rPr>
        <w:t>China has</w:t>
      </w:r>
      <w:r w:rsidRPr="008736BC">
        <w:rPr>
          <w:rFonts w:eastAsia="Cambria"/>
          <w:b/>
          <w:iCs/>
          <w:u w:val="single"/>
        </w:rPr>
        <w:t xml:space="preserve"> also </w:t>
      </w:r>
      <w:r w:rsidRPr="00C31D55">
        <w:rPr>
          <w:rFonts w:eastAsia="Cambria"/>
          <w:b/>
          <w:iCs/>
          <w:highlight w:val="yellow"/>
          <w:u w:val="single"/>
        </w:rPr>
        <w:t>proposed</w:t>
      </w:r>
      <w:r w:rsidRPr="008736BC">
        <w:rPr>
          <w:rFonts w:eastAsia="Cambria"/>
          <w:b/>
          <w:iCs/>
          <w:u w:val="single"/>
        </w:rPr>
        <w:t xml:space="preserve"> international </w:t>
      </w:r>
      <w:r w:rsidRPr="00C31D55">
        <w:rPr>
          <w:rFonts w:eastAsia="Cambria"/>
          <w:b/>
          <w:iCs/>
          <w:highlight w:val="yellow"/>
          <w:u w:val="single"/>
        </w:rPr>
        <w:t xml:space="preserve">public security views on nuclear security, maritime </w:t>
      </w:r>
      <w:proofErr w:type="gramStart"/>
      <w:r w:rsidRPr="00C31D55">
        <w:rPr>
          <w:rFonts w:eastAsia="Cambria"/>
          <w:b/>
          <w:iCs/>
          <w:highlight w:val="yellow"/>
          <w:u w:val="single"/>
        </w:rPr>
        <w:t>cooperation</w:t>
      </w:r>
      <w:proofErr w:type="gramEnd"/>
      <w:r w:rsidRPr="00C31D55">
        <w:rPr>
          <w:rFonts w:eastAsia="Cambria"/>
          <w:b/>
          <w:iCs/>
          <w:highlight w:val="yellow"/>
          <w:u w:val="single"/>
        </w:rPr>
        <w:t xml:space="preserve"> and cyber space order, calling for efforts to make the global village into a “grand stage for seeking common development”</w:t>
      </w:r>
      <w:r w:rsidRPr="008736BC">
        <w:rPr>
          <w:rFonts w:eastAsia="Cambria"/>
          <w:b/>
          <w:iCs/>
          <w:u w:val="single"/>
        </w:rPr>
        <w:t xml:space="preserve"> rather than a “wrestling arena”; we cannot “set up a stage here, while pulling away a prop there”, but “complement each other to put on a grand show”</w:t>
      </w:r>
      <w:r w:rsidRPr="008736BC">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8736BC">
        <w:rPr>
          <w:rFonts w:eastAsia="Cambria"/>
          <w:sz w:val="10"/>
        </w:rPr>
        <w:t>theseplatforms</w:t>
      </w:r>
      <w:proofErr w:type="spellEnd"/>
      <w:r w:rsidRPr="008736BC">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8736BC">
        <w:rPr>
          <w:rFonts w:eastAsia="Cambria"/>
          <w:u w:val="single"/>
        </w:rPr>
        <w:t xml:space="preserve">As the biggest developing country and </w:t>
      </w:r>
      <w:proofErr w:type="gramStart"/>
      <w:r w:rsidRPr="008736BC">
        <w:rPr>
          <w:rFonts w:eastAsia="Cambria"/>
          <w:u w:val="single"/>
        </w:rPr>
        <w:t>fast growing</w:t>
      </w:r>
      <w:proofErr w:type="gramEnd"/>
      <w:r w:rsidRPr="008736BC">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5797161B" w14:textId="20CB539A" w:rsidR="00434EC5" w:rsidRDefault="00CD506B" w:rsidP="00434EC5">
      <w:pPr>
        <w:pStyle w:val="Heading3"/>
        <w:rPr>
          <w:rFonts w:eastAsia="Cambria"/>
        </w:rPr>
      </w:pPr>
      <w:r>
        <w:rPr>
          <w:rFonts w:eastAsia="Cambria"/>
        </w:rPr>
        <w:t>5</w:t>
      </w:r>
      <w:r w:rsidR="00434EC5">
        <w:rPr>
          <w:rFonts w:eastAsia="Cambria"/>
        </w:rPr>
        <w:t xml:space="preserve"> </w:t>
      </w:r>
    </w:p>
    <w:p w14:paraId="78DDF4E9" w14:textId="3265035D" w:rsidR="00434EC5" w:rsidRPr="00434EC5" w:rsidRDefault="00434EC5" w:rsidP="00434EC5"/>
    <w:p w14:paraId="4435AC7A" w14:textId="77777777" w:rsidR="00434EC5" w:rsidRPr="008736BC" w:rsidRDefault="00434EC5" w:rsidP="00434EC5">
      <w:pPr>
        <w:pStyle w:val="Heading4"/>
        <w:rPr>
          <w:rFonts w:cs="Calibri"/>
          <w:color w:val="000000" w:themeColor="text1"/>
        </w:rPr>
      </w:pPr>
      <w:r w:rsidRPr="008736BC">
        <w:rPr>
          <w:rFonts w:cs="Calibri"/>
          <w:color w:val="000000" w:themeColor="text1"/>
        </w:rPr>
        <w:t>The standard is maximizing expected well-being. Prefer it:</w:t>
      </w:r>
    </w:p>
    <w:p w14:paraId="5A269E4F" w14:textId="0F7A77F2" w:rsidR="00434EC5" w:rsidRPr="008736BC" w:rsidRDefault="00434EC5" w:rsidP="00434EC5">
      <w:pPr>
        <w:pStyle w:val="Heading4"/>
        <w:rPr>
          <w:rFonts w:cs="Calibri"/>
          <w:color w:val="000000" w:themeColor="text1"/>
        </w:rPr>
      </w:pPr>
      <w:r w:rsidRPr="008736BC">
        <w:rPr>
          <w:rFonts w:cs="Calibri"/>
          <w:color w:val="000000" w:themeColor="text1"/>
        </w:rPr>
        <w:t>[</w:t>
      </w:r>
      <w:r w:rsidR="00CD506B">
        <w:rPr>
          <w:rFonts w:cs="Calibri"/>
          <w:color w:val="000000" w:themeColor="text1"/>
        </w:rPr>
        <w:t>1</w:t>
      </w:r>
      <w:r w:rsidRPr="008736BC">
        <w:rPr>
          <w:rFonts w:cs="Calibri"/>
          <w:color w:val="000000" w:themeColor="text1"/>
        </w:rPr>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roofErr w:type="gramStart"/>
      <w:r w:rsidRPr="008736BC">
        <w:rPr>
          <w:rFonts w:cs="Calibri"/>
          <w:color w:val="000000" w:themeColor="text1"/>
        </w:rPr>
        <w:t xml:space="preserve">.  </w:t>
      </w:r>
      <w:proofErr w:type="gramEnd"/>
    </w:p>
    <w:p w14:paraId="025F9BEA" w14:textId="536FADEB" w:rsidR="00434EC5" w:rsidRPr="008736BC" w:rsidRDefault="00434EC5" w:rsidP="00434EC5">
      <w:pPr>
        <w:pStyle w:val="Heading4"/>
        <w:rPr>
          <w:rFonts w:cs="Calibri"/>
          <w:color w:val="000000" w:themeColor="text1"/>
        </w:rPr>
      </w:pPr>
      <w:r w:rsidRPr="008736BC">
        <w:rPr>
          <w:rFonts w:cs="Calibri"/>
          <w:color w:val="000000" w:themeColor="text1"/>
        </w:rPr>
        <w:t>[</w:t>
      </w:r>
      <w:r w:rsidR="00CD506B">
        <w:rPr>
          <w:rFonts w:cs="Calibri"/>
          <w:color w:val="000000" w:themeColor="text1"/>
        </w:rPr>
        <w:t>2</w:t>
      </w:r>
      <w:r w:rsidRPr="008736BC">
        <w:rPr>
          <w:rFonts w:cs="Calibri"/>
          <w:color w:val="000000" w:themeColor="text1"/>
        </w:rPr>
        <w:t>] Ethical frameworks must be theoretically legitimate.</w:t>
      </w:r>
    </w:p>
    <w:p w14:paraId="28ED02C7" w14:textId="77777777" w:rsidR="00434EC5" w:rsidRPr="008736BC" w:rsidRDefault="00434EC5" w:rsidP="00434EC5">
      <w:pPr>
        <w:pStyle w:val="Heading4"/>
        <w:ind w:left="720"/>
        <w:rPr>
          <w:rFonts w:cs="Calibri"/>
          <w:color w:val="000000" w:themeColor="text1"/>
        </w:rPr>
      </w:pPr>
      <w:r w:rsidRPr="008736BC">
        <w:rPr>
          <w:rFonts w:cs="Calibri"/>
          <w:color w:val="000000" w:themeColor="text1"/>
        </w:rPr>
        <w:t xml:space="preserve">[A] Ground: Both debaters are guaranteed access to ground to engage under util – </w:t>
      </w:r>
      <w:proofErr w:type="spellStart"/>
      <w:proofErr w:type="gramStart"/>
      <w:r w:rsidRPr="008736BC">
        <w:rPr>
          <w:rFonts w:cs="Calibri"/>
          <w:color w:val="000000" w:themeColor="text1"/>
        </w:rPr>
        <w:t>ie</w:t>
      </w:r>
      <w:proofErr w:type="spellEnd"/>
      <w:proofErr w:type="gramEnd"/>
      <w:r w:rsidRPr="008736BC">
        <w:rPr>
          <w:rFonts w:cs="Calibri"/>
          <w:color w:val="000000" w:themeColor="text1"/>
        </w:rPr>
        <w:t xml:space="preserve"> </w:t>
      </w:r>
      <w:proofErr w:type="spellStart"/>
      <w:r w:rsidRPr="008736BC">
        <w:rPr>
          <w:rFonts w:cs="Calibri"/>
          <w:color w:val="000000" w:themeColor="text1"/>
        </w:rPr>
        <w:t>Aff</w:t>
      </w:r>
      <w:proofErr w:type="spellEnd"/>
      <w:r w:rsidRPr="008736BC">
        <w:rPr>
          <w:rFonts w:cs="Calibri"/>
          <w:color w:val="000000" w:themeColor="text1"/>
        </w:rPr>
        <w:t xml:space="preserve"> gets plans and advantages, while Neg gets </w:t>
      </w:r>
      <w:proofErr w:type="spellStart"/>
      <w:r w:rsidRPr="008736BC">
        <w:rPr>
          <w:rFonts w:cs="Calibri"/>
          <w:color w:val="000000" w:themeColor="text1"/>
        </w:rPr>
        <w:t>disads</w:t>
      </w:r>
      <w:proofErr w:type="spellEnd"/>
      <w:r w:rsidRPr="008736BC">
        <w:rPr>
          <w:rFonts w:cs="Calibri"/>
          <w:color w:val="000000" w:themeColor="text1"/>
        </w:rPr>
        <w:t xml:space="preserve"> and counterplans. Additionally, anything can function as a util impact </w:t>
      </w:r>
      <w:proofErr w:type="gramStart"/>
      <w:r w:rsidRPr="008736BC">
        <w:rPr>
          <w:rFonts w:cs="Calibri"/>
          <w:color w:val="000000" w:themeColor="text1"/>
        </w:rPr>
        <w:t>as long as</w:t>
      </w:r>
      <w:proofErr w:type="gramEnd"/>
      <w:r w:rsidRPr="008736BC">
        <w:rPr>
          <w:rFonts w:cs="Calibri"/>
          <w:color w:val="000000" w:themeColor="text1"/>
        </w:rPr>
        <w:t xml:space="preserve"> an external benefit is articulated, so all your offense applies. Other frameworks deny 1 side the ability to engage the other on both the impact and link level. Their framework is exclusive – </w:t>
      </w:r>
      <w:proofErr w:type="spellStart"/>
      <w:r w:rsidRPr="008736BC">
        <w:rPr>
          <w:rFonts w:cs="Calibri"/>
          <w:color w:val="000000" w:themeColor="text1"/>
        </w:rPr>
        <w:t>setcol</w:t>
      </w:r>
      <w:proofErr w:type="spellEnd"/>
      <w:r w:rsidRPr="008736BC">
        <w:rPr>
          <w:rFonts w:cs="Calibri"/>
          <w:color w:val="000000" w:themeColor="text1"/>
        </w:rPr>
        <w:t xml:space="preserve"> literature is </w:t>
      </w:r>
      <w:proofErr w:type="spellStart"/>
      <w:r w:rsidRPr="008736BC">
        <w:rPr>
          <w:rFonts w:cs="Calibri"/>
          <w:color w:val="000000" w:themeColor="text1"/>
        </w:rPr>
        <w:t>aff</w:t>
      </w:r>
      <w:proofErr w:type="spellEnd"/>
      <w:r w:rsidRPr="008736BC">
        <w:rPr>
          <w:rFonts w:cs="Calibri"/>
          <w:color w:val="000000" w:themeColor="text1"/>
        </w:rPr>
        <w:t>-biased and kills engagement which link turns their discourse offense.</w:t>
      </w:r>
    </w:p>
    <w:p w14:paraId="27904A90" w14:textId="261A0F8F" w:rsidR="00434EC5" w:rsidRPr="008736BC" w:rsidRDefault="00434EC5" w:rsidP="00434EC5">
      <w:pPr>
        <w:pStyle w:val="Heading4"/>
        <w:rPr>
          <w:rFonts w:cs="Calibri"/>
        </w:rPr>
      </w:pPr>
      <w:bookmarkStart w:id="0" w:name="_Hlk84603272"/>
      <w:r w:rsidRPr="008736BC">
        <w:rPr>
          <w:rFonts w:cs="Calibri"/>
          <w:color w:val="000000" w:themeColor="text1"/>
        </w:rPr>
        <w:t>[</w:t>
      </w:r>
      <w:r w:rsidR="00CD506B">
        <w:rPr>
          <w:rFonts w:cs="Calibri"/>
          <w:color w:val="000000" w:themeColor="text1"/>
        </w:rPr>
        <w:t>3</w:t>
      </w:r>
      <w:r w:rsidRPr="008736BC">
        <w:rPr>
          <w:rFonts w:cs="Calibri"/>
          <w:color w:val="000000" w:themeColor="text1"/>
        </w:rPr>
        <w:t xml:space="preserve">] </w:t>
      </w:r>
      <w:r w:rsidRPr="008736BC">
        <w:rPr>
          <w:rFonts w:cs="Calibri"/>
        </w:rPr>
        <w:t xml:space="preserve">Extinction outweighs </w:t>
      </w:r>
    </w:p>
    <w:bookmarkEnd w:id="0"/>
    <w:p w14:paraId="65893E9E" w14:textId="77777777" w:rsidR="00434EC5" w:rsidRPr="008736BC" w:rsidRDefault="00434EC5" w:rsidP="00434EC5">
      <w:proofErr w:type="spellStart"/>
      <w:r w:rsidRPr="008736BC">
        <w:rPr>
          <w:rStyle w:val="Style13ptBold"/>
        </w:rPr>
        <w:t>Pummer</w:t>
      </w:r>
      <w:proofErr w:type="spellEnd"/>
      <w:r w:rsidRPr="008736BC">
        <w:rPr>
          <w:rStyle w:val="Style13ptBold"/>
        </w:rPr>
        <w:t xml:space="preserve"> 15</w:t>
      </w:r>
      <w:r w:rsidRPr="008736BC">
        <w:t xml:space="preserve"> [Theron, Junior Research Fellow in Philosophy at St. Anne's College, University of Oxford. “Moral Agreement on Saving the World” Practical Ethics, University of Oxford. May 18, 2015] AT</w:t>
      </w:r>
    </w:p>
    <w:p w14:paraId="5D34181A" w14:textId="17E5D301" w:rsidR="00434EC5" w:rsidRDefault="00434EC5" w:rsidP="00434EC5">
      <w:r w:rsidRPr="008736BC">
        <w:rPr>
          <w:rStyle w:val="TitleChar"/>
        </w:rPr>
        <w:t>There appears to be lot of disagreement in moral philosophy. Whether these many apparent disagreements are deep and irresolvable, I believe there is at least one thing it is reasonable to agree on right now</w:t>
      </w:r>
      <w:r w:rsidRPr="008736BC">
        <w:t>, whatever general moral view we adopt</w:t>
      </w:r>
      <w:r w:rsidRPr="008736BC">
        <w:rPr>
          <w:rStyle w:val="TitleChar"/>
        </w:rPr>
        <w:t>: that it is very important to reduce the risk that all intelligent beings on this planet are eliminated by an enormous catastrophe, such as a nuclear war.</w:t>
      </w:r>
      <w:r w:rsidRPr="008736BC">
        <w:t xml:space="preserve"> How we might in fact try to reduce such existential risks is discussed elsewhere. My claim here is only that </w:t>
      </w:r>
      <w:r w:rsidRPr="008736BC">
        <w:rPr>
          <w:rStyle w:val="TitleChar"/>
        </w:rPr>
        <w:t xml:space="preserve">we – whether we’re consequentialists, deontologists, or virtue ethicists – should all agree that we should try to save the world. </w:t>
      </w:r>
      <w:r w:rsidRPr="008736BC">
        <w:t xml:space="preserve">According to consequentialism, we should maximize the good, where this is taken to be the goodness, from an impartial perspective, of outcomes. </w:t>
      </w:r>
      <w:r w:rsidRPr="008736BC">
        <w:rPr>
          <w:rStyle w:val="TitleChar"/>
        </w:rPr>
        <w:t>Clearly one thing that makes an outcome good is that the people in it are doing well. There is little disagreement here.</w:t>
      </w:r>
      <w:r w:rsidRPr="008736BC">
        <w:t xml:space="preserve"> If the happiness or well-being of possible future people is just as important as that of people who already exist, and if they would have good lives, it is not hard to see how</w:t>
      </w:r>
      <w:r w:rsidRPr="008736BC">
        <w:rPr>
          <w:rStyle w:val="TitleChar"/>
        </w:rPr>
        <w:t xml:space="preserve"> </w:t>
      </w:r>
      <w:r w:rsidRPr="00C31D55">
        <w:rPr>
          <w:rStyle w:val="TitleChar"/>
          <w:highlight w:val="yellow"/>
        </w:rPr>
        <w:t xml:space="preserve">reducing existential risk is </w:t>
      </w:r>
      <w:r w:rsidRPr="008736BC">
        <w:rPr>
          <w:rStyle w:val="TitleChar"/>
        </w:rPr>
        <w:t xml:space="preserve">easily </w:t>
      </w:r>
      <w:r w:rsidRPr="00C31D55">
        <w:rPr>
          <w:rStyle w:val="TitleChar"/>
          <w:highlight w:val="yellow"/>
        </w:rPr>
        <w:t>the most important thing in the whole world.</w:t>
      </w:r>
      <w:r w:rsidRPr="008736BC">
        <w:rPr>
          <w:rStyle w:val="TitleChar"/>
        </w:rPr>
        <w:t xml:space="preserve"> This is for the familiar reason that there are </w:t>
      </w:r>
      <w:r w:rsidRPr="00C31D55">
        <w:rPr>
          <w:rStyle w:val="TitleChar"/>
          <w:highlight w:val="yellow"/>
        </w:rPr>
        <w:t xml:space="preserve">so many people </w:t>
      </w:r>
      <w:r w:rsidRPr="008736BC">
        <w:rPr>
          <w:rStyle w:val="TitleChar"/>
        </w:rPr>
        <w:t xml:space="preserve">who </w:t>
      </w:r>
      <w:r w:rsidRPr="00C31D55">
        <w:rPr>
          <w:rStyle w:val="TitleChar"/>
          <w:highlight w:val="yellow"/>
        </w:rPr>
        <w:t>could exist in the future</w:t>
      </w:r>
      <w:r w:rsidRPr="008736BC">
        <w:rPr>
          <w:rStyle w:val="TitleChar"/>
        </w:rPr>
        <w:t xml:space="preserve"> – there are </w:t>
      </w:r>
      <w:r w:rsidRPr="00C31D55">
        <w:rPr>
          <w:rStyle w:val="TitleChar"/>
          <w:highlight w:val="yellow"/>
        </w:rPr>
        <w:t>trillions upon trillions</w:t>
      </w:r>
      <w:r w:rsidRPr="008736BC">
        <w:rPr>
          <w:rStyle w:val="TitleChar"/>
        </w:rPr>
        <w:t xml:space="preserve">… upon trillions. There are so many possible future people that </w:t>
      </w:r>
      <w:r w:rsidRPr="00C31D55">
        <w:rPr>
          <w:rStyle w:val="TitleChar"/>
          <w:highlight w:val="yellow"/>
        </w:rPr>
        <w:t>reducing existential risk is</w:t>
      </w:r>
      <w:r w:rsidRPr="008736BC">
        <w:rPr>
          <w:rStyle w:val="TitleChar"/>
        </w:rPr>
        <w:t xml:space="preserve"> arguably </w:t>
      </w:r>
      <w:r w:rsidRPr="00C31D55">
        <w:rPr>
          <w:rStyle w:val="TitleChar"/>
          <w:highlight w:val="yellow"/>
        </w:rPr>
        <w:t>the most important</w:t>
      </w:r>
      <w:r w:rsidRPr="008736BC">
        <w:rPr>
          <w:rStyle w:val="TitleChar"/>
        </w:rPr>
        <w:t xml:space="preserve"> thing in the world, </w:t>
      </w:r>
      <w:r w:rsidRPr="00C31D55">
        <w:rPr>
          <w:rStyle w:val="TitleChar"/>
          <w:highlight w:val="yellow"/>
        </w:rPr>
        <w:t xml:space="preserve">even if the well-being of these possible people were given only 0.001% as much weight </w:t>
      </w:r>
      <w:r w:rsidRPr="008736BC">
        <w:rPr>
          <w:rStyle w:val="TitleChar"/>
        </w:rPr>
        <w:t>as that of existing people.</w:t>
      </w:r>
      <w:r w:rsidRPr="008736BC">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736BC">
        <w:rPr>
          <w:rStyle w:val="TitleChar"/>
        </w:rPr>
        <w:t xml:space="preserve">this case is strengthened by the fact that there’s a good chance that many existing people will, with the aid of life-extension technology, live very long and very </w:t>
      </w:r>
      <w:proofErr w:type="gramStart"/>
      <w:r w:rsidRPr="008736BC">
        <w:rPr>
          <w:rStyle w:val="TitleChar"/>
        </w:rPr>
        <w:t>high quality</w:t>
      </w:r>
      <w:proofErr w:type="gramEnd"/>
      <w:r w:rsidRPr="008736BC">
        <w:rPr>
          <w:rStyle w:val="TitleChar"/>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736BC">
        <w:rPr>
          <w:rStyle w:val="Emphasis"/>
        </w:rPr>
        <w:t>that is a huge mistake.</w:t>
      </w:r>
      <w:r w:rsidRPr="008736BC">
        <w:t xml:space="preserve"> </w:t>
      </w:r>
      <w:r w:rsidRPr="008736BC">
        <w:rPr>
          <w:rStyle w:val="TitleChar"/>
        </w:rPr>
        <w:t xml:space="preserve">Non-consequentialism is the view that there’s more that determines rightness than the goodness of consequences or outcomes; </w:t>
      </w:r>
      <w:r w:rsidRPr="008736BC">
        <w:rPr>
          <w:rStyle w:val="Emphasis"/>
        </w:rPr>
        <w:t>it is not the view that the latter don’t matter</w:t>
      </w:r>
      <w:r w:rsidRPr="008736BC">
        <w:rPr>
          <w:rStyle w:val="TitleChar"/>
        </w:rPr>
        <w:t>.</w:t>
      </w:r>
      <w:r w:rsidRPr="008736BC">
        <w:t xml:space="preserve"> Even John Rawls wrote, “</w:t>
      </w:r>
      <w:r w:rsidRPr="008736BC">
        <w:rPr>
          <w:rStyle w:val="TitleChar"/>
        </w:rPr>
        <w:t>All ethical doctrines worth our attention take consequences into account in judging rightness. One which did not would simply be irrational, crazy.</w:t>
      </w:r>
      <w:r w:rsidRPr="008736BC">
        <w:t xml:space="preserve">” </w:t>
      </w:r>
      <w:r w:rsidRPr="008736BC">
        <w:rPr>
          <w:rStyle w:val="Emphasis"/>
        </w:rPr>
        <w:t>Minimally plausible versions of deontology and virtue ethics must be concerned in part with promoting the good</w:t>
      </w:r>
      <w:r w:rsidRPr="008736BC">
        <w:rPr>
          <w:rStyle w:val="TitleChar"/>
        </w:rPr>
        <w:t>, from an impartial point of view.</w:t>
      </w:r>
      <w:r w:rsidRPr="008736BC">
        <w:t xml:space="preserve"> </w:t>
      </w:r>
      <w:r w:rsidRPr="008736BC">
        <w:rPr>
          <w:rStyle w:val="TitleChar"/>
        </w:rPr>
        <w:t>They’d thus imply very strong reasons to reduce existential risk</w:t>
      </w:r>
      <w:r w:rsidRPr="008736BC">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736BC">
        <w:rPr>
          <w:rStyle w:val="TitleChar"/>
        </w:rPr>
        <w:t>Even egoism, the view that each agent should maximize her own good, might imply strong reasons to reduce existential risk.</w:t>
      </w:r>
      <w:r w:rsidRPr="008736BC">
        <w:t xml:space="preserve"> It will depend, among other things, on what one’s own good </w:t>
      </w:r>
      <w:proofErr w:type="gramStart"/>
      <w:r w:rsidRPr="008736BC">
        <w:t>consists</w:t>
      </w:r>
      <w:proofErr w:type="gramEnd"/>
      <w:r w:rsidRPr="008736BC">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736BC">
        <w:t>actually desires</w:t>
      </w:r>
      <w:proofErr w:type="gramEnd"/>
      <w:r w:rsidRPr="008736BC">
        <w:t xml:space="preserve"> to do that act). </w:t>
      </w:r>
      <w:r w:rsidRPr="008736BC">
        <w:rPr>
          <w:rStyle w:val="TitleChar"/>
        </w:rPr>
        <w:t>To be minimally plausible, egoism will need to be paired with a more sophisticated account of well-being.</w:t>
      </w:r>
      <w:r w:rsidRPr="008736BC">
        <w:t xml:space="preserve"> To see this, it is enough to consider, as Plato did, the possibility of a ring of invisibility – </w:t>
      </w:r>
      <w:r w:rsidRPr="008736BC">
        <w:rPr>
          <w:rStyle w:val="TitleChar"/>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736BC">
        <w:t xml:space="preserve">, in some robust way, where this would to a significant extent be a function of other-regarding concerns (see chapter 12 of this classic intro to ethics). But </w:t>
      </w:r>
      <w:r w:rsidRPr="008736BC">
        <w:rPr>
          <w:rStyle w:val="TitleChar"/>
        </w:rPr>
        <w:t>once these elements are included, we can (roughly, as above) argue that this sort of egoism will imply strong reasons to reduce existential risk.</w:t>
      </w:r>
      <w:r w:rsidRPr="008736BC">
        <w:t xml:space="preserve"> Add to </w:t>
      </w:r>
      <w:proofErr w:type="gramStart"/>
      <w:r w:rsidRPr="008736BC">
        <w:t>all of</w:t>
      </w:r>
      <w:proofErr w:type="gramEnd"/>
      <w:r w:rsidRPr="008736BC">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31D55">
        <w:rPr>
          <w:rStyle w:val="Emphasis"/>
          <w:highlight w:val="yellow"/>
        </w:rPr>
        <w:t xml:space="preserve">We should also </w:t>
      </w:r>
      <w:proofErr w:type="gramStart"/>
      <w:r w:rsidRPr="00C31D55">
        <w:rPr>
          <w:rStyle w:val="Emphasis"/>
          <w:highlight w:val="yellow"/>
        </w:rPr>
        <w:t>take into account</w:t>
      </w:r>
      <w:proofErr w:type="gramEnd"/>
      <w:r w:rsidRPr="00C31D55">
        <w:rPr>
          <w:rStyle w:val="Emphasis"/>
          <w:highlight w:val="yellow"/>
        </w:rPr>
        <w:t xml:space="preserve"> moral uncertainty.</w:t>
      </w:r>
      <w:r w:rsidRPr="008736BC">
        <w:t xml:space="preserve"> </w:t>
      </w:r>
      <w:r w:rsidRPr="008736BC">
        <w:rPr>
          <w:rStyle w:val="TitleChar"/>
        </w:rPr>
        <w:t>What is it reasonable for one to do, when one is uncertain not (only) about the empirical facts, but also about the moral facts?</w:t>
      </w:r>
      <w:r w:rsidRPr="008736BC">
        <w:t xml:space="preserve"> I’ve just argued that </w:t>
      </w:r>
      <w:r w:rsidRPr="008736BC">
        <w:rPr>
          <w:rStyle w:val="TitleChar"/>
        </w:rPr>
        <w:t>there’s agreement among minimally plausible ethical views that we have strong reason to reduce existential risk – not only consequentialists, but also deontologists, virtue ethicists, and sophisticated egoists should agree.</w:t>
      </w:r>
      <w:r w:rsidRPr="008736BC">
        <w:t xml:space="preserve"> But </w:t>
      </w:r>
      <w:r w:rsidRPr="008736BC">
        <w:rPr>
          <w:rStyle w:val="TitleChar"/>
        </w:rPr>
        <w:t xml:space="preserve">even those (hedonistic egoists) who disagree should have a significant level of confidence that they are mistaken, and that one of the above views is correct. Even if they were 90% sure that their view is the correct one </w:t>
      </w:r>
      <w:r w:rsidRPr="008736BC">
        <w:t xml:space="preserve">(and 10% sure that one of these other ones is correct), </w:t>
      </w:r>
      <w:r w:rsidRPr="008736BC">
        <w:rPr>
          <w:rStyle w:val="TitleChar"/>
        </w:rPr>
        <w:t xml:space="preserve">they would have </w:t>
      </w:r>
      <w:proofErr w:type="gramStart"/>
      <w:r w:rsidRPr="008736BC">
        <w:rPr>
          <w:rStyle w:val="TitleChar"/>
        </w:rPr>
        <w:t>pretty strong</w:t>
      </w:r>
      <w:proofErr w:type="gramEnd"/>
      <w:r w:rsidRPr="008736BC">
        <w:rPr>
          <w:rStyle w:val="TitleChar"/>
        </w:rPr>
        <w:t xml:space="preserve"> reason, from the standpoint of moral uncertainty, to reduce existential risk.</w:t>
      </w:r>
      <w:r w:rsidRPr="008736BC">
        <w:t xml:space="preserve"> Perhaps most disturbingly still, </w:t>
      </w:r>
      <w:r w:rsidRPr="00C31D55">
        <w:rPr>
          <w:rStyle w:val="TitleChar"/>
          <w:highlight w:val="yellow"/>
        </w:rPr>
        <w:t xml:space="preserve">even if we are only 1% sure that </w:t>
      </w:r>
      <w:r w:rsidRPr="008736BC">
        <w:rPr>
          <w:rStyle w:val="TitleChar"/>
        </w:rPr>
        <w:t xml:space="preserve">the </w:t>
      </w:r>
      <w:r w:rsidRPr="00C31D55">
        <w:rPr>
          <w:rStyle w:val="TitleChar"/>
          <w:highlight w:val="yellow"/>
        </w:rPr>
        <w:t xml:space="preserve">well-being </w:t>
      </w:r>
      <w:r w:rsidRPr="008736BC">
        <w:rPr>
          <w:rStyle w:val="TitleChar"/>
        </w:rPr>
        <w:t xml:space="preserve">of possible future people </w:t>
      </w:r>
      <w:r w:rsidRPr="00C31D55">
        <w:rPr>
          <w:rStyle w:val="TitleChar"/>
          <w:highlight w:val="yellow"/>
        </w:rPr>
        <w:t xml:space="preserve">matters, </w:t>
      </w:r>
      <w:r w:rsidRPr="008736BC">
        <w:rPr>
          <w:rStyle w:val="TitleChar"/>
        </w:rPr>
        <w:t xml:space="preserve">it is at least arguable that, </w:t>
      </w:r>
      <w:r w:rsidRPr="00C31D55">
        <w:rPr>
          <w:rStyle w:val="TitleChar"/>
          <w:highlight w:val="yellow"/>
        </w:rPr>
        <w:t xml:space="preserve">from </w:t>
      </w:r>
      <w:r w:rsidRPr="008736BC">
        <w:rPr>
          <w:rStyle w:val="TitleChar"/>
        </w:rPr>
        <w:t xml:space="preserve">the standpoint of </w:t>
      </w:r>
      <w:r w:rsidRPr="00C31D55">
        <w:rPr>
          <w:rStyle w:val="TitleChar"/>
          <w:highlight w:val="yellow"/>
        </w:rPr>
        <w:t>moral uncertainty, reducing existential risk is the most important thing in the world.</w:t>
      </w:r>
      <w:r w:rsidRPr="008736BC">
        <w:t xml:space="preserve"> Again, this is largely </w:t>
      </w:r>
      <w:proofErr w:type="gramStart"/>
      <w:r w:rsidRPr="008736BC">
        <w:t>for the reason that</w:t>
      </w:r>
      <w:proofErr w:type="gramEnd"/>
      <w:r w:rsidRPr="008736BC">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736BC">
        <w:rPr>
          <w:rStyle w:val="TitleChar"/>
        </w:rPr>
        <w:t>It is enough for my claim that there is moral agreement in the relevant sense if</w:t>
      </w:r>
      <w:r w:rsidRPr="008736BC">
        <w:t xml:space="preserve">, at least given certain empirical claims about what future lives would most likely be like, </w:t>
      </w:r>
      <w:r w:rsidRPr="00C31D55">
        <w:rPr>
          <w:rStyle w:val="Emphasis"/>
          <w:highlight w:val="yellow"/>
        </w:rPr>
        <w:t xml:space="preserve">all minimally plausible moral views would converge </w:t>
      </w:r>
      <w:r w:rsidRPr="008736BC">
        <w:rPr>
          <w:rStyle w:val="Emphasis"/>
        </w:rPr>
        <w:t xml:space="preserve">on the conclusion </w:t>
      </w:r>
      <w:r w:rsidRPr="00C31D55">
        <w:rPr>
          <w:rStyle w:val="Emphasis"/>
          <w:highlight w:val="yellow"/>
        </w:rPr>
        <w:t>that we should try to save the world</w:t>
      </w:r>
      <w:r w:rsidRPr="00C31D55">
        <w:rPr>
          <w:rStyle w:val="TitleChar"/>
          <w:highlight w:val="yellow"/>
        </w:rPr>
        <w:t>.</w:t>
      </w:r>
      <w:r w:rsidRPr="008736BC">
        <w:t xml:space="preserve"> While there are some non-crazy </w:t>
      </w:r>
      <w:r w:rsidRPr="008736BC">
        <w:rPr>
          <w:rStyle w:val="TitleChar"/>
        </w:rPr>
        <w:t>views that place significantly greater moral weight on avoiding suffering than on promoting happiness</w:t>
      </w:r>
      <w:r w:rsidRPr="008736BC">
        <w:t xml:space="preserve">, for reasons others have offered (and for independent reasons I won’t get into here unless requested to), they nonetheless </w:t>
      </w:r>
      <w:r w:rsidRPr="008736BC">
        <w:rPr>
          <w:rStyle w:val="TitleChar"/>
        </w:rPr>
        <w:t xml:space="preserve">seem to be </w:t>
      </w:r>
      <w:proofErr w:type="gramStart"/>
      <w:r w:rsidRPr="008736BC">
        <w:rPr>
          <w:rStyle w:val="TitleChar"/>
        </w:rPr>
        <w:t>fairly implausible</w:t>
      </w:r>
      <w:proofErr w:type="gramEnd"/>
      <w:r w:rsidRPr="008736BC">
        <w:rPr>
          <w:rStyle w:val="TitleChar"/>
        </w:rPr>
        <w:t xml:space="preserve"> views.</w:t>
      </w:r>
      <w:r w:rsidRPr="008736BC">
        <w:t xml:space="preserve"> And </w:t>
      </w:r>
      <w:r w:rsidRPr="008736BC">
        <w:rPr>
          <w:rStyle w:val="TitleChar"/>
        </w:rPr>
        <w:t xml:space="preserve">even if things did not go well for our ancestors, I am optimistic that they will overall go fantastically well for our </w:t>
      </w:r>
      <w:proofErr w:type="gramStart"/>
      <w:r w:rsidRPr="008736BC">
        <w:rPr>
          <w:rStyle w:val="TitleChar"/>
        </w:rPr>
        <w:t>descendants, if</w:t>
      </w:r>
      <w:proofErr w:type="gramEnd"/>
      <w:r w:rsidRPr="008736BC">
        <w:rPr>
          <w:rStyle w:val="TitleChar"/>
        </w:rPr>
        <w:t xml:space="preserve"> we allow them to. I suspect that most of us alive today – at least those of us not suffering from extreme illness or poverty – have lives that are well worth living, and that things will continue to improve.</w:t>
      </w:r>
      <w:r w:rsidRPr="008736BC">
        <w:t xml:space="preserve"> Derek Parfit, whose work has emphasized future generations as well as agreement in ethics, described our situation clearly and accurately: “We live during the hinge of history. </w:t>
      </w:r>
      <w:r w:rsidRPr="008736BC">
        <w:rPr>
          <w:rStyle w:val="TitleChar"/>
        </w:rPr>
        <w:t xml:space="preserve">Given the scientific and technological discoveries of the last two centuries, the world has never changed as fast. </w:t>
      </w:r>
      <w:r w:rsidRPr="008736BC">
        <w:t xml:space="preserve">We shall soon have even greater powers to transform, not only our surroundings, but ourselves and our successors. </w:t>
      </w:r>
      <w:r w:rsidRPr="008736BC">
        <w:rPr>
          <w:rStyle w:val="TitleChar"/>
        </w:rPr>
        <w:t xml:space="preserve">If we act wisely in the next few centuries, humanity will survive its most dangerous and decisive period. </w:t>
      </w:r>
      <w:r w:rsidRPr="008736BC">
        <w:t xml:space="preserve">Our descendants could, if necessary, go elsewhere, spreading through this galaxy…. </w:t>
      </w:r>
      <w:r w:rsidRPr="008736BC">
        <w:rPr>
          <w:rStyle w:val="TitleChar"/>
        </w:rPr>
        <w:t>Our descendants might, I believe, make the further future very good. But that good future may also depend in part on us. If our selfish recklessness ends human history, we would be acting very wrongly.</w:t>
      </w:r>
      <w:r w:rsidRPr="008736BC">
        <w:t>” (From chapter 36 of On What Matters)</w:t>
      </w:r>
    </w:p>
    <w:p w14:paraId="37F65F5C" w14:textId="630587D5" w:rsidR="00496E55" w:rsidRPr="008736BC" w:rsidRDefault="00496E55" w:rsidP="00496E55">
      <w:pPr>
        <w:pStyle w:val="Heading4"/>
        <w:rPr>
          <w:rFonts w:cs="Calibri"/>
        </w:rPr>
      </w:pPr>
      <w:r w:rsidRPr="008736BC">
        <w:rPr>
          <w:rFonts w:cs="Calibri"/>
          <w:color w:val="000000" w:themeColor="text1"/>
        </w:rPr>
        <w:t>[</w:t>
      </w:r>
      <w:r w:rsidR="00CD506B">
        <w:rPr>
          <w:rFonts w:cs="Calibri"/>
          <w:color w:val="000000" w:themeColor="text1"/>
        </w:rPr>
        <w:t>4</w:t>
      </w:r>
      <w:r w:rsidRPr="008736BC">
        <w:rPr>
          <w:rFonts w:cs="Calibri"/>
          <w:color w:val="000000" w:themeColor="text1"/>
        </w:rPr>
        <w:t xml:space="preserve">] </w:t>
      </w:r>
      <w:r>
        <w:rPr>
          <w:rFonts w:cs="Calibri"/>
        </w:rPr>
        <w:t xml:space="preserve">Util is a </w:t>
      </w:r>
      <w:proofErr w:type="spellStart"/>
      <w:r>
        <w:rPr>
          <w:rFonts w:cs="Calibri"/>
        </w:rPr>
        <w:t>prereq</w:t>
      </w:r>
      <w:proofErr w:type="spellEnd"/>
      <w:r>
        <w:rPr>
          <w:rFonts w:cs="Calibri"/>
        </w:rPr>
        <w:t xml:space="preserve"> to cosmopolitanism – to achieve the community we must prevent death and extinction – the best measure to do that is through util</w:t>
      </w:r>
    </w:p>
    <w:p w14:paraId="66DC996A" w14:textId="77777777" w:rsidR="00496E55" w:rsidRPr="008736BC" w:rsidRDefault="00496E55" w:rsidP="00434EC5"/>
    <w:p w14:paraId="5B5AC49D" w14:textId="77777777" w:rsidR="00434EC5" w:rsidRPr="00434EC5" w:rsidRDefault="00434EC5" w:rsidP="00434EC5"/>
    <w:p w14:paraId="5B7D6341" w14:textId="376486A8" w:rsidR="00662383" w:rsidRDefault="00662383" w:rsidP="00662383">
      <w:pPr>
        <w:pStyle w:val="Heading3"/>
        <w:rPr>
          <w:rFonts w:eastAsia="Calibri"/>
        </w:rPr>
      </w:pPr>
      <w:r>
        <w:rPr>
          <w:rFonts w:eastAsia="Calibri"/>
        </w:rPr>
        <w:t xml:space="preserve">Case </w:t>
      </w:r>
    </w:p>
    <w:p w14:paraId="4DFEAB39" w14:textId="63BCDB51" w:rsidR="009C7AB9" w:rsidRPr="009C7AB9" w:rsidRDefault="009C7AB9" w:rsidP="009C7AB9">
      <w:pPr>
        <w:rPr>
          <w:b/>
          <w:bCs/>
        </w:rPr>
      </w:pPr>
      <w:r w:rsidRPr="009C7AB9">
        <w:rPr>
          <w:b/>
          <w:bCs/>
        </w:rPr>
        <w:t>framing</w:t>
      </w:r>
    </w:p>
    <w:p w14:paraId="4AAC8CF8" w14:textId="0F807469" w:rsidR="009C7AB9" w:rsidRPr="007E2740" w:rsidRDefault="009C7AB9" w:rsidP="009C7AB9">
      <w:pPr>
        <w:rPr>
          <w:szCs w:val="18"/>
        </w:rPr>
      </w:pPr>
      <w:r>
        <w:t xml:space="preserve">Under their framing of Cosmopolitanism - all human beings, regardless of their political affiliation, are (or can and should be) citizens in a single community”, China CP solves because look </w:t>
      </w:r>
      <w:proofErr w:type="gramStart"/>
      <w:r>
        <w:t xml:space="preserve">to  </w:t>
      </w:r>
      <w:proofErr w:type="spellStart"/>
      <w:r w:rsidRPr="008736BC">
        <w:rPr>
          <w:rFonts w:eastAsia="Cambria"/>
          <w:b/>
          <w:bCs/>
          <w:sz w:val="26"/>
        </w:rPr>
        <w:t>Yamei</w:t>
      </w:r>
      <w:proofErr w:type="spellEnd"/>
      <w:proofErr w:type="gramEnd"/>
      <w:r w:rsidRPr="008736BC">
        <w:rPr>
          <w:rFonts w:eastAsia="Cambria"/>
          <w:b/>
          <w:bCs/>
          <w:sz w:val="26"/>
        </w:rPr>
        <w:t xml:space="preserve"> 18</w:t>
      </w:r>
      <w:r>
        <w:rPr>
          <w:rFonts w:eastAsia="Cambria"/>
          <w:b/>
          <w:bCs/>
          <w:sz w:val="26"/>
        </w:rPr>
        <w:t xml:space="preserve"> </w:t>
      </w:r>
      <w:r>
        <w:rPr>
          <w:rFonts w:eastAsia="Cambria"/>
          <w:szCs w:val="18"/>
        </w:rPr>
        <w:t xml:space="preserve">where </w:t>
      </w:r>
      <w:proofErr w:type="spellStart"/>
      <w:r>
        <w:rPr>
          <w:rFonts w:eastAsia="Cambria"/>
          <w:szCs w:val="18"/>
        </w:rPr>
        <w:t>china</w:t>
      </w:r>
      <w:proofErr w:type="spellEnd"/>
      <w:r>
        <w:rPr>
          <w:rFonts w:eastAsia="Cambria"/>
          <w:szCs w:val="18"/>
        </w:rPr>
        <w:t xml:space="preserve"> calls for a “global village”</w:t>
      </w:r>
    </w:p>
    <w:p w14:paraId="58A8E759" w14:textId="77777777" w:rsidR="009C7AB9" w:rsidRDefault="009C7AB9" w:rsidP="009C7AB9">
      <w:pPr>
        <w:rPr>
          <w:rFonts w:eastAsia="Cambria"/>
          <w:b/>
          <w:iCs/>
          <w:u w:val="single"/>
        </w:rPr>
      </w:pPr>
      <w:r w:rsidRPr="008736BC">
        <w:rPr>
          <w:rFonts w:eastAsia="Cambria"/>
          <w:sz w:val="10"/>
        </w:rPr>
        <w:t xml:space="preserve">. </w:t>
      </w:r>
      <w:r w:rsidRPr="00C31D55">
        <w:rPr>
          <w:rFonts w:eastAsia="Cambria"/>
          <w:b/>
          <w:iCs/>
          <w:highlight w:val="yellow"/>
          <w:u w:val="single"/>
        </w:rPr>
        <w:t>China has</w:t>
      </w:r>
      <w:r w:rsidRPr="008736BC">
        <w:rPr>
          <w:rFonts w:eastAsia="Cambria"/>
          <w:b/>
          <w:iCs/>
          <w:u w:val="single"/>
        </w:rPr>
        <w:t xml:space="preserve"> also </w:t>
      </w:r>
      <w:r w:rsidRPr="00C31D55">
        <w:rPr>
          <w:rFonts w:eastAsia="Cambria"/>
          <w:b/>
          <w:iCs/>
          <w:highlight w:val="yellow"/>
          <w:u w:val="single"/>
        </w:rPr>
        <w:t>proposed</w:t>
      </w:r>
      <w:r w:rsidRPr="008736BC">
        <w:rPr>
          <w:rFonts w:eastAsia="Cambria"/>
          <w:b/>
          <w:iCs/>
          <w:u w:val="single"/>
        </w:rPr>
        <w:t xml:space="preserve"> international </w:t>
      </w:r>
      <w:r w:rsidRPr="00C31D55">
        <w:rPr>
          <w:rFonts w:eastAsia="Cambria"/>
          <w:b/>
          <w:iCs/>
          <w:highlight w:val="yellow"/>
          <w:u w:val="single"/>
        </w:rPr>
        <w:t xml:space="preserve">public security views on nuclear security, maritime </w:t>
      </w:r>
      <w:proofErr w:type="gramStart"/>
      <w:r w:rsidRPr="00C31D55">
        <w:rPr>
          <w:rFonts w:eastAsia="Cambria"/>
          <w:b/>
          <w:iCs/>
          <w:highlight w:val="yellow"/>
          <w:u w:val="single"/>
        </w:rPr>
        <w:t>cooperation</w:t>
      </w:r>
      <w:proofErr w:type="gramEnd"/>
      <w:r w:rsidRPr="00C31D55">
        <w:rPr>
          <w:rFonts w:eastAsia="Cambria"/>
          <w:b/>
          <w:iCs/>
          <w:highlight w:val="yellow"/>
          <w:u w:val="single"/>
        </w:rPr>
        <w:t xml:space="preserve"> and cyber space order, calling for efforts to make the global village into a “grand stage for seeking common development”</w:t>
      </w:r>
    </w:p>
    <w:p w14:paraId="62C038B1" w14:textId="77777777" w:rsidR="009C7AB9" w:rsidRDefault="009C7AB9" w:rsidP="009C7AB9">
      <w:pPr>
        <w:rPr>
          <w:rFonts w:eastAsia="Cambria"/>
          <w:b/>
          <w:iCs/>
          <w:u w:val="single"/>
        </w:rPr>
      </w:pPr>
    </w:p>
    <w:p w14:paraId="034BC5B5" w14:textId="77777777" w:rsidR="009C7AB9" w:rsidRDefault="009C7AB9" w:rsidP="009C7AB9">
      <w:pPr>
        <w:rPr>
          <w:rFonts w:eastAsia="Cambria"/>
          <w:b/>
          <w:iCs/>
          <w:u w:val="single"/>
        </w:rPr>
      </w:pPr>
      <w:r>
        <w:rPr>
          <w:rFonts w:eastAsia="Cambria"/>
          <w:b/>
          <w:iCs/>
          <w:u w:val="single"/>
        </w:rPr>
        <w:t>Impacts</w:t>
      </w:r>
    </w:p>
    <w:p w14:paraId="0CEC5758" w14:textId="77777777" w:rsidR="009C7AB9" w:rsidRDefault="009C7AB9" w:rsidP="009C7AB9">
      <w:pPr>
        <w:rPr>
          <w:rFonts w:eastAsia="Cambria"/>
          <w:b/>
          <w:iCs/>
        </w:rPr>
      </w:pPr>
      <w:r>
        <w:rPr>
          <w:rFonts w:eastAsia="Cambria"/>
          <w:b/>
          <w:iCs/>
        </w:rPr>
        <w:t>They go for three impacts</w:t>
      </w:r>
    </w:p>
    <w:p w14:paraId="61DF935A" w14:textId="77777777" w:rsidR="009C7AB9" w:rsidRDefault="009C7AB9" w:rsidP="009C7AB9">
      <w:pPr>
        <w:rPr>
          <w:rFonts w:eastAsia="Cambria"/>
          <w:b/>
          <w:iCs/>
        </w:rPr>
      </w:pPr>
      <w:r>
        <w:rPr>
          <w:rFonts w:eastAsia="Cambria"/>
          <w:b/>
          <w:iCs/>
        </w:rPr>
        <w:t xml:space="preserve">1. more innovation – Turn the </w:t>
      </w:r>
      <w:proofErr w:type="spellStart"/>
      <w:r>
        <w:rPr>
          <w:rFonts w:eastAsia="Cambria"/>
          <w:b/>
          <w:iCs/>
        </w:rPr>
        <w:t>aff</w:t>
      </w:r>
      <w:proofErr w:type="spellEnd"/>
      <w:r>
        <w:rPr>
          <w:rFonts w:eastAsia="Cambria"/>
          <w:b/>
          <w:iCs/>
        </w:rPr>
        <w:t xml:space="preserve"> reduces innovation. </w:t>
      </w:r>
      <w:proofErr w:type="spellStart"/>
      <w:r>
        <w:rPr>
          <w:rFonts w:eastAsia="Cambria"/>
          <w:b/>
          <w:iCs/>
        </w:rPr>
        <w:t>Squo</w:t>
      </w:r>
      <w:proofErr w:type="spellEnd"/>
      <w:r>
        <w:rPr>
          <w:rFonts w:eastAsia="Cambria"/>
          <w:b/>
          <w:iCs/>
        </w:rPr>
        <w:t xml:space="preserve"> innovation high</w:t>
      </w:r>
    </w:p>
    <w:p w14:paraId="5924BFFF" w14:textId="77777777" w:rsidR="009C7AB9" w:rsidRPr="008736BC" w:rsidRDefault="009C7AB9" w:rsidP="009C7AB9">
      <w:pPr>
        <w:pStyle w:val="Heading4"/>
        <w:rPr>
          <w:rFonts w:cs="Calibri"/>
        </w:rPr>
      </w:pPr>
      <w:r w:rsidRPr="008736BC">
        <w:rPr>
          <w:rFonts w:cs="Calibri"/>
        </w:rPr>
        <w:t xml:space="preserve">Pharma innovation </w:t>
      </w:r>
      <w:r w:rsidRPr="008736BC">
        <w:rPr>
          <w:rFonts w:cs="Calibri"/>
          <w:u w:val="single"/>
        </w:rPr>
        <w:t>high now</w:t>
      </w:r>
      <w:r w:rsidRPr="008736BC">
        <w:rPr>
          <w:rFonts w:cs="Calibri"/>
        </w:rPr>
        <w:t xml:space="preserve"> – monetary incentive is the </w:t>
      </w:r>
      <w:r w:rsidRPr="008736BC">
        <w:rPr>
          <w:rFonts w:cs="Calibri"/>
          <w:u w:val="single"/>
        </w:rPr>
        <w:t>biggest factor</w:t>
      </w:r>
      <w:r w:rsidRPr="008736BC">
        <w:rPr>
          <w:rFonts w:cs="Calibri"/>
        </w:rPr>
        <w:t>.</w:t>
      </w:r>
    </w:p>
    <w:p w14:paraId="71E68229" w14:textId="77777777" w:rsidR="009C7AB9" w:rsidRPr="008736BC" w:rsidRDefault="009C7AB9" w:rsidP="009C7AB9">
      <w:proofErr w:type="spellStart"/>
      <w:r w:rsidRPr="008736BC">
        <w:rPr>
          <w:rFonts w:eastAsiaTheme="majorEastAsia"/>
          <w:b/>
          <w:bCs/>
          <w:sz w:val="26"/>
          <w:szCs w:val="26"/>
        </w:rPr>
        <w:t>Swagel</w:t>
      </w:r>
      <w:proofErr w:type="spellEnd"/>
      <w:r w:rsidRPr="008736BC">
        <w:rPr>
          <w:rFonts w:eastAsiaTheme="majorEastAsia"/>
          <w:b/>
          <w:bCs/>
          <w:sz w:val="26"/>
          <w:szCs w:val="26"/>
        </w:rPr>
        <w:t xml:space="preserve"> 21</w:t>
      </w:r>
      <w:r w:rsidRPr="008736BC">
        <w:t xml:space="preserve"> Phillip L. </w:t>
      </w:r>
      <w:proofErr w:type="spellStart"/>
      <w:r w:rsidRPr="008736BC">
        <w:t>Swagel</w:t>
      </w:r>
      <w:proofErr w:type="spellEnd"/>
      <w:r w:rsidRPr="008736BC">
        <w:t xml:space="preserve">, Director of the Congressional budget office 4-xx-2021, "Research and Development in the Pharmaceutical Industry," Congressional Budget Office, </w:t>
      </w:r>
      <w:hyperlink r:id="rId16" w:anchor="_idTextAnchor020" w:history="1">
        <w:r w:rsidRPr="008736BC">
          <w:rPr>
            <w:rStyle w:val="Hyperlink"/>
          </w:rPr>
          <w:t>https://www.cbo.goc/publication/57126#_idTextAnchor020</w:t>
        </w:r>
      </w:hyperlink>
      <w:r w:rsidRPr="008736BC">
        <w:t xml:space="preserve"> SJ//DA</w:t>
      </w:r>
    </w:p>
    <w:p w14:paraId="331C47A5" w14:textId="77777777" w:rsidR="009C7AB9" w:rsidRPr="008736BC" w:rsidRDefault="009C7AB9" w:rsidP="009C7AB9">
      <w:pPr>
        <w:rPr>
          <w:sz w:val="16"/>
        </w:rPr>
      </w:pPr>
      <w:r w:rsidRPr="008736BC">
        <w:rPr>
          <w:b/>
          <w:bCs/>
          <w:u w:val="single"/>
        </w:rPr>
        <w:t xml:space="preserve">Every year, the U.S. </w:t>
      </w:r>
      <w:r w:rsidRPr="00C31D55">
        <w:rPr>
          <w:b/>
          <w:bCs/>
          <w:highlight w:val="yellow"/>
          <w:u w:val="single"/>
        </w:rPr>
        <w:t>pharmaceutical industry develops</w:t>
      </w:r>
      <w:r w:rsidRPr="008736BC">
        <w:rPr>
          <w:b/>
          <w:bCs/>
          <w:u w:val="single"/>
        </w:rPr>
        <w:t xml:space="preserve"> a variety of new </w:t>
      </w:r>
      <w:r w:rsidRPr="00C31D55">
        <w:rPr>
          <w:b/>
          <w:bCs/>
          <w:highlight w:val="yellow"/>
          <w:u w:val="single"/>
        </w:rPr>
        <w:t>drugs that provide</w:t>
      </w:r>
      <w:r w:rsidRPr="008736BC">
        <w:rPr>
          <w:b/>
          <w:bCs/>
          <w:u w:val="single"/>
        </w:rPr>
        <w:t xml:space="preserve"> valuable medical </w:t>
      </w:r>
      <w:r w:rsidRPr="00C31D55">
        <w:rPr>
          <w:b/>
          <w:bCs/>
          <w:highlight w:val="yellow"/>
          <w:u w:val="single"/>
        </w:rPr>
        <w:t>benefits</w:t>
      </w:r>
      <w:r w:rsidRPr="008736BC">
        <w:rPr>
          <w:b/>
          <w:bCs/>
          <w:u w:val="single"/>
        </w:rPr>
        <w:t xml:space="preserve">. Many of those drugs are expensive and contribute to rising health care costs for the private sector and the federal government. Policymakers have considered </w:t>
      </w:r>
      <w:r w:rsidRPr="00C31D55">
        <w:rPr>
          <w:b/>
          <w:bCs/>
          <w:highlight w:val="yellow"/>
          <w:u w:val="single"/>
        </w:rPr>
        <w:t>policies that</w:t>
      </w:r>
      <w:r w:rsidRPr="008736BC">
        <w:rPr>
          <w:b/>
          <w:bCs/>
          <w:u w:val="single"/>
        </w:rPr>
        <w:t xml:space="preserve"> would </w:t>
      </w:r>
      <w:r w:rsidRPr="00C31D55">
        <w:rPr>
          <w:b/>
          <w:bCs/>
          <w:highlight w:val="yellow"/>
          <w:u w:val="single"/>
        </w:rPr>
        <w:t>lower drug prices</w:t>
      </w:r>
      <w:r w:rsidRPr="008736BC">
        <w:rPr>
          <w:b/>
          <w:bCs/>
          <w:u w:val="single"/>
        </w:rPr>
        <w:t xml:space="preserve"> and reduce federal drug expenditures. Such policies would probably </w:t>
      </w:r>
      <w:r w:rsidRPr="00C31D55">
        <w:rPr>
          <w:b/>
          <w:bCs/>
          <w:highlight w:val="yellow"/>
          <w:u w:val="single"/>
        </w:rPr>
        <w:t>reduce</w:t>
      </w:r>
      <w:r w:rsidRPr="008736BC">
        <w:rPr>
          <w:b/>
          <w:bCs/>
          <w:u w:val="single"/>
        </w:rPr>
        <w:t xml:space="preserve"> the industry’s </w:t>
      </w:r>
      <w:r w:rsidRPr="00C31D55">
        <w:rPr>
          <w:b/>
          <w:bCs/>
          <w:highlight w:val="yellow"/>
          <w:u w:val="single"/>
        </w:rPr>
        <w:t>incentive to develop</w:t>
      </w:r>
      <w:r w:rsidRPr="008736BC">
        <w:rPr>
          <w:b/>
          <w:bCs/>
          <w:u w:val="single"/>
        </w:rPr>
        <w:t xml:space="preserve"> new drugs. </w:t>
      </w:r>
      <w:r w:rsidRPr="008736BC">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8736BC">
        <w:rPr>
          <w:u w:val="single"/>
        </w:rPr>
        <w:t>T</w:t>
      </w:r>
      <w:r w:rsidRPr="008736BC">
        <w:rPr>
          <w:b/>
          <w:bCs/>
          <w:u w:val="single"/>
        </w:rPr>
        <w:t xml:space="preserve">he </w:t>
      </w:r>
      <w:r w:rsidRPr="00C31D55">
        <w:rPr>
          <w:b/>
          <w:bCs/>
          <w:highlight w:val="yellow"/>
          <w:u w:val="single"/>
        </w:rPr>
        <w:t>pharma</w:t>
      </w:r>
      <w:r w:rsidRPr="008736BC">
        <w:rPr>
          <w:b/>
          <w:bCs/>
          <w:u w:val="single"/>
        </w:rPr>
        <w:t xml:space="preserve">ceutical industry </w:t>
      </w:r>
      <w:r w:rsidRPr="00C31D55">
        <w:rPr>
          <w:b/>
          <w:bCs/>
          <w:highlight w:val="yellow"/>
          <w:u w:val="single"/>
        </w:rPr>
        <w:t>devoted $83 billion to R&amp;D</w:t>
      </w:r>
      <w:r w:rsidRPr="008736BC">
        <w:rPr>
          <w:b/>
          <w:bCs/>
          <w:u w:val="single"/>
        </w:rPr>
        <w:t xml:space="preserve"> expenditures </w:t>
      </w:r>
      <w:r w:rsidRPr="00C31D55">
        <w:rPr>
          <w:b/>
          <w:bCs/>
          <w:highlight w:val="yellow"/>
          <w:u w:val="single"/>
        </w:rPr>
        <w:t>in 2019</w:t>
      </w:r>
      <w:r w:rsidRPr="008736BC">
        <w:rPr>
          <w:b/>
          <w:bCs/>
          <w:u w:val="single"/>
        </w:rPr>
        <w:t xml:space="preserve">. Those expenditures </w:t>
      </w:r>
      <w:r w:rsidRPr="00C31D55">
        <w:rPr>
          <w:b/>
          <w:bCs/>
          <w:highlight w:val="yellow"/>
          <w:u w:val="single"/>
        </w:rPr>
        <w:t>covered</w:t>
      </w:r>
      <w:r w:rsidRPr="008736BC">
        <w:rPr>
          <w:b/>
          <w:bCs/>
          <w:u w:val="single"/>
        </w:rPr>
        <w:t xml:space="preserve"> a variety of </w:t>
      </w:r>
      <w:r w:rsidRPr="00C31D55">
        <w:rPr>
          <w:b/>
          <w:bCs/>
          <w:highlight w:val="yellow"/>
          <w:u w:val="single"/>
        </w:rPr>
        <w:t>activities, including discovering</w:t>
      </w:r>
      <w:r w:rsidRPr="008736BC">
        <w:rPr>
          <w:b/>
          <w:bCs/>
          <w:u w:val="single"/>
        </w:rPr>
        <w:t xml:space="preserve"> and </w:t>
      </w:r>
      <w:r w:rsidRPr="00C31D55">
        <w:rPr>
          <w:b/>
          <w:bCs/>
          <w:highlight w:val="yellow"/>
          <w:u w:val="single"/>
        </w:rPr>
        <w:t>testing</w:t>
      </w:r>
      <w:r w:rsidRPr="008736BC">
        <w:rPr>
          <w:b/>
          <w:bCs/>
          <w:u w:val="single"/>
        </w:rPr>
        <w:t xml:space="preserve"> new drugs, developing incremental </w:t>
      </w:r>
      <w:r w:rsidRPr="00C31D55">
        <w:rPr>
          <w:b/>
          <w:bCs/>
          <w:highlight w:val="yellow"/>
          <w:u w:val="single"/>
        </w:rPr>
        <w:t>innovations</w:t>
      </w:r>
      <w:r w:rsidRPr="008736BC">
        <w:rPr>
          <w:b/>
          <w:bCs/>
          <w:u w:val="single"/>
        </w:rPr>
        <w:t xml:space="preserve"> such as product extensions, </w:t>
      </w:r>
      <w:r w:rsidRPr="00C31D55">
        <w:rPr>
          <w:b/>
          <w:bCs/>
          <w:highlight w:val="yellow"/>
          <w:u w:val="single"/>
        </w:rPr>
        <w:t>and</w:t>
      </w:r>
      <w:r w:rsidRPr="008736BC">
        <w:rPr>
          <w:b/>
          <w:bCs/>
          <w:u w:val="single"/>
        </w:rPr>
        <w:t xml:space="preserve"> clinical </w:t>
      </w:r>
      <w:r w:rsidRPr="00C31D55">
        <w:rPr>
          <w:b/>
          <w:bCs/>
          <w:highlight w:val="yellow"/>
          <w:u w:val="single"/>
        </w:rPr>
        <w:t>testing</w:t>
      </w:r>
      <w:r w:rsidRPr="008736BC">
        <w:rPr>
          <w:b/>
          <w:bCs/>
          <w:u w:val="single"/>
        </w:rPr>
        <w:t xml:space="preserve"> for safety-monitoring or marketing purposes. That amount is about 10 times what the industry spent per year in the 1980s, after adjusting for the effects of inflation. </w:t>
      </w:r>
      <w:r w:rsidRPr="008736BC">
        <w:rPr>
          <w:sz w:val="16"/>
        </w:rPr>
        <w:t>The share of revenues that drug companies devote to R&amp;D has also grown:</w:t>
      </w:r>
      <w:r w:rsidRPr="008736BC">
        <w:rPr>
          <w:b/>
          <w:bCs/>
          <w:u w:val="single"/>
        </w:rPr>
        <w:t xml:space="preserve"> On average, </w:t>
      </w:r>
      <w:r w:rsidRPr="00C31D55">
        <w:rPr>
          <w:b/>
          <w:bCs/>
          <w:highlight w:val="yellow"/>
          <w:u w:val="single"/>
        </w:rPr>
        <w:t>pharma</w:t>
      </w:r>
      <w:r w:rsidRPr="008736BC">
        <w:rPr>
          <w:b/>
          <w:bCs/>
          <w:u w:val="single"/>
        </w:rPr>
        <w:t xml:space="preserve">ceutical companies </w:t>
      </w:r>
      <w:r w:rsidRPr="00C31D55">
        <w:rPr>
          <w:b/>
          <w:bCs/>
          <w:highlight w:val="yellow"/>
          <w:u w:val="single"/>
        </w:rPr>
        <w:t>spent</w:t>
      </w:r>
      <w:r w:rsidRPr="008736BC">
        <w:rPr>
          <w:b/>
          <w:bCs/>
          <w:u w:val="single"/>
        </w:rPr>
        <w:t xml:space="preserve"> about </w:t>
      </w:r>
      <w:r w:rsidRPr="00C31D55">
        <w:rPr>
          <w:b/>
          <w:bCs/>
          <w:highlight w:val="yellow"/>
          <w:u w:val="single"/>
        </w:rPr>
        <w:t>one-quarter of</w:t>
      </w:r>
      <w:r w:rsidRPr="008736BC">
        <w:rPr>
          <w:b/>
          <w:bCs/>
          <w:u w:val="single"/>
        </w:rPr>
        <w:t xml:space="preserve"> their </w:t>
      </w:r>
      <w:r w:rsidRPr="00C31D55">
        <w:rPr>
          <w:b/>
          <w:bCs/>
          <w:highlight w:val="yellow"/>
          <w:u w:val="single"/>
        </w:rPr>
        <w:t>revenues</w:t>
      </w:r>
      <w:r w:rsidRPr="008736BC">
        <w:rPr>
          <w:b/>
          <w:bCs/>
          <w:u w:val="single"/>
        </w:rPr>
        <w:t xml:space="preserve"> (net of expenses and buyer rebates) </w:t>
      </w:r>
      <w:r w:rsidRPr="00C31D55">
        <w:rPr>
          <w:b/>
          <w:bCs/>
          <w:highlight w:val="yellow"/>
          <w:u w:val="single"/>
        </w:rPr>
        <w:t>on R&amp;D</w:t>
      </w:r>
      <w:r w:rsidRPr="008736BC">
        <w:rPr>
          <w:b/>
          <w:bCs/>
          <w:u w:val="single"/>
        </w:rPr>
        <w:t xml:space="preserve"> expenses </w:t>
      </w:r>
      <w:r w:rsidRPr="008736BC">
        <w:rPr>
          <w:sz w:val="16"/>
        </w:rPr>
        <w:t xml:space="preserve">in 2019, which is </w:t>
      </w:r>
      <w:r w:rsidRPr="008736BC">
        <w:rPr>
          <w:b/>
          <w:bCs/>
          <w:u w:val="single"/>
        </w:rPr>
        <w:t>almost twice as large a share of revenues as they spent in 2000.</w:t>
      </w:r>
      <w:r w:rsidRPr="008736BC">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8736BC">
        <w:rPr>
          <w:sz w:val="16"/>
        </w:rPr>
        <w:t>averace</w:t>
      </w:r>
      <w:proofErr w:type="spellEnd"/>
      <w:r w:rsidRPr="008736BC">
        <w:rPr>
          <w:sz w:val="16"/>
        </w:rPr>
        <w:t xml:space="preserve">, the Food and Drug Administration (FDA) approved 38 new drugs per year from 2010 through 2019 (with a peak of 59 in 2018), which is 60 percent more than the yearly average over the previous decade. </w:t>
      </w:r>
      <w:r w:rsidRPr="008736BC">
        <w:rPr>
          <w:b/>
          <w:bCs/>
          <w:u w:val="single"/>
        </w:rPr>
        <w:t>Many of the drugs that have been approved in recent years are “specialty drugs.” Specialty drugs generally treat chronic, complex, or rare conditions, and they may also require special handling or monitoring of patients</w:t>
      </w:r>
      <w:r w:rsidRPr="008736BC">
        <w:rPr>
          <w:sz w:val="16"/>
        </w:rPr>
        <w:t xml:space="preserve">. Many specialty drugs are biologics (large-molecule drugs based on living cell lines), </w:t>
      </w:r>
      <w:r w:rsidRPr="008736BC">
        <w:rPr>
          <w:b/>
          <w:bCs/>
          <w:u w:val="single"/>
        </w:rPr>
        <w:t xml:space="preserve">which are costly to develop, hard to imitate, and frequently have high prices. </w:t>
      </w:r>
      <w:r w:rsidRPr="008736BC">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8736BC">
        <w:rPr>
          <w:b/>
          <w:bCs/>
          <w:u w:val="single"/>
        </w:rPr>
        <w:t xml:space="preserve">What Factors Influence Spending for R&amp;D? </w:t>
      </w:r>
      <w:r w:rsidRPr="008736BC">
        <w:rPr>
          <w:sz w:val="16"/>
        </w:rPr>
        <w:t xml:space="preserve">Drug companies’ R&amp;D spending decisions depend on three main factors: Anticipated lifetime global revenues from a new drug, </w:t>
      </w:r>
      <w:proofErr w:type="gramStart"/>
      <w:r w:rsidRPr="008736BC">
        <w:rPr>
          <w:b/>
          <w:bCs/>
          <w:u w:val="single"/>
        </w:rPr>
        <w:t>Expected</w:t>
      </w:r>
      <w:proofErr w:type="gramEnd"/>
      <w:r w:rsidRPr="008736BC">
        <w:rPr>
          <w:b/>
          <w:bCs/>
          <w:u w:val="single"/>
        </w:rPr>
        <w:t xml:space="preserve"> costs to develop a new drug</w:t>
      </w:r>
      <w:r w:rsidRPr="008736BC">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C31D55">
        <w:rPr>
          <w:b/>
          <w:bCs/>
          <w:highlight w:val="yellow"/>
          <w:u w:val="single"/>
        </w:rPr>
        <w:t>Developing</w:t>
      </w:r>
      <w:r w:rsidRPr="008736BC">
        <w:rPr>
          <w:b/>
          <w:bCs/>
          <w:u w:val="single"/>
        </w:rPr>
        <w:t xml:space="preserve"> new </w:t>
      </w:r>
      <w:r w:rsidRPr="00C31D55">
        <w:rPr>
          <w:b/>
          <w:bCs/>
          <w:highlight w:val="yellow"/>
          <w:u w:val="single"/>
        </w:rPr>
        <w:t>drugs is</w:t>
      </w:r>
      <w:r w:rsidRPr="008736BC">
        <w:rPr>
          <w:b/>
          <w:bCs/>
          <w:u w:val="single"/>
        </w:rPr>
        <w:t xml:space="preserve"> a </w:t>
      </w:r>
      <w:r w:rsidRPr="00C31D55">
        <w:rPr>
          <w:b/>
          <w:bCs/>
          <w:highlight w:val="yellow"/>
          <w:u w:val="single"/>
        </w:rPr>
        <w:t>costly and uncertain</w:t>
      </w:r>
      <w:r w:rsidRPr="008736BC">
        <w:rPr>
          <w:b/>
          <w:bCs/>
          <w:u w:val="single"/>
        </w:rPr>
        <w:t xml:space="preserve"> process, and many potential drugs never make it to market. </w:t>
      </w:r>
      <w:r w:rsidRPr="00C31D55">
        <w:rPr>
          <w:b/>
          <w:bCs/>
          <w:highlight w:val="yellow"/>
          <w:u w:val="single"/>
        </w:rPr>
        <w:t>Only</w:t>
      </w:r>
      <w:r w:rsidRPr="008736BC">
        <w:rPr>
          <w:b/>
          <w:bCs/>
          <w:u w:val="single"/>
        </w:rPr>
        <w:t xml:space="preserve"> about </w:t>
      </w:r>
      <w:r w:rsidRPr="00C31D55">
        <w:rPr>
          <w:b/>
          <w:bCs/>
          <w:highlight w:val="yellow"/>
          <w:u w:val="single"/>
        </w:rPr>
        <w:t>12 percent of drugs</w:t>
      </w:r>
      <w:r w:rsidRPr="008736BC">
        <w:rPr>
          <w:b/>
          <w:bCs/>
          <w:u w:val="single"/>
        </w:rPr>
        <w:t xml:space="preserve"> entering clinical trials </w:t>
      </w:r>
      <w:r w:rsidRPr="00C31D55">
        <w:rPr>
          <w:b/>
          <w:bCs/>
          <w:highlight w:val="yellow"/>
          <w:u w:val="single"/>
        </w:rPr>
        <w:t>are</w:t>
      </w:r>
      <w:r w:rsidRPr="008736BC">
        <w:rPr>
          <w:b/>
          <w:bCs/>
          <w:u w:val="single"/>
        </w:rPr>
        <w:t xml:space="preserve"> ultimately </w:t>
      </w:r>
      <w:r w:rsidRPr="00C31D55">
        <w:rPr>
          <w:b/>
          <w:bCs/>
          <w:highlight w:val="yellow"/>
          <w:u w:val="single"/>
        </w:rPr>
        <w:t>approved</w:t>
      </w:r>
      <w:r w:rsidRPr="008736BC">
        <w:rPr>
          <w:b/>
          <w:bCs/>
          <w:u w:val="single"/>
        </w:rPr>
        <w:t xml:space="preserve"> for introduction by the FDA. In recent studies, estimates of the average R&amp;D cost per new drug range from less than $1 billion to more than $2 billion per drug</w:t>
      </w:r>
      <w:r w:rsidRPr="008736BC">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8736BC">
        <w:rPr>
          <w:sz w:val="16"/>
        </w:rPr>
        <w:t>treatmentscof</w:t>
      </w:r>
      <w:proofErr w:type="spellEnd"/>
      <w:r w:rsidRPr="008736BC">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8736BC">
        <w:rPr>
          <w:sz w:val="16"/>
        </w:rPr>
        <w:t>exclusivity, when</w:t>
      </w:r>
      <w:proofErr w:type="gramEnd"/>
      <w:r w:rsidRPr="008736BC">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8736BC">
        <w:rPr>
          <w:b/>
          <w:bCs/>
          <w:u w:val="single"/>
        </w:rPr>
        <w:t xml:space="preserve">In particular, </w:t>
      </w:r>
      <w:r w:rsidRPr="00C31D55">
        <w:rPr>
          <w:b/>
          <w:bCs/>
          <w:highlight w:val="yellow"/>
          <w:u w:val="single"/>
        </w:rPr>
        <w:t>spending</w:t>
      </w:r>
      <w:proofErr w:type="gramEnd"/>
      <w:r w:rsidRPr="00C31D55">
        <w:rPr>
          <w:b/>
          <w:bCs/>
          <w:highlight w:val="yellow"/>
          <w:u w:val="single"/>
        </w:rPr>
        <w:t xml:space="preserve"> on</w:t>
      </w:r>
      <w:r w:rsidRPr="008736BC">
        <w:rPr>
          <w:b/>
          <w:bCs/>
          <w:u w:val="single"/>
        </w:rPr>
        <w:t xml:space="preserve"> drug </w:t>
      </w:r>
      <w:r w:rsidRPr="00C31D55">
        <w:rPr>
          <w:b/>
          <w:bCs/>
          <w:highlight w:val="yellow"/>
          <w:u w:val="single"/>
        </w:rPr>
        <w:t>R&amp;D increased by</w:t>
      </w:r>
      <w:r w:rsidRPr="008736BC">
        <w:rPr>
          <w:b/>
          <w:bCs/>
          <w:u w:val="single"/>
        </w:rPr>
        <w:t xml:space="preserve"> nearly </w:t>
      </w:r>
      <w:r w:rsidRPr="00C31D55">
        <w:rPr>
          <w:b/>
          <w:bCs/>
          <w:highlight w:val="yellow"/>
          <w:u w:val="single"/>
        </w:rPr>
        <w:t>50 percent</w:t>
      </w:r>
      <w:r w:rsidRPr="008736BC">
        <w:rPr>
          <w:b/>
          <w:bCs/>
          <w:u w:val="single"/>
        </w:rPr>
        <w:t xml:space="preserve"> between 2015 and 2019.</w:t>
      </w:r>
      <w:r w:rsidRPr="008736BC">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8736BC">
        <w:rPr>
          <w:b/>
          <w:bCs/>
          <w:u w:val="single"/>
        </w:rPr>
        <w:t xml:space="preserve">, </w:t>
      </w:r>
      <w:r w:rsidRPr="00C31D55">
        <w:rPr>
          <w:b/>
          <w:bCs/>
          <w:highlight w:val="yellow"/>
          <w:u w:val="single"/>
        </w:rPr>
        <w:t>private investment</w:t>
      </w:r>
      <w:r w:rsidRPr="008736BC">
        <w:rPr>
          <w:b/>
          <w:bCs/>
          <w:u w:val="single"/>
        </w:rPr>
        <w:t xml:space="preserve"> in drug R&amp;D among member firms of the Pharmaceutical Research and Manufacturers of America (PhRMA), an industry trade association, </w:t>
      </w:r>
      <w:r w:rsidRPr="00C31D55">
        <w:rPr>
          <w:b/>
          <w:bCs/>
          <w:highlight w:val="yellow"/>
          <w:u w:val="single"/>
        </w:rPr>
        <w:t>was</w:t>
      </w:r>
      <w:r w:rsidRPr="008736BC">
        <w:rPr>
          <w:b/>
          <w:bCs/>
          <w:u w:val="single"/>
        </w:rPr>
        <w:t xml:space="preserve"> about </w:t>
      </w:r>
      <w:r w:rsidRPr="00C31D55">
        <w:rPr>
          <w:b/>
          <w:bCs/>
          <w:highlight w:val="yellow"/>
          <w:u w:val="single"/>
        </w:rPr>
        <w:t xml:space="preserve">$83 billion </w:t>
      </w:r>
      <w:r w:rsidRPr="008736BC">
        <w:rPr>
          <w:b/>
          <w:bCs/>
          <w:u w:val="single"/>
        </w:rPr>
        <w:t xml:space="preserve">in 2019, </w:t>
      </w:r>
      <w:r w:rsidRPr="00C31D55">
        <w:rPr>
          <w:b/>
          <w:bCs/>
          <w:highlight w:val="yellow"/>
          <w:u w:val="single"/>
        </w:rPr>
        <w:t>up from</w:t>
      </w:r>
      <w:r w:rsidRPr="008736BC">
        <w:rPr>
          <w:b/>
          <w:bCs/>
          <w:u w:val="single"/>
        </w:rPr>
        <w:t xml:space="preserve"> about </w:t>
      </w:r>
      <w:r w:rsidRPr="00C31D55">
        <w:rPr>
          <w:b/>
          <w:bCs/>
          <w:highlight w:val="yellow"/>
          <w:u w:val="single"/>
        </w:rPr>
        <w:t>$5 billion</w:t>
      </w:r>
      <w:r w:rsidRPr="008736BC">
        <w:rPr>
          <w:b/>
          <w:bCs/>
          <w:u w:val="single"/>
        </w:rPr>
        <w:t xml:space="preserve"> in 1980 and $38 billion in 2000</w:t>
      </w:r>
      <w:r w:rsidRPr="008736BC">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C31D55">
        <w:rPr>
          <w:b/>
          <w:bCs/>
          <w:highlight w:val="yellow"/>
          <w:u w:val="single"/>
        </w:rPr>
        <w:t>Small companies</w:t>
      </w:r>
      <w:r w:rsidRPr="008736BC">
        <w:rPr>
          <w:b/>
          <w:bCs/>
          <w:u w:val="single"/>
        </w:rPr>
        <w:t xml:space="preserve"> not in PhRMA </w:t>
      </w:r>
      <w:r w:rsidRPr="00C31D55">
        <w:rPr>
          <w:b/>
          <w:bCs/>
          <w:highlight w:val="yellow"/>
          <w:u w:val="single"/>
        </w:rPr>
        <w:t>devote</w:t>
      </w:r>
      <w:r w:rsidRPr="008736BC">
        <w:rPr>
          <w:b/>
          <w:bCs/>
          <w:u w:val="single"/>
        </w:rPr>
        <w:t xml:space="preserve"> a greater share of their </w:t>
      </w:r>
      <w:r w:rsidRPr="00C31D55">
        <w:rPr>
          <w:b/>
          <w:bCs/>
          <w:highlight w:val="yellow"/>
          <w:u w:val="single"/>
        </w:rPr>
        <w:t>research to</w:t>
      </w:r>
      <w:r w:rsidRPr="008736BC">
        <w:rPr>
          <w:b/>
          <w:bCs/>
          <w:u w:val="single"/>
        </w:rPr>
        <w:t xml:space="preserve"> developing and testing new </w:t>
      </w:r>
      <w:r w:rsidRPr="00C31D55">
        <w:rPr>
          <w:b/>
          <w:bCs/>
          <w:highlight w:val="yellow"/>
          <w:u w:val="single"/>
        </w:rPr>
        <w:t>drugs</w:t>
      </w:r>
      <w:r w:rsidRPr="008736BC">
        <w:rPr>
          <w:b/>
          <w:bCs/>
          <w:u w:val="single"/>
        </w:rPr>
        <w:t>,</w:t>
      </w:r>
      <w:r w:rsidRPr="008736BC">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8736BC">
        <w:rPr>
          <w:sz w:val="16"/>
        </w:rPr>
        <w:t>postapproval</w:t>
      </w:r>
      <w:proofErr w:type="spellEnd"/>
      <w:r w:rsidRPr="008736BC">
        <w:rPr>
          <w:sz w:val="16"/>
        </w:rPr>
        <w:t xml:space="preserve"> testing for safety-monitoring or marketing purposes.</w:t>
      </w:r>
    </w:p>
    <w:p w14:paraId="5EF55C62" w14:textId="77777777" w:rsidR="009C7AB9" w:rsidRDefault="009C7AB9" w:rsidP="009C7AB9">
      <w:pPr>
        <w:rPr>
          <w:rFonts w:eastAsia="Cambria"/>
          <w:b/>
          <w:iCs/>
        </w:rPr>
      </w:pPr>
    </w:p>
    <w:p w14:paraId="05E5F478" w14:textId="77777777" w:rsidR="009C7AB9" w:rsidRPr="008736BC" w:rsidRDefault="009C7AB9" w:rsidP="009C7AB9">
      <w:pPr>
        <w:pStyle w:val="Heading4"/>
        <w:rPr>
          <w:rFonts w:cs="Calibri"/>
        </w:rPr>
      </w:pPr>
      <w:proofErr w:type="gramStart"/>
      <w:r>
        <w:rPr>
          <w:rFonts w:cs="Calibri"/>
        </w:rPr>
        <w:t>Cross</w:t>
      </w:r>
      <w:proofErr w:type="gramEnd"/>
      <w:r>
        <w:rPr>
          <w:rFonts w:cs="Calibri"/>
        </w:rPr>
        <w:t xml:space="preserve"> apply argument from 1nc climate change </w:t>
      </w:r>
      <w:proofErr w:type="spellStart"/>
      <w:r>
        <w:rPr>
          <w:rFonts w:cs="Calibri"/>
        </w:rPr>
        <w:t>r&amp;d</w:t>
      </w:r>
      <w:proofErr w:type="spellEnd"/>
      <w:r>
        <w:rPr>
          <w:rFonts w:cs="Calibri"/>
        </w:rPr>
        <w:t xml:space="preserve"> precedent – the same concept here. </w:t>
      </w:r>
      <w:r w:rsidRPr="008736BC">
        <w:rPr>
          <w:rFonts w:cs="Calibri"/>
        </w:rPr>
        <w:t xml:space="preserve">The </w:t>
      </w:r>
      <w:proofErr w:type="spellStart"/>
      <w:r w:rsidRPr="008736BC">
        <w:rPr>
          <w:rFonts w:cs="Calibri"/>
        </w:rPr>
        <w:t>aff</w:t>
      </w:r>
      <w:proofErr w:type="spellEnd"/>
      <w:r w:rsidRPr="008736BC">
        <w:rPr>
          <w:rFonts w:cs="Calibri"/>
        </w:rPr>
        <w:t xml:space="preserve"> </w:t>
      </w:r>
      <w:r w:rsidRPr="008736BC">
        <w:rPr>
          <w:rFonts w:cs="Calibri"/>
          <w:u w:val="single"/>
        </w:rPr>
        <w:t>crushes innovation</w:t>
      </w:r>
      <w:r w:rsidRPr="008736BC">
        <w:rPr>
          <w:rFonts w:cs="Calibri"/>
        </w:rPr>
        <w:t xml:space="preserve"> in the pharma sector---incentivizes them to focus on </w:t>
      </w:r>
      <w:r w:rsidRPr="008736BC">
        <w:rPr>
          <w:rFonts w:cs="Calibri"/>
          <w:u w:val="single"/>
        </w:rPr>
        <w:t>non-important issues</w:t>
      </w:r>
      <w:r w:rsidRPr="008736BC">
        <w:rPr>
          <w:rFonts w:cs="Calibri"/>
        </w:rPr>
        <w:t>.</w:t>
      </w:r>
    </w:p>
    <w:p w14:paraId="61E06367" w14:textId="77777777" w:rsidR="009C7AB9" w:rsidRPr="008736BC" w:rsidRDefault="009C7AB9" w:rsidP="009C7AB9">
      <w:r w:rsidRPr="008736BC">
        <w:rPr>
          <w:rStyle w:val="Style13ptBold"/>
        </w:rPr>
        <w:t>Glassman 21</w:t>
      </w:r>
      <w:r w:rsidRPr="008736BC">
        <w:t xml:space="preserve"> [Amanda; 5/6/21; Executive vice president and a senior fellow at the Center for Global Development, a nonpartisan, nonprofit think tank in Washington and London; “</w:t>
      </w:r>
      <w:r w:rsidRPr="008736BC">
        <w:rPr>
          <w:i/>
          <w:iCs/>
        </w:rPr>
        <w:t>Big Pharma Is Not the Tobacco Industry</w:t>
      </w:r>
      <w:r w:rsidRPr="008736BC">
        <w:t xml:space="preserve">,” Barron, </w:t>
      </w:r>
      <w:hyperlink r:id="rId17" w:history="1">
        <w:r w:rsidRPr="008736BC">
          <w:rPr>
            <w:rStyle w:val="Hyperlink"/>
          </w:rPr>
          <w:t>https://www.barrons.com/articles/big-pharma-is-not-the-tobacco-industry-51620315693</w:t>
        </w:r>
      </w:hyperlink>
      <w:r w:rsidRPr="008736BC">
        <w:t>] Justin</w:t>
      </w:r>
    </w:p>
    <w:p w14:paraId="78524F04" w14:textId="77777777" w:rsidR="009C7AB9" w:rsidRDefault="009C7AB9" w:rsidP="009C7AB9">
      <w:pPr>
        <w:rPr>
          <w:sz w:val="16"/>
        </w:rPr>
      </w:pPr>
      <w:r w:rsidRPr="008736BC">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8736BC">
        <w:rPr>
          <w:u w:val="single"/>
        </w:rPr>
        <w:t xml:space="preserve">the </w:t>
      </w:r>
      <w:r w:rsidRPr="00C31D55">
        <w:rPr>
          <w:highlight w:val="yellow"/>
          <w:u w:val="single"/>
        </w:rPr>
        <w:t>companies</w:t>
      </w:r>
      <w:r w:rsidRPr="008736BC">
        <w:rPr>
          <w:u w:val="single"/>
        </w:rPr>
        <w:t xml:space="preserve"> also </w:t>
      </w:r>
      <w:r w:rsidRPr="00C31D55">
        <w:rPr>
          <w:highlight w:val="yellow"/>
          <w:u w:val="single"/>
        </w:rPr>
        <w:t xml:space="preserve">put their </w:t>
      </w:r>
      <w:r w:rsidRPr="008736BC">
        <w:rPr>
          <w:rStyle w:val="Emphasis"/>
        </w:rPr>
        <w:t xml:space="preserve">own </w:t>
      </w:r>
      <w:r w:rsidRPr="00C31D55">
        <w:rPr>
          <w:rStyle w:val="Emphasis"/>
          <w:highlight w:val="yellow"/>
        </w:rPr>
        <w:t>capital at risk</w:t>
      </w:r>
      <w:r w:rsidRPr="008736BC">
        <w:rPr>
          <w:rStyle w:val="Emphasis"/>
        </w:rPr>
        <w:t xml:space="preserve"> to develop new products</w:t>
      </w:r>
      <w:r w:rsidRPr="008736BC">
        <w:rPr>
          <w:u w:val="single"/>
        </w:rPr>
        <w:t xml:space="preserve">, some of which offer </w:t>
      </w:r>
      <w:r w:rsidRPr="008736BC">
        <w:rPr>
          <w:rStyle w:val="Emphasis"/>
        </w:rPr>
        <w:t>enormous public benefits</w:t>
      </w:r>
      <w:r w:rsidRPr="008736BC">
        <w:rPr>
          <w:sz w:val="16"/>
        </w:rPr>
        <w:t xml:space="preserve">. In fact, </w:t>
      </w:r>
      <w:r w:rsidRPr="008736BC">
        <w:rPr>
          <w:u w:val="single"/>
        </w:rPr>
        <w:t xml:space="preserve">several of them did just that in the pandemic: </w:t>
      </w:r>
      <w:r w:rsidRPr="00C31D55">
        <w:rPr>
          <w:rStyle w:val="Emphasis"/>
          <w:highlight w:val="yellow"/>
        </w:rPr>
        <w:t>invested</w:t>
      </w:r>
      <w:r w:rsidRPr="008736BC">
        <w:rPr>
          <w:rStyle w:val="Emphasis"/>
        </w:rPr>
        <w:t xml:space="preserve"> their own </w:t>
      </w:r>
      <w:r w:rsidRPr="00C31D55">
        <w:rPr>
          <w:rStyle w:val="Emphasis"/>
          <w:highlight w:val="yellow"/>
        </w:rPr>
        <w:t>money to develop</w:t>
      </w:r>
      <w:r w:rsidRPr="008736BC">
        <w:rPr>
          <w:rStyle w:val="Emphasis"/>
        </w:rPr>
        <w:t xml:space="preserve"> patented manufacturing</w:t>
      </w:r>
      <w:r w:rsidRPr="008736BC">
        <w:rPr>
          <w:u w:val="single"/>
        </w:rPr>
        <w:t xml:space="preserve"> </w:t>
      </w:r>
      <w:r w:rsidRPr="00C31D55">
        <w:rPr>
          <w:highlight w:val="yellow"/>
          <w:u w:val="single"/>
        </w:rPr>
        <w:t>technologies in record time</w:t>
      </w:r>
      <w:r w:rsidRPr="008736BC">
        <w:rPr>
          <w:u w:val="single"/>
        </w:rPr>
        <w:t xml:space="preserve">. Those technologies are </w:t>
      </w:r>
      <w:r w:rsidRPr="008736BC">
        <w:rPr>
          <w:rStyle w:val="Emphasis"/>
        </w:rPr>
        <w:t>literally saving the</w:t>
      </w:r>
      <w:r w:rsidRPr="008736BC">
        <w:rPr>
          <w:u w:val="single"/>
        </w:rPr>
        <w:t xml:space="preserve"> </w:t>
      </w:r>
      <w:r w:rsidRPr="008736BC">
        <w:rPr>
          <w:rStyle w:val="Emphasis"/>
        </w:rPr>
        <w:t>world</w:t>
      </w:r>
      <w:r w:rsidRPr="008736BC">
        <w:rPr>
          <w:sz w:val="16"/>
        </w:rPr>
        <w:t xml:space="preserve"> right now. </w:t>
      </w:r>
      <w:r w:rsidRPr="008736BC">
        <w:rPr>
          <w:u w:val="single"/>
        </w:rPr>
        <w:t xml:space="preserve">Public </w:t>
      </w:r>
      <w:r w:rsidRPr="00C31D55">
        <w:rPr>
          <w:highlight w:val="yellow"/>
          <w:u w:val="single"/>
        </w:rPr>
        <w:t xml:space="preserve">funding </w:t>
      </w:r>
      <w:r w:rsidRPr="00C31D55">
        <w:rPr>
          <w:rStyle w:val="Emphasis"/>
          <w:highlight w:val="yellow"/>
        </w:rPr>
        <w:t>supported research</w:t>
      </w:r>
      <w:r w:rsidRPr="008736BC">
        <w:rPr>
          <w:rStyle w:val="Emphasis"/>
        </w:rPr>
        <w:t xml:space="preserve"> and development</w:t>
      </w:r>
      <w:r w:rsidRPr="008736BC">
        <w:rPr>
          <w:u w:val="single"/>
        </w:rPr>
        <w:t xml:space="preserve">, </w:t>
      </w:r>
      <w:r w:rsidRPr="00C31D55">
        <w:rPr>
          <w:highlight w:val="yellow"/>
          <w:u w:val="single"/>
        </w:rPr>
        <w:t>but companies</w:t>
      </w:r>
      <w:r w:rsidRPr="008736BC">
        <w:rPr>
          <w:u w:val="single"/>
        </w:rPr>
        <w:t xml:space="preserve"> also </w:t>
      </w:r>
      <w:r w:rsidRPr="00C31D55">
        <w:rPr>
          <w:highlight w:val="yellow"/>
          <w:u w:val="single"/>
        </w:rPr>
        <w:t xml:space="preserve">brought their own </w:t>
      </w:r>
      <w:r w:rsidRPr="00C31D55">
        <w:rPr>
          <w:rStyle w:val="Emphasis"/>
          <w:highlight w:val="yellow"/>
        </w:rPr>
        <w:t>proprietary ingenuity</w:t>
      </w:r>
      <w:r w:rsidRPr="008736BC">
        <w:rPr>
          <w:rStyle w:val="Emphasis"/>
        </w:rPr>
        <w:t xml:space="preserve"> and private investments to bear toward solving the world’s singular, collective challenge</w:t>
      </w:r>
      <w:r w:rsidRPr="008736BC">
        <w:rPr>
          <w:u w:val="single"/>
        </w:rPr>
        <w:t xml:space="preserve">. Their reward should be </w:t>
      </w:r>
      <w:r w:rsidRPr="008736BC">
        <w:rPr>
          <w:rStyle w:val="Emphasis"/>
        </w:rPr>
        <w:t>astronomical</w:t>
      </w:r>
      <w:r w:rsidRPr="008736BC">
        <w:rPr>
          <w:sz w:val="16"/>
        </w:rPr>
        <w:t xml:space="preserve"> given the insane scale of the health and economic benefits these highly efficacious vaccines produce every day. </w:t>
      </w:r>
      <w:r w:rsidRPr="008736BC">
        <w:rPr>
          <w:u w:val="single"/>
        </w:rPr>
        <w:t xml:space="preserve">Market </w:t>
      </w:r>
      <w:r w:rsidRPr="00C31D55">
        <w:rPr>
          <w:highlight w:val="yellow"/>
          <w:u w:val="single"/>
        </w:rPr>
        <w:t xml:space="preserve">incentives sent a clear signal that </w:t>
      </w:r>
      <w:r w:rsidRPr="00C31D55">
        <w:rPr>
          <w:rStyle w:val="Emphasis"/>
          <w:highlight w:val="yellow"/>
        </w:rPr>
        <w:t>further</w:t>
      </w:r>
      <w:r w:rsidRPr="008736BC">
        <w:rPr>
          <w:rStyle w:val="Emphasis"/>
        </w:rPr>
        <w:t xml:space="preserve"> needed </w:t>
      </w:r>
      <w:r w:rsidRPr="00C31D55">
        <w:rPr>
          <w:rStyle w:val="Emphasis"/>
          <w:highlight w:val="yellow"/>
        </w:rPr>
        <w:t>innovation</w:t>
      </w:r>
      <w:r w:rsidRPr="008736BC">
        <w:rPr>
          <w:u w:val="single"/>
        </w:rPr>
        <w:t xml:space="preserve">—greater efficacy, </w:t>
      </w:r>
      <w:r w:rsidRPr="008736BC">
        <w:rPr>
          <w:rStyle w:val="Emphasis"/>
        </w:rPr>
        <w:t>single doses, more-rapid manufacturing, updated formulations, fast boosters, and others</w:t>
      </w:r>
      <w:r w:rsidRPr="008736BC">
        <w:rPr>
          <w:u w:val="single"/>
        </w:rPr>
        <w:t>—would be richly rewarded</w:t>
      </w:r>
      <w:r w:rsidRPr="008736BC">
        <w:rPr>
          <w:sz w:val="16"/>
        </w:rPr>
        <w:t xml:space="preserve">. Market incentives could also have been used to lubricate supply lines and buy vaccines on behalf of the entire world; with enough money, incredible things can happen. But activist </w:t>
      </w:r>
      <w:r w:rsidRPr="008736BC">
        <w:rPr>
          <w:u w:val="single"/>
        </w:rPr>
        <w:t xml:space="preserve">lobbying to </w:t>
      </w:r>
      <w:r w:rsidRPr="00C31D55">
        <w:rPr>
          <w:rStyle w:val="Emphasis"/>
          <w:highlight w:val="yellow"/>
        </w:rPr>
        <w:t>waive patents</w:t>
      </w:r>
      <w:r w:rsidRPr="008736BC">
        <w:rPr>
          <w:u w:val="single"/>
        </w:rPr>
        <w:t>—a move the Biden administration endorsed yesterday—</w:t>
      </w:r>
      <w:r w:rsidRPr="00C31D55">
        <w:rPr>
          <w:highlight w:val="yellow"/>
          <w:u w:val="single"/>
        </w:rPr>
        <w:t>sends</w:t>
      </w:r>
      <w:r w:rsidRPr="008736BC">
        <w:rPr>
          <w:u w:val="single"/>
        </w:rPr>
        <w:t xml:space="preserve"> </w:t>
      </w:r>
      <w:r w:rsidRPr="008736BC">
        <w:rPr>
          <w:rStyle w:val="Emphasis"/>
        </w:rPr>
        <w:t xml:space="preserve">exactly </w:t>
      </w:r>
      <w:r w:rsidRPr="00C31D55">
        <w:rPr>
          <w:rStyle w:val="Emphasis"/>
          <w:highlight w:val="yellow"/>
        </w:rPr>
        <w:t>the opposite signal</w:t>
      </w:r>
      <w:r w:rsidRPr="00C31D55">
        <w:rPr>
          <w:highlight w:val="yellow"/>
          <w:u w:val="single"/>
        </w:rPr>
        <w:t>. It says</w:t>
      </w:r>
      <w:r w:rsidRPr="008736BC">
        <w:rPr>
          <w:u w:val="single"/>
        </w:rPr>
        <w:t xml:space="preserve"> that the most </w:t>
      </w:r>
      <w:r w:rsidRPr="008736BC">
        <w:rPr>
          <w:rStyle w:val="Emphasis"/>
        </w:rPr>
        <w:t xml:space="preserve">important, valuable </w:t>
      </w:r>
      <w:r w:rsidRPr="00C31D55">
        <w:rPr>
          <w:rStyle w:val="Emphasis"/>
          <w:highlight w:val="yellow"/>
        </w:rPr>
        <w:t>innovations will be penalized</w:t>
      </w:r>
      <w:r w:rsidRPr="008736BC">
        <w:rPr>
          <w:rStyle w:val="Emphasis"/>
        </w:rPr>
        <w:t>, not rewarded</w:t>
      </w:r>
      <w:r w:rsidRPr="008736BC">
        <w:rPr>
          <w:u w:val="single"/>
        </w:rPr>
        <w:t xml:space="preserve">. It tells innovators, </w:t>
      </w:r>
      <w:r w:rsidRPr="008736BC">
        <w:rPr>
          <w:rStyle w:val="Emphasis"/>
        </w:rPr>
        <w:t>don’t bother attacking</w:t>
      </w:r>
      <w:r w:rsidRPr="008736BC">
        <w:rPr>
          <w:u w:val="single"/>
        </w:rPr>
        <w:t xml:space="preserve"> the most important global problems; </w:t>
      </w:r>
      <w:r w:rsidRPr="00C31D55">
        <w:rPr>
          <w:highlight w:val="yellow"/>
          <w:u w:val="single"/>
        </w:rPr>
        <w:t xml:space="preserve">instead, throw your </w:t>
      </w:r>
      <w:r w:rsidRPr="00C31D55">
        <w:rPr>
          <w:rStyle w:val="Emphasis"/>
          <w:highlight w:val="yellow"/>
        </w:rPr>
        <w:t>investment</w:t>
      </w:r>
      <w:r w:rsidRPr="008736BC">
        <w:rPr>
          <w:rStyle w:val="Emphasis"/>
        </w:rPr>
        <w:t xml:space="preserve"> dollars</w:t>
      </w:r>
      <w:r w:rsidRPr="008736BC">
        <w:rPr>
          <w:u w:val="single"/>
        </w:rPr>
        <w:t xml:space="preserve"> </w:t>
      </w:r>
      <w:r w:rsidRPr="00C31D55">
        <w:rPr>
          <w:highlight w:val="yellow"/>
          <w:u w:val="single"/>
        </w:rPr>
        <w:t xml:space="preserve">at the next treatment for </w:t>
      </w:r>
      <w:r w:rsidRPr="00C31D55">
        <w:rPr>
          <w:rStyle w:val="Emphasis"/>
          <w:highlight w:val="yellow"/>
        </w:rPr>
        <w:t>e</w:t>
      </w:r>
      <w:r w:rsidRPr="008736BC">
        <w:rPr>
          <w:rStyle w:val="Emphasis"/>
        </w:rPr>
        <w:t xml:space="preserve">rectile </w:t>
      </w:r>
      <w:r w:rsidRPr="00C31D55">
        <w:rPr>
          <w:rStyle w:val="Emphasis"/>
          <w:highlight w:val="yellow"/>
        </w:rPr>
        <w:t>d</w:t>
      </w:r>
      <w:r w:rsidRPr="008736BC">
        <w:rPr>
          <w:rStyle w:val="Emphasis"/>
        </w:rPr>
        <w:t>isfunction</w:t>
      </w:r>
      <w:r w:rsidRPr="008736BC">
        <w:rPr>
          <w:sz w:val="16"/>
        </w:rPr>
        <w:t xml:space="preserve">, which will surely earn you a steady return with far less agita. It is worth going back to first principles. What problem are we trying to solve? </w:t>
      </w:r>
      <w:r w:rsidRPr="008736BC">
        <w:rPr>
          <w:u w:val="single"/>
        </w:rPr>
        <w:t xml:space="preserve">We have </w:t>
      </w:r>
      <w:r w:rsidRPr="008736BC">
        <w:rPr>
          <w:rStyle w:val="Emphasis"/>
        </w:rPr>
        <w:t>highly efficacious vaccines</w:t>
      </w:r>
      <w:r w:rsidRPr="008736BC">
        <w:rPr>
          <w:u w:val="single"/>
        </w:rPr>
        <w:t xml:space="preserve"> that we would like to get out to the entire world as quickly as possible to minimize, </w:t>
      </w:r>
      <w:r w:rsidRPr="008736BC">
        <w:rPr>
          <w:rStyle w:val="Emphasis"/>
        </w:rPr>
        <w:t>preventable disease and deaths</w:t>
      </w:r>
      <w:r w:rsidRPr="008736BC">
        <w:rPr>
          <w:u w:val="single"/>
        </w:rPr>
        <w:t xml:space="preserve"> address atrocious inequities, and </w:t>
      </w:r>
      <w:r w:rsidRPr="008736BC">
        <w:rPr>
          <w:rStyle w:val="Emphasis"/>
        </w:rPr>
        <w:t>enable the reopening of society</w:t>
      </w:r>
      <w:r w:rsidRPr="008736BC">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8AE3C2D" w14:textId="77777777" w:rsidR="009C7AB9" w:rsidRDefault="009C7AB9" w:rsidP="009C7AB9">
      <w:pPr>
        <w:rPr>
          <w:sz w:val="16"/>
        </w:rPr>
      </w:pPr>
    </w:p>
    <w:p w14:paraId="1F47373B" w14:textId="77777777" w:rsidR="009C7AB9" w:rsidRDefault="009C7AB9" w:rsidP="009C7AB9">
      <w:pPr>
        <w:rPr>
          <w:sz w:val="16"/>
        </w:rPr>
      </w:pPr>
      <w:r>
        <w:rPr>
          <w:sz w:val="16"/>
        </w:rPr>
        <w:t xml:space="preserve">AND </w:t>
      </w:r>
    </w:p>
    <w:p w14:paraId="0A1EA4B5" w14:textId="77777777" w:rsidR="009C7AB9" w:rsidRDefault="009C7AB9" w:rsidP="009C7AB9">
      <w:pPr>
        <w:rPr>
          <w:b/>
          <w:bCs/>
          <w:szCs w:val="32"/>
        </w:rPr>
      </w:pPr>
      <w:r>
        <w:rPr>
          <w:b/>
          <w:bCs/>
          <w:szCs w:val="32"/>
        </w:rPr>
        <w:t>2. decrease poverty/death</w:t>
      </w:r>
    </w:p>
    <w:p w14:paraId="54A1782A" w14:textId="77777777" w:rsidR="009C7AB9" w:rsidRDefault="009C7AB9" w:rsidP="009C7AB9">
      <w:pPr>
        <w:rPr>
          <w:b/>
          <w:bCs/>
          <w:szCs w:val="32"/>
        </w:rPr>
      </w:pPr>
      <w:r>
        <w:rPr>
          <w:b/>
          <w:bCs/>
          <w:szCs w:val="32"/>
        </w:rPr>
        <w:t xml:space="preserve">1nc extinction from climate change </w:t>
      </w:r>
      <w:proofErr w:type="spellStart"/>
      <w:r>
        <w:rPr>
          <w:b/>
          <w:bCs/>
          <w:szCs w:val="32"/>
        </w:rPr>
        <w:t>outweights</w:t>
      </w:r>
      <w:proofErr w:type="spellEnd"/>
    </w:p>
    <w:p w14:paraId="518BB6E1" w14:textId="77777777" w:rsidR="009C7AB9" w:rsidRDefault="009C7AB9" w:rsidP="009C7AB9">
      <w:pPr>
        <w:rPr>
          <w:b/>
          <w:bCs/>
          <w:szCs w:val="32"/>
        </w:rPr>
      </w:pPr>
      <w:r>
        <w:rPr>
          <w:b/>
          <w:bCs/>
          <w:szCs w:val="32"/>
        </w:rPr>
        <w:t xml:space="preserve">1nc cp </w:t>
      </w:r>
      <w:proofErr w:type="spellStart"/>
      <w:r>
        <w:rPr>
          <w:b/>
          <w:bCs/>
          <w:szCs w:val="32"/>
        </w:rPr>
        <w:t>china</w:t>
      </w:r>
      <w:proofErr w:type="spellEnd"/>
      <w:r>
        <w:rPr>
          <w:b/>
          <w:bCs/>
          <w:szCs w:val="32"/>
        </w:rPr>
        <w:t xml:space="preserve"> solves death and vaccinates </w:t>
      </w:r>
      <w:proofErr w:type="gramStart"/>
      <w:r>
        <w:rPr>
          <w:b/>
          <w:bCs/>
          <w:szCs w:val="32"/>
        </w:rPr>
        <w:t>most quickest</w:t>
      </w:r>
      <w:proofErr w:type="gramEnd"/>
    </w:p>
    <w:p w14:paraId="77F3A47C" w14:textId="77777777" w:rsidR="009C7AB9" w:rsidRPr="007E2740" w:rsidRDefault="009C7AB9" w:rsidP="009C7AB9">
      <w:pPr>
        <w:rPr>
          <w:b/>
          <w:bCs/>
          <w:szCs w:val="32"/>
        </w:rPr>
      </w:pPr>
      <w:r>
        <w:rPr>
          <w:b/>
          <w:bCs/>
          <w:szCs w:val="32"/>
        </w:rPr>
        <w:t xml:space="preserve">Preventing monopolies – China’s unilateral actions will not </w:t>
      </w:r>
      <w:proofErr w:type="spellStart"/>
      <w:proofErr w:type="gramStart"/>
      <w:r>
        <w:rPr>
          <w:b/>
          <w:bCs/>
          <w:szCs w:val="32"/>
        </w:rPr>
        <w:t>effect</w:t>
      </w:r>
      <w:proofErr w:type="spellEnd"/>
      <w:proofErr w:type="gramEnd"/>
      <w:r>
        <w:rPr>
          <w:b/>
          <w:bCs/>
          <w:szCs w:val="32"/>
        </w:rPr>
        <w:t xml:space="preserve"> monopolies – extinction outweighs</w:t>
      </w:r>
    </w:p>
    <w:p w14:paraId="58FA2594" w14:textId="77777777" w:rsidR="009C7AB9" w:rsidRPr="007E2740" w:rsidRDefault="009C7AB9" w:rsidP="009C7AB9"/>
    <w:p w14:paraId="268EADC1" w14:textId="77777777" w:rsidR="009C7AB9" w:rsidRPr="009C7AB9" w:rsidRDefault="009C7AB9" w:rsidP="009C7AB9"/>
    <w:p w14:paraId="680D74AE" w14:textId="77777777" w:rsidR="00662383" w:rsidRPr="00662383" w:rsidRDefault="00662383" w:rsidP="00662383"/>
    <w:p w14:paraId="57B674D9" w14:textId="77777777" w:rsidR="00FE6F9C" w:rsidRPr="00FE6F9C" w:rsidRDefault="00FE6F9C" w:rsidP="00FE6F9C"/>
    <w:p w14:paraId="0333B446" w14:textId="77777777" w:rsidR="00FE6F9C" w:rsidRPr="00FE6F9C" w:rsidRDefault="00FE6F9C" w:rsidP="00FE6F9C"/>
    <w:sectPr w:rsidR="00FE6F9C" w:rsidRPr="00FE6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04F1"/>
    <w:rsid w:val="000139A3"/>
    <w:rsid w:val="000238E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0913"/>
    <w:rsid w:val="00315690"/>
    <w:rsid w:val="00316B75"/>
    <w:rsid w:val="00325646"/>
    <w:rsid w:val="003451C3"/>
    <w:rsid w:val="003460F2"/>
    <w:rsid w:val="0038158C"/>
    <w:rsid w:val="003902BA"/>
    <w:rsid w:val="003A09E2"/>
    <w:rsid w:val="003E4A54"/>
    <w:rsid w:val="00407037"/>
    <w:rsid w:val="00434EC5"/>
    <w:rsid w:val="004605D6"/>
    <w:rsid w:val="00496E55"/>
    <w:rsid w:val="004C60E8"/>
    <w:rsid w:val="004D609E"/>
    <w:rsid w:val="004E3579"/>
    <w:rsid w:val="004E728B"/>
    <w:rsid w:val="004F39E0"/>
    <w:rsid w:val="00537BD5"/>
    <w:rsid w:val="005504F1"/>
    <w:rsid w:val="0057268A"/>
    <w:rsid w:val="005D2912"/>
    <w:rsid w:val="006065BD"/>
    <w:rsid w:val="00645FA9"/>
    <w:rsid w:val="00647866"/>
    <w:rsid w:val="00655617"/>
    <w:rsid w:val="00662383"/>
    <w:rsid w:val="00665003"/>
    <w:rsid w:val="006A2AD0"/>
    <w:rsid w:val="006C2375"/>
    <w:rsid w:val="006D4ECC"/>
    <w:rsid w:val="00722258"/>
    <w:rsid w:val="007243E5"/>
    <w:rsid w:val="00766EA0"/>
    <w:rsid w:val="007A2226"/>
    <w:rsid w:val="007F5B66"/>
    <w:rsid w:val="00823A1C"/>
    <w:rsid w:val="008408B9"/>
    <w:rsid w:val="00845B9D"/>
    <w:rsid w:val="00860984"/>
    <w:rsid w:val="008B3ECB"/>
    <w:rsid w:val="008B4E85"/>
    <w:rsid w:val="008C1B2E"/>
    <w:rsid w:val="0091627E"/>
    <w:rsid w:val="0097032B"/>
    <w:rsid w:val="009C7AB9"/>
    <w:rsid w:val="009D2EAD"/>
    <w:rsid w:val="009D54B2"/>
    <w:rsid w:val="009E1922"/>
    <w:rsid w:val="009F7ED2"/>
    <w:rsid w:val="00A93661"/>
    <w:rsid w:val="00A95652"/>
    <w:rsid w:val="00AC0AB8"/>
    <w:rsid w:val="00AF321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506B"/>
    <w:rsid w:val="00CD736E"/>
    <w:rsid w:val="00CD798D"/>
    <w:rsid w:val="00CE161E"/>
    <w:rsid w:val="00CF59A8"/>
    <w:rsid w:val="00D325A9"/>
    <w:rsid w:val="00D36A8A"/>
    <w:rsid w:val="00D61409"/>
    <w:rsid w:val="00D6691E"/>
    <w:rsid w:val="00D71170"/>
    <w:rsid w:val="00DA1C92"/>
    <w:rsid w:val="00DA25D4"/>
    <w:rsid w:val="00DA6538"/>
    <w:rsid w:val="00E15E75"/>
    <w:rsid w:val="00E30C4E"/>
    <w:rsid w:val="00E5262C"/>
    <w:rsid w:val="00E979E5"/>
    <w:rsid w:val="00EC7DC4"/>
    <w:rsid w:val="00ED30CF"/>
    <w:rsid w:val="00F176EF"/>
    <w:rsid w:val="00F27499"/>
    <w:rsid w:val="00F45E10"/>
    <w:rsid w:val="00F6364A"/>
    <w:rsid w:val="00F9113A"/>
    <w:rsid w:val="00FB6DC9"/>
    <w:rsid w:val="00FE2546"/>
    <w:rsid w:val="00FE6F9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2A4C2"/>
  <w15:chartTrackingRefBased/>
  <w15:docId w15:val="{17E1A9EE-68A1-4B51-A3D2-A6F850BE2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6DC9"/>
    <w:rPr>
      <w:rFonts w:ascii="Calibri" w:hAnsi="Calibri" w:cs="Calibri"/>
    </w:rPr>
  </w:style>
  <w:style w:type="paragraph" w:styleId="Heading1">
    <w:name w:val="heading 1"/>
    <w:aliases w:val="Pocket"/>
    <w:basedOn w:val="Normal"/>
    <w:next w:val="Normal"/>
    <w:link w:val="Heading1Char"/>
    <w:qFormat/>
    <w:rsid w:val="00FB6D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6D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FB6D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FB6DC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6D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6DC9"/>
  </w:style>
  <w:style w:type="character" w:customStyle="1" w:styleId="Heading1Char">
    <w:name w:val="Heading 1 Char"/>
    <w:aliases w:val="Pocket Char"/>
    <w:basedOn w:val="DefaultParagraphFont"/>
    <w:link w:val="Heading1"/>
    <w:rsid w:val="00FB6D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6DC9"/>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B6DC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FB6DC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B6DC9"/>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B6DC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B6DC9"/>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B6DC9"/>
    <w:rPr>
      <w:color w:val="auto"/>
      <w:u w:val="none"/>
    </w:rPr>
  </w:style>
  <w:style w:type="character" w:styleId="FollowedHyperlink">
    <w:name w:val="FollowedHyperlink"/>
    <w:basedOn w:val="DefaultParagraphFont"/>
    <w:uiPriority w:val="99"/>
    <w:semiHidden/>
    <w:unhideWhenUsed/>
    <w:rsid w:val="00FB6DC9"/>
    <w:rPr>
      <w:color w:val="auto"/>
      <w:u w:val="non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Note Level 2,Tag and Ci"/>
    <w:basedOn w:val="Heading1"/>
    <w:link w:val="Hyperlink"/>
    <w:autoRedefine/>
    <w:uiPriority w:val="99"/>
    <w:qFormat/>
    <w:rsid w:val="005504F1"/>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E6F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ListParagraph">
    <w:name w:val="List Paragraph"/>
    <w:aliases w:val="6 font"/>
    <w:basedOn w:val="Normal"/>
    <w:uiPriority w:val="34"/>
    <w:qFormat/>
    <w:rsid w:val="00FE6F9C"/>
    <w:pPr>
      <w:ind w:left="720"/>
      <w:contextualSpacing/>
    </w:pPr>
  </w:style>
  <w:style w:type="character" w:customStyle="1" w:styleId="StyleThickunderline1">
    <w:name w:val="Style Thick underline1"/>
    <w:basedOn w:val="DefaultParagraphFont"/>
    <w:rsid w:val="002F0913"/>
    <w:rPr>
      <w:u w:val="single"/>
    </w:rPr>
  </w:style>
  <w:style w:type="character" w:customStyle="1" w:styleId="TitleChar">
    <w:name w:val="Title Char"/>
    <w:basedOn w:val="DefaultParagraphFont"/>
    <w:link w:val="Title"/>
    <w:uiPriority w:val="6"/>
    <w:qFormat/>
    <w:rsid w:val="00434EC5"/>
    <w:rPr>
      <w:u w:val="single"/>
    </w:rPr>
  </w:style>
  <w:style w:type="paragraph" w:styleId="Title">
    <w:name w:val="Title"/>
    <w:basedOn w:val="Normal"/>
    <w:link w:val="TitleChar"/>
    <w:uiPriority w:val="6"/>
    <w:qFormat/>
    <w:rsid w:val="00434EC5"/>
    <w:pPr>
      <w:spacing w:before="240" w:after="60" w:line="240" w:lineRule="auto"/>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434EC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4/19/waiving-ip-rights-during-times-of-covid-a-false-good-idea/id=132399/" TargetMode="External"/><Relationship Id="rId13" Type="http://schemas.openxmlformats.org/officeDocument/2006/relationships/hyperlink" Target="https://www.livescience.com/57266-amazon-river.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ictionary.thelaw.com/reduce/" TargetMode="External"/><Relationship Id="rId12" Type="http://schemas.openxmlformats.org/officeDocument/2006/relationships/hyperlink" Target="https://www.ipcc.ch/sr15/" TargetMode="External"/><Relationship Id="rId17" Type="http://schemas.openxmlformats.org/officeDocument/2006/relationships/hyperlink" Target="https://www.barrons.com/articles/big-pharma-is-not-the-tobacco-industry-51620315693" TargetMode="External"/><Relationship Id="rId2" Type="http://schemas.openxmlformats.org/officeDocument/2006/relationships/numbering" Target="numbering.xml"/><Relationship Id="rId16" Type="http://schemas.openxmlformats.org/officeDocument/2006/relationships/hyperlink" Target="https://www.cbo.goc/publication/57126" TargetMode="External"/><Relationship Id="rId1" Type="http://schemas.openxmlformats.org/officeDocument/2006/relationships/customXml" Target="../customXml/item1.xml"/><Relationship Id="rId6" Type="http://schemas.openxmlformats.org/officeDocument/2006/relationships/hyperlink" Target="https://www.wto.org/english/thewto_e/whatis_e/tif_e/org1_e.htm"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webSettings" Target="webSettings.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bio.org/sites/default/files/2021-04/Climate%20Report_FINAL.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pwatchdog.com/2021/05/05/tai-says-united-states-will-back-india-southafrica-proposal-waive-ip-rights-trips/id=133224/"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90</TotalTime>
  <Pages>1</Pages>
  <Words>10327</Words>
  <Characters>58866</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16</cp:revision>
  <dcterms:created xsi:type="dcterms:W3CDTF">2021-10-08T21:38:00Z</dcterms:created>
  <dcterms:modified xsi:type="dcterms:W3CDTF">2021-10-09T00:07:00Z</dcterms:modified>
</cp:coreProperties>
</file>