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879A09" w14:textId="77777777" w:rsidR="000302DE" w:rsidRPr="0040385E" w:rsidRDefault="000302DE" w:rsidP="000302DE">
      <w:pPr>
        <w:pStyle w:val="Heading3"/>
      </w:pPr>
      <w:r>
        <w:t>Framing</w:t>
      </w:r>
    </w:p>
    <w:p w14:paraId="532D1333" w14:textId="77777777" w:rsidR="000302DE" w:rsidRDefault="000302DE" w:rsidP="000302DE">
      <w:pPr>
        <w:pStyle w:val="Heading4"/>
      </w:pPr>
      <w:r>
        <w:t>I negate Resolved: T</w:t>
      </w:r>
      <w:r w:rsidRPr="00CC3E11">
        <w:t xml:space="preserve">he </w:t>
      </w:r>
      <w:r>
        <w:t>a</w:t>
      </w:r>
      <w:r w:rsidRPr="00CC3E11">
        <w:t xml:space="preserve">ppropriation of </w:t>
      </w:r>
      <w:r>
        <w:t>o</w:t>
      </w:r>
      <w:r w:rsidRPr="00CC3E11">
        <w:t xml:space="preserve">uter </w:t>
      </w:r>
      <w:r>
        <w:t>s</w:t>
      </w:r>
      <w:r w:rsidRPr="00CC3E11">
        <w:t xml:space="preserve">pace by </w:t>
      </w:r>
      <w:r>
        <w:t>p</w:t>
      </w:r>
      <w:r w:rsidRPr="00CC3E11">
        <w:t xml:space="preserve">rivate </w:t>
      </w:r>
      <w:r>
        <w:t>e</w:t>
      </w:r>
      <w:r w:rsidRPr="00CC3E11">
        <w:t xml:space="preserve">ntities is </w:t>
      </w:r>
      <w:r>
        <w:t>u</w:t>
      </w:r>
      <w:r w:rsidRPr="00CC3E11">
        <w:t>njust</w:t>
      </w:r>
      <w:r>
        <w:t>.</w:t>
      </w:r>
    </w:p>
    <w:p w14:paraId="034673C2" w14:textId="77777777" w:rsidR="000302DE" w:rsidRPr="0040385E" w:rsidRDefault="000302DE" w:rsidP="000302DE"/>
    <w:p w14:paraId="40D37FFD" w14:textId="77777777" w:rsidR="000302DE" w:rsidRDefault="000302DE" w:rsidP="000302DE">
      <w:pPr>
        <w:pStyle w:val="Heading4"/>
      </w:pPr>
      <w:r w:rsidRPr="008F3E1E">
        <w:t xml:space="preserve">The value is </w:t>
      </w:r>
      <w:r w:rsidRPr="008F3E1E">
        <w:rPr>
          <w:u w:val="single"/>
        </w:rPr>
        <w:t>Justice</w:t>
      </w:r>
      <w:r w:rsidRPr="008F3E1E">
        <w:t>, defined as giving each their due, because the only reason to value anything else is because humans value it, which concedes that humans are valuable and deserving.</w:t>
      </w:r>
      <w:r>
        <w:t xml:space="preserve"> Moreover, the resolution is an analysis of justice, which means only a value of justice can serve as an appropriate lens for the round.</w:t>
      </w:r>
    </w:p>
    <w:p w14:paraId="0CE1F4B1" w14:textId="77777777" w:rsidR="000302DE" w:rsidRPr="00E35FCA" w:rsidRDefault="000302DE" w:rsidP="000302DE"/>
    <w:p w14:paraId="5374E45F" w14:textId="77777777" w:rsidR="000302DE" w:rsidRDefault="000302DE" w:rsidP="000302DE">
      <w:pPr>
        <w:pStyle w:val="Heading4"/>
      </w:pPr>
      <w:r w:rsidRPr="00B2032C">
        <w:t xml:space="preserve">To ensure a just system, we must first ensure the system is all-inclusive and provides equal treatment for all parties involved. Thus, I provide the criterion of </w:t>
      </w:r>
      <w:r w:rsidRPr="00B2032C">
        <w:rPr>
          <w:u w:val="single"/>
        </w:rPr>
        <w:t>Minimizing Oppression</w:t>
      </w:r>
      <w:r w:rsidRPr="00B2032C">
        <w:t>.</w:t>
      </w:r>
      <w:r>
        <w:rPr>
          <w:rStyle w:val="Style13ptBold"/>
          <w:b/>
          <w:sz w:val="30"/>
        </w:rPr>
        <w:t xml:space="preserve"> </w:t>
      </w:r>
      <w:r>
        <w:t>To clarify, the only impacts that link to my framework are those which disproportionately effect the least advantaged.</w:t>
      </w:r>
    </w:p>
    <w:p w14:paraId="4669E196" w14:textId="77777777" w:rsidR="000302DE" w:rsidRPr="00625A6C" w:rsidRDefault="000302DE" w:rsidP="000302DE"/>
    <w:p w14:paraId="66FFFF7F" w14:textId="77777777" w:rsidR="000302DE" w:rsidRDefault="000302DE" w:rsidP="000302DE">
      <w:pPr>
        <w:pStyle w:val="Heading4"/>
      </w:pPr>
      <w:r>
        <w:t>Prefer my criterion for three additional reasons:</w:t>
      </w:r>
    </w:p>
    <w:p w14:paraId="05F99A56" w14:textId="77777777" w:rsidR="000302DE" w:rsidRPr="00341270" w:rsidRDefault="000302DE" w:rsidP="000302DE">
      <w:pPr>
        <w:pStyle w:val="Heading4"/>
      </w:pPr>
      <w:r>
        <w:t xml:space="preserve">[1] </w:t>
      </w:r>
      <w:r w:rsidRPr="00C56FEE">
        <w:t>Combatting structural oppression is a prerequisite to all other theories, as there must be total moral inclusion before a theory can be deemed legitimate.</w:t>
      </w:r>
      <w:r>
        <w:t xml:space="preserve"> </w:t>
      </w:r>
    </w:p>
    <w:p w14:paraId="53A277A2" w14:textId="77777777" w:rsidR="000302DE" w:rsidRPr="00341270" w:rsidRDefault="000302DE" w:rsidP="000302DE">
      <w:pPr>
        <w:pStyle w:val="Heading4"/>
      </w:pPr>
      <w:r>
        <w:t xml:space="preserve">[2] </w:t>
      </w:r>
      <w:r w:rsidRPr="00C56FEE">
        <w:t>Prioritizing oppressed peoples allows us to focus action on those who need it, as opposed to generally pursuing goods for all</w:t>
      </w:r>
      <w:r>
        <w:t>.</w:t>
      </w:r>
    </w:p>
    <w:p w14:paraId="1AD46A01" w14:textId="77777777" w:rsidR="000302DE" w:rsidRDefault="000302DE" w:rsidP="000302DE">
      <w:pPr>
        <w:pStyle w:val="Heading4"/>
      </w:pPr>
      <w:r>
        <w:t>[3] Ignoring structural oppression in pursuit of abstract theories legitimizes oppression by prioritizing the pursuit of arbitrary moral goods over real world consequences.</w:t>
      </w:r>
    </w:p>
    <w:p w14:paraId="52DA38F6" w14:textId="77777777" w:rsidR="000302DE" w:rsidRDefault="000302DE" w:rsidP="000302DE">
      <w:pPr>
        <w:pStyle w:val="Heading4"/>
      </w:pPr>
      <w:r>
        <w:t>This brings me to my first contention…</w:t>
      </w:r>
    </w:p>
    <w:p w14:paraId="18C824CA" w14:textId="77777777" w:rsidR="000302DE" w:rsidRDefault="000302DE" w:rsidP="000302DE"/>
    <w:p w14:paraId="513810AE" w14:textId="77777777" w:rsidR="000302DE" w:rsidRPr="00402880" w:rsidRDefault="000302DE" w:rsidP="000302DE">
      <w:pPr>
        <w:pStyle w:val="Heading3"/>
      </w:pPr>
      <w:r>
        <w:lastRenderedPageBreak/>
        <w:t>Contention 1: Space Mining</w:t>
      </w:r>
    </w:p>
    <w:p w14:paraId="6EE4BEFF" w14:textId="77777777" w:rsidR="000302DE" w:rsidRDefault="000302DE" w:rsidP="000302DE">
      <w:pPr>
        <w:pStyle w:val="Heading4"/>
      </w:pPr>
      <w:r>
        <w:t>Many private entities anticipate appropriating space to mine asteroids, which releases nearly 300x less carbon emissions than earth-based mining – that’s key to prevent climate change.</w:t>
      </w:r>
    </w:p>
    <w:p w14:paraId="58802A08" w14:textId="77777777" w:rsidR="000302DE" w:rsidRPr="00402880" w:rsidRDefault="000302DE" w:rsidP="000302DE">
      <w:pPr>
        <w:rPr>
          <w:rStyle w:val="Style13ptBold"/>
        </w:rPr>
      </w:pPr>
      <w:r w:rsidRPr="00402880">
        <w:rPr>
          <w:rStyle w:val="Style13ptBold"/>
        </w:rPr>
        <w:t>MIT Technology Review writes</w:t>
      </w:r>
      <w:r>
        <w:rPr>
          <w:rStyle w:val="Style13ptBold"/>
        </w:rPr>
        <w:t xml:space="preserve"> in 2018…</w:t>
      </w:r>
    </w:p>
    <w:p w14:paraId="47D9563D" w14:textId="77777777" w:rsidR="000302DE" w:rsidRPr="008E537E" w:rsidRDefault="000302DE" w:rsidP="000302DE">
      <w:pPr>
        <w:rPr>
          <w:color w:val="000000" w:themeColor="text1"/>
        </w:rPr>
      </w:pPr>
      <w:r w:rsidRPr="00402880">
        <w:t>Emerging Technology 18</w:t>
      </w:r>
      <w:r w:rsidRPr="008E537E">
        <w:rPr>
          <w:color w:val="000000" w:themeColor="text1"/>
        </w:rPr>
        <w:t xml:space="preserve">, 10-19-2018, "Asteroid mining might actually be better for the environment," MIT Technology Review, </w:t>
      </w:r>
      <w:hyperlink r:id="rId9" w:history="1">
        <w:r w:rsidRPr="00013F9A">
          <w:rPr>
            <w:rStyle w:val="Hyperlink"/>
          </w:rPr>
          <w:t>https://www.technologyreview.com/2018/10/19/139664/asteroid-mining-might-actually-be-better-for-the-environment/]//pranav//Jia</w:t>
        </w:r>
      </w:hyperlink>
      <w:r>
        <w:rPr>
          <w:rStyle w:val="FollowedHyperlink"/>
          <w:color w:val="000000" w:themeColor="text1"/>
        </w:rPr>
        <w:t xml:space="preserve"> Retagged for Lay</w:t>
      </w:r>
    </w:p>
    <w:p w14:paraId="77CE3A1F" w14:textId="77777777" w:rsidR="000302DE" w:rsidRPr="00776F72" w:rsidRDefault="000302DE" w:rsidP="000302DE">
      <w:pPr>
        <w:rPr>
          <w:color w:val="000000" w:themeColor="text1"/>
        </w:rPr>
      </w:pPr>
      <w:r w:rsidRPr="00B11E85">
        <w:rPr>
          <w:color w:val="000000" w:themeColor="text1"/>
        </w:rPr>
        <w:t xml:space="preserve">But profit margins are only part of the picture. </w:t>
      </w:r>
      <w:r w:rsidRPr="00402880">
        <w:rPr>
          <w:rStyle w:val="Emphasis"/>
          <w:color w:val="000000" w:themeColor="text1"/>
          <w:highlight w:val="green"/>
        </w:rPr>
        <w:t>A</w:t>
      </w:r>
      <w:r w:rsidRPr="008E537E">
        <w:rPr>
          <w:rStyle w:val="Emphasis"/>
          <w:color w:val="000000" w:themeColor="text1"/>
        </w:rPr>
        <w:t xml:space="preserve"> potentially more </w:t>
      </w:r>
      <w:r w:rsidRPr="00402880">
        <w:rPr>
          <w:rStyle w:val="Emphasis"/>
          <w:color w:val="000000" w:themeColor="text1"/>
          <w:highlight w:val="green"/>
        </w:rPr>
        <w:t>significant aspect of these missions is the impact they will have on Earth’s environment.</w:t>
      </w:r>
      <w:r w:rsidRPr="008E537E">
        <w:rPr>
          <w:rStyle w:val="Emphasis"/>
          <w:color w:val="000000" w:themeColor="text1"/>
        </w:rPr>
        <w:t xml:space="preserve"> </w:t>
      </w:r>
      <w:r w:rsidRPr="00B11E85">
        <w:rPr>
          <w:color w:val="000000" w:themeColor="text1"/>
        </w:rPr>
        <w:t xml:space="preserve">But nobody has assessed this environmental impact in detail. Today, that changes thanks to the work of </w:t>
      </w:r>
      <w:r w:rsidRPr="00402880">
        <w:rPr>
          <w:rStyle w:val="Emphasis"/>
          <w:highlight w:val="green"/>
        </w:rPr>
        <w:t>Andreas Hein and colleagues at the University of Paris</w:t>
      </w:r>
      <w:r w:rsidRPr="00B11E85">
        <w:rPr>
          <w:color w:val="000000" w:themeColor="text1"/>
        </w:rPr>
        <w:t>-Saclay in France. These guys</w:t>
      </w:r>
      <w:r w:rsidRPr="00B11E85">
        <w:t xml:space="preserve"> </w:t>
      </w:r>
      <w:r w:rsidRPr="008E537E">
        <w:rPr>
          <w:rStyle w:val="Emphasis"/>
          <w:color w:val="000000" w:themeColor="text1"/>
        </w:rPr>
        <w:t xml:space="preserve">have </w:t>
      </w:r>
      <w:r w:rsidRPr="00402880">
        <w:rPr>
          <w:rStyle w:val="Emphasis"/>
          <w:color w:val="000000" w:themeColor="text1"/>
          <w:highlight w:val="green"/>
        </w:rPr>
        <w:t>calculated the greenhouse-gas emissions from asteroid-minin</w:t>
      </w:r>
      <w:r w:rsidRPr="008E537E">
        <w:rPr>
          <w:rStyle w:val="Emphasis"/>
          <w:color w:val="000000" w:themeColor="text1"/>
          <w:highlight w:val="green"/>
        </w:rPr>
        <w:t>g</w:t>
      </w:r>
      <w:r w:rsidRPr="008E537E">
        <w:rPr>
          <w:rStyle w:val="Emphasis"/>
          <w:color w:val="000000" w:themeColor="text1"/>
        </w:rPr>
        <w:t xml:space="preserve"> operations and </w:t>
      </w:r>
      <w:r w:rsidRPr="008E537E">
        <w:rPr>
          <w:rStyle w:val="Emphasis"/>
          <w:color w:val="000000" w:themeColor="text1"/>
          <w:highlight w:val="green"/>
        </w:rPr>
        <w:t>compared</w:t>
      </w:r>
      <w:r w:rsidRPr="008E537E">
        <w:rPr>
          <w:rStyle w:val="Emphasis"/>
          <w:color w:val="000000" w:themeColor="text1"/>
        </w:rPr>
        <w:t xml:space="preserve"> them </w:t>
      </w:r>
      <w:r w:rsidRPr="00402880">
        <w:rPr>
          <w:rStyle w:val="Emphasis"/>
          <w:highlight w:val="green"/>
        </w:rPr>
        <w:t>with the emissions from similar Earth-based activities.</w:t>
      </w:r>
      <w:r w:rsidRPr="00B11E85">
        <w:rPr>
          <w:color w:val="000000" w:themeColor="text1"/>
        </w:rPr>
        <w:t xml:space="preserve"> Their results provide some eyebrow-raising insights into the benefits that asteroid mining might provide. The calculations are relatively straightforward. </w:t>
      </w:r>
      <w:r w:rsidRPr="008E537E">
        <w:rPr>
          <w:rStyle w:val="Emphasis"/>
          <w:color w:val="000000" w:themeColor="text1"/>
        </w:rPr>
        <w:t xml:space="preserve">Rocket </w:t>
      </w:r>
      <w:r w:rsidRPr="00402880">
        <w:rPr>
          <w:rStyle w:val="Emphasis"/>
          <w:color w:val="000000" w:themeColor="text1"/>
        </w:rPr>
        <w:t>launches release significant amounts of greenhouse gases into the atmosphere. The fuel on board the first stage of a rocket burns in Earth’s atmosphere to form carbon dioxide. For kerosene-burning rockets, one kilogram of fuel creates three kilograms of CO2</w:t>
      </w:r>
      <w:r w:rsidRPr="00B11E85">
        <w:rPr>
          <w:color w:val="000000" w:themeColor="text1"/>
        </w:rPr>
        <w:t xml:space="preserve">. (The second and third stages operate outside the Earth’s atmosphere and so can be ignored.) </w:t>
      </w:r>
      <w:r w:rsidRPr="00402880">
        <w:rPr>
          <w:rStyle w:val="Emphasis"/>
          <w:color w:val="000000" w:themeColor="text1"/>
        </w:rPr>
        <w:t>Reentries are just as damaging</w:t>
      </w:r>
      <w:r w:rsidRPr="008E537E">
        <w:rPr>
          <w:rStyle w:val="Emphasis"/>
          <w:color w:val="000000" w:themeColor="text1"/>
        </w:rPr>
        <w:t>. That’s because a significant mass of a re-entering vehicle ablates in the upper atmosphere, producing NOx such as nitrous oxide</w:t>
      </w:r>
      <w:r w:rsidRPr="00B11E85">
        <w:rPr>
          <w:color w:val="000000" w:themeColor="text1"/>
        </w:rPr>
        <w:t xml:space="preserve"> </w:t>
      </w:r>
      <w:r w:rsidRPr="008E537E">
        <w:rPr>
          <w:rStyle w:val="Emphasis"/>
          <w:color w:val="000000" w:themeColor="text1"/>
        </w:rPr>
        <w:t>(N2O), a greenhouse gas that is about 300 times more potent than CO2</w:t>
      </w:r>
      <w:r w:rsidRPr="00B11E85">
        <w:rPr>
          <w:color w:val="000000" w:themeColor="text1"/>
        </w:rPr>
        <w:t xml:space="preserve">. By one estimate, the space shuttle released about 20% of its mass in the form of N2O every time it returned to Earth. </w:t>
      </w:r>
      <w:r w:rsidRPr="008E537E">
        <w:rPr>
          <w:rStyle w:val="Emphasis"/>
          <w:color w:val="000000" w:themeColor="text1"/>
        </w:rPr>
        <w:t xml:space="preserve">Hein and co use these numbers to calculate that </w:t>
      </w:r>
      <w:r w:rsidRPr="00402880">
        <w:rPr>
          <w:rStyle w:val="Emphasis"/>
          <w:highlight w:val="green"/>
        </w:rPr>
        <w:t>a kilogram of platinum mined from an asteroid would release</w:t>
      </w:r>
      <w:r w:rsidRPr="008E537E">
        <w:rPr>
          <w:rStyle w:val="Emphasis"/>
          <w:color w:val="000000" w:themeColor="text1"/>
        </w:rPr>
        <w:t xml:space="preserve"> some </w:t>
      </w:r>
      <w:r w:rsidRPr="008E537E">
        <w:rPr>
          <w:rStyle w:val="Emphasis"/>
          <w:color w:val="000000" w:themeColor="text1"/>
          <w:highlight w:val="green"/>
        </w:rPr>
        <w:t>150 kilograms of CO2</w:t>
      </w:r>
      <w:r w:rsidRPr="008E537E">
        <w:rPr>
          <w:rStyle w:val="Emphasis"/>
          <w:color w:val="000000" w:themeColor="text1"/>
        </w:rPr>
        <w:t xml:space="preserve"> into Earth’s atmosphere</w:t>
      </w:r>
      <w:r w:rsidRPr="00B11E85">
        <w:rPr>
          <w:color w:val="000000" w:themeColor="text1"/>
        </w:rPr>
        <w:t xml:space="preserve">. However, economies of scale from large asteroid-mining operations could lower this to about 60 kilograms of CO2 per kilogram of platinum. </w:t>
      </w:r>
      <w:r w:rsidRPr="008E537E">
        <w:rPr>
          <w:rStyle w:val="Emphasis"/>
          <w:color w:val="000000" w:themeColor="text1"/>
        </w:rPr>
        <w:t xml:space="preserve">That needs to be </w:t>
      </w:r>
      <w:r w:rsidRPr="008E537E">
        <w:rPr>
          <w:rStyle w:val="Emphasis"/>
          <w:color w:val="000000" w:themeColor="text1"/>
          <w:highlight w:val="green"/>
        </w:rPr>
        <w:t>compared with</w:t>
      </w:r>
      <w:r w:rsidRPr="008E537E">
        <w:rPr>
          <w:rStyle w:val="Emphasis"/>
          <w:color w:val="000000" w:themeColor="text1"/>
        </w:rPr>
        <w:t xml:space="preserve"> the emission from </w:t>
      </w:r>
      <w:r w:rsidRPr="008E537E">
        <w:rPr>
          <w:rStyle w:val="Emphasis"/>
          <w:color w:val="000000" w:themeColor="text1"/>
          <w:highlight w:val="green"/>
        </w:rPr>
        <w:t>Earth-based</w:t>
      </w:r>
      <w:r w:rsidRPr="008E537E">
        <w:rPr>
          <w:rStyle w:val="Emphasis"/>
          <w:color w:val="000000" w:themeColor="text1"/>
        </w:rPr>
        <w:t xml:space="preserve"> mining</w:t>
      </w:r>
      <w:r w:rsidRPr="00B11E85">
        <w:rPr>
          <w:color w:val="000000" w:themeColor="text1"/>
        </w:rPr>
        <w:t>. Here, platinum mining generates significant greenhouse gases, mostly from the energy it takes to remove this stuff from the ground. Indeed, th</w:t>
      </w:r>
      <w:r w:rsidRPr="008E537E">
        <w:rPr>
          <w:rStyle w:val="Emphasis"/>
          <w:color w:val="000000" w:themeColor="text1"/>
        </w:rPr>
        <w:t xml:space="preserve">e numbers are huge. The mining industry estimates that </w:t>
      </w:r>
      <w:r w:rsidRPr="00402880">
        <w:rPr>
          <w:rStyle w:val="Emphasis"/>
          <w:color w:val="000000" w:themeColor="text1"/>
          <w:highlight w:val="green"/>
        </w:rPr>
        <w:t>producing</w:t>
      </w:r>
      <w:r w:rsidRPr="00B11E85">
        <w:rPr>
          <w:rStyle w:val="Emphasis"/>
          <w:color w:val="000000" w:themeColor="text1"/>
        </w:rPr>
        <w:t xml:space="preserve"> one kilogram of platinum on Earth releases </w:t>
      </w:r>
      <w:r w:rsidRPr="00402880">
        <w:rPr>
          <w:rStyle w:val="Emphasis"/>
          <w:color w:val="000000" w:themeColor="text1"/>
          <w:highlight w:val="green"/>
        </w:rPr>
        <w:t xml:space="preserve">around 40,000 </w:t>
      </w:r>
      <w:r w:rsidRPr="008E537E">
        <w:rPr>
          <w:rStyle w:val="Emphasis"/>
          <w:color w:val="000000" w:themeColor="text1"/>
          <w:highlight w:val="green"/>
        </w:rPr>
        <w:t>kilograms</w:t>
      </w:r>
      <w:r w:rsidRPr="008E537E">
        <w:rPr>
          <w:rStyle w:val="Emphasis"/>
          <w:color w:val="000000" w:themeColor="text1"/>
        </w:rPr>
        <w:t xml:space="preserve"> of carbon dioxide. “</w:t>
      </w:r>
      <w:r w:rsidRPr="00B11E85">
        <w:rPr>
          <w:rStyle w:val="Emphasis"/>
          <w:color w:val="000000" w:themeColor="text1"/>
          <w:highlight w:val="green"/>
        </w:rPr>
        <w:t>The global warming effect of Earth-based mining is several orders of magnitude large</w:t>
      </w:r>
      <w:r w:rsidRPr="008E537E">
        <w:rPr>
          <w:rStyle w:val="Emphasis"/>
          <w:color w:val="000000" w:themeColor="text1"/>
          <w:highlight w:val="green"/>
        </w:rPr>
        <w:t>r</w:t>
      </w:r>
      <w:r w:rsidRPr="008E537E">
        <w:rPr>
          <w:rStyle w:val="Emphasis"/>
          <w:color w:val="000000" w:themeColor="text1"/>
        </w:rPr>
        <w:t>,</w:t>
      </w:r>
      <w:r w:rsidRPr="00B11E85">
        <w:rPr>
          <w:color w:val="000000" w:themeColor="text1"/>
        </w:rPr>
        <w:t xml:space="preserve">” say Hein and co. </w:t>
      </w:r>
      <w:r w:rsidRPr="008E537E">
        <w:rPr>
          <w:rStyle w:val="Emphasis"/>
          <w:color w:val="000000" w:themeColor="text1"/>
        </w:rPr>
        <w:t xml:space="preserve">The </w:t>
      </w:r>
      <w:r w:rsidRPr="008E537E">
        <w:rPr>
          <w:rStyle w:val="Emphasis"/>
          <w:color w:val="000000" w:themeColor="text1"/>
          <w:highlight w:val="green"/>
        </w:rPr>
        <w:t>figures for water</w:t>
      </w:r>
      <w:r w:rsidRPr="008E537E">
        <w:rPr>
          <w:rStyle w:val="Emphasis"/>
          <w:color w:val="000000" w:themeColor="text1"/>
        </w:rPr>
        <w:t xml:space="preserve"> are </w:t>
      </w:r>
      <w:r w:rsidRPr="008E537E">
        <w:rPr>
          <w:rStyle w:val="Emphasis"/>
          <w:color w:val="000000" w:themeColor="text1"/>
          <w:highlight w:val="green"/>
        </w:rPr>
        <w:t>also encouraging</w:t>
      </w:r>
      <w:r w:rsidRPr="008E537E">
        <w:rPr>
          <w:rStyle w:val="Emphasis"/>
          <w:color w:val="000000" w:themeColor="text1"/>
        </w:rPr>
        <w:t xml:space="preserve">. </w:t>
      </w:r>
      <w:r w:rsidRPr="00B11E85">
        <w:rPr>
          <w:color w:val="000000" w:themeColor="text1"/>
        </w:rPr>
        <w:t xml:space="preserve">In this case, the authors calculate the greenhouse-gas emissions from an asteroid-mining operation that returns water to anywhere within the moon’s orbit, a so-called cis-lunar orbit. They compare this to the emissions from sending the same volume of water from Earth into orbit. </w:t>
      </w:r>
      <w:r w:rsidRPr="008E537E">
        <w:rPr>
          <w:rStyle w:val="Emphasis"/>
          <w:color w:val="000000" w:themeColor="text1"/>
        </w:rPr>
        <w:t xml:space="preserve">The big difference is that a water-carrying vehicle from Earth can haul only a small percentage of its mass as water. But an </w:t>
      </w:r>
      <w:r w:rsidRPr="008E537E">
        <w:rPr>
          <w:rStyle w:val="Emphasis"/>
          <w:color w:val="000000" w:themeColor="text1"/>
          <w:highlight w:val="green"/>
        </w:rPr>
        <w:t>asteroid-mining</w:t>
      </w:r>
      <w:r w:rsidRPr="008E537E">
        <w:rPr>
          <w:rStyle w:val="Emphasis"/>
          <w:color w:val="000000" w:themeColor="text1"/>
        </w:rPr>
        <w:t xml:space="preserve"> spacecraft can </w:t>
      </w:r>
      <w:r w:rsidRPr="008E537E">
        <w:rPr>
          <w:rStyle w:val="Emphasis"/>
          <w:color w:val="000000" w:themeColor="text1"/>
          <w:highlight w:val="green"/>
        </w:rPr>
        <w:t>transport</w:t>
      </w:r>
      <w:r w:rsidRPr="008E537E">
        <w:rPr>
          <w:rStyle w:val="Emphasis"/>
          <w:color w:val="000000" w:themeColor="text1"/>
        </w:rPr>
        <w:t xml:space="preserve"> a </w:t>
      </w:r>
      <w:r w:rsidRPr="008E537E">
        <w:rPr>
          <w:rStyle w:val="Emphasis"/>
          <w:color w:val="000000" w:themeColor="text1"/>
          <w:highlight w:val="green"/>
        </w:rPr>
        <w:t>significant multiple of</w:t>
      </w:r>
      <w:r w:rsidRPr="008E537E">
        <w:rPr>
          <w:rStyle w:val="Emphasis"/>
          <w:color w:val="000000" w:themeColor="text1"/>
        </w:rPr>
        <w:t xml:space="preserve"> its </w:t>
      </w:r>
      <w:r w:rsidRPr="008E537E">
        <w:rPr>
          <w:rStyle w:val="Emphasis"/>
          <w:color w:val="000000" w:themeColor="text1"/>
          <w:highlight w:val="green"/>
        </w:rPr>
        <w:t>mass as water</w:t>
      </w:r>
      <w:r w:rsidRPr="008E537E">
        <w:rPr>
          <w:rStyle w:val="Emphasis"/>
          <w:color w:val="000000" w:themeColor="text1"/>
        </w:rPr>
        <w:t xml:space="preserve"> to cis-lunar orbit. “</w:t>
      </w:r>
      <w:r w:rsidRPr="008E537E">
        <w:rPr>
          <w:rStyle w:val="Emphasis"/>
          <w:color w:val="000000" w:themeColor="text1"/>
          <w:highlight w:val="green"/>
        </w:rPr>
        <w:t xml:space="preserve">Substantial </w:t>
      </w:r>
      <w:r w:rsidRPr="00402880">
        <w:rPr>
          <w:rStyle w:val="Emphasis"/>
          <w:color w:val="000000" w:themeColor="text1"/>
          <w:highlight w:val="green"/>
        </w:rPr>
        <w:t>savings in</w:t>
      </w:r>
      <w:r w:rsidRPr="008E537E">
        <w:rPr>
          <w:rStyle w:val="Emphasis"/>
          <w:color w:val="000000" w:themeColor="text1"/>
        </w:rPr>
        <w:t xml:space="preserve"> greenhouse gas </w:t>
      </w:r>
      <w:r w:rsidRPr="008E537E">
        <w:rPr>
          <w:rStyle w:val="Emphasis"/>
          <w:color w:val="000000" w:themeColor="text1"/>
          <w:highlight w:val="green"/>
        </w:rPr>
        <w:t>emissions</w:t>
      </w:r>
      <w:r w:rsidRPr="008E537E">
        <w:rPr>
          <w:rStyle w:val="Emphasis"/>
          <w:color w:val="000000" w:themeColor="text1"/>
        </w:rPr>
        <w:t xml:space="preserve"> can be achieved,”</w:t>
      </w:r>
      <w:r w:rsidRPr="00B11E85">
        <w:rPr>
          <w:color w:val="000000" w:themeColor="text1"/>
        </w:rPr>
        <w:t xml:space="preserve"> say Hein and co. This interesting work should help to focus minds on the environmental impacts of mining, which are rapidly increasing in profile. But it is only a first step. There is significant uncertainty in the numbers here, so these will need to be better understood.</w:t>
      </w:r>
    </w:p>
    <w:p w14:paraId="3D98C0E8" w14:textId="77777777" w:rsidR="000302DE" w:rsidRDefault="000302DE" w:rsidP="000302DE">
      <w:pPr>
        <w:pStyle w:val="Heading4"/>
      </w:pPr>
      <w:r>
        <w:lastRenderedPageBreak/>
        <w:t>That outweighs for three reasons –</w:t>
      </w:r>
    </w:p>
    <w:p w14:paraId="282D51AF" w14:textId="77777777" w:rsidR="000302DE" w:rsidRPr="00BF73FA" w:rsidRDefault="000302DE" w:rsidP="000302DE">
      <w:pPr>
        <w:pStyle w:val="Heading4"/>
      </w:pPr>
      <w:r>
        <w:t xml:space="preserve">First, climate change </w:t>
      </w:r>
      <w:r>
        <w:rPr>
          <w:u w:val="single"/>
        </w:rPr>
        <w:t>disproportionately</w:t>
      </w:r>
      <w:r>
        <w:t xml:space="preserve"> impacts the marginalized – it ensures the destruction of homes, loss of life, and denial of stable living conditions, which is the epitome of structural oppression.</w:t>
      </w:r>
    </w:p>
    <w:p w14:paraId="6DA37266" w14:textId="77777777" w:rsidR="000302DE" w:rsidRDefault="000302DE" w:rsidP="000302DE">
      <w:pPr>
        <w:rPr>
          <w:color w:val="000000" w:themeColor="text1"/>
        </w:rPr>
      </w:pPr>
      <w:r w:rsidRPr="003D023F">
        <w:rPr>
          <w:b/>
          <w:bCs/>
          <w:color w:val="000000" w:themeColor="text1"/>
          <w:szCs w:val="26"/>
        </w:rPr>
        <w:t>Carmin Chappell 17</w:t>
      </w:r>
      <w:r w:rsidRPr="00BF73FA">
        <w:rPr>
          <w:color w:val="000000" w:themeColor="text1"/>
        </w:rPr>
        <w:t xml:space="preserve"> [Carmin Chappell. . “Climate change in the US will hurt poor people the most, according to a bombshell federal report”. 10-5-2017. CNBC. https://www.cnbc.com/2018/11/26/climate-change-will-hurt-poor-people-the-most-federal-report.html. Accessed 12-27-2021]</w:t>
      </w:r>
      <w:r>
        <w:rPr>
          <w:color w:val="000000" w:themeColor="text1"/>
        </w:rPr>
        <w:t>//Jia</w:t>
      </w:r>
    </w:p>
    <w:p w14:paraId="3268AC5D" w14:textId="77777777" w:rsidR="000302DE" w:rsidRPr="00B11E85" w:rsidRDefault="000302DE" w:rsidP="000302DE">
      <w:pPr>
        <w:rPr>
          <w:color w:val="000000" w:themeColor="text1"/>
        </w:rPr>
      </w:pPr>
      <w:r w:rsidRPr="00604220">
        <w:rPr>
          <w:rStyle w:val="Emphasis"/>
        </w:rPr>
        <w:t xml:space="preserve">Climate change will hit low-income communities the hardest </w:t>
      </w:r>
      <w:r w:rsidRPr="00B11E85">
        <w:rPr>
          <w:color w:val="000000" w:themeColor="text1"/>
        </w:rPr>
        <w:t xml:space="preserve">as it takes a toll on the U.S. in general, says a blockbuster government report released on Friday. </w:t>
      </w:r>
      <w:r w:rsidRPr="00604220">
        <w:rPr>
          <w:rStyle w:val="Emphasis"/>
          <w:highlight w:val="green"/>
        </w:rPr>
        <w:t>Low-income communities</w:t>
      </w:r>
      <w:r w:rsidRPr="00604220">
        <w:rPr>
          <w:rStyle w:val="Emphasis"/>
        </w:rPr>
        <w:t xml:space="preserve"> in both urban and rural areas </w:t>
      </w:r>
      <w:r w:rsidRPr="00E355AD">
        <w:rPr>
          <w:rStyle w:val="Emphasis"/>
          <w:highlight w:val="green"/>
        </w:rPr>
        <w:t xml:space="preserve">will be disproportionately </w:t>
      </w:r>
      <w:r w:rsidRPr="00604220">
        <w:rPr>
          <w:rStyle w:val="Emphasis"/>
          <w:highlight w:val="green"/>
        </w:rPr>
        <w:t>impacted by climate change</w:t>
      </w:r>
      <w:r w:rsidRPr="00604220">
        <w:rPr>
          <w:rStyle w:val="Emphasis"/>
        </w:rPr>
        <w:t xml:space="preserve"> relative to other communities</w:t>
      </w:r>
      <w:r w:rsidRPr="00B11E85">
        <w:rPr>
          <w:color w:val="000000" w:themeColor="text1"/>
        </w:rPr>
        <w:t xml:space="preserve">, according to the assessment, which was </w:t>
      </w:r>
      <w:r w:rsidRPr="00604220">
        <w:rPr>
          <w:rStyle w:val="StyleUnderline"/>
        </w:rPr>
        <w:t>created by a team of over 300 experts from the government and the private sector to analyze the impact of climate change on the country</w:t>
      </w:r>
      <w:r w:rsidRPr="00E355AD">
        <w:rPr>
          <w:rStyle w:val="StyleUnderline"/>
        </w:rPr>
        <w:t>.</w:t>
      </w:r>
      <w:r w:rsidRPr="00B11E85">
        <w:rPr>
          <w:color w:val="000000" w:themeColor="text1"/>
        </w:rPr>
        <w:t xml:space="preserve"> </w:t>
      </w:r>
      <w:r w:rsidRPr="00604220">
        <w:rPr>
          <w:rStyle w:val="Emphasis"/>
          <w:highlight w:val="green"/>
        </w:rPr>
        <w:t>Those communities</w:t>
      </w:r>
      <w:r w:rsidRPr="00604220">
        <w:rPr>
          <w:rStyle w:val="Emphasis"/>
        </w:rPr>
        <w:t xml:space="preserve"> already have higher rates of many adverse health conditions, </w:t>
      </w:r>
      <w:r w:rsidRPr="00604220">
        <w:rPr>
          <w:rStyle w:val="Emphasis"/>
          <w:highlight w:val="green"/>
        </w:rPr>
        <w:t xml:space="preserve">are more </w:t>
      </w:r>
      <w:r w:rsidRPr="00E355AD">
        <w:rPr>
          <w:rStyle w:val="Emphasis"/>
          <w:highlight w:val="green"/>
        </w:rPr>
        <w:t xml:space="preserve">exposed to environmental hazards and take </w:t>
      </w:r>
      <w:r w:rsidRPr="00604220">
        <w:rPr>
          <w:rStyle w:val="Emphasis"/>
          <w:highlight w:val="green"/>
        </w:rPr>
        <w:t>longer to bounce back</w:t>
      </w:r>
      <w:r w:rsidRPr="00604220">
        <w:rPr>
          <w:rStyle w:val="Emphasis"/>
        </w:rPr>
        <w:t xml:space="preserve"> from natural disasters. </w:t>
      </w:r>
      <w:r w:rsidRPr="00B11E85">
        <w:rPr>
          <w:color w:val="000000" w:themeColor="text1"/>
        </w:rPr>
        <w:t xml:space="preserve">These existing inequalities will only be exacerbated due to climate change, according to the report, which is known as the Fourth National Climate Assessment. We need to take climate change seriously, Richard Branson says The report made waves in Washington despite being released the day after Thanksgiving, which prompted speculation that the Trump administration was trying to bury the findings. The assessment is at odds with the views of President Donald Trump, who has historically denied evidence of climate change. Last year, he announced that the U.S. would withdraw from the Paris Agreement, which aims to reduce global greenhouse gas emissions. Earlier this month, he tweeted, “Brutal and Extended Cold Blast could shatter ALL RECORDS – Whatever happened to Global Warming?” On Monday, Trump rejected the report’s findings about climate change’s economic impact. “I don’t believe it,” he told reporters on the White House South Lawn, as he was departing to hold campaign rallies in Mississippi. Several politicians seized on the report’s release as an opportunity to promote their own plans for mitigating climate change. On Twitter, Alexandria Ocasio-Cortez, a Democrat who was elected to represent part of New York City in Congress, touted her Green New Deal proposal, which aims to create a committee in the House that would develop a plan to generate all of the country’s electricity from renewable energy. “People are going to die if we don’t start addressing climate change ASAP,” she said in the tweet. Sen. Elizabeth Warren, a potential 2020 Democratic presidential candidate, also tweeted about the Climate Risk Disclosure Act she introduced in September, which would require publicly traded companies to disclose their greenhouse gas emissions. </w:t>
      </w:r>
      <w:r w:rsidRPr="00E355AD">
        <w:rPr>
          <w:rStyle w:val="Emphasis"/>
        </w:rPr>
        <w:t xml:space="preserve">Health and jobs at risk </w:t>
      </w:r>
      <w:r w:rsidRPr="00604220">
        <w:rPr>
          <w:rStyle w:val="Emphasis"/>
          <w:highlight w:val="green"/>
        </w:rPr>
        <w:t>Heart and lung disease, heat stroke and bacterial infections are just a few of the</w:t>
      </w:r>
      <w:r w:rsidRPr="00604220">
        <w:rPr>
          <w:rStyle w:val="Emphasis"/>
        </w:rPr>
        <w:t xml:space="preserve"> health </w:t>
      </w:r>
      <w:r w:rsidRPr="00604220">
        <w:rPr>
          <w:rStyle w:val="Emphasis"/>
          <w:highlight w:val="green"/>
        </w:rPr>
        <w:t>consequences</w:t>
      </w:r>
      <w:r w:rsidRPr="00604220">
        <w:rPr>
          <w:rStyle w:val="Emphasis"/>
        </w:rPr>
        <w:t xml:space="preserve"> associated with climate change. Low-income populations “typically have less access to information, resources, institutions, and other factors to prepare for and avoid the health risks of climate change,</w:t>
      </w:r>
      <w:r w:rsidRPr="00B11E85">
        <w:rPr>
          <w:color w:val="000000" w:themeColor="text1"/>
        </w:rPr>
        <w:t xml:space="preserve">” the report says, leaving them especially vulnerable. </w:t>
      </w:r>
      <w:r w:rsidRPr="00604220">
        <w:rPr>
          <w:rStyle w:val="Emphasis"/>
          <w:highlight w:val="green"/>
        </w:rPr>
        <w:t>Lack of health insurance among the poor will also intensify the risks of illnesses</w:t>
      </w:r>
      <w:r w:rsidRPr="00604220">
        <w:rPr>
          <w:rStyle w:val="Emphasis"/>
        </w:rPr>
        <w:t xml:space="preserve"> caused by climate change. In urban areas, which produce 80 percent of greenhouse gas emissions in North America, the poor “live in neighborhoods with the greatest exposure to climate and extreme weather events,</w:t>
      </w:r>
      <w:r w:rsidRPr="00B11E85">
        <w:rPr>
          <w:color w:val="000000" w:themeColor="text1"/>
        </w:rPr>
        <w:t xml:space="preserve">” the report says. This includes </w:t>
      </w:r>
      <w:r w:rsidRPr="00604220">
        <w:rPr>
          <w:rStyle w:val="StyleUnderline"/>
        </w:rPr>
        <w:t>living near pollution sites and in housing developments without sufficient insulation or air conditioning.</w:t>
      </w:r>
      <w:r w:rsidRPr="00B11E85">
        <w:rPr>
          <w:color w:val="000000" w:themeColor="text1"/>
        </w:rPr>
        <w:t xml:space="preserve"> Additionally, disruptions to infrastructure during natural disasters can have an outsized impact on city residents who rely on public transportation. </w:t>
      </w:r>
      <w:r w:rsidRPr="00604220">
        <w:rPr>
          <w:rStyle w:val="StyleUnderline"/>
        </w:rPr>
        <w:t>Rural areas often have agriculture-dependent economies, so the livelihoods of low-income residents are more vulnerable to changing environmental conditions</w:t>
      </w:r>
      <w:r w:rsidRPr="00B11E85">
        <w:rPr>
          <w:color w:val="000000" w:themeColor="text1"/>
        </w:rPr>
        <w:t xml:space="preserve">. Many </w:t>
      </w:r>
      <w:r w:rsidRPr="00604220">
        <w:rPr>
          <w:rStyle w:val="StyleUnderline"/>
        </w:rPr>
        <w:t>rural households also suffer from energy poverty,</w:t>
      </w:r>
      <w:r w:rsidRPr="00B11E85">
        <w:rPr>
          <w:color w:val="000000" w:themeColor="text1"/>
        </w:rPr>
        <w:t xml:space="preserve"> the report states, meaning they “are not able to adequately heat or provide other required energy services in their homes at affordable cost.” </w:t>
      </w:r>
      <w:r w:rsidRPr="00604220">
        <w:rPr>
          <w:rStyle w:val="StyleUnderline"/>
        </w:rPr>
        <w:t>As average temperatures continue to rise, people who cannot affordably cool their houses will continue to feel financial strains. Disasters and ‘green gentrification’</w:t>
      </w:r>
      <w:r w:rsidRPr="00B11E85">
        <w:rPr>
          <w:color w:val="000000" w:themeColor="text1"/>
        </w:rPr>
        <w:t xml:space="preserve"> Recent storms like Hurricane Florence and Hurricane Harvey, which brought record levels of flooding to coastal areas, also exposed inequities in disaster preparedness as poorer communities struggled to rebuild. “Some property owners can afford to modify their homes to withstand current and projected flooding and erosion impacts,” write the report’s authors. “Others who cannot afford to do so are becoming financially tied to houses that are at greater risk of annual flooding.” </w:t>
      </w:r>
      <w:r w:rsidRPr="00604220">
        <w:rPr>
          <w:rStyle w:val="StyleUnderline"/>
        </w:rPr>
        <w:t>Even climate change prevention efforts can reflect existing inequalities, according to the assessment. “</w:t>
      </w:r>
      <w:r w:rsidRPr="00E355AD">
        <w:rPr>
          <w:rStyle w:val="Emphasis"/>
          <w:highlight w:val="green"/>
        </w:rPr>
        <w:t xml:space="preserve">Better-resourced communities have created climate offices and programs, while </w:t>
      </w:r>
      <w:r w:rsidRPr="00E355AD">
        <w:rPr>
          <w:rStyle w:val="Emphasis"/>
          <w:highlight w:val="green"/>
        </w:rPr>
        <w:lastRenderedPageBreak/>
        <w:t>response has lagged in smaller or poorer communities</w:t>
      </w:r>
      <w:r w:rsidRPr="00B11E85">
        <w:rPr>
          <w:color w:val="000000" w:themeColor="text1"/>
        </w:rPr>
        <w:t>,” the report says. Infrastructure improvements to protect against climate change can lead to what the report calls “green gentrification,” in which property values rise and low-income residents are pushed out. To combat these inequalities, the report emphasizes the need for government officials to involve residents when developing solutions to climate change. “Decisions about where to prioritize physical protections, install green infrastructure, locate cooling centers, or route public transportation,” should be made with low-income communities in mind, according to the report.</w:t>
      </w:r>
    </w:p>
    <w:p w14:paraId="74A9489E" w14:textId="77777777" w:rsidR="000302DE" w:rsidRDefault="000302DE" w:rsidP="000302DE">
      <w:pPr>
        <w:pStyle w:val="Heading4"/>
        <w:rPr>
          <w:rFonts w:cs="Times New Roman"/>
        </w:rPr>
      </w:pPr>
      <w:r>
        <w:rPr>
          <w:rFonts w:cs="Times New Roman"/>
        </w:rPr>
        <w:t>Second, global warming also causes mass destruction – it triggers wildfires, tsunamis, and other natural disasters, with unreconcilable shortages of food and water across the globe.</w:t>
      </w:r>
    </w:p>
    <w:p w14:paraId="1D53D7A0" w14:textId="77777777" w:rsidR="000302DE" w:rsidRDefault="000302DE" w:rsidP="000302DE">
      <w:r w:rsidRPr="00601C82">
        <w:rPr>
          <w:rStyle w:val="Style13ptBold"/>
        </w:rPr>
        <w:t>Kareiva</w:t>
      </w:r>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Jia </w:t>
      </w:r>
    </w:p>
    <w:p w14:paraId="3483E347" w14:textId="77777777" w:rsidR="000302DE" w:rsidRPr="009B2680" w:rsidRDefault="000302DE" w:rsidP="000302DE">
      <w:r w:rsidRPr="009B2680">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5B3E6B">
        <w:rPr>
          <w:rStyle w:val="Emphasis"/>
        </w:rPr>
        <w:t xml:space="preserve">However, the three remaining boundaries </w:t>
      </w:r>
      <w:r w:rsidRPr="00B11E85">
        <w:rPr>
          <w:rStyle w:val="Emphasis"/>
        </w:rPr>
        <w:t>(</w:t>
      </w:r>
      <w:r w:rsidRPr="009E0717">
        <w:rPr>
          <w:rStyle w:val="Emphasis"/>
          <w:highlight w:val="green"/>
        </w:rPr>
        <w:t>climate</w:t>
      </w:r>
      <w:r w:rsidRPr="005B3E6B">
        <w:rPr>
          <w:rStyle w:val="Emphasis"/>
        </w:rPr>
        <w:t xml:space="preserve"> </w:t>
      </w:r>
      <w:r w:rsidRPr="009E0717">
        <w:rPr>
          <w:rStyle w:val="Emphasis"/>
          <w:highlight w:val="green"/>
        </w:rPr>
        <w:t>change</w:t>
      </w:r>
      <w:r w:rsidRPr="005B3E6B">
        <w:rPr>
          <w:rStyle w:val="Emphasis"/>
        </w:rPr>
        <w:t xml:space="preserve">, global freshwater cycle, and ocean acidification) do </w:t>
      </w:r>
      <w:r w:rsidRPr="009E0717">
        <w:rPr>
          <w:rStyle w:val="Emphasis"/>
          <w:highlight w:val="green"/>
        </w:rPr>
        <w:t>pose</w:t>
      </w:r>
      <w:r>
        <w:rPr>
          <w:rStyle w:val="Emphasis"/>
          <w:highlight w:val="green"/>
        </w:rPr>
        <w:t>[s]</w:t>
      </w:r>
      <w:r w:rsidRPr="009E0717">
        <w:rPr>
          <w:rStyle w:val="Emphasis"/>
          <w:highlight w:val="green"/>
        </w:rPr>
        <w:t xml:space="preserve"> existential </w:t>
      </w:r>
      <w:r w:rsidRPr="00B11E85">
        <w:rPr>
          <w:rStyle w:val="Emphasis"/>
          <w:highlight w:val="green"/>
        </w:rPr>
        <w:t>risks. This is because of intrinsic positive feed</w:t>
      </w:r>
      <w:r w:rsidRPr="009E0717">
        <w:rPr>
          <w:rStyle w:val="Emphasis"/>
          <w:highlight w:val="green"/>
        </w:rPr>
        <w:t>back loops</w:t>
      </w:r>
      <w:r w:rsidRPr="005B3E6B">
        <w:rPr>
          <w:rStyle w:val="Emphasis"/>
        </w:rPr>
        <w:t>, substantial lag times between system change and experiencing the consequences of that change, and the fact these different boundaries interact with one another in ways that yield surprises.</w:t>
      </w:r>
      <w:r w:rsidRPr="009B2680">
        <w:t xml:space="preserve"> </w:t>
      </w:r>
      <w:r w:rsidRPr="004C2143">
        <w:rPr>
          <w:rStyle w:val="Emphasis"/>
          <w:highlight w:val="green"/>
        </w:rPr>
        <w:t xml:space="preserve">In addition, </w:t>
      </w:r>
      <w:r>
        <w:rPr>
          <w:rStyle w:val="Emphasis"/>
          <w:highlight w:val="green"/>
        </w:rPr>
        <w:t xml:space="preserve">[the] </w:t>
      </w:r>
      <w:r w:rsidRPr="004C2143">
        <w:rPr>
          <w:rStyle w:val="Emphasis"/>
          <w:highlight w:val="green"/>
        </w:rPr>
        <w:t>climate</w:t>
      </w:r>
      <w:r w:rsidRPr="009B2680">
        <w:t xml:space="preserve">, freshwater, and ocean acidification are all </w:t>
      </w:r>
      <w:r w:rsidRPr="004C2143">
        <w:rPr>
          <w:rStyle w:val="Emphasis"/>
          <w:highlight w:val="green"/>
        </w:rPr>
        <w:t>[is] directly connected to the provision of food and water,</w:t>
      </w:r>
      <w:r w:rsidRPr="004C2143">
        <w:rPr>
          <w:rStyle w:val="StyleUnderline"/>
        </w:rPr>
        <w:t xml:space="preserve"> and </w:t>
      </w:r>
      <w:r w:rsidRPr="009E0717">
        <w:rPr>
          <w:rStyle w:val="Emphasis"/>
          <w:highlight w:val="green"/>
        </w:rPr>
        <w:t>shortages of food and water</w:t>
      </w:r>
      <w:r w:rsidRPr="005B3E6B">
        <w:rPr>
          <w:rStyle w:val="Emphasis"/>
        </w:rPr>
        <w:t xml:space="preserve"> can </w:t>
      </w:r>
      <w:r w:rsidRPr="009E0717">
        <w:rPr>
          <w:rStyle w:val="Emphasis"/>
          <w:highlight w:val="green"/>
        </w:rPr>
        <w:t xml:space="preserve">create </w:t>
      </w:r>
      <w:r w:rsidRPr="004C2143">
        <w:rPr>
          <w:rStyle w:val="Emphasis"/>
          <w:highlight w:val="green"/>
        </w:rPr>
        <w:t>conflict and social unrest.</w:t>
      </w:r>
      <w:r w:rsidRPr="009B2680">
        <w:t xml:space="preserve"> 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5B3E6B">
        <w:rPr>
          <w:rStyle w:val="StyleUnderline"/>
        </w:rPr>
        <w:t xml:space="preserve">Climate change intersects with freshwater resources because </w:t>
      </w:r>
      <w:r w:rsidRPr="004C2143">
        <w:rPr>
          <w:rStyle w:val="Emphasis"/>
          <w:highlight w:val="green"/>
        </w:rPr>
        <w:t>it is expected to exacerbate drought and water scarcity, as well as flooding</w:t>
      </w:r>
      <w:r w:rsidRPr="005B3E6B">
        <w:rPr>
          <w:rStyle w:val="StyleUnderline"/>
        </w:rPr>
        <w:t xml:space="preserve">. Climate change </w:t>
      </w:r>
      <w:r w:rsidRPr="004C2143">
        <w:rPr>
          <w:rStyle w:val="Emphasis"/>
          <w:highlight w:val="green"/>
        </w:rPr>
        <w:t>[it] can even impair water quality</w:t>
      </w:r>
      <w:r w:rsidRPr="005B3E6B">
        <w:rPr>
          <w:rStyle w:val="StyleUnderline"/>
        </w:rPr>
        <w:t xml:space="preserve"> because it is associated with heavy rains that overwhelm sewage treatment facilities, or because it results in higher concentrations of pollutants in groundwater as a result of enhanced evaporation and reduced groundwater recharge.</w:t>
      </w:r>
      <w:r w:rsidRPr="009B2680">
        <w:t xml:space="preserve"> Ample clean water is not a luxury—it is </w:t>
      </w:r>
      <w:r w:rsidRPr="005B3E6B">
        <w:rPr>
          <w:rStyle w:val="StyleUnderline"/>
        </w:rPr>
        <w:t>essential for human survival</w:t>
      </w:r>
      <w:r w:rsidRPr="009B2680">
        <w:t xml:space="preserve">. Consequently, cities, regions and nations that lack clean freshwater are vulnerable to social disruption and disease. Finally, ocean acidification is linked to climate change because it is driven by CO2 emissions just as global warming is. With close to 20% of the world’s protein coming from oceans (FAO, 2016), the potential for severe impacts due to acidification is obvious. </w:t>
      </w:r>
      <w:r w:rsidRPr="005B3E6B">
        <w:rPr>
          <w:rStyle w:val="StyleUnderline"/>
        </w:rPr>
        <w:t xml:space="preserve">Less obvious, but perhaps more insidious, is the interaction between climate change </w:t>
      </w:r>
      <w:r w:rsidRPr="004C2143">
        <w:rPr>
          <w:rStyle w:val="Emphasis"/>
          <w:highlight w:val="green"/>
        </w:rPr>
        <w:t>and</w:t>
      </w:r>
      <w:r w:rsidRPr="005B3E6B">
        <w:rPr>
          <w:rStyle w:val="StyleUnderline"/>
        </w:rPr>
        <w:t xml:space="preserve"> the loss of oyster and coral reefs due to acidification</w:t>
      </w:r>
      <w:r w:rsidRPr="009B2680">
        <w:t xml:space="preserve">. Acidification is known to interfere with oyster reef building and coral reefs. </w:t>
      </w:r>
      <w:r w:rsidRPr="005B3E6B">
        <w:rPr>
          <w:rStyle w:val="StyleUnderline"/>
        </w:rPr>
        <w:t xml:space="preserve">Climate change also </w:t>
      </w:r>
      <w:r w:rsidRPr="004C2143">
        <w:rPr>
          <w:rStyle w:val="Emphasis"/>
          <w:highlight w:val="green"/>
        </w:rPr>
        <w:t>increase</w:t>
      </w:r>
      <w:r w:rsidRPr="005B3E6B">
        <w:rPr>
          <w:rStyle w:val="StyleUnderline"/>
        </w:rPr>
        <w:t xml:space="preserve">s </w:t>
      </w:r>
      <w:r w:rsidRPr="004C2143">
        <w:rPr>
          <w:rStyle w:val="Emphasis"/>
          <w:highlight w:val="green"/>
        </w:rPr>
        <w:t>storm frequency and severity.</w:t>
      </w:r>
      <w:r w:rsidRPr="009B2680">
        <w:t xml:space="preserve">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w:t>
      </w:r>
      <w:r w:rsidRPr="005B3E6B">
        <w:rPr>
          <w:rStyle w:val="StyleUnderline"/>
        </w:rPr>
        <w:t>. A key feature of the risk associated with climate change is that mean annual temperature and mean annual rainfall are not the variables of interest.</w:t>
      </w:r>
      <w:r w:rsidRPr="009B2680">
        <w:t xml:space="preserve">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(Diffenbaugh et al., 2017). </w:t>
      </w:r>
      <w:r w:rsidRPr="004C2143">
        <w:rPr>
          <w:rStyle w:val="Emphasis"/>
        </w:rPr>
        <w:t>Society will have a hard time responding to shorter intervals</w:t>
      </w:r>
      <w:r w:rsidRPr="005B3E6B">
        <w:rPr>
          <w:rStyle w:val="Emphasis"/>
        </w:rPr>
        <w:t xml:space="preserve"> between rare extreme events because in the lifespan of an individual human, a person might experience as few as two or three extreme events. </w:t>
      </w:r>
      <w:r w:rsidRPr="009B2680">
        <w:t xml:space="preserve">How likely is it that you would notice a change in the interval between events that are separated by decades, especially given that the interval is </w:t>
      </w:r>
      <w:r w:rsidRPr="009B2680">
        <w:lastRenderedPageBreak/>
        <w:t xml:space="preserve">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w:t>
      </w:r>
      <w:r w:rsidRPr="005B3E6B">
        <w:rPr>
          <w:rStyle w:val="StyleUnderline"/>
        </w:rPr>
        <w:t xml:space="preserve">This change in frequency of extreme floods has profound implications for the measures New York City should take to protect its infrastructure and its population, </w:t>
      </w:r>
      <w:r w:rsidRPr="009B2680">
        <w:t xml:space="preserve">yet because </w:t>
      </w:r>
      <w:r w:rsidRPr="005B3E6B">
        <w:rPr>
          <w:rStyle w:val="StyleUnderline"/>
        </w:rPr>
        <w:t xml:space="preserve">of the stochastic nature of such events, this shift in flood frequency is an elevated risk that will go unnoticed by most people. </w:t>
      </w:r>
      <w:r w:rsidRPr="009B2680">
        <w:t xml:space="preserve">4. The combination of positive feedback loops and societal inertia is fertile ground for global environmental catastrophes Humans are remarkably ingenious, and have adapted to crises throughout their history. Our doom has been repeatedly predicted, only to be averted by innovation (Ridley, 2011). </w:t>
      </w:r>
      <w:r w:rsidRPr="005B3E6B">
        <w:rPr>
          <w:rStyle w:val="StyleUnderline"/>
        </w:rPr>
        <w:t>However, the many stories of human ingenuity successfully addressing existential risks such as global famine or extreme air pollution represent environmental challenges that are largely linear, have immediate consequences, and operate without positive feedbacks</w:t>
      </w:r>
      <w:r w:rsidRPr="009B2680">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fact it was just the opposite—the London fog sent such a clear message that Britain quickly enacted pollution control measures (Stradling, 2016). </w:t>
      </w:r>
      <w:r w:rsidRPr="009E0717">
        <w:rPr>
          <w:rStyle w:val="StyleUnderline"/>
        </w:rPr>
        <w:t>Food shortages, air pollution, water pollution, etc. send immediate signals to society of harm, which then trigger a negative feedback of society seeking to reduce the harm</w:t>
      </w:r>
      <w:r w:rsidRPr="009E0717">
        <w:rPr>
          <w:rStyle w:val="Emphasis"/>
        </w:rPr>
        <w:t xml:space="preserve">. In contrast, today’s great environmental crisis of climate change may cause some harm but there are generally long time delays between rising CO2 concentrations and damage to humans. The consequence of these delays are an absence of urgency; thus although 70% of Americans believe global warming is happening, only 40% think it will harm them </w:t>
      </w:r>
      <w:r w:rsidRPr="009B2680">
        <w:t>(http://climatecommunication.yale.edu/visualizations-data/ycom-us-2016/). Secondly, unlike past environmental challenges, the Earth’s climate system is rife with positive feedback loops</w:t>
      </w:r>
      <w:r w:rsidRPr="009E0717">
        <w:rPr>
          <w:rStyle w:val="Emphasis"/>
        </w:rPr>
        <w:t xml:space="preserve">. In particular, </w:t>
      </w:r>
      <w:r w:rsidRPr="004C2143">
        <w:rPr>
          <w:rStyle w:val="Emphasis"/>
          <w:highlight w:val="green"/>
        </w:rPr>
        <w:t>as CO2 increases and the climate warms, that very warming can cause more CO2 release which further increases global warming</w:t>
      </w:r>
      <w:r w:rsidRPr="009E0717">
        <w:rPr>
          <w:rStyle w:val="Emphasis"/>
        </w:rPr>
        <w:t>,</w:t>
      </w:r>
      <w:r w:rsidRPr="009B2680">
        <w:t xml:space="preserve"> and then more CO2, and so on. Table 2 summarizes the best documented positive feedback loops for the Earth’s climate system. These feedbacks can be neatly categorized into carbon cycle, biogeochemical, biogeophysical, cloud, ice-albedo, and water vapor feedbacks. As important as it is to understand these feedbacks individually, it is even more essential to study the interactive nature of these feedbacks. </w:t>
      </w:r>
      <w:r w:rsidRPr="009E0717">
        <w:rPr>
          <w:rStyle w:val="StyleUnderline"/>
        </w:rPr>
        <w:t>Modeling studies show that when interactions among feedback loops are included, uncertainty increases dramatically and there is a heightened potential for perturbations to be magnified</w:t>
      </w:r>
      <w:r w:rsidRPr="009B2680">
        <w:t xml:space="preserve"> (e.g., Cox, Betts, Jones, Spall, &amp; Totterdell, 2000; Hajima, Tachiiri, Ito, &amp; Kawamiya, 2014; Knutti &amp; Rugenstein, 2015; Rosenfeld, Sherwood, Wood, &amp; Donner, 2014). This produces a wide range of future scenarios. Positive feedbacks in the carbon cycle involves the enhancement of future carbon contributions to the atmosphere due to some initial increase in atmospheric CO2</w:t>
      </w:r>
      <w:r w:rsidRPr="009E0717">
        <w:rPr>
          <w:rStyle w:val="StyleUnderline"/>
        </w:rPr>
        <w:t>. This happens because as CO2 accumulates, it reduces the efficiency in which oceans and terrestrial ecosystems sequester carbon, which in return feeds back to exacerbate climate change</w:t>
      </w:r>
      <w:r w:rsidRPr="009B2680">
        <w:t xml:space="preserve"> (Friedlingstein et al., 2001). </w:t>
      </w:r>
      <w:r w:rsidRPr="009E0717">
        <w:rPr>
          <w:rStyle w:val="StyleUnderline"/>
        </w:rPr>
        <w:t>Warming can also increase the rate at which organic matter decays and carbon is released into the atmosphere, thereby causing more warming</w:t>
      </w:r>
      <w:r w:rsidRPr="009B2680">
        <w:t xml:space="preserve"> (Melillo et al., 2017). Increases in food shortages and lack of water is 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(Chamey, Stone, &amp; Quirk, 1975). </w:t>
      </w:r>
      <w:r w:rsidRPr="009E0717">
        <w:rPr>
          <w:rStyle w:val="StyleUnderline"/>
        </w:rPr>
        <w:t>To top it off, overgrazing depletes the soil, leading to augmented vegetation loss</w:t>
      </w:r>
      <w:r w:rsidRPr="009B2680">
        <w:t xml:space="preserve"> (Anderies, Janssen, &amp; Walker, 2002). </w:t>
      </w:r>
      <w:r w:rsidRPr="004C2143">
        <w:rPr>
          <w:rStyle w:val="Emphasis"/>
          <w:highlight w:val="green"/>
        </w:rPr>
        <w:t>Climate change</w:t>
      </w:r>
      <w:r w:rsidRPr="009E0717">
        <w:rPr>
          <w:rStyle w:val="Emphasis"/>
        </w:rPr>
        <w:t xml:space="preserve"> often </w:t>
      </w:r>
      <w:r w:rsidRPr="004C2143">
        <w:rPr>
          <w:rStyle w:val="Emphasis"/>
          <w:highlight w:val="green"/>
        </w:rPr>
        <w:t xml:space="preserve">also increases the risk of forest </w:t>
      </w:r>
      <w:r w:rsidRPr="009B2680">
        <w:rPr>
          <w:rStyle w:val="Emphasis"/>
          <w:highlight w:val="green"/>
        </w:rPr>
        <w:t>fires, as a result of higher temperatures and</w:t>
      </w:r>
      <w:r w:rsidRPr="009E0717">
        <w:rPr>
          <w:rStyle w:val="Emphasis"/>
        </w:rPr>
        <w:t xml:space="preserve"> persistent </w:t>
      </w:r>
      <w:r w:rsidRPr="009B2680">
        <w:rPr>
          <w:rStyle w:val="Emphasis"/>
          <w:highlight w:val="green"/>
        </w:rPr>
        <w:t>drought conditions.</w:t>
      </w:r>
      <w:r w:rsidRPr="009B2680">
        <w:t xml:space="preserve"> The expectation is that forest fires will become more frequent and severe with climate warming and drought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This catastrophic fire embodies the sorts of positive feedbacks and interacting factors that could catch humanity off-guard and produce a true apocalyptic event. Record-breaking rains produced an extraordinary flush of new vegetation, that then dried out as record heat waves and dry conditions took hold, coupled with stronger than normal winds, and ignition. Of course the record-fire released CO2 into the atmosphere, thereby </w:t>
      </w:r>
      <w:r w:rsidRPr="009B2680">
        <w:lastRenderedPageBreak/>
        <w:t>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(Lashof, DeAngelo, Saleska,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w:t>
      </w:r>
      <w:r w:rsidRPr="00107681">
        <w:rPr>
          <w:rStyle w:val="StyleUnderline"/>
        </w:rPr>
        <w:t>. This then has a positive feedback effect and enhances climate warming sinc</w:t>
      </w:r>
      <w:r w:rsidRPr="009E0717">
        <w:rPr>
          <w:rStyle w:val="StyleUnderline"/>
        </w:rPr>
        <w:t>e less solar radiation is reflected by the atmosphere</w:t>
      </w:r>
      <w:r w:rsidRPr="009B2680">
        <w:t xml:space="preserve"> (Clement, Burgman, &amp; Norris, 2009). The key lesson from the long list of potentially positive feedbacks and their interactions is that runaway climate change, and runaway perturbations have to be taken as a serious possibility. Table 2 is just a snapshot of the type of feedbacks that have been identified (see Supplementary material for a more thorough explanation of positive feedback loops). </w:t>
      </w:r>
      <w:r w:rsidRPr="009E0717">
        <w:rPr>
          <w:rStyle w:val="Emphasis"/>
        </w:rPr>
        <w:t xml:space="preserve">However, this list is not exhaustive and the possibility of undiscovered positive feedbacks portends even greater existential risks. </w:t>
      </w:r>
      <w:r w:rsidRPr="009B2680">
        <w:t>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42B2DF94" w14:textId="77777777" w:rsidR="000302DE" w:rsidRDefault="000302DE" w:rsidP="000302DE">
      <w:pPr>
        <w:pStyle w:val="Heading4"/>
      </w:pPr>
      <w:r>
        <w:rPr>
          <w:color w:val="000000" w:themeColor="text1"/>
        </w:rPr>
        <w:t xml:space="preserve">Third, </w:t>
      </w:r>
      <w:r>
        <w:t>asteroid mining solves climate change, resource shortages, and environmental degradation – independently its key to space colonization that solves every existential crisis</w:t>
      </w:r>
    </w:p>
    <w:p w14:paraId="633800DD" w14:textId="77777777" w:rsidR="000302DE" w:rsidRDefault="000302DE" w:rsidP="000302DE">
      <w:r w:rsidRPr="003B6884">
        <w:rPr>
          <w:rStyle w:val="Heading4Char"/>
        </w:rPr>
        <w:t xml:space="preserve">Hlimi 14 </w:t>
      </w:r>
      <w:r>
        <w:t xml:space="preserve">[Tina Hlimi, Canadian lawyer with a Bachelors and Masters Degrees in Environmental Sciences from McGill University, 2014, “THE NEXT FRONTIER: AN OVERVIEW OF THE LEGAL AND ENVIRONMENTAL IMPLICATIONS OF NEAR-EARTH ASTEROID MINING,” ANNALS OF AIR AND SPACE LAW, </w:t>
      </w:r>
      <w:r w:rsidRPr="003B6884">
        <w:t>https://papers.ssrn.com/sol3/papers.cfm?abstract_id=2546924</w:t>
      </w:r>
      <w:r>
        <w:t>]/Kankee</w:t>
      </w:r>
    </w:p>
    <w:p w14:paraId="7685FECA" w14:textId="0DCAF369" w:rsidR="000302DE" w:rsidRDefault="000302DE" w:rsidP="000302DE">
      <w:r w:rsidRPr="002B12A3">
        <w:t xml:space="preserve">A. THE ENVIRONMENTAL BENEFITS OF NEAR EARTH ASTEROID HARVESTING Let us recapitulate what we have already found. </w:t>
      </w:r>
      <w:r w:rsidRPr="00302B0E">
        <w:rPr>
          <w:rStyle w:val="StyleUnderline"/>
        </w:rPr>
        <w:t>Shortage of resources is not a fact</w:t>
      </w:r>
      <w:r w:rsidRPr="002B12A3">
        <w:t xml:space="preserve">; </w:t>
      </w:r>
      <w:r w:rsidRPr="00302B0E">
        <w:rPr>
          <w:rStyle w:val="StyleUnderline"/>
        </w:rPr>
        <w:t>it is an illusion born of ignorance.</w:t>
      </w:r>
      <w:r w:rsidRPr="002B12A3">
        <w:t xml:space="preserve"> </w:t>
      </w:r>
      <w:r w:rsidRPr="00302B0E">
        <w:rPr>
          <w:rStyle w:val="StyleUnderline"/>
        </w:rPr>
        <w:t xml:space="preserve">Scientifically and </w:t>
      </w:r>
      <w:r w:rsidRPr="00776F72">
        <w:rPr>
          <w:rStyle w:val="Emphasis"/>
          <w:highlight w:val="green"/>
        </w:rPr>
        <w:t>technically feasible improvements in launch vehicles will make departure</w:t>
      </w:r>
      <w:r w:rsidRPr="002B12A3">
        <w:t xml:space="preserve"> from Earth </w:t>
      </w:r>
      <w:r w:rsidRPr="00776F72">
        <w:rPr>
          <w:rStyle w:val="Emphasis"/>
          <w:highlight w:val="green"/>
        </w:rPr>
        <w:t>easy and inexpensive</w:t>
      </w:r>
      <w:r w:rsidRPr="002B12A3">
        <w:t xml:space="preserve">. </w:t>
      </w:r>
      <w:r w:rsidRPr="00302B0E">
        <w:rPr>
          <w:rStyle w:val="StyleUnderline"/>
        </w:rPr>
        <w:t>Once we have a foothold in space</w:t>
      </w:r>
      <w:r w:rsidRPr="002B12A3">
        <w:t xml:space="preserve">, </w:t>
      </w:r>
      <w:r w:rsidRPr="00776F72">
        <w:rPr>
          <w:rStyle w:val="Emphasis"/>
          <w:highlight w:val="green"/>
        </w:rPr>
        <w:t>the</w:t>
      </w:r>
      <w:r w:rsidRPr="002B12A3">
        <w:t xml:space="preserve"> mass of the </w:t>
      </w:r>
      <w:r w:rsidRPr="005B7F8B">
        <w:rPr>
          <w:rStyle w:val="Emphasis"/>
          <w:highlight w:val="green"/>
        </w:rPr>
        <w:t xml:space="preserve">asteroid </w:t>
      </w:r>
      <w:r w:rsidRPr="00776F72">
        <w:rPr>
          <w:rStyle w:val="Emphasis"/>
          <w:highlight w:val="green"/>
        </w:rPr>
        <w:t>belt will</w:t>
      </w:r>
      <w:r w:rsidRPr="00776F72">
        <w:rPr>
          <w:rStyle w:val="StyleUnderline"/>
        </w:rPr>
        <w:t xml:space="preserve"> </w:t>
      </w:r>
      <w:r w:rsidRPr="002B12A3">
        <w:rPr>
          <w:rStyle w:val="StyleUnderline"/>
        </w:rPr>
        <w:t xml:space="preserve">be at our </w:t>
      </w:r>
      <w:r w:rsidRPr="002B12A3">
        <w:rPr>
          <w:rStyle w:val="Emphasis"/>
        </w:rPr>
        <w:t>disposal</w:t>
      </w:r>
      <w:r w:rsidRPr="002B12A3">
        <w:t xml:space="preserve">, </w:t>
      </w:r>
      <w:r w:rsidRPr="002B12A3">
        <w:rPr>
          <w:rStyle w:val="StyleUnderline"/>
        </w:rPr>
        <w:t>permitting us</w:t>
      </w:r>
      <w:r w:rsidRPr="00302B0E">
        <w:rPr>
          <w:rStyle w:val="StyleUnderline"/>
        </w:rPr>
        <w:t xml:space="preserve"> to </w:t>
      </w:r>
      <w:r w:rsidRPr="00776F72">
        <w:rPr>
          <w:rStyle w:val="Emphasis"/>
          <w:highlight w:val="green"/>
        </w:rPr>
        <w:t>provide for the</w:t>
      </w:r>
      <w:r w:rsidRPr="00302B0E">
        <w:rPr>
          <w:rStyle w:val="StyleUnderline"/>
        </w:rPr>
        <w:t xml:space="preserve"> material </w:t>
      </w:r>
      <w:r w:rsidRPr="00776F72">
        <w:rPr>
          <w:rStyle w:val="Emphasis"/>
          <w:highlight w:val="green"/>
        </w:rPr>
        <w:t>needs of a million times as many people as Earth can hold. Solar power can provide</w:t>
      </w:r>
      <w:r w:rsidRPr="00776F72">
        <w:rPr>
          <w:rStyle w:val="StyleUnderline"/>
        </w:rPr>
        <w:t xml:space="preserve"> </w:t>
      </w:r>
      <w:r w:rsidRPr="002B12A3">
        <w:rPr>
          <w:rStyle w:val="StyleUnderline"/>
        </w:rPr>
        <w:t xml:space="preserve">all the </w:t>
      </w:r>
      <w:r w:rsidRPr="00776F72">
        <w:rPr>
          <w:rStyle w:val="Emphasis"/>
          <w:highlight w:val="green"/>
        </w:rPr>
        <w:t>energy needs</w:t>
      </w:r>
      <w:r w:rsidRPr="00776F72">
        <w:rPr>
          <w:rStyle w:val="StyleUnderline"/>
        </w:rPr>
        <w:t xml:space="preserve"> o</w:t>
      </w:r>
      <w:r w:rsidRPr="002B12A3">
        <w:rPr>
          <w:rStyle w:val="StyleUnderline"/>
        </w:rPr>
        <w:t>f</w:t>
      </w:r>
      <w:r w:rsidRPr="00302B0E">
        <w:rPr>
          <w:rStyle w:val="StyleUnderline"/>
        </w:rPr>
        <w:t xml:space="preserve"> </w:t>
      </w:r>
      <w:r w:rsidRPr="002B12A3">
        <w:t xml:space="preserve">this vast </w:t>
      </w:r>
      <w:r w:rsidRPr="00302B0E">
        <w:rPr>
          <w:rStyle w:val="StyleUnderline"/>
        </w:rPr>
        <w:t>civilisation</w:t>
      </w:r>
      <w:r w:rsidRPr="002B12A3">
        <w:t xml:space="preserve"> (10,000,000 billion people) from now </w:t>
      </w:r>
      <w:r w:rsidRPr="005B7F8B">
        <w:rPr>
          <w:rStyle w:val="Emphasis"/>
          <w:highlight w:val="green"/>
        </w:rPr>
        <w:t>until the Sun expires</w:t>
      </w:r>
      <w:r w:rsidRPr="002B12A3">
        <w:t xml:space="preserve">. </w:t>
      </w:r>
      <w:r w:rsidRPr="00302B0E">
        <w:rPr>
          <w:rStyle w:val="StyleUnderline"/>
        </w:rPr>
        <w:t xml:space="preserve">Using less than one percent of the helium-3 energy resources of Uranus and Neptune for fusion propulsion, </w:t>
      </w:r>
      <w:r w:rsidRPr="00776F72">
        <w:rPr>
          <w:rStyle w:val="Emphasis"/>
        </w:rPr>
        <w:t>we could send a billion interstellar arks, each containing a billion people, to the stars</w:t>
      </w:r>
      <w:r w:rsidRPr="00776F72">
        <w:t xml:space="preserve">. </w:t>
      </w:r>
      <w:r w:rsidRPr="00776F72">
        <w:rPr>
          <w:rStyle w:val="StyleUnderline"/>
        </w:rPr>
        <w:t>There are about a billion Sun-like stars in our galaxy</w:t>
      </w:r>
      <w:r w:rsidRPr="00776F72">
        <w:t xml:space="preserve">. </w:t>
      </w:r>
      <w:r w:rsidRPr="00776F72">
        <w:rPr>
          <w:rStyle w:val="Emphasis"/>
        </w:rPr>
        <w:t>We have the resources to colonise the entire Milky Way</w:t>
      </w:r>
      <w:r w:rsidRPr="002B12A3">
        <w:t xml:space="preserve">. 122 In addition to demystifying the legal doctrine governing outer space natural resource appropriation it is also necessary to weigh the benefits and detriments of space-faring activities. Foremost, </w:t>
      </w:r>
      <w:r w:rsidRPr="00776F72">
        <w:rPr>
          <w:rStyle w:val="Emphasis"/>
          <w:highlight w:val="green"/>
        </w:rPr>
        <w:t>States</w:t>
      </w:r>
      <w:r w:rsidRPr="002B12A3">
        <w:t xml:space="preserve"> around the world </w:t>
      </w:r>
      <w:r w:rsidRPr="00776F72">
        <w:rPr>
          <w:rStyle w:val="Emphasis"/>
          <w:highlight w:val="green"/>
        </w:rPr>
        <w:t>are developing at unprecedented rates</w:t>
      </w:r>
      <w:r w:rsidRPr="00302B0E">
        <w:rPr>
          <w:rStyle w:val="StyleUnderline"/>
        </w:rPr>
        <w:t xml:space="preserve"> and the human population is mounting in conjunction with demand for natural resources to sustain</w:t>
      </w:r>
      <w:r w:rsidRPr="002B12A3">
        <w:t xml:space="preserve"> </w:t>
      </w:r>
      <w:r w:rsidRPr="00302B0E">
        <w:rPr>
          <w:rStyle w:val="StyleUnderline"/>
        </w:rPr>
        <w:t>the</w:t>
      </w:r>
      <w:r w:rsidRPr="002B12A3">
        <w:t xml:space="preserve"> current and </w:t>
      </w:r>
      <w:r w:rsidRPr="00302B0E">
        <w:rPr>
          <w:rStyle w:val="StyleUnderline"/>
        </w:rPr>
        <w:t>new</w:t>
      </w:r>
      <w:r w:rsidRPr="002B12A3">
        <w:t xml:space="preserve">ly established western </w:t>
      </w:r>
      <w:r w:rsidRPr="00302B0E">
        <w:rPr>
          <w:rStyle w:val="StyleUnderline"/>
        </w:rPr>
        <w:t>standard of living</w:t>
      </w:r>
      <w:r w:rsidRPr="002B12A3">
        <w:t xml:space="preserve">. One of the fastest growing nations, </w:t>
      </w:r>
      <w:r w:rsidRPr="00302B0E">
        <w:rPr>
          <w:rStyle w:val="StyleUnderline"/>
        </w:rPr>
        <w:t xml:space="preserve">China, is experiencing unhindered growth </w:t>
      </w:r>
      <w:r w:rsidRPr="00776F72">
        <w:rPr>
          <w:rStyle w:val="Emphasis"/>
          <w:highlight w:val="green"/>
        </w:rPr>
        <w:t>facilitated by fossil fuel use</w:t>
      </w:r>
      <w:r w:rsidRPr="00302B0E">
        <w:rPr>
          <w:rStyle w:val="StyleUnderline"/>
        </w:rPr>
        <w:t xml:space="preserve"> from coal and extensive mining</w:t>
      </w:r>
      <w:r w:rsidRPr="002B12A3">
        <w:t xml:space="preserve">. </w:t>
      </w:r>
      <w:r w:rsidRPr="00776F72">
        <w:rPr>
          <w:rStyle w:val="Emphasis"/>
          <w:highlight w:val="green"/>
        </w:rPr>
        <w:t>This has caused substantial water, soil and air degradation</w:t>
      </w:r>
      <w:r w:rsidRPr="002B12A3">
        <w:t xml:space="preserve">. In the face of these troubles, </w:t>
      </w:r>
      <w:r w:rsidRPr="00302B0E">
        <w:rPr>
          <w:rStyle w:val="StyleUnderline"/>
        </w:rPr>
        <w:t xml:space="preserve">NEA </w:t>
      </w:r>
      <w:r w:rsidRPr="00776F72">
        <w:rPr>
          <w:rStyle w:val="Emphasis"/>
          <w:highlight w:val="green"/>
        </w:rPr>
        <w:t>mining could be</w:t>
      </w:r>
      <w:r w:rsidRPr="00302B0E">
        <w:rPr>
          <w:rStyle w:val="StyleUnderline"/>
        </w:rPr>
        <w:t xml:space="preserve"> the </w:t>
      </w:r>
      <w:r w:rsidRPr="00776F72">
        <w:rPr>
          <w:rStyle w:val="Emphasis"/>
          <w:highlight w:val="green"/>
        </w:rPr>
        <w:t>key to preserving the Earth</w:t>
      </w:r>
      <w:r w:rsidRPr="00776F72">
        <w:rPr>
          <w:rStyle w:val="StyleUnderline"/>
        </w:rPr>
        <w:t>'s</w:t>
      </w:r>
      <w:r w:rsidRPr="00302B0E">
        <w:rPr>
          <w:rStyle w:val="StyleUnderline"/>
        </w:rPr>
        <w:t xml:space="preserve"> bounty and replenishing contaminated water </w:t>
      </w:r>
      <w:r w:rsidRPr="00776F72">
        <w:rPr>
          <w:rStyle w:val="StyleUnderline"/>
        </w:rPr>
        <w:t>supplies</w:t>
      </w:r>
      <w:r w:rsidRPr="002B12A3">
        <w:t xml:space="preserve">. </w:t>
      </w:r>
      <w:r w:rsidRPr="00776F72">
        <w:rPr>
          <w:rStyle w:val="Emphasis"/>
          <w:highlight w:val="green"/>
        </w:rPr>
        <w:t>The influx of</w:t>
      </w:r>
      <w:r w:rsidRPr="00776F72">
        <w:rPr>
          <w:rStyle w:val="StyleUnderline"/>
        </w:rPr>
        <w:t xml:space="preserve"> </w:t>
      </w:r>
      <w:r w:rsidRPr="002B12A3">
        <w:rPr>
          <w:rStyle w:val="StyleUnderline"/>
        </w:rPr>
        <w:t xml:space="preserve">natural </w:t>
      </w:r>
      <w:r w:rsidRPr="00776F72">
        <w:rPr>
          <w:rStyle w:val="Emphasis"/>
          <w:highlight w:val="green"/>
        </w:rPr>
        <w:t>resources could thwart the burning of</w:t>
      </w:r>
      <w:r w:rsidRPr="00302B0E">
        <w:rPr>
          <w:rStyle w:val="StyleUnderline"/>
        </w:rPr>
        <w:t xml:space="preserve"> dirty coal and </w:t>
      </w:r>
      <w:r w:rsidRPr="00776F72">
        <w:rPr>
          <w:rStyle w:val="Emphasis"/>
          <w:highlight w:val="green"/>
        </w:rPr>
        <w:t>fossil fuels</w:t>
      </w:r>
      <w:r w:rsidRPr="002B12A3">
        <w:t xml:space="preserve">, thereby </w:t>
      </w:r>
      <w:r w:rsidRPr="005B7F8B">
        <w:rPr>
          <w:rStyle w:val="Emphasis"/>
          <w:highlight w:val="green"/>
        </w:rPr>
        <w:t>mitigating</w:t>
      </w:r>
      <w:r w:rsidRPr="00302B0E">
        <w:rPr>
          <w:rStyle w:val="StyleUnderline"/>
        </w:rPr>
        <w:t xml:space="preserve"> the effects of </w:t>
      </w:r>
      <w:r w:rsidRPr="005B7F8B">
        <w:rPr>
          <w:rStyle w:val="Emphasis"/>
          <w:highlight w:val="green"/>
        </w:rPr>
        <w:t>climate change</w:t>
      </w:r>
      <w:r w:rsidRPr="00302B0E">
        <w:rPr>
          <w:rStyle w:val="StyleUnderline"/>
        </w:rPr>
        <w:t xml:space="preserve">, such as, rising sea level, atmospheric pollution, melting of sea ice and </w:t>
      </w:r>
      <w:r w:rsidRPr="00302B0E">
        <w:rPr>
          <w:rStyle w:val="StyleUnderline"/>
        </w:rPr>
        <w:lastRenderedPageBreak/>
        <w:t>rising temperatures</w:t>
      </w:r>
      <w:r w:rsidRPr="002B12A3">
        <w:t xml:space="preserve">. </w:t>
      </w:r>
      <w:r w:rsidRPr="00302B0E">
        <w:rPr>
          <w:rStyle w:val="StyleUnderline"/>
        </w:rPr>
        <w:t xml:space="preserve">NEA </w:t>
      </w:r>
      <w:r w:rsidRPr="00776F72">
        <w:rPr>
          <w:rStyle w:val="Emphasis"/>
          <w:highlight w:val="green"/>
        </w:rPr>
        <w:t>harvesting could</w:t>
      </w:r>
      <w:r w:rsidRPr="002B12A3">
        <w:t xml:space="preserve"> also </w:t>
      </w:r>
      <w:r w:rsidRPr="00776F72">
        <w:rPr>
          <w:rStyle w:val="Emphasis"/>
          <w:highlight w:val="green"/>
        </w:rPr>
        <w:t>protect the ocean</w:t>
      </w:r>
      <w:r w:rsidRPr="00302B0E">
        <w:rPr>
          <w:rStyle w:val="StyleUnderline"/>
        </w:rPr>
        <w:t xml:space="preserve"> and the fragile and largely unexplored deep seabeds</w:t>
      </w:r>
      <w:r w:rsidRPr="002B12A3">
        <w:t xml:space="preserve"> 123 </w:t>
      </w:r>
      <w:r w:rsidRPr="00302B0E">
        <w:rPr>
          <w:rStyle w:val="StyleUnderline"/>
        </w:rPr>
        <w:t>from oil and gas drilling</w:t>
      </w:r>
      <w:r w:rsidRPr="002B12A3">
        <w:t xml:space="preserve">. </w:t>
      </w:r>
      <w:r w:rsidRPr="00302B0E">
        <w:rPr>
          <w:rStyle w:val="StyleUnderline"/>
        </w:rPr>
        <w:t>It could</w:t>
      </w:r>
      <w:r w:rsidRPr="002B12A3">
        <w:t xml:space="preserve"> furthermore </w:t>
      </w:r>
      <w:r w:rsidRPr="00302B0E">
        <w:rPr>
          <w:rStyle w:val="StyleUnderline"/>
        </w:rPr>
        <w:t>protect</w:t>
      </w:r>
      <w:r w:rsidRPr="002B12A3">
        <w:t xml:space="preserve"> </w:t>
      </w:r>
      <w:r w:rsidRPr="00302B0E">
        <w:rPr>
          <w:rStyle w:val="StyleUnderline"/>
        </w:rPr>
        <w:t>ecosystems from rare-earth mineral mining</w:t>
      </w:r>
      <w:r w:rsidRPr="002B12A3">
        <w:t xml:space="preserve"> predominantly used to fuel the electronics sector. 124 NEA mining is especially pertinent as China restricted its global exports of rare-earth minerals in 2009, incongruously citing the need to protect the environment. Unfortunately, the supply cuts have forced dependent States like Japan, the United States and South Korea to heighten rare-Earth mineral exploration. This accordingly led to Japan's 2011 discovery of rare-earth minerals in the ocean-bed deposits of the Pacific Exclusive Economic Zone (PEEZ) thereby necessitating risky, deep-sea mining techniques, which may result in marine pollution if not carefully designed and developed. Other </w:t>
      </w:r>
      <w:r w:rsidRPr="00302B0E">
        <w:rPr>
          <w:rStyle w:val="StyleUnderline"/>
        </w:rPr>
        <w:t>States</w:t>
      </w:r>
      <w:r w:rsidRPr="002B12A3">
        <w:t xml:space="preserve">, which have </w:t>
      </w:r>
      <w:r w:rsidRPr="00302B0E">
        <w:rPr>
          <w:rStyle w:val="StyleUnderline"/>
        </w:rPr>
        <w:t xml:space="preserve">joined the </w:t>
      </w:r>
      <w:r w:rsidRPr="002B12A3">
        <w:rPr>
          <w:rStyle w:val="Emphasis"/>
        </w:rPr>
        <w:t>environmentally destructive</w:t>
      </w:r>
      <w:r w:rsidRPr="00302B0E">
        <w:rPr>
          <w:rStyle w:val="StyleUnderline"/>
        </w:rPr>
        <w:t xml:space="preserve"> rare-earth mineral exploration movement</w:t>
      </w:r>
      <w:r w:rsidRPr="002B12A3">
        <w:t xml:space="preserve"> include India, Canada, Tanzania, Australia, Brazil and Vietnam., </w:t>
      </w:r>
      <w:r w:rsidRPr="00302B0E">
        <w:rPr>
          <w:rStyle w:val="StyleUnderline"/>
        </w:rPr>
        <w:t>There is accordingly much competition</w:t>
      </w:r>
      <w:r w:rsidRPr="002B12A3">
        <w:t xml:space="preserve"> and exploration </w:t>
      </w:r>
      <w:r w:rsidRPr="00302B0E">
        <w:rPr>
          <w:rStyle w:val="StyleUnderline"/>
        </w:rPr>
        <w:t xml:space="preserve">for rare-earth minerals which could result in </w:t>
      </w:r>
      <w:r w:rsidRPr="002B12A3">
        <w:rPr>
          <w:rStyle w:val="Emphasis"/>
        </w:rPr>
        <w:t>significant exploitation</w:t>
      </w:r>
      <w:r w:rsidRPr="00302B0E">
        <w:rPr>
          <w:rStyle w:val="StyleUnderline"/>
        </w:rPr>
        <w:t xml:space="preserve"> of untouched</w:t>
      </w:r>
      <w:r w:rsidRPr="002B12A3">
        <w:t xml:space="preserve"> </w:t>
      </w:r>
      <w:r w:rsidRPr="00302B0E">
        <w:rPr>
          <w:rStyle w:val="StyleUnderline"/>
        </w:rPr>
        <w:t>areas like the PEEZ seabed and Mongolia</w:t>
      </w:r>
      <w:r w:rsidRPr="002B12A3">
        <w:t xml:space="preserve">.125 Other </w:t>
      </w:r>
      <w:r w:rsidRPr="00302B0E">
        <w:rPr>
          <w:rStyle w:val="StyleUnderline"/>
        </w:rPr>
        <w:t>regions which may soon be targeted for mineral and hydrological resources include Antarctica and the Arctic</w:t>
      </w:r>
      <w:r w:rsidRPr="002B12A3">
        <w:t xml:space="preserve">. With the advent of technological advances, </w:t>
      </w:r>
      <w:r w:rsidRPr="00776F72">
        <w:rPr>
          <w:rStyle w:val="Emphasis"/>
          <w:highlight w:val="green"/>
        </w:rPr>
        <w:t>environmentally destructive practices</w:t>
      </w:r>
      <w:r w:rsidRPr="00302B0E">
        <w:rPr>
          <w:rStyle w:val="StyleUnderline"/>
        </w:rPr>
        <w:t xml:space="preserve"> such as refining </w:t>
      </w:r>
      <w:r w:rsidRPr="00776F72">
        <w:rPr>
          <w:rStyle w:val="Emphasis"/>
          <w:highlight w:val="green"/>
        </w:rPr>
        <w:t>may</w:t>
      </w:r>
      <w:r w:rsidRPr="00302B0E">
        <w:rPr>
          <w:rStyle w:val="StyleUnderline"/>
        </w:rPr>
        <w:t xml:space="preserve"> soon </w:t>
      </w:r>
      <w:r w:rsidRPr="00776F72">
        <w:rPr>
          <w:rStyle w:val="Emphasis"/>
          <w:highlight w:val="green"/>
        </w:rPr>
        <w:t>occur in</w:t>
      </w:r>
      <w:r w:rsidRPr="00302B0E">
        <w:rPr>
          <w:rStyle w:val="StyleUnderline"/>
        </w:rPr>
        <w:t xml:space="preserve"> outer </w:t>
      </w:r>
      <w:r w:rsidRPr="00776F72">
        <w:rPr>
          <w:rStyle w:val="Emphasis"/>
          <w:highlight w:val="green"/>
        </w:rPr>
        <w:t>space, sparing the Earth of pollution</w:t>
      </w:r>
      <w:r w:rsidRPr="002B12A3">
        <w:t xml:space="preserve">. 126 Accordingly, </w:t>
      </w:r>
      <w:r w:rsidRPr="00302B0E">
        <w:rPr>
          <w:rStyle w:val="StyleUnderline"/>
        </w:rPr>
        <w:t>NEA mining is a viable technology for preserving the Earth's environment by curbing atmospheric and marine pollution, enhancing water supply and quality</w:t>
      </w:r>
      <w:r w:rsidRPr="002B12A3">
        <w:t xml:space="preserve"> </w:t>
      </w:r>
      <w:r w:rsidRPr="00302B0E">
        <w:rPr>
          <w:rStyle w:val="StyleUnderline"/>
        </w:rPr>
        <w:t>and</w:t>
      </w:r>
      <w:r w:rsidRPr="002B12A3">
        <w:t xml:space="preserve"> </w:t>
      </w:r>
      <w:r w:rsidRPr="00302B0E">
        <w:rPr>
          <w:rStyle w:val="StyleUnderline"/>
        </w:rPr>
        <w:t>mitigating</w:t>
      </w:r>
      <w:r w:rsidRPr="002B12A3">
        <w:t xml:space="preserve"> the effects of </w:t>
      </w:r>
      <w:r w:rsidRPr="00302B0E">
        <w:rPr>
          <w:rStyle w:val="StyleUnderline"/>
        </w:rPr>
        <w:t>climate change</w:t>
      </w:r>
      <w:r w:rsidRPr="002B12A3">
        <w:t>; all while allowing humankind to maintain and even improve their standard of living through increased technologies, consumption and population growth. B. THE ENVIRONMENTAL CONSEQUENCES OF NEAR EARTH ASTEROID MINING</w:t>
      </w:r>
    </w:p>
    <w:p w14:paraId="26C93FDF" w14:textId="60A0931C" w:rsidR="00C4185B" w:rsidRDefault="00C4185B" w:rsidP="00C4185B">
      <w:pPr>
        <w:pStyle w:val="Heading4"/>
        <w:rPr>
          <w:color w:val="000000" w:themeColor="text1"/>
        </w:rPr>
      </w:pPr>
      <w:r>
        <w:rPr>
          <w:color w:val="000000" w:themeColor="text1"/>
        </w:rPr>
        <w:t>Fourth, by the increasing demand in renewables – this boosts the effects of space mining to further benefit the environment through eco-friendly energy alternatives that are financed by mining in space.</w:t>
      </w:r>
    </w:p>
    <w:p w14:paraId="11A412A6" w14:textId="77777777" w:rsidR="00C4185B" w:rsidRPr="009110F2" w:rsidRDefault="00C4185B" w:rsidP="00C4185B">
      <w:pPr>
        <w:rPr>
          <w:b/>
          <w:bCs/>
          <w:szCs w:val="16"/>
        </w:rPr>
      </w:pPr>
      <w:r w:rsidRPr="009110F2">
        <w:rPr>
          <w:rStyle w:val="Style13ptBold"/>
        </w:rPr>
        <w:t>Gilbert 21</w:t>
      </w:r>
      <w:r w:rsidRPr="009110F2">
        <w:rPr>
          <w:rStyle w:val="Style13ptBold"/>
          <w:b w:val="0"/>
          <w:bCs/>
        </w:rPr>
        <w:t xml:space="preserve">, </w:t>
      </w:r>
      <w:r w:rsidRPr="009110F2">
        <w:rPr>
          <w:rStyle w:val="Style13ptBold"/>
          <w:b w:val="0"/>
          <w:bCs/>
          <w:sz w:val="16"/>
          <w:szCs w:val="16"/>
        </w:rPr>
        <w:t>(Alex Gilbert is a complex systems researcher and PhD student in Space Resources at the Colorado School of Mines, “Mining in Space is Coming”), 4-26-21, Milken Institute Review, https://www.milkenreview.org/articles/mining-in-space-is-coming //</w:t>
      </w:r>
      <w:r>
        <w:rPr>
          <w:rStyle w:val="Style13ptBold"/>
          <w:b w:val="0"/>
          <w:bCs/>
          <w:sz w:val="16"/>
          <w:szCs w:val="16"/>
        </w:rPr>
        <w:t>Jia</w:t>
      </w:r>
    </w:p>
    <w:p w14:paraId="5E6C2C77" w14:textId="77777777" w:rsidR="00C4185B" w:rsidRPr="00F601E6" w:rsidRDefault="00C4185B" w:rsidP="00C4185B">
      <w:r w:rsidRPr="00482FA3">
        <w:t xml:space="preserve">Going to net zero means that </w:t>
      </w:r>
      <w:r w:rsidRPr="00482FA3">
        <w:rPr>
          <w:rStyle w:val="Emphasis"/>
        </w:rPr>
        <w:t>more mining is needed</w:t>
      </w:r>
      <w:r w:rsidRPr="00482FA3">
        <w:t xml:space="preserve">. Experts have said that the current supply cannot support the necessary metals demand for the green transition. </w:t>
      </w:r>
      <w:r w:rsidRPr="00482FA3">
        <w:rPr>
          <w:rStyle w:val="Emphasis"/>
        </w:rPr>
        <w:t xml:space="preserve">As a result, </w:t>
      </w:r>
      <w:r w:rsidRPr="00482FA3">
        <w:rPr>
          <w:rStyle w:val="Emphasis"/>
          <w:highlight w:val="green"/>
        </w:rPr>
        <w:t>new mining alternatives</w:t>
      </w:r>
      <w:r w:rsidRPr="00482FA3">
        <w:rPr>
          <w:rStyle w:val="Emphasis"/>
        </w:rPr>
        <w:t xml:space="preserve"> have </w:t>
      </w:r>
      <w:r w:rsidRPr="00482FA3">
        <w:rPr>
          <w:rStyle w:val="Emphasis"/>
          <w:highlight w:val="green"/>
        </w:rPr>
        <w:t>gained</w:t>
      </w:r>
      <w:r w:rsidRPr="00482FA3">
        <w:rPr>
          <w:rStyle w:val="Emphasis"/>
        </w:rPr>
        <w:t xml:space="preserve"> greater </w:t>
      </w:r>
      <w:r w:rsidRPr="00482FA3">
        <w:rPr>
          <w:rStyle w:val="Emphasis"/>
          <w:highlight w:val="green"/>
        </w:rPr>
        <w:t>relevance</w:t>
      </w:r>
      <w:r w:rsidRPr="00482FA3">
        <w:rPr>
          <w:rStyle w:val="Emphasis"/>
        </w:rPr>
        <w:t xml:space="preserve">, among them is </w:t>
      </w:r>
      <w:r w:rsidRPr="00482FA3">
        <w:rPr>
          <w:rStyle w:val="Emphasis"/>
          <w:highlight w:val="green"/>
        </w:rPr>
        <w:t>space mining</w:t>
      </w:r>
      <w:r w:rsidRPr="00482FA3">
        <w:t xml:space="preserve">. Several countries, including Mexico, have shown their interest in this alternative, creating a new space race. “The solar system can support a billion times greater industry than we have on Earth. When you go to vastly larger scales of civilization, beyond the scale that a planet can support, then the types of things that civilization can do are incomprehensible to us … We would be able to promote healthy societies all over the world at the same time that we would be reducing the environmental burden on the Earth,” said Dr. Phil Metzger, Planetary Scientist at the University of Central Florida. Currently, there are several attempts to address global warming and transition to a net zero carbon economy. </w:t>
      </w:r>
      <w:r w:rsidRPr="00482FA3">
        <w:rPr>
          <w:rStyle w:val="Emphasis"/>
        </w:rPr>
        <w:t xml:space="preserve">There has been an </w:t>
      </w:r>
      <w:r w:rsidRPr="00482FA3">
        <w:rPr>
          <w:rStyle w:val="Emphasis"/>
          <w:highlight w:val="green"/>
        </w:rPr>
        <w:t>increasing interest in renewable energy</w:t>
      </w:r>
      <w:r w:rsidRPr="00482FA3">
        <w:rPr>
          <w:rStyle w:val="Emphasis"/>
        </w:rPr>
        <w:t xml:space="preserve"> and infrastructure, </w:t>
      </w:r>
      <w:r w:rsidRPr="00482FA3">
        <w:rPr>
          <w:rStyle w:val="Emphasis"/>
          <w:highlight w:val="green"/>
        </w:rPr>
        <w:t>which has increased</w:t>
      </w:r>
      <w:r w:rsidRPr="00482FA3">
        <w:rPr>
          <w:rStyle w:val="Emphasis"/>
        </w:rPr>
        <w:t xml:space="preserve"> </w:t>
      </w:r>
      <w:r w:rsidRPr="00482FA3">
        <w:rPr>
          <w:rStyle w:val="Emphasis"/>
          <w:highlight w:val="green"/>
        </w:rPr>
        <w:t>demand for</w:t>
      </w:r>
      <w:r w:rsidRPr="00482FA3">
        <w:rPr>
          <w:rStyle w:val="Emphasis"/>
        </w:rPr>
        <w:t xml:space="preserve"> various </w:t>
      </w:r>
      <w:r w:rsidRPr="00482FA3">
        <w:rPr>
          <w:rStyle w:val="Emphasis"/>
          <w:highlight w:val="green"/>
        </w:rPr>
        <w:t>minerals</w:t>
      </w:r>
      <w:r w:rsidRPr="00482FA3">
        <w:rPr>
          <w:rStyle w:val="Emphasis"/>
        </w:rPr>
        <w:t xml:space="preserve">, especially lithium, cobalt, nickel, copper and rare earth elements. </w:t>
      </w:r>
      <w:r w:rsidRPr="00482FA3">
        <w:t xml:space="preserve">However, according to experts, </w:t>
      </w:r>
      <w:r w:rsidRPr="00482FA3">
        <w:rPr>
          <w:rStyle w:val="Emphasis"/>
        </w:rPr>
        <w:t>the world is close to entering a metals supercycle, where demand will exceed available supply, causing prices to skyrocket.</w:t>
      </w:r>
      <w:r w:rsidRPr="00482FA3">
        <w:t xml:space="preserve"> Consequently, the mining industry has sought alternatives to achieve the required supply. Options include recycling and improved mine waste management, sea mining and space mining</w:t>
      </w:r>
      <w:r w:rsidRPr="00482FA3">
        <w:rPr>
          <w:rStyle w:val="Emphasis"/>
        </w:rPr>
        <w:t xml:space="preserve">. The latter is considered one of the alternatives with the greatest potential. </w:t>
      </w:r>
    </w:p>
    <w:p w14:paraId="0084A13E" w14:textId="6BB94737" w:rsidR="00C4185B" w:rsidRDefault="00C4185B" w:rsidP="00C4185B">
      <w:pPr>
        <w:pStyle w:val="Heading4"/>
      </w:pPr>
      <w:r>
        <w:t xml:space="preserve">Five, Space Commercialization </w:t>
      </w:r>
      <w:r>
        <w:rPr>
          <w:u w:val="single"/>
        </w:rPr>
        <w:t>drives</w:t>
      </w:r>
      <w:r>
        <w:t xml:space="preserve"> Tech Innovation in the Status Quo – it provides a </w:t>
      </w:r>
      <w:r>
        <w:rPr>
          <w:u w:val="single"/>
        </w:rPr>
        <w:t>unique impetus</w:t>
      </w:r>
      <w:r>
        <w:t>.</w:t>
      </w:r>
    </w:p>
    <w:p w14:paraId="7B2A8590" w14:textId="77777777" w:rsidR="00C4185B" w:rsidRDefault="00C4185B" w:rsidP="00C4185B">
      <w:r w:rsidRPr="000C5DFB">
        <w:rPr>
          <w:rStyle w:val="Style13ptBold"/>
        </w:rPr>
        <w:t>Hampson 17</w:t>
      </w:r>
      <w:r>
        <w:t xml:space="preserve"> Joshua Hampson 1-25-2017 “The Future of Space Commercialization” </w:t>
      </w:r>
      <w:hyperlink r:id="rId10" w:history="1">
        <w:r w:rsidRPr="00FC542F">
          <w:rPr>
            <w:rStyle w:val="Hyperlink"/>
          </w:rPr>
          <w:t>https://republicans-science.house.gov/sites/republicans.science.house.gov/files/documents/TheFutureofSpaceCommercializationFinal.pdf</w:t>
        </w:r>
      </w:hyperlink>
      <w:r>
        <w:t xml:space="preserve"> (Security Studies Fellow at the Niskanen Center)//Elmer</w:t>
      </w:r>
    </w:p>
    <w:p w14:paraId="2952CE71" w14:textId="77777777" w:rsidR="00C4185B" w:rsidRPr="00D428FF" w:rsidRDefault="00C4185B" w:rsidP="00C4185B">
      <w:r w:rsidRPr="00B37E70">
        <w:rPr>
          <w:u w:val="single"/>
        </w:rPr>
        <w:t xml:space="preserve">The size of the </w:t>
      </w:r>
      <w:r w:rsidRPr="00B37E70">
        <w:rPr>
          <w:rStyle w:val="Emphasis"/>
        </w:rPr>
        <w:t>space economy</w:t>
      </w:r>
      <w:r w:rsidRPr="00B37E70">
        <w:rPr>
          <w:u w:val="single"/>
        </w:rPr>
        <w:t xml:space="preserve"> is </w:t>
      </w:r>
      <w:r w:rsidRPr="00B37E70">
        <w:rPr>
          <w:rStyle w:val="Emphasis"/>
        </w:rPr>
        <w:t>far larger</w:t>
      </w:r>
      <w:r w:rsidRPr="00B37E70">
        <w:rPr>
          <w:u w:val="single"/>
        </w:rPr>
        <w:t xml:space="preserve"> than many may think. In 2015 alone, the global market amounted to $323 billion. </w:t>
      </w:r>
      <w:r w:rsidRPr="00B37E70">
        <w:rPr>
          <w:rStyle w:val="Emphasis"/>
        </w:rPr>
        <w:t>Commercial</w:t>
      </w:r>
      <w:r w:rsidRPr="00B37E70">
        <w:rPr>
          <w:u w:val="single"/>
        </w:rPr>
        <w:t xml:space="preserve"> infrastructure and </w:t>
      </w:r>
      <w:r w:rsidRPr="00B37E70">
        <w:rPr>
          <w:rStyle w:val="Emphasis"/>
        </w:rPr>
        <w:t>systems</w:t>
      </w:r>
      <w:r w:rsidRPr="00B37E70">
        <w:rPr>
          <w:u w:val="single"/>
        </w:rPr>
        <w:t xml:space="preserve"> </w:t>
      </w:r>
      <w:r w:rsidRPr="00B37E70">
        <w:rPr>
          <w:rStyle w:val="Emphasis"/>
        </w:rPr>
        <w:t>accounted for 76 percent</w:t>
      </w:r>
      <w:r w:rsidRPr="00B37E70">
        <w:rPr>
          <w:u w:val="single"/>
        </w:rPr>
        <w:t xml:space="preserve"> of that 9 total, with satellite television </w:t>
      </w:r>
      <w:r w:rsidRPr="00B37E70">
        <w:rPr>
          <w:u w:val="single"/>
        </w:rPr>
        <w:lastRenderedPageBreak/>
        <w:t>the largest subsection at $95 billion</w:t>
      </w:r>
      <w:r w:rsidRPr="00B37E70">
        <w:t xml:space="preserve">. The global space launch market’s 10 11 share of that total came in at $6 billion dollars. It can be hard to disaggregate how space benefits 12 particular national economies, but in 2009 (the last available report), the Federal Aviation Administration (FAA) estimated that commercial space transportation and enabled industries generated $208.3 billion in economic activity in the United States alone. Space is not just about 13 satellite television and global transportation; while not commercial, GPS satellites also underpin personal navigation, such as smartphone GPS use, and timing data used for Internet coordination.14 Without that data, there could be problems for a range of Internet and cloud-based services.15 There is also room for growth. The FAA has noted that while the commercial launch sector has not grown dramatically in the last decade, there are indications that there is latent demand. This 16 demand may catalyze an increase in launches and growth of the wider space economy in the next decade. The Satellite Industry Association’s 2015 report highlighted that their section of the space economy outgrew both the American and global economies. The FAA anticipates that growth to 17 continue, with expectations that small payload launch will be a particular industry driver.18 </w:t>
      </w:r>
      <w:r w:rsidRPr="00B37E70">
        <w:rPr>
          <w:u w:val="single"/>
        </w:rPr>
        <w:t xml:space="preserve">In the future, </w:t>
      </w:r>
      <w:r w:rsidRPr="00B37E70">
        <w:rPr>
          <w:rStyle w:val="Emphasis"/>
        </w:rPr>
        <w:t xml:space="preserve">emerging </w:t>
      </w:r>
      <w:r w:rsidRPr="00D428FF">
        <w:rPr>
          <w:rStyle w:val="Emphasis"/>
          <w:highlight w:val="green"/>
        </w:rPr>
        <w:t>space industries</w:t>
      </w:r>
      <w:r w:rsidRPr="00D428FF">
        <w:rPr>
          <w:u w:val="single"/>
        </w:rPr>
        <w:t xml:space="preserve"> may contribute even more the American economy. Space tourism and resource recovery—e.g., mining on planets, moons , and asteroids—in particular may become large parts of that industry.</w:t>
      </w:r>
      <w:r w:rsidRPr="00D428FF">
        <w:t xml:space="preserve"> Of course, their viability rests on a range of factors, including costs, future regulation, international problems, and assumptions about technological development. However, there is increasing optimism in these areas of economic production. But the space economy is not just about what happens in orbit, or how that alters life on the ground. The growth of this economy can also </w:t>
      </w:r>
      <w:r w:rsidRPr="00D428FF">
        <w:rPr>
          <w:rStyle w:val="Emphasis"/>
          <w:highlight w:val="green"/>
        </w:rPr>
        <w:t>contribute to</w:t>
      </w:r>
      <w:r w:rsidRPr="00D428FF">
        <w:t xml:space="preserve"> </w:t>
      </w:r>
      <w:r w:rsidRPr="00D428FF">
        <w:rPr>
          <w:rStyle w:val="Emphasis"/>
          <w:highlight w:val="green"/>
          <w:bdr w:val="single" w:sz="18" w:space="0" w:color="auto"/>
        </w:rPr>
        <w:t xml:space="preserve">new innovations </w:t>
      </w:r>
      <w:r w:rsidRPr="00B37E70">
        <w:rPr>
          <w:rStyle w:val="Emphasis"/>
          <w:bdr w:val="single" w:sz="18" w:space="0" w:color="auto"/>
        </w:rPr>
        <w:t>across all walks of life.</w:t>
      </w:r>
      <w:r w:rsidRPr="00B37E70">
        <w:t xml:space="preserve"> Technological</w:t>
      </w:r>
      <w:r w:rsidRPr="00D428FF">
        <w:t xml:space="preserve"> Innovation Innovation is generally hard to predict; some new technologies seem to come out of nowhere and others only take off when paired with a new application. It is difficult to </w:t>
      </w:r>
      <w:r w:rsidRPr="00B37E70">
        <w:t xml:space="preserve">predict the future, but it is reasonable to expect that </w:t>
      </w:r>
      <w:r w:rsidRPr="00B37E70">
        <w:rPr>
          <w:rStyle w:val="Emphasis"/>
        </w:rPr>
        <w:t xml:space="preserve">a growing space economy would </w:t>
      </w:r>
      <w:r w:rsidRPr="00D428FF">
        <w:rPr>
          <w:rStyle w:val="Emphasis"/>
          <w:highlight w:val="green"/>
        </w:rPr>
        <w:t xml:space="preserve">open opportunities for </w:t>
      </w:r>
      <w:r w:rsidRPr="00B37E70">
        <w:rPr>
          <w:rStyle w:val="Emphasis"/>
          <w:highlight w:val="green"/>
          <w:bdr w:val="single" w:sz="18" w:space="0" w:color="auto"/>
        </w:rPr>
        <w:t>tech</w:t>
      </w:r>
      <w:r w:rsidRPr="00B37E70">
        <w:rPr>
          <w:rStyle w:val="Emphasis"/>
          <w:bdr w:val="single" w:sz="18" w:space="0" w:color="auto"/>
        </w:rPr>
        <w:t xml:space="preserve">nological and organizational </w:t>
      </w:r>
      <w:r w:rsidRPr="00D428FF">
        <w:rPr>
          <w:rStyle w:val="Emphasis"/>
          <w:highlight w:val="green"/>
          <w:bdr w:val="single" w:sz="18" w:space="0" w:color="auto"/>
        </w:rPr>
        <w:t>innovation</w:t>
      </w:r>
      <w:r w:rsidRPr="00D428FF">
        <w:t xml:space="preserve">. In terms of technology, </w:t>
      </w:r>
      <w:r w:rsidRPr="00D428FF">
        <w:rPr>
          <w:rStyle w:val="Emphasis"/>
          <w:highlight w:val="green"/>
        </w:rPr>
        <w:t>the difficult environment</w:t>
      </w:r>
      <w:r w:rsidRPr="00D428FF">
        <w:t xml:space="preserve"> of outer space helps </w:t>
      </w:r>
      <w:r w:rsidRPr="00D428FF">
        <w:rPr>
          <w:rStyle w:val="Emphasis"/>
          <w:highlight w:val="green"/>
        </w:rPr>
        <w:t xml:space="preserve">incentivize progress </w:t>
      </w:r>
      <w:r w:rsidRPr="00B37E70">
        <w:rPr>
          <w:rStyle w:val="Emphasis"/>
        </w:rPr>
        <w:t>along the margins</w:t>
      </w:r>
      <w:r w:rsidRPr="00B37E70">
        <w:t>. Because</w:t>
      </w:r>
      <w:r w:rsidRPr="00D428FF">
        <w:t xml:space="preserve"> each object launched into orbit costs a significant amount of money—at the moment between $27,000 and $43,000 per pound, though that will likely drop in the future —each 19 reduction in payload size saves money or means more can be launched. At the same time, the ability to fit </w:t>
      </w:r>
      <w:r w:rsidRPr="00B37E70">
        <w:t xml:space="preserve">more capability into a smaller satellite opens outer space to actors that previously were priced out of the market. This is one of the reasons why </w:t>
      </w:r>
      <w:r w:rsidRPr="00B37E70">
        <w:rPr>
          <w:rStyle w:val="Emphasis"/>
        </w:rPr>
        <w:t xml:space="preserve">small, affordable satellites </w:t>
      </w:r>
      <w:r w:rsidRPr="00B37E70">
        <w:t xml:space="preserve">are increasingly pursued by companies or organizations that cannot afford to launch larger traditional satellites. These small 20 satellites also provide non-traditional launchers, such as engineering students or prototypers, the opportunity to learn about satellite production and test new technologies before working on a full-sized satellite. </w:t>
      </w:r>
      <w:r w:rsidRPr="00B37E70">
        <w:rPr>
          <w:rStyle w:val="StyleUnderline"/>
        </w:rPr>
        <w:t xml:space="preserve">That </w:t>
      </w:r>
      <w:r w:rsidRPr="00B37E70">
        <w:rPr>
          <w:rStyle w:val="Emphasis"/>
        </w:rPr>
        <w:t>expansion of developers, experimenters, and testers</w:t>
      </w:r>
      <w:r w:rsidRPr="00B37E70">
        <w:rPr>
          <w:rStyle w:val="StyleUnderline"/>
        </w:rPr>
        <w:t xml:space="preserve"> cannot </w:t>
      </w:r>
      <w:r w:rsidRPr="00B37E70">
        <w:rPr>
          <w:rStyle w:val="Emphasis"/>
        </w:rPr>
        <w:t>but help increase innovation opportunities</w:t>
      </w:r>
      <w:r w:rsidRPr="00B37E70">
        <w:rPr>
          <w:rStyle w:val="StyleUnderline"/>
        </w:rPr>
        <w:t xml:space="preserve">. Technological developments from outer space have been </w:t>
      </w:r>
      <w:r w:rsidRPr="00B37E70">
        <w:rPr>
          <w:rStyle w:val="Emphasis"/>
        </w:rPr>
        <w:t>applied to terrestrial life</w:t>
      </w:r>
      <w:r w:rsidRPr="00B37E70">
        <w:rPr>
          <w:rStyle w:val="StyleUnderline"/>
        </w:rPr>
        <w:t xml:space="preserve"> since the earliest days of space exploration. The National Aeronautics and Space Administration (NASA) maintains a website that lists technologies that have spun off from such research projects. Lightweight 21 </w:t>
      </w:r>
      <w:r w:rsidRPr="00B37E70">
        <w:rPr>
          <w:rStyle w:val="Emphasis"/>
        </w:rPr>
        <w:t>nanotubes</w:t>
      </w:r>
      <w:r w:rsidRPr="00B37E70">
        <w:rPr>
          <w:rStyle w:val="StyleUnderline"/>
        </w:rPr>
        <w:t xml:space="preserve">, useful in protecting astronauts during space exploration, are now being tested for applications in emergency response gear and electrical insulation. The need for certainty about the resiliency of materials used in space led to the development of an analytics tool useful across a range of industries. </w:t>
      </w:r>
      <w:r w:rsidRPr="00B37E70">
        <w:rPr>
          <w:rStyle w:val="Emphasis"/>
        </w:rPr>
        <w:t>Temper foam,</w:t>
      </w:r>
      <w:r w:rsidRPr="00B37E70">
        <w:rPr>
          <w:rStyle w:val="StyleUnderline"/>
        </w:rPr>
        <w:t xml:space="preserve"> the material used in memory-foam pillows, was developed for NASA</w:t>
      </w:r>
      <w:r w:rsidRPr="00D428FF">
        <w:rPr>
          <w:rStyle w:val="StyleUnderline"/>
        </w:rPr>
        <w:t xml:space="preserve"> for seat covers. As more companies pursue their own space goals, more innovations will likely come from the commercial sector. Outer space is not just a catalyst for technological development. </w:t>
      </w:r>
      <w:r w:rsidRPr="00D428FF">
        <w:rPr>
          <w:rStyle w:val="Emphasis"/>
          <w:highlight w:val="green"/>
        </w:rPr>
        <w:t>Satellite constellations</w:t>
      </w:r>
      <w:r w:rsidRPr="00D428FF">
        <w:rPr>
          <w:rStyle w:val="StyleUnderline"/>
        </w:rPr>
        <w:t xml:space="preserve"> and their unique line-of-sight vantage point can </w:t>
      </w:r>
      <w:r w:rsidRPr="00D428FF">
        <w:rPr>
          <w:rStyle w:val="Emphasis"/>
          <w:highlight w:val="green"/>
        </w:rPr>
        <w:t>provide new perspectives</w:t>
      </w:r>
      <w:r w:rsidRPr="00D428FF">
        <w:rPr>
          <w:rStyle w:val="StyleUnderline"/>
        </w:rPr>
        <w:t xml:space="preserve"> to old industries. </w:t>
      </w:r>
      <w:r w:rsidRPr="00B37E70">
        <w:rPr>
          <w:rStyle w:val="StyleUnderline"/>
        </w:rPr>
        <w:t>Deploying satellites into low-Earth orbit, as Facebook wants to do, ca</w:t>
      </w:r>
      <w:r w:rsidRPr="00D428FF">
        <w:rPr>
          <w:rStyle w:val="StyleUnderline"/>
        </w:rPr>
        <w:t xml:space="preserve">n </w:t>
      </w:r>
      <w:r w:rsidRPr="00D428FF">
        <w:rPr>
          <w:rStyle w:val="StyleUnderline"/>
          <w:highlight w:val="green"/>
        </w:rPr>
        <w:t>connect</w:t>
      </w:r>
      <w:r w:rsidRPr="00D428FF">
        <w:rPr>
          <w:rStyle w:val="StyleUnderline"/>
        </w:rPr>
        <w:t xml:space="preserve"> large, previously-unreached swathes of 22 humanity to the </w:t>
      </w:r>
      <w:r w:rsidRPr="00D428FF">
        <w:rPr>
          <w:rStyle w:val="StyleUnderline"/>
          <w:highlight w:val="green"/>
        </w:rPr>
        <w:t>Internet</w:t>
      </w:r>
      <w:r w:rsidRPr="00D428FF">
        <w:rPr>
          <w:rStyle w:val="StyleUnderline"/>
        </w:rPr>
        <w:t xml:space="preserve">. </w:t>
      </w:r>
      <w:r w:rsidRPr="00D428FF">
        <w:rPr>
          <w:rStyle w:val="Emphasis"/>
        </w:rPr>
        <w:t xml:space="preserve">Remote sensing technology could </w:t>
      </w:r>
      <w:r w:rsidRPr="00D428FF">
        <w:rPr>
          <w:rStyle w:val="Emphasis"/>
          <w:highlight w:val="green"/>
        </w:rPr>
        <w:t xml:space="preserve">change </w:t>
      </w:r>
      <w:r w:rsidRPr="00D428FF">
        <w:rPr>
          <w:rStyle w:val="Emphasis"/>
        </w:rPr>
        <w:t xml:space="preserve">how </w:t>
      </w:r>
      <w:r w:rsidRPr="00D428FF">
        <w:rPr>
          <w:rStyle w:val="Emphasis"/>
          <w:highlight w:val="green"/>
        </w:rPr>
        <w:t>whole</w:t>
      </w:r>
      <w:r w:rsidRPr="00D428FF">
        <w:rPr>
          <w:rStyle w:val="Emphasis"/>
        </w:rPr>
        <w:t xml:space="preserve"> </w:t>
      </w:r>
      <w:r w:rsidRPr="00D428FF">
        <w:rPr>
          <w:rStyle w:val="Emphasis"/>
          <w:highlight w:val="green"/>
        </w:rPr>
        <w:t xml:space="preserve">industries </w:t>
      </w:r>
      <w:r w:rsidRPr="00D428FF">
        <w:rPr>
          <w:rStyle w:val="Emphasis"/>
        </w:rPr>
        <w:t xml:space="preserve">operate, such </w:t>
      </w:r>
      <w:r w:rsidRPr="00D428FF">
        <w:rPr>
          <w:rStyle w:val="Emphasis"/>
          <w:bdr w:val="single" w:sz="18" w:space="0" w:color="auto"/>
        </w:rPr>
        <w:t xml:space="preserve">as </w:t>
      </w:r>
      <w:r w:rsidRPr="00D428FF">
        <w:rPr>
          <w:rStyle w:val="Emphasis"/>
          <w:highlight w:val="green"/>
          <w:bdr w:val="single" w:sz="18" w:space="0" w:color="auto"/>
        </w:rPr>
        <w:t>crop monitoring, herd management, crisis response, and land evaluation</w:t>
      </w:r>
      <w:r w:rsidRPr="00D428FF">
        <w:rPr>
          <w:rStyle w:val="StyleUnderline"/>
        </w:rPr>
        <w:t>, among others. 23 While satellites cannot provide all essential information for some of these industries, they can fill in some useful gaps and work as part of a wider system of tools. Space infrastructure, in helping to change how people connect and perceive Earth, could help spark innovations on the ground as well. These innovations, changes to global networks, and new opportunities could lead to wider economic growth</w:t>
      </w:r>
      <w:r w:rsidRPr="00D428FF">
        <w:t>.</w:t>
      </w:r>
    </w:p>
    <w:p w14:paraId="3DE8CB3A" w14:textId="77777777" w:rsidR="00C4185B" w:rsidRPr="002B12A3" w:rsidRDefault="00C4185B" w:rsidP="000302DE"/>
    <w:p w14:paraId="0D8C89CA" w14:textId="77777777" w:rsidR="000302DE" w:rsidRDefault="000302DE" w:rsidP="000302DE">
      <w:pPr>
        <w:rPr>
          <w:color w:val="000000" w:themeColor="text1"/>
        </w:rPr>
      </w:pPr>
    </w:p>
    <w:p w14:paraId="638ECE57" w14:textId="77777777" w:rsidR="000302DE" w:rsidRDefault="000302DE" w:rsidP="000302DE">
      <w:pPr>
        <w:rPr>
          <w:color w:val="000000" w:themeColor="text1"/>
        </w:rPr>
      </w:pPr>
    </w:p>
    <w:p w14:paraId="788ED624" w14:textId="77777777" w:rsidR="000302DE" w:rsidRDefault="000302DE" w:rsidP="000302DE">
      <w:pPr>
        <w:pStyle w:val="Heading4"/>
      </w:pPr>
      <w:r>
        <w:t>This brings me to my second and final contention…</w:t>
      </w:r>
    </w:p>
    <w:p w14:paraId="20AD687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302DE"/>
    <w:rsid w:val="000029E3"/>
    <w:rsid w:val="000029E8"/>
    <w:rsid w:val="00004225"/>
    <w:rsid w:val="000066CA"/>
    <w:rsid w:val="00007264"/>
    <w:rsid w:val="000076A9"/>
    <w:rsid w:val="00014FAD"/>
    <w:rsid w:val="00015D2A"/>
    <w:rsid w:val="0002490B"/>
    <w:rsid w:val="00026465"/>
    <w:rsid w:val="00030204"/>
    <w:rsid w:val="000302DE"/>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7F03"/>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4678"/>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45B5"/>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1357"/>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185B"/>
    <w:rsid w:val="00C5172D"/>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57A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3877"/>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690DC8"/>
  <w14:defaultImageDpi w14:val="300"/>
  <w15:docId w15:val="{16750745-EFBB-9E46-8AF0-8858DB259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E3877"/>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DE387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E387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Foldover,Citation,no,Cha"/>
    <w:basedOn w:val="Normal"/>
    <w:next w:val="Normal"/>
    <w:link w:val="Heading3Char"/>
    <w:uiPriority w:val="9"/>
    <w:unhideWhenUsed/>
    <w:qFormat/>
    <w:rsid w:val="00DE3877"/>
    <w:pPr>
      <w:keepNext/>
      <w:keepLines/>
      <w:pageBreakBefore/>
      <w:spacing w:before="40" w:after="0"/>
      <w:jc w:val="center"/>
      <w:outlineLvl w:val="2"/>
    </w:pPr>
    <w:rPr>
      <w:rFonts w:eastAsiaTheme="majorEastAsia" w:cstheme="majorBidi"/>
      <w:b/>
      <w:bCs/>
      <w:sz w:val="36"/>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9"/>
    <w:unhideWhenUsed/>
    <w:qFormat/>
    <w:rsid w:val="00DE387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E387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E3877"/>
  </w:style>
  <w:style w:type="character" w:customStyle="1" w:styleId="Heading1Char">
    <w:name w:val="Heading 1 Char"/>
    <w:aliases w:val="Pocket Char"/>
    <w:basedOn w:val="DefaultParagraphFont"/>
    <w:link w:val="Heading1"/>
    <w:uiPriority w:val="9"/>
    <w:rsid w:val="00DE387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E3877"/>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
    <w:basedOn w:val="DefaultParagraphFont"/>
    <w:link w:val="Heading3"/>
    <w:uiPriority w:val="9"/>
    <w:rsid w:val="00DE3877"/>
    <w:rPr>
      <w:rFonts w:ascii="Calibri" w:eastAsiaTheme="majorEastAsia" w:hAnsi="Calibri" w:cstheme="majorBidi"/>
      <w:b/>
      <w:bCs/>
      <w:sz w:val="36"/>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DE3877"/>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DE3877"/>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DE3877"/>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20"/>
    <w:qFormat/>
    <w:rsid w:val="00DE3877"/>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DE3877"/>
    <w:rPr>
      <w:color w:val="auto"/>
      <w:u w:val="none"/>
    </w:rPr>
  </w:style>
  <w:style w:type="character" w:styleId="Hyperlink">
    <w:name w:val="Hyperlink"/>
    <w:aliases w:val="No Spacing Char,Card Format Char,ClearFormatting Char,Clear Char,DDI Tag Char,Tag Title Char,Tag and Cite Char,No Spacing31 Char,No Spacing22 Char,No Spacing41 Char,No Spacing6 Char,No Spacing7 Char,No Spacing8 Char,Dont u Char"/>
    <w:basedOn w:val="DefaultParagraphFont"/>
    <w:link w:val="NoSpacing"/>
    <w:uiPriority w:val="99"/>
    <w:unhideWhenUsed/>
    <w:rsid w:val="00DE3877"/>
    <w:rPr>
      <w:color w:val="auto"/>
      <w:u w:val="none"/>
    </w:rPr>
  </w:style>
  <w:style w:type="paragraph" w:styleId="DocumentMap">
    <w:name w:val="Document Map"/>
    <w:basedOn w:val="Normal"/>
    <w:link w:val="DocumentMapChar"/>
    <w:uiPriority w:val="99"/>
    <w:semiHidden/>
    <w:unhideWhenUsed/>
    <w:rsid w:val="00DE387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E3877"/>
    <w:rPr>
      <w:rFonts w:ascii="Lucida Grande" w:hAnsi="Lucida Grande" w:cs="Lucida Grande"/>
    </w:rPr>
  </w:style>
  <w:style w:type="paragraph" w:customStyle="1" w:styleId="textbold">
    <w:name w:val="text bold"/>
    <w:basedOn w:val="Normal"/>
    <w:link w:val="Emphasis"/>
    <w:uiPriority w:val="20"/>
    <w:qFormat/>
    <w:rsid w:val="000302DE"/>
    <w:pPr>
      <w:ind w:left="720"/>
      <w:jc w:val="both"/>
    </w:pPr>
    <w:rPr>
      <w:b/>
      <w:iCs/>
      <w:sz w:val="22"/>
      <w:u w:val="single"/>
    </w:rPr>
  </w:style>
  <w:style w:type="paragraph" w:styleId="NoSpacing">
    <w:name w:val="No Spacing"/>
    <w:aliases w:val="Card Format,ClearFormatting,Clear,DDI Tag,Tag Title,Tag and Cite,No Spacing31,No Spacing22,No Spacing41,No Spacing6,No Spacing7,No Spacing8,Dont u,No Spacing311,No Spacing111112,No Spacing51,No Spacing3,ca,Note Level 2,card,Card,tag"/>
    <w:basedOn w:val="Heading1"/>
    <w:link w:val="Hyperlink"/>
    <w:autoRedefine/>
    <w:uiPriority w:val="99"/>
    <w:qFormat/>
    <w:rsid w:val="000302D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711357"/>
    <w:pPr>
      <w:pBdr>
        <w:top w:val="single" w:sz="4" w:space="1" w:color="auto"/>
        <w:left w:val="single" w:sz="4" w:space="4" w:color="auto"/>
        <w:bottom w:val="single" w:sz="4" w:space="1" w:color="auto"/>
        <w:right w:val="single" w:sz="4" w:space="4" w:color="auto"/>
      </w:pBdr>
      <w:ind w:left="720"/>
      <w:jc w:val="both"/>
    </w:pPr>
    <w:rPr>
      <w:b/>
      <w:iCs/>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republicans-science.house.gov/sites/republicans.science.house.gov/files/documents/TheFutureofSpaceCommercializationFinal.pdf" TargetMode="External"/><Relationship Id="rId4" Type="http://schemas.openxmlformats.org/officeDocument/2006/relationships/customXml" Target="../customXml/item4.xml"/><Relationship Id="rId9" Type="http://schemas.openxmlformats.org/officeDocument/2006/relationships/hyperlink" Target="https://www.technologyreview.com/2018/10/19/139664/asteroid-mining-might-actually-be-better-for-the-environment/%5d//pranav//Ji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avidji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9</Pages>
  <Words>5392</Words>
  <Characters>30739</Characters>
  <Application>Microsoft Office Word</Application>
  <DocSecurity>0</DocSecurity>
  <Lines>256</Lines>
  <Paragraphs>72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36059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David Jia</cp:lastModifiedBy>
  <cp:revision>4</cp:revision>
  <dcterms:created xsi:type="dcterms:W3CDTF">2022-02-04T23:50:00Z</dcterms:created>
  <dcterms:modified xsi:type="dcterms:W3CDTF">2022-02-05T00:56:00Z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