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8EBEC" w14:textId="6FFE53B8" w:rsidR="001241CE" w:rsidRDefault="001241CE" w:rsidP="001241CE">
      <w:pPr>
        <w:pStyle w:val="Heading4"/>
        <w:rPr>
          <w:shd w:val="clear" w:color="auto" w:fill="FFFFFF"/>
          <w:lang w:eastAsia="zh-CN"/>
        </w:rPr>
      </w:pPr>
      <w:r>
        <w:rPr>
          <w:shd w:val="clear" w:color="auto" w:fill="FFFFFF"/>
          <w:lang w:eastAsia="zh-CN"/>
        </w:rPr>
        <w:t>The alt is unconditional, I can’t kick it.</w:t>
      </w:r>
      <w:r w:rsidR="00291F39">
        <w:rPr>
          <w:shd w:val="clear" w:color="auto" w:fill="FFFFFF"/>
          <w:lang w:eastAsia="zh-CN"/>
        </w:rPr>
        <w:t xml:space="preserve"> </w:t>
      </w:r>
    </w:p>
    <w:p w14:paraId="0B4FAE14" w14:textId="7A505B58" w:rsidR="00262598" w:rsidRDefault="00262598" w:rsidP="00CB5D9E">
      <w:pPr>
        <w:pStyle w:val="Heading3"/>
      </w:pPr>
      <w:r>
        <w:lastRenderedPageBreak/>
        <w:t>1</w:t>
      </w:r>
    </w:p>
    <w:p w14:paraId="473920C7" w14:textId="556DFF7F" w:rsidR="009E0422" w:rsidRDefault="009E0422" w:rsidP="009E0422">
      <w:pPr>
        <w:pStyle w:val="Heading4"/>
      </w:pPr>
      <w:r>
        <w:t xml:space="preserve">A. Interpretation: </w:t>
      </w:r>
      <w:r w:rsidR="002E29E3">
        <w:t>Debaters</w:t>
      </w:r>
      <w:r>
        <w:t xml:space="preserve"> must </w:t>
      </w:r>
      <w:r w:rsidR="002E29E3">
        <w:t>disclose the doc at least 15 minutes before</w:t>
      </w:r>
      <w:r w:rsidR="00ED2146">
        <w:t xml:space="preserve"> round</w:t>
      </w:r>
      <w:r w:rsidR="002E29E3">
        <w:t xml:space="preserve"> if it’s a new </w:t>
      </w:r>
      <w:proofErr w:type="spellStart"/>
      <w:r w:rsidR="002E29E3">
        <w:t>aff</w:t>
      </w:r>
      <w:proofErr w:type="spellEnd"/>
      <w:r w:rsidR="002E29E3">
        <w:t>.</w:t>
      </w:r>
    </w:p>
    <w:p w14:paraId="39172026" w14:textId="77777777" w:rsidR="009E0422" w:rsidRPr="009E0422" w:rsidRDefault="009E0422" w:rsidP="009E0422"/>
    <w:p w14:paraId="3CD737FB" w14:textId="0E4B71C4" w:rsidR="004B221A" w:rsidRDefault="004B221A" w:rsidP="004B221A">
      <w:pPr>
        <w:pStyle w:val="Heading4"/>
        <w:rPr>
          <w:rFonts w:cs="Calibri"/>
        </w:rPr>
      </w:pPr>
      <w:r w:rsidRPr="009A0BAF">
        <w:rPr>
          <w:rFonts w:cs="Calibri"/>
        </w:rPr>
        <w:lastRenderedPageBreak/>
        <w:t xml:space="preserve">Violation – </w:t>
      </w:r>
      <w:r>
        <w:rPr>
          <w:rFonts w:cs="Calibri"/>
        </w:rPr>
        <w:t xml:space="preserve">screenshots in the doc </w:t>
      </w:r>
    </w:p>
    <w:p w14:paraId="35B57B64" w14:textId="3A86A073" w:rsidR="004B221A" w:rsidRPr="004B221A" w:rsidRDefault="002E29E3" w:rsidP="004B221A">
      <w:r w:rsidRPr="002E29E3">
        <w:drawing>
          <wp:inline distT="0" distB="0" distL="0" distR="0" wp14:anchorId="59C61D7D" wp14:editId="2729C1E0">
            <wp:extent cx="5486400" cy="7508240"/>
            <wp:effectExtent l="0" t="0" r="0" b="0"/>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pic:nvPicPr>
                  <pic:blipFill>
                    <a:blip r:embed="rId9"/>
                    <a:stretch>
                      <a:fillRect/>
                    </a:stretch>
                  </pic:blipFill>
                  <pic:spPr>
                    <a:xfrm>
                      <a:off x="0" y="0"/>
                      <a:ext cx="5486400" cy="7508240"/>
                    </a:xfrm>
                    <a:prstGeom prst="rect">
                      <a:avLst/>
                    </a:prstGeom>
                  </pic:spPr>
                </pic:pic>
              </a:graphicData>
            </a:graphic>
          </wp:inline>
        </w:drawing>
      </w:r>
    </w:p>
    <w:p w14:paraId="6F32D8AF" w14:textId="7C755C65" w:rsidR="004B221A" w:rsidRPr="009A0BAF" w:rsidRDefault="002E29E3" w:rsidP="004B221A">
      <w:pPr>
        <w:pStyle w:val="Heading4"/>
        <w:rPr>
          <w:rFonts w:cs="Calibri"/>
        </w:rPr>
      </w:pPr>
      <w:r>
        <w:rPr>
          <w:rFonts w:cs="Calibri"/>
        </w:rPr>
        <w:lastRenderedPageBreak/>
        <w:t>1</w:t>
      </w:r>
      <w:r w:rsidR="004B221A">
        <w:rPr>
          <w:rFonts w:cs="Calibri"/>
        </w:rPr>
        <w:t>]</w:t>
      </w:r>
      <w:r w:rsidR="004B221A" w:rsidRPr="009A0BAF">
        <w:rPr>
          <w:rFonts w:cs="Calibri"/>
        </w:rPr>
        <w:t xml:space="preserve"> Evidence ethics – </w:t>
      </w:r>
      <w:r>
        <w:rPr>
          <w:rFonts w:cs="Calibri"/>
        </w:rPr>
        <w:t>having the doc</w:t>
      </w:r>
      <w:r w:rsidR="004B221A" w:rsidRPr="009A0BAF">
        <w:rPr>
          <w:rFonts w:cs="Calibri"/>
        </w:rPr>
        <w:t xml:space="preserve"> is the only way to verify </w:t>
      </w:r>
      <w:r w:rsidR="004B221A">
        <w:rPr>
          <w:rFonts w:cs="Calibri"/>
        </w:rPr>
        <w:t>pre-round</w:t>
      </w:r>
      <w:r w:rsidR="004B221A" w:rsidRPr="009A0BAF">
        <w:rPr>
          <w:rFonts w:cs="Calibri"/>
        </w:rPr>
        <w:t xml:space="preserve"> </w:t>
      </w:r>
      <w:proofErr w:type="gramStart"/>
      <w:r w:rsidR="004B221A" w:rsidRPr="009A0BAF">
        <w:rPr>
          <w:rFonts w:cs="Calibri"/>
        </w:rPr>
        <w:t>that cards</w:t>
      </w:r>
      <w:proofErr w:type="gramEnd"/>
      <w:r w:rsidR="004B221A" w:rsidRPr="009A0BAF">
        <w:rPr>
          <w:rFonts w:cs="Calibri"/>
        </w:rPr>
        <w:t xml:space="preserve"> aren’t miscut</w:t>
      </w:r>
      <w:r w:rsidR="004B221A">
        <w:rPr>
          <w:rFonts w:cs="Calibri"/>
        </w:rPr>
        <w:t xml:space="preserve"> or</w:t>
      </w:r>
      <w:r w:rsidR="004B221A" w:rsidRPr="009A0BAF">
        <w:rPr>
          <w:rFonts w:cs="Calibri"/>
        </w:rPr>
        <w:t xml:space="preserve"> highlighted or bracketed unethically. That’s a voter – maintaining ethical </w:t>
      </w:r>
      <w:proofErr w:type="spellStart"/>
      <w:r w:rsidR="004B221A" w:rsidRPr="009A0BAF">
        <w:rPr>
          <w:rFonts w:cs="Calibri"/>
        </w:rPr>
        <w:t>ev</w:t>
      </w:r>
      <w:proofErr w:type="spellEnd"/>
      <w:r w:rsidR="004B221A" w:rsidRPr="009A0BAF">
        <w:rPr>
          <w:rFonts w:cs="Calibri"/>
        </w:rPr>
        <w:t xml:space="preserve"> practices is key to being good academics and we should be able to verify you didn’t cheat</w:t>
      </w:r>
    </w:p>
    <w:p w14:paraId="0CAF9588" w14:textId="2C2F3ED8" w:rsidR="004B221A" w:rsidRDefault="002E29E3" w:rsidP="004B221A">
      <w:pPr>
        <w:pStyle w:val="Heading4"/>
        <w:rPr>
          <w:rFonts w:cs="Calibri"/>
        </w:rPr>
      </w:pPr>
      <w:r>
        <w:rPr>
          <w:rFonts w:cs="Calibri"/>
        </w:rPr>
        <w:t>2</w:t>
      </w:r>
      <w:r w:rsidR="004B221A">
        <w:rPr>
          <w:rFonts w:cs="Calibri"/>
        </w:rPr>
        <w:t>]</w:t>
      </w:r>
      <w:r w:rsidR="004B221A" w:rsidRPr="009A0BAF">
        <w:rPr>
          <w:rFonts w:cs="Calibri"/>
        </w:rPr>
        <w:t xml:space="preserve"> Depth of clash – </w:t>
      </w:r>
      <w:r w:rsidR="004B221A">
        <w:rPr>
          <w:rFonts w:cs="Calibri"/>
        </w:rPr>
        <w:t>it</w:t>
      </w:r>
      <w:r w:rsidR="004B221A" w:rsidRPr="009A0BAF">
        <w:rPr>
          <w:rFonts w:cs="Calibri"/>
        </w:rPr>
        <w:t xml:space="preserve"> allows debaters to </w:t>
      </w:r>
      <w:r w:rsidR="004B221A">
        <w:rPr>
          <w:rFonts w:cs="Calibri"/>
        </w:rPr>
        <w:t xml:space="preserve">have </w:t>
      </w:r>
      <w:r w:rsidR="004B221A" w:rsidRPr="009A0BAF">
        <w:rPr>
          <w:rFonts w:cs="Calibri"/>
        </w:rPr>
        <w:t xml:space="preserve">nuanced </w:t>
      </w:r>
      <w:r w:rsidR="004B221A">
        <w:rPr>
          <w:rFonts w:cs="Calibri"/>
        </w:rPr>
        <w:t xml:space="preserve">researched </w:t>
      </w:r>
      <w:r w:rsidR="004B221A" w:rsidRPr="009A0BAF">
        <w:rPr>
          <w:rFonts w:cs="Calibri"/>
        </w:rPr>
        <w:t xml:space="preserve">objections to their </w:t>
      </w:r>
      <w:proofErr w:type="gramStart"/>
      <w:r w:rsidR="004B221A" w:rsidRPr="009A0BAF">
        <w:rPr>
          <w:rFonts w:cs="Calibri"/>
        </w:rPr>
        <w:t>opponents</w:t>
      </w:r>
      <w:proofErr w:type="gramEnd"/>
      <w:r w:rsidR="004B221A" w:rsidRPr="009A0BAF">
        <w:rPr>
          <w:rFonts w:cs="Calibri"/>
        </w:rPr>
        <w:t xml:space="preserve"> evidence before the round at a much faster rate, which leads to </w:t>
      </w:r>
      <w:r w:rsidR="004B221A">
        <w:rPr>
          <w:rFonts w:cs="Calibri"/>
        </w:rPr>
        <w:t xml:space="preserve">higher </w:t>
      </w:r>
      <w:r w:rsidR="004B221A" w:rsidRPr="009A0BAF">
        <w:rPr>
          <w:rFonts w:cs="Calibri"/>
        </w:rPr>
        <w:t xml:space="preserve">quality </w:t>
      </w:r>
      <w:proofErr w:type="spellStart"/>
      <w:r w:rsidR="004B221A">
        <w:rPr>
          <w:rFonts w:cs="Calibri"/>
        </w:rPr>
        <w:t>ev</w:t>
      </w:r>
      <w:proofErr w:type="spellEnd"/>
      <w:r w:rsidR="004B221A">
        <w:rPr>
          <w:rFonts w:cs="Calibri"/>
        </w:rPr>
        <w:t xml:space="preserve"> </w:t>
      </w:r>
      <w:r w:rsidR="004B221A" w:rsidRPr="009A0BAF">
        <w:rPr>
          <w:rFonts w:cs="Calibri"/>
        </w:rPr>
        <w:t xml:space="preserve">comparison – outweighs </w:t>
      </w:r>
      <w:r w:rsidR="004B221A">
        <w:rPr>
          <w:rFonts w:cs="Calibri"/>
        </w:rPr>
        <w:t xml:space="preserve">cause </w:t>
      </w:r>
      <w:r w:rsidR="004B221A" w:rsidRPr="009A0BAF">
        <w:rPr>
          <w:rFonts w:cs="Calibri"/>
        </w:rPr>
        <w:t>thinking on your feet is NUQ but the best quality responses come from full access to a case.</w:t>
      </w:r>
    </w:p>
    <w:p w14:paraId="2B8A9FBD" w14:textId="6B555A3E" w:rsidR="002E29E3" w:rsidRPr="002E29E3" w:rsidRDefault="002E29E3" w:rsidP="002E29E3">
      <w:pPr>
        <w:pStyle w:val="Heading4"/>
      </w:pPr>
      <w:r>
        <w:t xml:space="preserve">3] Strat skew – it makes it so that </w:t>
      </w:r>
      <w:proofErr w:type="spellStart"/>
      <w:r>
        <w:t>its</w:t>
      </w:r>
      <w:proofErr w:type="spellEnd"/>
      <w:r>
        <w:t xml:space="preserve"> possible to negate since you can run any range of unpredictable </w:t>
      </w:r>
      <w:proofErr w:type="spellStart"/>
      <w:r>
        <w:t>acs</w:t>
      </w:r>
      <w:proofErr w:type="spellEnd"/>
      <w:r>
        <w:t xml:space="preserve"> – its key to stopping hidden tricks that </w:t>
      </w:r>
      <w:proofErr w:type="spellStart"/>
      <w:r>
        <w:t>disablity</w:t>
      </w:r>
      <w:proofErr w:type="spellEnd"/>
      <w:r>
        <w:t xml:space="preserve"> can’t always catch since there’s no way for us to verify preround, that proves the ablism and is an independent link into the k.</w:t>
      </w:r>
    </w:p>
    <w:p w14:paraId="569FA417" w14:textId="77777777" w:rsidR="002E29E3" w:rsidRPr="002E29E3" w:rsidRDefault="002E29E3" w:rsidP="002E29E3"/>
    <w:p w14:paraId="77CD2565" w14:textId="3B3FC819" w:rsidR="004B221A" w:rsidRPr="004B221A" w:rsidRDefault="004B221A" w:rsidP="004B221A">
      <w:r>
        <w:t xml:space="preserve">Fairness is a voter – debates a </w:t>
      </w:r>
      <w:proofErr w:type="spellStart"/>
      <w:r>
        <w:t>comeptitive</w:t>
      </w:r>
      <w:proofErr w:type="spellEnd"/>
      <w:r>
        <w:t xml:space="preserve"> activity that requires objective </w:t>
      </w:r>
      <w:proofErr w:type="spellStart"/>
      <w:r>
        <w:t>evaluaation</w:t>
      </w:r>
      <w:proofErr w:type="spellEnd"/>
      <w:r>
        <w:t xml:space="preserve">, everything collapses, education since it’s the only portable impact, no </w:t>
      </w:r>
      <w:proofErr w:type="spellStart"/>
      <w:r>
        <w:t>rvis</w:t>
      </w:r>
      <w:proofErr w:type="spellEnd"/>
      <w:r>
        <w:t xml:space="preserve">, illogical shouldn’t win for being fair, 2. </w:t>
      </w:r>
      <w:proofErr w:type="spellStart"/>
      <w:r>
        <w:t>Youll</w:t>
      </w:r>
      <w:proofErr w:type="spellEnd"/>
      <w:r>
        <w:t xml:space="preserve"> just bait theory and prep out so no norm setting, chilling effect, </w:t>
      </w:r>
      <w:proofErr w:type="spellStart"/>
      <w:r>
        <w:t>debators</w:t>
      </w:r>
      <w:proofErr w:type="spellEnd"/>
      <w:r>
        <w:t xml:space="preserve"> will be scared to run theory in fear of abuse, competing </w:t>
      </w:r>
      <w:proofErr w:type="spellStart"/>
      <w:r>
        <w:t>interps</w:t>
      </w:r>
      <w:proofErr w:type="spellEnd"/>
      <w:r>
        <w:t>, reasonability is arbitrary and a race to the bottom</w:t>
      </w:r>
    </w:p>
    <w:p w14:paraId="05A47A4B" w14:textId="60DA287B" w:rsidR="00CB5D9E" w:rsidRDefault="00262598" w:rsidP="00CB5D9E">
      <w:pPr>
        <w:pStyle w:val="Heading3"/>
      </w:pPr>
      <w:r>
        <w:lastRenderedPageBreak/>
        <w:t>2</w:t>
      </w:r>
    </w:p>
    <w:p w14:paraId="37FA7451" w14:textId="77777777" w:rsidR="00CB5D9E" w:rsidRPr="00AE3F77" w:rsidRDefault="00CB5D9E" w:rsidP="00CB5D9E">
      <w:pPr>
        <w:pStyle w:val="Heading4"/>
        <w:rPr>
          <w:rFonts w:cs="Times New Roman"/>
          <w:color w:val="000000" w:themeColor="text1"/>
        </w:rPr>
      </w:pPr>
      <w:r>
        <w:rPr>
          <w:rFonts w:cs="Calibri"/>
          <w:color w:val="000000" w:themeColor="text1"/>
        </w:rPr>
        <w:t xml:space="preserve">Ableism is seeded in a process constitutive of the disability drive – composing of primary pity, when one witnesses a fall of the ego and a recognition of the ability status as temporary, and secondary pity, which describes the egos attempt to overcompensate </w:t>
      </w:r>
      <w:r w:rsidRPr="009802CC">
        <w:rPr>
          <w:rFonts w:cs="Times New Roman"/>
          <w:color w:val="000000" w:themeColor="text1"/>
        </w:rPr>
        <w:t xml:space="preserve">necessitating disabled </w:t>
      </w:r>
      <w:r>
        <w:rPr>
          <w:rFonts w:cs="Times New Roman"/>
          <w:color w:val="000000" w:themeColor="text1"/>
        </w:rPr>
        <w:t>violence</w:t>
      </w:r>
      <w:r w:rsidRPr="009802CC">
        <w:rPr>
          <w:rFonts w:cs="Times New Roman"/>
          <w:color w:val="000000" w:themeColor="text1"/>
        </w:rPr>
        <w:t>.</w:t>
      </w:r>
    </w:p>
    <w:p w14:paraId="1E4D1ECB" w14:textId="77777777" w:rsidR="00CB5D9E" w:rsidRPr="006948C8" w:rsidRDefault="00CB5D9E" w:rsidP="00CB5D9E">
      <w:pPr>
        <w:spacing w:after="0" w:line="240" w:lineRule="auto"/>
        <w:rPr>
          <w:color w:val="000000" w:themeColor="text1"/>
          <w:szCs w:val="16"/>
        </w:rPr>
      </w:pPr>
      <w:proofErr w:type="spellStart"/>
      <w:r w:rsidRPr="006948C8">
        <w:rPr>
          <w:b/>
          <w:bCs/>
          <w:color w:val="000000" w:themeColor="text1"/>
          <w:sz w:val="26"/>
          <w:szCs w:val="26"/>
        </w:rPr>
        <w:t>Mollow</w:t>
      </w:r>
      <w:proofErr w:type="spellEnd"/>
      <w:r w:rsidRPr="006948C8">
        <w:rPr>
          <w:b/>
          <w:bCs/>
          <w:color w:val="000000" w:themeColor="text1"/>
          <w:sz w:val="26"/>
          <w:szCs w:val="26"/>
        </w:rPr>
        <w:t xml:space="preserve"> 15</w:t>
      </w:r>
      <w:r w:rsidRPr="006948C8">
        <w:rPr>
          <w:color w:val="000000" w:themeColor="text1"/>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Cs w:val="16"/>
        </w:rPr>
        <w:t>Langan</w:t>
      </w:r>
      <w:proofErr w:type="spellEnd"/>
      <w:r w:rsidRPr="006948C8">
        <w:rPr>
          <w:color w:val="000000" w:themeColor="text1"/>
          <w:szCs w:val="16"/>
        </w:rPr>
        <w:t xml:space="preserve"> Professor Melinda Y. Chen Spring 2015 </w:t>
      </w:r>
      <w:hyperlink r:id="rId10" w:history="1">
        <w:r w:rsidRPr="006948C8">
          <w:rPr>
            <w:rStyle w:val="Hyperlink"/>
            <w:color w:val="000000" w:themeColor="text1"/>
            <w:szCs w:val="16"/>
          </w:rPr>
          <w:t>https://digitalassets.lib.berkeley.edu/etd/ucb/text/Mollow_berkeley_0028E_15181.pdf</w:t>
        </w:r>
      </w:hyperlink>
      <w:r w:rsidRPr="006948C8">
        <w:rPr>
          <w:color w:val="000000" w:themeColor="text1"/>
          <w:szCs w:val="16"/>
        </w:rPr>
        <w:t xml:space="preserve"> </w:t>
      </w:r>
      <w:r>
        <w:rPr>
          <w:color w:val="000000" w:themeColor="text1"/>
          <w:szCs w:val="16"/>
        </w:rPr>
        <w:t>//Jia</w:t>
      </w:r>
    </w:p>
    <w:p w14:paraId="0FA323A5" w14:textId="77777777" w:rsidR="00CB5D9E" w:rsidRPr="006948C8" w:rsidRDefault="00CB5D9E" w:rsidP="00CB5D9E">
      <w:pPr>
        <w:rPr>
          <w:color w:val="000000" w:themeColor="text1"/>
          <w:sz w:val="14"/>
        </w:rPr>
      </w:pPr>
      <w:r w:rsidRPr="006948C8">
        <w:rPr>
          <w:color w:val="000000" w:themeColor="text1"/>
          <w:sz w:val="14"/>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w:t>
      </w:r>
      <w:r w:rsidRPr="006948C8">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6948C8">
        <w:rPr>
          <w:color w:val="000000" w:themeColor="text1"/>
          <w:sz w:val="14"/>
        </w:rPr>
        <w:t xml:space="preserve">121 </w:t>
      </w:r>
      <w:r w:rsidRPr="00B60288">
        <w:rPr>
          <w:rStyle w:val="Emphasis"/>
          <w:color w:val="000000" w:themeColor="text1"/>
          <w:highlight w:val="green"/>
        </w:rPr>
        <w:t xml:space="preserve">Primary pity </w:t>
      </w:r>
      <w:r w:rsidRPr="00AE3F77">
        <w:rPr>
          <w:rStyle w:val="Emphasis"/>
          <w:color w:val="000000" w:themeColor="text1"/>
        </w:rPr>
        <w:t>arises</w:t>
      </w:r>
      <w:r w:rsidRPr="00B60288">
        <w:rPr>
          <w:rStyle w:val="Emphasis"/>
          <w:color w:val="000000" w:themeColor="text1"/>
          <w:highlight w:val="green"/>
        </w:rPr>
        <w:t xml:space="preserve"> when one witnesses </w:t>
      </w:r>
      <w:r w:rsidRPr="00AE3F77">
        <w:rPr>
          <w:rStyle w:val="Emphasis"/>
          <w:color w:val="000000" w:themeColor="text1"/>
        </w:rPr>
        <w:t>a fall of the self,</w:t>
      </w:r>
      <w:r w:rsidRPr="006948C8">
        <w:rPr>
          <w:rStyle w:val="Emphasis"/>
          <w:color w:val="000000" w:themeColor="text1"/>
        </w:rPr>
        <w:t xml:space="preserve"> </w:t>
      </w:r>
      <w:r w:rsidRPr="00AE3F77">
        <w:rPr>
          <w:rStyle w:val="Emphasis"/>
          <w:color w:val="000000" w:themeColor="text1"/>
          <w:highlight w:val="green"/>
        </w:rPr>
        <w:t>a collapse of the ego</w:t>
      </w:r>
      <w:r w:rsidRPr="006948C8">
        <w:rPr>
          <w:rStyle w:val="Emphasis"/>
          <w:color w:val="000000" w:themeColor="text1"/>
        </w:rPr>
        <w:t xml:space="preserve">; such </w:t>
      </w:r>
      <w:r w:rsidRPr="00086C91">
        <w:rPr>
          <w:rStyle w:val="Emphasis"/>
          <w:color w:val="000000" w:themeColor="text1"/>
        </w:rPr>
        <w:t xml:space="preserve">falling is at </w:t>
      </w:r>
      <w:r w:rsidRPr="00AE3F77">
        <w:rPr>
          <w:rStyle w:val="Emphasis"/>
          <w:color w:val="000000" w:themeColor="text1"/>
        </w:rPr>
        <w:t>once painful and pleasurable to observe</w:t>
      </w:r>
      <w:r w:rsidRPr="006948C8">
        <w:rPr>
          <w:rStyle w:val="Emphasis"/>
          <w:color w:val="000000" w:themeColor="text1"/>
        </w:rPr>
        <w:t xml:space="preserve">. In other words, primary pity could be described as a vicarious experience of the tragedy of disability. A great deal of the pain and pleasure of primary pity </w:t>
      </w:r>
      <w:r w:rsidRPr="00086C91">
        <w:rPr>
          <w:rStyle w:val="Emphasis"/>
          <w:color w:val="000000" w:themeColor="text1"/>
        </w:rPr>
        <w:t>center on questions about what, or who, this fallen self is</w:t>
      </w:r>
      <w:r w:rsidRPr="00086C91">
        <w:rPr>
          <w:color w:val="000000" w:themeColor="text1"/>
          <w:sz w:val="14"/>
        </w:rPr>
        <w:t xml:space="preserve">. When most people think about pity, we refer to an affect in which, to adopt Edelman’s phrase, </w:t>
      </w:r>
      <w:r w:rsidRPr="00086C91">
        <w:rPr>
          <w:rStyle w:val="Emphasis"/>
          <w:color w:val="000000" w:themeColor="text1"/>
        </w:rPr>
        <w:t>we purport to “feel for the other.”</w:t>
      </w:r>
      <w:r w:rsidRPr="00086C91">
        <w:rPr>
          <w:color w:val="000000" w:themeColor="text1"/>
          <w:sz w:val="14"/>
        </w:rPr>
        <w:t xml:space="preserve"> But as with primary narcissism, in which the self has not yet been</w:t>
      </w:r>
      <w:r w:rsidRPr="006948C8">
        <w:rPr>
          <w:color w:val="000000" w:themeColor="text1"/>
          <w:sz w:val="14"/>
        </w:rPr>
        <w:t xml:space="preserve"> constituted, and therefore cannot be said to </w:t>
      </w:r>
      <w:proofErr w:type="gramStart"/>
      <w:r w:rsidRPr="006948C8">
        <w:rPr>
          <w:color w:val="000000" w:themeColor="text1"/>
          <w:sz w:val="14"/>
        </w:rPr>
        <w:t>enter into</w:t>
      </w:r>
      <w:proofErr w:type="gramEnd"/>
      <w:r w:rsidRPr="006948C8">
        <w:rPr>
          <w:color w:val="000000" w:themeColor="text1"/>
          <w:sz w:val="14"/>
        </w:rPr>
        <w:t xml:space="preserve"> intersubjective relations with an “other,” </w:t>
      </w:r>
      <w:r w:rsidRPr="006948C8">
        <w:rPr>
          <w:rStyle w:val="Emphasis"/>
          <w:color w:val="000000" w:themeColor="text1"/>
        </w:rPr>
        <w:t xml:space="preserve">primary </w:t>
      </w:r>
      <w:r w:rsidRPr="00AE3F77">
        <w:rPr>
          <w:rStyle w:val="Emphasis"/>
          <w:color w:val="000000" w:themeColor="text1"/>
        </w:rPr>
        <w:t>pity entails a mixing up of self and other such that the ego, in becoming permeable to pain that may properly belong to “someone else,” is profoundly threatened in its integrity</w:t>
      </w:r>
      <w:r w:rsidRPr="00AE3F77">
        <w:rPr>
          <w:color w:val="000000" w:themeColor="text1"/>
          <w:sz w:val="14"/>
        </w:rPr>
        <w:t xml:space="preserve">. Primary pity is that intense pain-pleasure complex that is provoked by the image of a suffering other who, it seems momentarily, both is and is not </w:t>
      </w:r>
      <w:proofErr w:type="gramStart"/>
      <w:r w:rsidRPr="00AE3F77">
        <w:rPr>
          <w:color w:val="000000" w:themeColor="text1"/>
          <w:sz w:val="14"/>
        </w:rPr>
        <w:t>one’s self</w:t>
      </w:r>
      <w:proofErr w:type="gramEnd"/>
      <w:r w:rsidRPr="00AE3F77">
        <w:rPr>
          <w:color w:val="000000" w:themeColor="text1"/>
          <w:sz w:val="14"/>
        </w:rPr>
        <w:t xml:space="preserve">. </w:t>
      </w:r>
      <w:r w:rsidRPr="00AE3F77">
        <w:rPr>
          <w:rStyle w:val="Emphasis"/>
          <w:color w:val="000000" w:themeColor="text1"/>
        </w:rPr>
        <w:t xml:space="preserve">This affective response can feel unbearable, as seen in </w:t>
      </w:r>
      <w:proofErr w:type="spellStart"/>
      <w:r w:rsidRPr="00AE3F77">
        <w:rPr>
          <w:rStyle w:val="Emphasis"/>
          <w:color w:val="000000" w:themeColor="text1"/>
        </w:rPr>
        <w:t>Siebers’s</w:t>
      </w:r>
      <w:proofErr w:type="spellEnd"/>
      <w:r w:rsidRPr="00AE3F77">
        <w:rPr>
          <w:rStyle w:val="Emphasis"/>
          <w:color w:val="000000" w:themeColor="text1"/>
        </w:rPr>
        <w:t xml:space="preserve"> formulation: one “cannot bear to look…but also cannot bear not to look.”</w:t>
      </w:r>
      <w:r w:rsidRPr="006948C8">
        <w:rPr>
          <w:rStyle w:val="Emphasis"/>
          <w:color w:val="000000" w:themeColor="text1"/>
        </w:rPr>
        <w:t xml:space="preserve"> </w:t>
      </w:r>
      <w:r w:rsidRPr="00B60288">
        <w:rPr>
          <w:rStyle w:val="Emphasis"/>
          <w:color w:val="000000" w:themeColor="text1"/>
          <w:highlight w:val="green"/>
        </w:rPr>
        <w:t>Primary pity</w:t>
      </w:r>
      <w:r w:rsidRPr="006948C8">
        <w:rPr>
          <w:rStyle w:val="Emphasis"/>
          <w:color w:val="000000" w:themeColor="text1"/>
        </w:rPr>
        <w:t xml:space="preserve"> is difficult to bear because it </w:t>
      </w:r>
      <w:r w:rsidRPr="00B60288">
        <w:rPr>
          <w:rStyle w:val="Emphasis"/>
          <w:color w:val="000000" w:themeColor="text1"/>
          <w:highlight w:val="green"/>
        </w:rPr>
        <w:t>involves a drive toward disability</w:t>
      </w:r>
      <w:r w:rsidRPr="006948C8">
        <w:rPr>
          <w:rStyle w:val="Emphasis"/>
          <w:color w:val="000000" w:themeColor="text1"/>
        </w:rPr>
        <w:t xml:space="preserve"> (one cannot bear not to look), which </w:t>
      </w:r>
      <w:r w:rsidRPr="00B60288">
        <w:rPr>
          <w:rStyle w:val="Emphasis"/>
          <w:color w:val="000000" w:themeColor="text1"/>
          <w:highlight w:val="green"/>
        </w:rPr>
        <w:t>menaces</w:t>
      </w:r>
      <w:r w:rsidRPr="006948C8">
        <w:rPr>
          <w:rStyle w:val="Emphasis"/>
          <w:color w:val="000000" w:themeColor="text1"/>
        </w:rPr>
        <w:t xml:space="preserve"> the </w:t>
      </w:r>
      <w:r w:rsidRPr="00B60288">
        <w:rPr>
          <w:rStyle w:val="Emphasis"/>
          <w:color w:val="000000" w:themeColor="text1"/>
          <w:highlight w:val="green"/>
        </w:rPr>
        <w:t>ego’s</w:t>
      </w:r>
      <w:r w:rsidRPr="006948C8">
        <w:rPr>
          <w:rStyle w:val="Emphasis"/>
          <w:color w:val="000000" w:themeColor="text1"/>
        </w:rPr>
        <w:t xml:space="preserve"> </w:t>
      </w:r>
      <w:r w:rsidRPr="00B60288">
        <w:rPr>
          <w:rStyle w:val="Emphasis"/>
          <w:color w:val="000000" w:themeColor="text1"/>
          <w:highlight w:val="green"/>
        </w:rPr>
        <w:t>investments</w:t>
      </w:r>
      <w:r w:rsidRPr="006948C8">
        <w:rPr>
          <w:rStyle w:val="Emphasis"/>
          <w:color w:val="000000" w:themeColor="text1"/>
        </w:rPr>
        <w:t xml:space="preserve"> in health, pleasure, and control—because to </w:t>
      </w:r>
      <w:r w:rsidRPr="00B60288">
        <w:rPr>
          <w:rStyle w:val="Emphasis"/>
          <w:color w:val="000000" w:themeColor="text1"/>
          <w:highlight w:val="green"/>
        </w:rPr>
        <w:t>contemplate</w:t>
      </w:r>
      <w:r w:rsidRPr="006948C8">
        <w:rPr>
          <w:rStyle w:val="Emphasis"/>
          <w:color w:val="000000" w:themeColor="text1"/>
        </w:rPr>
        <w:t xml:space="preserve"> another person’s suffering is to confront the question, “</w:t>
      </w:r>
      <w:r w:rsidRPr="00B60288">
        <w:rPr>
          <w:rStyle w:val="Emphasis"/>
          <w:color w:val="000000" w:themeColor="text1"/>
          <w:highlight w:val="green"/>
        </w:rPr>
        <w:t>Could this happen to me</w:t>
      </w:r>
      <w:r w:rsidRPr="006948C8">
        <w:rPr>
          <w:rStyle w:val="Emphasis"/>
          <w:color w:val="000000" w:themeColor="text1"/>
        </w:rPr>
        <w:t>?”</w:t>
      </w:r>
      <w:r w:rsidRPr="006948C8">
        <w:rPr>
          <w:color w:val="000000" w:themeColor="text1"/>
          <w:sz w:val="14"/>
        </w:rPr>
        <w:t xml:space="preserve"> Such a prospect, although frightening, may also be compelling; in this way, primary pity replicates the self-rupturing aspects of sexuality. Indeed, the </w:t>
      </w:r>
      <w:proofErr w:type="spellStart"/>
      <w:r w:rsidRPr="006948C8">
        <w:rPr>
          <w:color w:val="000000" w:themeColor="text1"/>
          <w:sz w:val="14"/>
        </w:rPr>
        <w:t>unbearability</w:t>
      </w:r>
      <w:proofErr w:type="spellEnd"/>
      <w:r w:rsidRPr="006948C8">
        <w:rPr>
          <w:color w:val="000000" w:themeColor="text1"/>
          <w:sz w:val="14"/>
        </w:rPr>
        <w:t xml:space="preserve"> of primary pity reflects its </w:t>
      </w:r>
      <w:proofErr w:type="spellStart"/>
      <w:r w:rsidRPr="006948C8">
        <w:rPr>
          <w:color w:val="000000" w:themeColor="text1"/>
          <w:sz w:val="14"/>
        </w:rPr>
        <w:t>coextensiveness</w:t>
      </w:r>
      <w:proofErr w:type="spellEnd"/>
      <w:r w:rsidRPr="006948C8">
        <w:rPr>
          <w:color w:val="000000" w:themeColor="text1"/>
          <w:sz w:val="14"/>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6948C8">
        <w:rPr>
          <w:color w:val="000000" w:themeColor="text1"/>
          <w:sz w:val="14"/>
        </w:rPr>
        <w:t>Bersani</w:t>
      </w:r>
      <w:proofErr w:type="spellEnd"/>
      <w:r w:rsidRPr="006948C8">
        <w:rPr>
          <w:color w:val="000000" w:themeColor="text1"/>
          <w:sz w:val="14"/>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6948C8">
        <w:rPr>
          <w:color w:val="000000" w:themeColor="text1"/>
          <w:sz w:val="14"/>
        </w:rPr>
        <w:t>self, because</w:t>
      </w:r>
      <w:proofErr w:type="gramEnd"/>
      <w:r w:rsidRPr="006948C8">
        <w:rPr>
          <w:color w:val="000000" w:themeColor="text1"/>
          <w:sz w:val="14"/>
        </w:rPr>
        <w:t xml:space="preserve"> it entails a fascination with the fantasy of a self in a state of disintegration or disablement. </w:t>
      </w:r>
      <w:r w:rsidRPr="006948C8">
        <w:rPr>
          <w:rStyle w:val="Emphasis"/>
          <w:color w:val="000000" w:themeColor="text1"/>
        </w:rPr>
        <w:t xml:space="preserve">Secondary pity is something else, although it cannot wholly be differentiated from primary pity. </w:t>
      </w:r>
      <w:r w:rsidRPr="00B60288">
        <w:rPr>
          <w:rStyle w:val="Emphasis"/>
          <w:color w:val="000000" w:themeColor="text1"/>
          <w:highlight w:val="green"/>
        </w:rPr>
        <w:t xml:space="preserve">Secondary pity attempts to heal </w:t>
      </w:r>
      <w:r w:rsidRPr="00AE3F77">
        <w:rPr>
          <w:rStyle w:val="Emphasis"/>
          <w:color w:val="000000" w:themeColor="text1"/>
        </w:rPr>
        <w:t>primary pity’s self</w:t>
      </w:r>
      <w:r w:rsidRPr="006948C8">
        <w:rPr>
          <w:rStyle w:val="Emphasis"/>
          <w:color w:val="000000" w:themeColor="text1"/>
        </w:rPr>
        <w:t>-</w:t>
      </w:r>
      <w:r w:rsidRPr="00086C91">
        <w:rPr>
          <w:rStyle w:val="Emphasis"/>
          <w:color w:val="000000" w:themeColor="text1"/>
        </w:rPr>
        <w:t xml:space="preserve">rupturing effects </w:t>
      </w:r>
      <w:r w:rsidRPr="00B60288">
        <w:rPr>
          <w:rStyle w:val="Emphasis"/>
          <w:color w:val="000000" w:themeColor="text1"/>
          <w:highlight w:val="green"/>
        </w:rPr>
        <w:t>by converting</w:t>
      </w:r>
      <w:r w:rsidRPr="006948C8">
        <w:rPr>
          <w:rStyle w:val="Emphasis"/>
          <w:color w:val="000000" w:themeColor="text1"/>
        </w:rPr>
        <w:t xml:space="preserve"> </w:t>
      </w:r>
      <w:r w:rsidRPr="00B60288">
        <w:rPr>
          <w:rStyle w:val="Emphasis"/>
          <w:color w:val="000000" w:themeColor="text1"/>
          <w:highlight w:val="green"/>
        </w:rPr>
        <w:t>primary</w:t>
      </w:r>
      <w:r w:rsidRPr="006948C8">
        <w:rPr>
          <w:rStyle w:val="Emphasis"/>
          <w:color w:val="000000" w:themeColor="text1"/>
        </w:rPr>
        <w:t xml:space="preserve"> pity in</w:t>
      </w:r>
      <w:r w:rsidRPr="00B60288">
        <w:rPr>
          <w:rStyle w:val="Emphasis"/>
          <w:color w:val="000000" w:themeColor="text1"/>
          <w:highlight w:val="green"/>
        </w:rPr>
        <w:t>to</w:t>
      </w:r>
      <w:r w:rsidRPr="006948C8">
        <w:rPr>
          <w:rStyle w:val="Emphasis"/>
          <w:color w:val="000000" w:themeColor="text1"/>
        </w:rPr>
        <w:t xml:space="preserve"> a feeling that is </w:t>
      </w:r>
      <w:r w:rsidRPr="00B60288">
        <w:rPr>
          <w:rStyle w:val="Emphasis"/>
          <w:color w:val="000000" w:themeColor="text1"/>
          <w:highlight w:val="green"/>
        </w:rPr>
        <w:t>bearable</w:t>
      </w:r>
      <w:r w:rsidRPr="006948C8">
        <w:rPr>
          <w:rStyle w:val="Emphasis"/>
          <w:color w:val="000000" w:themeColor="text1"/>
        </w:rPr>
        <w:t xml:space="preserve">. As with secondary narcissism, secondary pity </w:t>
      </w:r>
      <w:r w:rsidRPr="00D47BF7">
        <w:rPr>
          <w:rStyle w:val="Emphasis"/>
          <w:color w:val="000000" w:themeColor="text1"/>
        </w:rPr>
        <w:t>involves both an attempt to get back to</w:t>
      </w:r>
      <w:r w:rsidRPr="006948C8">
        <w:rPr>
          <w:rStyle w:val="Emphasis"/>
          <w:color w:val="000000" w:themeColor="text1"/>
        </w:rPr>
        <w:t xml:space="preserve"> that </w:t>
      </w:r>
      <w:r w:rsidRPr="00D47BF7">
        <w:rPr>
          <w:rStyle w:val="Emphasis"/>
          <w:color w:val="000000" w:themeColor="text1"/>
        </w:rPr>
        <w:t>ego-shattering state of</w:t>
      </w:r>
      <w:r w:rsidRPr="006948C8">
        <w:rPr>
          <w:rStyle w:val="Emphasis"/>
          <w:color w:val="000000" w:themeColor="text1"/>
        </w:rPr>
        <w:t xml:space="preserve"> painfully </w:t>
      </w:r>
      <w:r w:rsidRPr="00D47BF7">
        <w:rPr>
          <w:rStyle w:val="Emphasis"/>
          <w:color w:val="000000" w:themeColor="text1"/>
        </w:rPr>
        <w:t>pleasurable primary pity</w:t>
      </w:r>
      <w:r w:rsidRPr="006948C8">
        <w:rPr>
          <w:rStyle w:val="Emphasis"/>
          <w:color w:val="000000" w:themeColor="text1"/>
        </w:rPr>
        <w:t xml:space="preserve">, </w:t>
      </w:r>
      <w:r w:rsidRPr="00D47BF7">
        <w:rPr>
          <w:rStyle w:val="Emphasis"/>
          <w:color w:val="000000" w:themeColor="text1"/>
        </w:rPr>
        <w:t>and</w:t>
      </w:r>
      <w:r w:rsidRPr="006948C8">
        <w:rPr>
          <w:rStyle w:val="Emphasis"/>
          <w:color w:val="000000" w:themeColor="text1"/>
        </w:rPr>
        <w:t xml:space="preserve"> at the same time to </w:t>
      </w:r>
      <w:r w:rsidRPr="00B60288">
        <w:rPr>
          <w:rStyle w:val="Emphasis"/>
          <w:color w:val="000000" w:themeColor="text1"/>
          <w:highlight w:val="green"/>
        </w:rPr>
        <w:t>defend against that threat to the ego</w:t>
      </w:r>
      <w:r w:rsidRPr="006948C8">
        <w:rPr>
          <w:rStyle w:val="Emphasis"/>
          <w:color w:val="000000" w:themeColor="text1"/>
        </w:rPr>
        <w:t xml:space="preserve"> by aggrandizing oneself at </w:t>
      </w:r>
      <w:r w:rsidRPr="00D47BF7">
        <w:rPr>
          <w:rStyle w:val="Emphasis"/>
          <w:color w:val="000000" w:themeColor="text1"/>
        </w:rPr>
        <w:t>someone else’s expense</w:t>
      </w:r>
      <w:r w:rsidRPr="006948C8">
        <w:rPr>
          <w:rStyle w:val="Emphasis"/>
          <w:color w:val="000000" w:themeColor="text1"/>
        </w:rPr>
        <w:t>. Secondary pity refers to all those ego-bolstering behaviors that most people think of when they talk about pity</w:t>
      </w:r>
      <w:r w:rsidRPr="006948C8">
        <w:rPr>
          <w:color w:val="000000" w:themeColor="text1"/>
          <w:sz w:val="14"/>
        </w:rPr>
        <w:t xml:space="preserve">. Disabled people are all too familiar with these behaviors: the saccharin sympathy, the telethon rituals of </w:t>
      </w:r>
      <w:r w:rsidRPr="006948C8">
        <w:rPr>
          <w:rStyle w:val="Emphasis"/>
          <w:color w:val="000000" w:themeColor="text1"/>
        </w:rPr>
        <w:t>“</w:t>
      </w:r>
      <w:r w:rsidRPr="00D47BF7">
        <w:rPr>
          <w:rStyle w:val="Emphasis"/>
          <w:color w:val="000000" w:themeColor="text1"/>
        </w:rPr>
        <w:t>conspicuous contribution</w:t>
      </w:r>
      <w:r w:rsidRPr="006948C8">
        <w:rPr>
          <w:rStyle w:val="Emphasis"/>
          <w:color w:val="000000" w:themeColor="text1"/>
        </w:rPr>
        <w:t xml:space="preserve">,” the </w:t>
      </w:r>
      <w:r w:rsidRPr="00B60288">
        <w:rPr>
          <w:rStyle w:val="Emphasis"/>
          <w:color w:val="000000" w:themeColor="text1"/>
          <w:highlight w:val="green"/>
        </w:rPr>
        <w:t>insistence</w:t>
      </w:r>
      <w:r w:rsidRPr="006948C8">
        <w:rPr>
          <w:rStyle w:val="Emphasis"/>
          <w:color w:val="000000" w:themeColor="text1"/>
        </w:rPr>
        <w:t xml:space="preserve"> that “they” (i.e., </w:t>
      </w:r>
      <w:r w:rsidRPr="00B60288">
        <w:rPr>
          <w:rStyle w:val="Emphasis"/>
          <w:color w:val="000000" w:themeColor="text1"/>
          <w:highlight w:val="green"/>
        </w:rPr>
        <w:t>nondisabled</w:t>
      </w:r>
      <w:r w:rsidRPr="006948C8">
        <w:rPr>
          <w:rStyle w:val="Emphasis"/>
          <w:color w:val="000000" w:themeColor="text1"/>
        </w:rPr>
        <w:t xml:space="preserve"> people) </w:t>
      </w:r>
      <w:r w:rsidRPr="00B60288">
        <w:rPr>
          <w:rStyle w:val="Emphasis"/>
          <w:color w:val="000000" w:themeColor="text1"/>
          <w:highlight w:val="green"/>
        </w:rPr>
        <w:t>could never endure</w:t>
      </w:r>
      <w:r w:rsidRPr="006948C8">
        <w:rPr>
          <w:rStyle w:val="Emphasis"/>
          <w:color w:val="000000" w:themeColor="text1"/>
        </w:rPr>
        <w:t xml:space="preserve"> such suffering. More commonly known in our culture simply as “pity,” secondary pity encompasses our culture’s most clichéd reactions to disability: </w:t>
      </w:r>
      <w:r w:rsidRPr="00B60288">
        <w:rPr>
          <w:rStyle w:val="Emphasis"/>
          <w:color w:val="000000" w:themeColor="text1"/>
          <w:highlight w:val="green"/>
        </w:rPr>
        <w:t>charity, tears, and calls for a cure</w:t>
      </w:r>
      <w:r w:rsidRPr="006948C8">
        <w:rPr>
          <w:rStyle w:val="Emphasis"/>
          <w:color w:val="000000" w:themeColor="text1"/>
        </w:rPr>
        <w:t>.</w:t>
      </w:r>
      <w:r w:rsidRPr="006948C8">
        <w:rPr>
          <w:color w:val="000000" w:themeColor="text1"/>
          <w:sz w:val="14"/>
        </w:rPr>
        <w:t xml:space="preserve"> Correlatives of these commonplace manifestations of secondary pity are the </w:t>
      </w:r>
      <w:r w:rsidRPr="006948C8">
        <w:rPr>
          <w:rStyle w:val="Emphasis"/>
          <w:color w:val="000000" w:themeColor="text1"/>
        </w:rPr>
        <w:t>obligatory claims that disabled people’s suffering is “inspiring</w:t>
      </w:r>
      <w:r w:rsidRPr="006948C8">
        <w:rPr>
          <w:color w:val="000000" w:themeColor="text1"/>
          <w:sz w:val="14"/>
        </w:rPr>
        <w:t xml:space="preserve">.” Indeed, the speed with which conventional cultural representations of disability segue from overt expressions of pity to celebrations </w:t>
      </w:r>
      <w:r w:rsidRPr="006948C8">
        <w:rPr>
          <w:color w:val="000000" w:themeColor="text1"/>
          <w:sz w:val="14"/>
        </w:rPr>
        <w:lastRenderedPageBreak/>
        <w:t xml:space="preserve">of “the triumph of the human spirit” highlights the ways in which </w:t>
      </w:r>
      <w:r w:rsidRPr="006948C8">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6948C8">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w:t>
      </w:r>
      <w:proofErr w:type="spellStart"/>
      <w:r w:rsidRPr="006948C8">
        <w:rPr>
          <w:color w:val="000000" w:themeColor="text1"/>
          <w:sz w:val="14"/>
        </w:rPr>
        <w:t>primarysecondary</w:t>
      </w:r>
      <w:proofErr w:type="spellEnd"/>
      <w:r w:rsidRPr="006948C8">
        <w:rPr>
          <w:color w:val="000000" w:themeColor="text1"/>
          <w:sz w:val="14"/>
        </w:rPr>
        <w:t xml:space="preserve">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6948C8">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w:t>
      </w:r>
      <w:proofErr w:type="gramStart"/>
      <w:r w:rsidRPr="006948C8">
        <w:rPr>
          <w:rStyle w:val="Emphasis"/>
          <w:color w:val="000000" w:themeColor="text1"/>
        </w:rPr>
        <w:t>and,</w:t>
      </w:r>
      <w:proofErr w:type="gramEnd"/>
      <w:r w:rsidRPr="006948C8">
        <w:rPr>
          <w:rStyle w:val="Emphasis"/>
          <w:color w:val="000000" w:themeColor="text1"/>
        </w:rPr>
        <w:t xml:space="preserve"> </w:t>
      </w:r>
      <w:proofErr w:type="spellStart"/>
      <w:r w:rsidRPr="006948C8">
        <w:rPr>
          <w:rStyle w:val="Emphasis"/>
          <w:color w:val="000000" w:themeColor="text1"/>
        </w:rPr>
        <w:t>fantasmatically</w:t>
      </w:r>
      <w:proofErr w:type="spellEnd"/>
      <w:r w:rsidRPr="006948C8">
        <w:rPr>
          <w:rStyle w:val="Emphasis"/>
          <w:color w:val="000000" w:themeColor="text1"/>
        </w:rPr>
        <w:t xml:space="preserve">, perhaps already is—an image of </w:t>
      </w:r>
      <w:proofErr w:type="spellStart"/>
      <w:r w:rsidRPr="006948C8">
        <w:rPr>
          <w:rStyle w:val="Emphasis"/>
          <w:color w:val="000000" w:themeColor="text1"/>
        </w:rPr>
        <w:t>one‟s</w:t>
      </w:r>
      <w:proofErr w:type="spellEnd"/>
      <w:r w:rsidRPr="006948C8">
        <w:rPr>
          <w:rStyle w:val="Emphasis"/>
          <w:color w:val="000000" w:themeColor="text1"/>
        </w:rPr>
        <w:t xml:space="preserve"> own self undone</w:t>
      </w:r>
      <w:r w:rsidRPr="006948C8">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6948C8">
        <w:rPr>
          <w:color w:val="000000" w:themeColor="text1"/>
          <w:sz w:val="14"/>
        </w:rPr>
        <w:t>originary</w:t>
      </w:r>
      <w:proofErr w:type="spellEnd"/>
      <w:r w:rsidRPr="006948C8">
        <w:rPr>
          <w:color w:val="000000" w:themeColor="text1"/>
          <w:sz w:val="14"/>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w:t>
      </w:r>
      <w:proofErr w:type="gramStart"/>
      <w:r w:rsidRPr="006948C8">
        <w:rPr>
          <w:color w:val="000000" w:themeColor="text1"/>
          <w:sz w:val="14"/>
        </w:rPr>
        <w:t>lead</w:t>
      </w:r>
      <w:proofErr w:type="gramEnd"/>
      <w:r w:rsidRPr="006948C8">
        <w:rPr>
          <w:color w:val="000000" w:themeColor="text1"/>
          <w:sz w:val="14"/>
        </w:rPr>
        <w:t xml:space="preserve">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If sadism and masochism are ultimately indistinguishable obverses of each other, then pity, in both its 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w:t>
      </w:r>
      <w:proofErr w:type="spellStart"/>
      <w:r>
        <w:rPr>
          <w:color w:val="000000" w:themeColor="text1"/>
          <w:sz w:val="14"/>
        </w:rPr>
        <w:t>x</w:t>
      </w:r>
      <w:r w:rsidRPr="006948C8">
        <w:rPr>
          <w:color w:val="000000" w:themeColor="text1"/>
          <w:sz w:val="14"/>
        </w:rPr>
        <w:t>A</w:t>
      </w:r>
      <w:proofErr w:type="spellEnd"/>
      <w:r w:rsidRPr="006948C8">
        <w:rPr>
          <w:color w:val="000000" w:themeColor="text1"/>
          <w:sz w:val="14"/>
        </w:rPr>
        <w:t xml:space="preserve"> third example is secondary pity, as in the query, commonly addressed to disabled people, “Have you ever thought of killing yourself?”123 In this question, disabled people correctly hear the wish, “I’d like to kill you.” </w:t>
      </w:r>
      <w:r w:rsidRPr="006948C8">
        <w:rPr>
          <w:rStyle w:val="Emphasis"/>
          <w:color w:val="000000" w:themeColor="text1"/>
        </w:rPr>
        <w:t xml:space="preserve">Indeed, </w:t>
      </w:r>
      <w:r w:rsidRPr="00B60288">
        <w:rPr>
          <w:rStyle w:val="Emphasis"/>
          <w:color w:val="000000" w:themeColor="text1"/>
          <w:highlight w:val="green"/>
        </w:rPr>
        <w:t>primary pity is so unsettling</w:t>
      </w:r>
      <w:r w:rsidRPr="006948C8">
        <w:rPr>
          <w:rStyle w:val="Emphasis"/>
          <w:color w:val="000000" w:themeColor="text1"/>
        </w:rPr>
        <w:t xml:space="preserve"> that </w:t>
      </w:r>
      <w:r w:rsidRPr="00B60288">
        <w:rPr>
          <w:rStyle w:val="Emphasis"/>
          <w:color w:val="000000" w:themeColor="text1"/>
          <w:highlight w:val="green"/>
        </w:rPr>
        <w:t>our culture</w:t>
      </w:r>
      <w:r w:rsidRPr="006948C8">
        <w:rPr>
          <w:rStyle w:val="Emphasis"/>
          <w:color w:val="000000" w:themeColor="text1"/>
        </w:rPr>
        <w:t xml:space="preserve"> has been driven to “</w:t>
      </w:r>
      <w:r w:rsidRPr="00B60288">
        <w:rPr>
          <w:rStyle w:val="Emphasis"/>
          <w:color w:val="000000" w:themeColor="text1"/>
          <w:highlight w:val="green"/>
        </w:rPr>
        <w:t>mercifully” kill people</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the name of </w:t>
      </w:r>
      <w:r w:rsidRPr="00B60288">
        <w:rPr>
          <w:rStyle w:val="Emphasis"/>
          <w:color w:val="000000" w:themeColor="text1"/>
          <w:highlight w:val="green"/>
        </w:rPr>
        <w:t>secondary</w:t>
      </w:r>
      <w:r w:rsidRPr="006948C8">
        <w:rPr>
          <w:rStyle w:val="Emphasis"/>
          <w:color w:val="000000" w:themeColor="text1"/>
        </w:rPr>
        <w:t xml:space="preserve"> pity. We have also been driven to lock people in institutions, to </w:t>
      </w:r>
      <w:r w:rsidRPr="00086C91">
        <w:rPr>
          <w:rStyle w:val="Emphasis"/>
          <w:color w:val="000000" w:themeColor="text1"/>
        </w:rPr>
        <w:t>let them languish on the streets, to stare, to punish, and to sentimentalize—all, I would suggest, in the interest of not owning, not naming, not acknowledging that self-shattering, ego-dissolving, instantaneous and intolerable moment of primary pity. Because primary pity is tied up with the disability drive, it must, like the drive itself, be regarded as unrepresentable.</w:t>
      </w:r>
      <w:r w:rsidRPr="00086C91">
        <w:rPr>
          <w:color w:val="000000" w:themeColor="text1"/>
          <w:sz w:val="14"/>
        </w:rPr>
        <w:t xml:space="preserve"> However, I will quote at length</w:t>
      </w:r>
      <w:r w:rsidRPr="006948C8">
        <w:rPr>
          <w:color w:val="000000" w:themeColor="text1"/>
          <w:sz w:val="14"/>
        </w:rPr>
        <w:t xml:space="preserve"> from a passage of writing that comes close not only to representing primary pity but also perhaps to producing it. In his memoir, One More Theory About Happiness, Paul Guest describes an experience that he had in the hospital after sustaining a spinal cord injury when </w:t>
      </w:r>
      <w:r w:rsidRPr="006948C8">
        <w:rPr>
          <w:color w:val="000000" w:themeColor="text1"/>
          <w:sz w:val="14"/>
        </w:rPr>
        <w:lastRenderedPageBreak/>
        <w:t xml:space="preserve">he was twelve years old: My stomach still </w:t>
      </w:r>
      <w:proofErr w:type="gramStart"/>
      <w:r w:rsidRPr="006948C8">
        <w:rPr>
          <w:color w:val="000000" w:themeColor="text1"/>
          <w:sz w:val="14"/>
        </w:rPr>
        <w:t>roiled</w:t>
      </w:r>
      <w:proofErr w:type="gramEnd"/>
      <w:r w:rsidRPr="006948C8">
        <w:rPr>
          <w:color w:val="000000" w:themeColor="text1"/>
          <w:sz w:val="14"/>
        </w:rPr>
        <w:t xml:space="preserve">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w:t>
      </w:r>
      <w:proofErr w:type="gramStart"/>
      <w:r w:rsidRPr="006948C8">
        <w:rPr>
          <w:color w:val="000000" w:themeColor="text1"/>
          <w:sz w:val="14"/>
        </w:rPr>
        <w:t>numb</w:t>
      </w:r>
      <w:proofErr w:type="gramEnd"/>
      <w:r w:rsidRPr="006948C8">
        <w:rPr>
          <w:color w:val="000000" w:themeColor="text1"/>
          <w:sz w:val="14"/>
        </w:rPr>
        <w:t xml:space="preserve">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w:t>
      </w:r>
      <w:proofErr w:type="gramStart"/>
      <w:r w:rsidRPr="006948C8">
        <w:rPr>
          <w:color w:val="000000" w:themeColor="text1"/>
          <w:sz w:val="14"/>
        </w:rPr>
        <w:t>produce</w:t>
      </w:r>
      <w:proofErr w:type="gramEnd"/>
      <w:r w:rsidRPr="006948C8">
        <w:rPr>
          <w:color w:val="000000" w:themeColor="text1"/>
          <w:sz w:val="14"/>
        </w:rPr>
        <w:t xml:space="preserv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w:t>
      </w:r>
      <w:r w:rsidRPr="00086C91">
        <w:rPr>
          <w:rStyle w:val="Emphasis"/>
          <w:color w:val="000000" w:themeColor="text1"/>
        </w:rPr>
        <w:t>unwanted medical treatment is especially difficult to bear because it gives the reader no recourse to secondary pity: the passage offers no “lesson” to be learned, no invitation to feel “inspired,” nothing to make one feel in any way okay about what has happened. The medical violence that Guest recounts seems particularly devastating because it is readable as sexual: it takes the form of forced penetration, and it results in a “feeling of powerlessness, of violation”</w:t>
      </w:r>
      <w:r w:rsidRPr="00086C91">
        <w:rPr>
          <w:color w:val="000000" w:themeColor="text1"/>
          <w:sz w:val="14"/>
        </w:rPr>
        <w:t xml:space="preserve"> that resonates with experiences recounted by survivors of sexual assault.</w:t>
      </w:r>
    </w:p>
    <w:p w14:paraId="009B38E0" w14:textId="77777777" w:rsidR="00CB5D9E" w:rsidRPr="0038556A" w:rsidRDefault="00CB5D9E" w:rsidP="00CB5D9E">
      <w:pPr>
        <w:pStyle w:val="Heading4"/>
        <w:rPr>
          <w:rFonts w:cs="Calibri"/>
          <w:color w:val="000000" w:themeColor="text1"/>
        </w:rPr>
      </w:pPr>
      <w:r>
        <w:rPr>
          <w:rFonts w:cs="Calibri"/>
          <w:color w:val="000000" w:themeColor="text1"/>
        </w:rPr>
        <w:t xml:space="preserve">The affirmatives optimistic hope of a better future is complicit in rehabilitative futurism, as the disabled object is seen through a lens of nonproduction – this </w:t>
      </w:r>
      <w:proofErr w:type="spellStart"/>
      <w:r>
        <w:rPr>
          <w:rFonts w:cs="Calibri"/>
          <w:color w:val="000000" w:themeColor="text1"/>
        </w:rPr>
        <w:t>discludes</w:t>
      </w:r>
      <w:proofErr w:type="spellEnd"/>
      <w:r>
        <w:rPr>
          <w:rFonts w:cs="Calibri"/>
          <w:color w:val="000000" w:themeColor="text1"/>
        </w:rPr>
        <w:t xml:space="preserve"> disability from the political and notions of reformism. They don’t get to weigh case – if we win their starting point is violent then they shouldn’t be able to weigh their endpoint.</w:t>
      </w:r>
    </w:p>
    <w:p w14:paraId="5DE1AB3C" w14:textId="77777777" w:rsidR="00CB5D9E" w:rsidRPr="006948C8" w:rsidRDefault="00CB5D9E" w:rsidP="00CB5D9E">
      <w:pPr>
        <w:spacing w:after="0" w:line="240" w:lineRule="auto"/>
        <w:rPr>
          <w:color w:val="000000" w:themeColor="text1"/>
          <w:szCs w:val="16"/>
        </w:rPr>
      </w:pPr>
      <w:proofErr w:type="spellStart"/>
      <w:r w:rsidRPr="006948C8">
        <w:rPr>
          <w:b/>
          <w:bCs/>
          <w:color w:val="000000" w:themeColor="text1"/>
          <w:sz w:val="26"/>
          <w:szCs w:val="26"/>
        </w:rPr>
        <w:t>Mollow</w:t>
      </w:r>
      <w:proofErr w:type="spellEnd"/>
      <w:r w:rsidRPr="006948C8">
        <w:rPr>
          <w:b/>
          <w:bCs/>
          <w:color w:val="000000" w:themeColor="text1"/>
          <w:sz w:val="26"/>
          <w:szCs w:val="26"/>
        </w:rPr>
        <w:t xml:space="preserve"> 2</w:t>
      </w:r>
      <w:r w:rsidRPr="006948C8">
        <w:rPr>
          <w:color w:val="000000" w:themeColor="text1"/>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Cs w:val="16"/>
        </w:rPr>
        <w:t>Langan</w:t>
      </w:r>
      <w:proofErr w:type="spellEnd"/>
      <w:r w:rsidRPr="006948C8">
        <w:rPr>
          <w:color w:val="000000" w:themeColor="text1"/>
          <w:szCs w:val="16"/>
        </w:rPr>
        <w:t xml:space="preserve"> Professor Melinda Y. Chen Spring 2015 </w:t>
      </w:r>
      <w:hyperlink r:id="rId11" w:history="1">
        <w:r w:rsidRPr="006948C8">
          <w:rPr>
            <w:rStyle w:val="Hyperlink"/>
            <w:color w:val="000000" w:themeColor="text1"/>
            <w:szCs w:val="16"/>
          </w:rPr>
          <w:t>https://digitalassets.lib.berkeley.edu/etd/ucb/text/Mollow_berkeley_0028E_15181.pdf</w:t>
        </w:r>
      </w:hyperlink>
      <w:r w:rsidRPr="006948C8">
        <w:rPr>
          <w:color w:val="000000" w:themeColor="text1"/>
          <w:szCs w:val="16"/>
        </w:rPr>
        <w:t xml:space="preserve"> SJCP//JG</w:t>
      </w:r>
    </w:p>
    <w:p w14:paraId="3573100A" w14:textId="77777777" w:rsidR="00CB5D9E" w:rsidRDefault="00CB5D9E" w:rsidP="00CB5D9E">
      <w:pPr>
        <w:rPr>
          <w:color w:val="000000" w:themeColor="text1"/>
          <w:sz w:val="14"/>
        </w:rPr>
      </w:pPr>
      <w:r w:rsidRPr="006948C8">
        <w:rPr>
          <w:color w:val="000000" w:themeColor="text1"/>
          <w:sz w:val="14"/>
        </w:rPr>
        <w:t xml:space="preserve">Elsewhere, I have argued that No Future’s impassioned polemic is one that disability studies might take to heart.109 </w:t>
      </w:r>
      <w:r w:rsidRPr="006948C8">
        <w:rPr>
          <w:rStyle w:val="Emphasis"/>
          <w:color w:val="000000" w:themeColor="text1"/>
        </w:rPr>
        <w:t>Indeed, the figure that Edelman calls “</w:t>
      </w:r>
      <w:r w:rsidRPr="00B60288">
        <w:rPr>
          <w:rStyle w:val="Emphasis"/>
          <w:color w:val="000000" w:themeColor="text1"/>
          <w:highlight w:val="green"/>
        </w:rPr>
        <w:t>the</w:t>
      </w:r>
      <w:r w:rsidRPr="006948C8">
        <w:rPr>
          <w:rStyle w:val="Emphasis"/>
          <w:color w:val="000000" w:themeColor="text1"/>
        </w:rPr>
        <w:t xml:space="preserve"> disciplinary </w:t>
      </w:r>
      <w:r w:rsidRPr="00B60288">
        <w:rPr>
          <w:rStyle w:val="Emphasis"/>
          <w:color w:val="000000" w:themeColor="text1"/>
          <w:highlight w:val="green"/>
        </w:rPr>
        <w:t>image of the</w:t>
      </w:r>
      <w:r w:rsidRPr="006948C8">
        <w:rPr>
          <w:rStyle w:val="Emphasis"/>
          <w:color w:val="000000" w:themeColor="text1"/>
        </w:rPr>
        <w:t xml:space="preserve"> “innocent” </w:t>
      </w:r>
      <w:r w:rsidRPr="00B60288">
        <w:rPr>
          <w:rStyle w:val="Emphasis"/>
          <w:color w:val="000000" w:themeColor="text1"/>
          <w:highlight w:val="green"/>
        </w:rPr>
        <w:t>Child</w:t>
      </w:r>
      <w:r w:rsidRPr="006948C8">
        <w:rPr>
          <w:rStyle w:val="Emphasis"/>
          <w:color w:val="000000" w:themeColor="text1"/>
        </w:rPr>
        <w:t xml:space="preserve">” </w:t>
      </w:r>
      <w:r w:rsidRPr="00B60288">
        <w:rPr>
          <w:rStyle w:val="Emphasis"/>
          <w:color w:val="000000" w:themeColor="text1"/>
          <w:highlight w:val="green"/>
        </w:rPr>
        <w:t>is</w:t>
      </w:r>
      <w:r w:rsidRPr="006948C8">
        <w:rPr>
          <w:rStyle w:val="Emphasis"/>
          <w:color w:val="000000" w:themeColor="text1"/>
        </w:rPr>
        <w:t xml:space="preserve"> </w:t>
      </w:r>
      <w:r w:rsidRPr="00B60288">
        <w:rPr>
          <w:rStyle w:val="Emphasis"/>
          <w:color w:val="000000" w:themeColor="text1"/>
          <w:highlight w:val="green"/>
        </w:rPr>
        <w:t>inextricable</w:t>
      </w:r>
      <w:r w:rsidRPr="006948C8">
        <w:rPr>
          <w:rStyle w:val="Emphasis"/>
          <w:color w:val="000000" w:themeColor="text1"/>
        </w:rPr>
        <w:t xml:space="preserve"> not only </w:t>
      </w:r>
      <w:r w:rsidRPr="00B60288">
        <w:rPr>
          <w:rStyle w:val="Emphasis"/>
          <w:color w:val="000000" w:themeColor="text1"/>
          <w:highlight w:val="green"/>
        </w:rPr>
        <w:t>from</w:t>
      </w:r>
      <w:r w:rsidRPr="006948C8">
        <w:rPr>
          <w:rStyle w:val="Emphasis"/>
          <w:color w:val="000000" w:themeColor="text1"/>
        </w:rPr>
        <w:t xml:space="preserve"> queerness </w:t>
      </w:r>
      <w:r w:rsidRPr="00542B95">
        <w:rPr>
          <w:rStyle w:val="Emphasis"/>
          <w:color w:val="000000" w:themeColor="text1"/>
        </w:rPr>
        <w:t xml:space="preserve">but also from </w:t>
      </w:r>
      <w:r w:rsidRPr="00B60288">
        <w:rPr>
          <w:rStyle w:val="Emphasis"/>
          <w:color w:val="000000" w:themeColor="text1"/>
          <w:highlight w:val="green"/>
        </w:rPr>
        <w:t>disability</w:t>
      </w:r>
      <w:r w:rsidRPr="006948C8">
        <w:rPr>
          <w:color w:val="000000" w:themeColor="text1"/>
          <w:sz w:val="14"/>
        </w:rPr>
        <w:t xml:space="preserve"> (19). </w:t>
      </w:r>
      <w:r w:rsidRPr="006948C8">
        <w:rPr>
          <w:rStyle w:val="Emphasis"/>
          <w:color w:val="000000" w:themeColor="text1"/>
        </w:rPr>
        <w:t xml:space="preserve">For example, </w:t>
      </w:r>
      <w:r w:rsidRPr="00542B95">
        <w:rPr>
          <w:rStyle w:val="Emphasis"/>
          <w:color w:val="000000" w:themeColor="text1"/>
          <w:highlight w:val="green"/>
        </w:rPr>
        <w:t>the Child is the centerpiece</w:t>
      </w:r>
      <w:r w:rsidRPr="006948C8">
        <w:rPr>
          <w:rStyle w:val="Emphasis"/>
          <w:color w:val="000000" w:themeColor="text1"/>
        </w:rPr>
        <w:t xml:space="preserve"> of the telethon, </w:t>
      </w:r>
      <w:r w:rsidRPr="00542B95">
        <w:rPr>
          <w:rStyle w:val="Emphasis"/>
          <w:color w:val="000000" w:themeColor="text1"/>
          <w:highlight w:val="green"/>
        </w:rPr>
        <w:t>a</w:t>
      </w:r>
      <w:r w:rsidRPr="006948C8">
        <w:rPr>
          <w:rStyle w:val="Emphasis"/>
          <w:color w:val="000000" w:themeColor="text1"/>
        </w:rPr>
        <w:t xml:space="preserve"> ritual </w:t>
      </w:r>
      <w:r w:rsidRPr="00542B95">
        <w:rPr>
          <w:rStyle w:val="Emphasis"/>
          <w:color w:val="000000" w:themeColor="text1"/>
          <w:highlight w:val="green"/>
        </w:rPr>
        <w:t>display</w:t>
      </w:r>
      <w:r w:rsidRPr="006948C8">
        <w:rPr>
          <w:rStyle w:val="Emphasis"/>
          <w:color w:val="000000" w:themeColor="text1"/>
        </w:rPr>
        <w:t xml:space="preserve"> of pity </w:t>
      </w:r>
      <w:r w:rsidRPr="00542B95">
        <w:rPr>
          <w:rStyle w:val="Emphasis"/>
          <w:color w:val="000000" w:themeColor="text1"/>
          <w:highlight w:val="green"/>
        </w:rPr>
        <w:t>that demeans</w:t>
      </w:r>
      <w:r w:rsidRPr="006948C8">
        <w:rPr>
          <w:rStyle w:val="Emphasis"/>
          <w:color w:val="000000" w:themeColor="text1"/>
        </w:rPr>
        <w:t xml:space="preserve"> disabled people. </w:t>
      </w:r>
      <w:r w:rsidRPr="00542B95">
        <w:rPr>
          <w:rStyle w:val="Emphasis"/>
          <w:color w:val="000000" w:themeColor="text1"/>
        </w:rPr>
        <w:t>When Jerry Lewis counters disability activists’ objections to his assertion that a disabled person is “half a person,” he insists that he is only fighting for the Children: “Please, I’m begging for survival. I want my kids alive,” he implores</w:t>
      </w:r>
      <w:r w:rsidRPr="00542B95">
        <w:rPr>
          <w:color w:val="000000" w:themeColor="text1"/>
          <w:sz w:val="14"/>
        </w:rPr>
        <w:t xml:space="preserve"> (in Joh</w:t>
      </w:r>
      <w:r w:rsidRPr="006948C8">
        <w:rPr>
          <w:color w:val="000000" w:themeColor="text1"/>
          <w:sz w:val="14"/>
        </w:rPr>
        <w:t xml:space="preserve">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w:t>
      </w:r>
      <w:proofErr w:type="gramStart"/>
      <w:r w:rsidRPr="006948C8">
        <w:rPr>
          <w:color w:val="000000" w:themeColor="text1"/>
          <w:sz w:val="14"/>
        </w:rPr>
        <w:t>similar to</w:t>
      </w:r>
      <w:proofErr w:type="gramEnd"/>
      <w:r w:rsidRPr="006948C8">
        <w:rPr>
          <w:color w:val="000000" w:themeColor="text1"/>
          <w:sz w:val="14"/>
        </w:rPr>
        <w:t xml:space="preserve">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6948C8">
        <w:rPr>
          <w:rStyle w:val="Emphasis"/>
          <w:color w:val="000000" w:themeColor="text1"/>
        </w:rPr>
        <w:t>The logic of the telethon, in other words, relies on an ideology that might be defined as “</w:t>
      </w:r>
      <w:r w:rsidRPr="00B60288">
        <w:rPr>
          <w:rStyle w:val="Emphasis"/>
          <w:color w:val="000000" w:themeColor="text1"/>
          <w:highlight w:val="green"/>
        </w:rPr>
        <w:t>rehabilitative futurism</w:t>
      </w:r>
      <w:r w:rsidRPr="006948C8">
        <w:rPr>
          <w:rStyle w:val="Emphasis"/>
          <w:color w:val="000000" w:themeColor="text1"/>
        </w:rPr>
        <w:t>,” a term that I coin to overlap and i</w:t>
      </w:r>
      <w:r w:rsidRPr="00542B95">
        <w:rPr>
          <w:rStyle w:val="Emphasis"/>
          <w:color w:val="000000" w:themeColor="text1"/>
        </w:rPr>
        <w:t xml:space="preserve">ntersect with Edelman’s notion of “reproductive futurism.” If, as Edelman maintains, the future is envisaged in terms of a </w:t>
      </w:r>
      <w:proofErr w:type="spellStart"/>
      <w:r w:rsidRPr="00542B95">
        <w:rPr>
          <w:rStyle w:val="Emphasis"/>
          <w:color w:val="000000" w:themeColor="text1"/>
        </w:rPr>
        <w:t>fantasmatic</w:t>
      </w:r>
      <w:proofErr w:type="spellEnd"/>
      <w:r w:rsidRPr="00542B95">
        <w:rPr>
          <w:rStyle w:val="Emphasis"/>
          <w:color w:val="000000" w:themeColor="text1"/>
        </w:rPr>
        <w:t xml:space="preserve"> “Child,” then the survival of this future-figured-as-Child is threatened by both queerness and disability</w:t>
      </w:r>
      <w:r w:rsidRPr="006948C8">
        <w:rPr>
          <w:rStyle w:val="Emphasis"/>
          <w:color w:val="000000" w:themeColor="text1"/>
        </w:rPr>
        <w:t>.</w:t>
      </w:r>
      <w:r w:rsidRPr="006948C8">
        <w:rPr>
          <w:color w:val="000000" w:themeColor="text1"/>
          <w:sz w:val="14"/>
        </w:rPr>
        <w:t xml:space="preserve"> </w:t>
      </w:r>
      <w:r w:rsidRPr="00B60288">
        <w:rPr>
          <w:rStyle w:val="Emphasis"/>
          <w:color w:val="000000" w:themeColor="text1"/>
          <w:highlight w:val="green"/>
        </w:rPr>
        <w:t>Futurity is habitually imagined</w:t>
      </w:r>
      <w:r w:rsidRPr="006948C8">
        <w:rPr>
          <w:rStyle w:val="Emphasis"/>
          <w:color w:val="000000" w:themeColor="text1"/>
        </w:rPr>
        <w:t xml:space="preserve"> in terms that </w:t>
      </w:r>
      <w:r w:rsidRPr="00B60288">
        <w:rPr>
          <w:rStyle w:val="Emphasis"/>
          <w:color w:val="000000" w:themeColor="text1"/>
          <w:highlight w:val="green"/>
        </w:rPr>
        <w:t>fantasize</w:t>
      </w:r>
      <w:r w:rsidRPr="006948C8">
        <w:rPr>
          <w:rStyle w:val="Emphasis"/>
          <w:color w:val="000000" w:themeColor="text1"/>
        </w:rPr>
        <w:t xml:space="preserve"> the </w:t>
      </w:r>
      <w:r w:rsidRPr="00B60288">
        <w:rPr>
          <w:rStyle w:val="Emphasis"/>
          <w:color w:val="000000" w:themeColor="text1"/>
          <w:highlight w:val="green"/>
        </w:rPr>
        <w:t>eradication of disability</w:t>
      </w:r>
      <w:r w:rsidRPr="006948C8">
        <w:rPr>
          <w:rStyle w:val="Emphasis"/>
          <w:color w:val="000000" w:themeColor="text1"/>
        </w:rPr>
        <w:t xml:space="preserve">: a </w:t>
      </w:r>
      <w:r w:rsidRPr="00B60288">
        <w:rPr>
          <w:rStyle w:val="Emphasis"/>
          <w:color w:val="000000" w:themeColor="text1"/>
          <w:highlight w:val="green"/>
        </w:rPr>
        <w:t xml:space="preserve">recovery of </w:t>
      </w:r>
      <w:r w:rsidRPr="00542B95">
        <w:rPr>
          <w:rStyle w:val="Emphasis"/>
          <w:color w:val="000000" w:themeColor="text1"/>
        </w:rPr>
        <w:t>a “crippled</w:t>
      </w:r>
      <w:r w:rsidRPr="00D842CE">
        <w:rPr>
          <w:rStyle w:val="Emphasis"/>
          <w:color w:val="000000" w:themeColor="text1"/>
        </w:rPr>
        <w:t>”</w:t>
      </w:r>
      <w:r w:rsidRPr="006948C8">
        <w:rPr>
          <w:rStyle w:val="Emphasis"/>
          <w:color w:val="000000" w:themeColor="text1"/>
        </w:rPr>
        <w:t xml:space="preserve"> </w:t>
      </w:r>
      <w:r w:rsidRPr="00542B95">
        <w:rPr>
          <w:rStyle w:val="Emphasis"/>
          <w:color w:val="000000" w:themeColor="text1"/>
        </w:rPr>
        <w:t>or “hobbled” economy, a cure for</w:t>
      </w:r>
      <w:r w:rsidRPr="006948C8">
        <w:rPr>
          <w:rStyle w:val="Emphasis"/>
          <w:color w:val="000000" w:themeColor="text1"/>
        </w:rPr>
        <w:t xml:space="preserve"> </w:t>
      </w:r>
      <w:r w:rsidRPr="00B60288">
        <w:rPr>
          <w:rStyle w:val="Emphasis"/>
          <w:color w:val="000000" w:themeColor="text1"/>
          <w:highlight w:val="green"/>
        </w:rPr>
        <w:t>society’s ills</w:t>
      </w:r>
      <w:r w:rsidRPr="006948C8">
        <w:rPr>
          <w:rStyle w:val="Emphasis"/>
          <w:color w:val="000000" w:themeColor="text1"/>
        </w:rPr>
        <w:t>, an end to suffering and disease</w:t>
      </w:r>
      <w:r w:rsidRPr="006948C8">
        <w:rPr>
          <w:color w:val="000000" w:themeColor="text1"/>
          <w:sz w:val="14"/>
        </w:rPr>
        <w:t xml:space="preserve">. Eugenic ideologies are also grounded in both reproductive and rehabilitative futurism: procreation by the fit and elimination of the disabled, eugenicists promised, </w:t>
      </w:r>
      <w:r w:rsidRPr="00542B95">
        <w:rPr>
          <w:rStyle w:val="StyleUnderline"/>
          <w:b/>
          <w:bCs/>
          <w:highlight w:val="green"/>
        </w:rPr>
        <w:t>would bring forth a better future</w:t>
      </w:r>
      <w:r w:rsidRPr="006948C8">
        <w:rPr>
          <w:color w:val="000000" w:themeColor="text1"/>
          <w:sz w:val="14"/>
        </w:rPr>
        <w:t xml:space="preserve">.110 </w:t>
      </w:r>
    </w:p>
    <w:p w14:paraId="1A3B1C83" w14:textId="3E92381E" w:rsidR="00CB5D9E" w:rsidRPr="006948C8" w:rsidRDefault="00CB5D9E" w:rsidP="00CB5D9E">
      <w:pPr>
        <w:pStyle w:val="Heading4"/>
        <w:rPr>
          <w:rFonts w:cs="Calibri"/>
        </w:rPr>
      </w:pPr>
      <w:r w:rsidRPr="006948C8">
        <w:rPr>
          <w:rFonts w:cs="Calibri"/>
        </w:rPr>
        <w:lastRenderedPageBreak/>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14:paraId="68C18F00" w14:textId="77777777" w:rsidR="00CB5D9E" w:rsidRPr="006948C8" w:rsidRDefault="00CB5D9E" w:rsidP="00CB5D9E">
      <w:pPr>
        <w:spacing w:after="0" w:line="240" w:lineRule="auto"/>
        <w:rPr>
          <w:szCs w:val="16"/>
          <w:lang w:eastAsia="zh-CN"/>
        </w:rPr>
      </w:pPr>
      <w:r w:rsidRPr="006948C8">
        <w:rPr>
          <w:rFonts w:eastAsiaTheme="majorEastAsia"/>
          <w:b/>
          <w:bCs/>
          <w:sz w:val="26"/>
          <w:szCs w:val="26"/>
        </w:rPr>
        <w:t>Campbell 13</w:t>
      </w:r>
      <w:r w:rsidRPr="006948C8">
        <w:rPr>
          <w:color w:val="000000" w:themeColor="text1"/>
          <w:sz w:val="14"/>
        </w:rPr>
        <w:t xml:space="preserve"> </w:t>
      </w:r>
      <w:r w:rsidRPr="006948C8">
        <w:rPr>
          <w:szCs w:val="16"/>
        </w:rPr>
        <w:t xml:space="preserve">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w:t>
      </w:r>
      <w:proofErr w:type="gramStart"/>
      <w:r w:rsidRPr="006948C8">
        <w:rPr>
          <w:szCs w:val="16"/>
        </w:rPr>
        <w:t>theology</w:t>
      </w:r>
      <w:proofErr w:type="gramEnd"/>
      <w:r w:rsidRPr="006948C8">
        <w:rPr>
          <w:szCs w:val="16"/>
        </w:rPr>
        <w:t xml:space="preserve"> and legal studies; she is interested in ways that law, new technologies and the governance of marginal populations produces understandings of the productive citizen, normative bodies, ideas of periphery and ways that </w:t>
      </w:r>
      <w:proofErr w:type="spellStart"/>
      <w:r w:rsidRPr="006948C8">
        <w:rPr>
          <w:szCs w:val="16"/>
        </w:rPr>
        <w:t>ablement</w:t>
      </w:r>
      <w:proofErr w:type="spellEnd"/>
      <w:r w:rsidRPr="006948C8">
        <w:rPr>
          <w:szCs w:val="16"/>
        </w:rPr>
        <w:t xml:space="preserve"> privileges and entitles certain groups in society. Campbell is the author of Contours of Ableism: The Production of Disability and </w:t>
      </w:r>
      <w:proofErr w:type="spellStart"/>
      <w:r w:rsidRPr="006948C8">
        <w:rPr>
          <w:szCs w:val="16"/>
        </w:rPr>
        <w:t>Abledness</w:t>
      </w:r>
      <w:proofErr w:type="spellEnd"/>
      <w:r w:rsidRPr="006948C8">
        <w:rPr>
          <w:szCs w:val="16"/>
        </w:rPr>
        <w:t> (Palgrave, 2009) and numerous other journal articles and book chapters. SJCP//JG</w:t>
      </w:r>
    </w:p>
    <w:p w14:paraId="6497E2CB" w14:textId="77777777" w:rsidR="00CB5D9E" w:rsidRPr="006948C8" w:rsidRDefault="00CB5D9E" w:rsidP="00CB5D9E">
      <w:pPr>
        <w:rPr>
          <w:sz w:val="14"/>
        </w:rPr>
      </w:pPr>
      <w:r w:rsidRPr="006948C8">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B60288">
        <w:rPr>
          <w:rStyle w:val="Emphasis"/>
          <w:highlight w:val="green"/>
        </w:rPr>
        <w:t>Ableism</w:t>
      </w:r>
      <w:r w:rsidRPr="006948C8">
        <w:rPr>
          <w:rStyle w:val="Emphasis"/>
        </w:rPr>
        <w:t xml:space="preserve"> </w:t>
      </w:r>
      <w:r w:rsidRPr="00B60288">
        <w:rPr>
          <w:rStyle w:val="Emphasis"/>
          <w:highlight w:val="green"/>
        </w:rPr>
        <w:t>is</w:t>
      </w:r>
      <w:r w:rsidRPr="006948C8">
        <w:rPr>
          <w:rStyle w:val="Emphasis"/>
        </w:rPr>
        <w:t xml:space="preserve"> deeply </w:t>
      </w:r>
      <w:r w:rsidRPr="00B60288">
        <w:rPr>
          <w:rStyle w:val="Emphasis"/>
          <w:highlight w:val="green"/>
        </w:rPr>
        <w:t>seeded at the level of knowledge systems</w:t>
      </w:r>
      <w:r w:rsidRPr="006948C8">
        <w:rPr>
          <w:rStyle w:val="Emphasis"/>
        </w:rPr>
        <w:t xml:space="preserve"> of life, </w:t>
      </w:r>
      <w:proofErr w:type="gramStart"/>
      <w:r w:rsidRPr="006948C8">
        <w:rPr>
          <w:rStyle w:val="Emphasis"/>
        </w:rPr>
        <w:t>personhood</w:t>
      </w:r>
      <w:proofErr w:type="gramEnd"/>
      <w:r w:rsidRPr="006948C8">
        <w:rPr>
          <w:rStyle w:val="Emphasis"/>
        </w:rPr>
        <w:t xml:space="preserve"> and </w:t>
      </w:r>
      <w:proofErr w:type="spellStart"/>
      <w:r w:rsidRPr="006948C8">
        <w:rPr>
          <w:rStyle w:val="Emphasis"/>
        </w:rPr>
        <w:t>liveability</w:t>
      </w:r>
      <w:proofErr w:type="spellEnd"/>
      <w:r w:rsidRPr="006948C8">
        <w:rPr>
          <w:rStyle w:val="Emphasis"/>
        </w:rPr>
        <w:t xml:space="preserve">. Ableism is not just a matter of ignorance or negative attitudes towards disabled people; it is </w:t>
      </w:r>
      <w:r w:rsidRPr="00B60288">
        <w:rPr>
          <w:rStyle w:val="Emphasis"/>
          <w:highlight w:val="green"/>
        </w:rPr>
        <w:t>a schema of perfection</w:t>
      </w:r>
      <w:r w:rsidRPr="006948C8">
        <w:rPr>
          <w:rStyle w:val="Emphasis"/>
        </w:rPr>
        <w:t xml:space="preserve">, a </w:t>
      </w:r>
      <w:r w:rsidRPr="00B60288">
        <w:rPr>
          <w:rStyle w:val="Emphasis"/>
          <w:highlight w:val="green"/>
        </w:rPr>
        <w:t>deep way of thinking about bodies</w:t>
      </w:r>
      <w:r w:rsidRPr="006948C8">
        <w:rPr>
          <w:rStyle w:val="Emphasis"/>
        </w:rPr>
        <w:t xml:space="preserve">, </w:t>
      </w:r>
      <w:proofErr w:type="gramStart"/>
      <w:r w:rsidRPr="006948C8">
        <w:rPr>
          <w:rStyle w:val="Emphasis"/>
        </w:rPr>
        <w:t>wholeness</w:t>
      </w:r>
      <w:proofErr w:type="gramEnd"/>
      <w:r w:rsidRPr="006948C8">
        <w:rPr>
          <w:rStyle w:val="Emphasis"/>
        </w:rPr>
        <w:t xml:space="preserve"> and permeability</w:t>
      </w:r>
      <w:r w:rsidRPr="006948C8">
        <w:rPr>
          <w:sz w:val="14"/>
        </w:rPr>
        <w:t xml:space="preserve">.6 As such </w:t>
      </w:r>
      <w:r w:rsidRPr="00B60288">
        <w:rPr>
          <w:rStyle w:val="Emphasis"/>
          <w:highlight w:val="green"/>
        </w:rPr>
        <w:t xml:space="preserve">integrating ableism into </w:t>
      </w:r>
      <w:r w:rsidRPr="006948C8">
        <w:rPr>
          <w:rStyle w:val="Emphasis"/>
        </w:rPr>
        <w:t xml:space="preserve">social research and </w:t>
      </w:r>
      <w:r w:rsidRPr="00B60288">
        <w:rPr>
          <w:rStyle w:val="Emphasis"/>
          <w:highlight w:val="green"/>
        </w:rPr>
        <w:t>advocacy</w:t>
      </w:r>
      <w:r w:rsidRPr="006948C8">
        <w:rPr>
          <w:rStyle w:val="Emphasis"/>
        </w:rPr>
        <w:t xml:space="preserve"> strategies </w:t>
      </w:r>
      <w:r w:rsidRPr="00B60288">
        <w:rPr>
          <w:rStyle w:val="Emphasis"/>
          <w:highlight w:val="green"/>
        </w:rPr>
        <w:t>represents</w:t>
      </w:r>
      <w:r w:rsidRPr="006948C8">
        <w:rPr>
          <w:rStyle w:val="Emphasis"/>
        </w:rPr>
        <w:t xml:space="preserve"> a significant </w:t>
      </w:r>
      <w:r w:rsidRPr="00B60288">
        <w:rPr>
          <w:rStyle w:val="Emphasis"/>
          <w:highlight w:val="green"/>
        </w:rPr>
        <w:t>challenge to practice as ableism moves</w:t>
      </w:r>
      <w:r w:rsidRPr="006948C8">
        <w:rPr>
          <w:rStyle w:val="Emphasis"/>
        </w:rPr>
        <w:t xml:space="preserve"> beyond the more familiar territory of social inclusion and usual indices of exclusion to the very divisions of life</w:t>
      </w:r>
      <w:r w:rsidRPr="006948C8">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w:t>
      </w:r>
      <w:proofErr w:type="gramStart"/>
      <w:r w:rsidRPr="006948C8">
        <w:rPr>
          <w:sz w:val="14"/>
        </w:rPr>
        <w:t>inflections</w:t>
      </w:r>
      <w:proofErr w:type="gramEnd"/>
      <w:r w:rsidRPr="006948C8">
        <w:rPr>
          <w:sz w:val="14"/>
        </w:rPr>
        <w:t xml:space="preserve"> and circumstance. Ability and the corresponding notion of ableism are intertwined. Compulsory </w:t>
      </w:r>
      <w:proofErr w:type="spellStart"/>
      <w:r w:rsidRPr="006948C8">
        <w:rPr>
          <w:sz w:val="14"/>
        </w:rPr>
        <w:t>ablebodiedness</w:t>
      </w:r>
      <w:proofErr w:type="spellEnd"/>
      <w:r w:rsidRPr="006948C8">
        <w:rPr>
          <w:sz w:val="14"/>
        </w:rPr>
        <w:t xml:space="preserve"> is implicated in the very foundations of social theory, therapeutic jurisprudence, advocacy, medicine and </w:t>
      </w:r>
      <w:proofErr w:type="gramStart"/>
      <w:r w:rsidRPr="006948C8">
        <w:rPr>
          <w:sz w:val="14"/>
        </w:rPr>
        <w:t>law;</w:t>
      </w:r>
      <w:proofErr w:type="gramEnd"/>
      <w:r w:rsidRPr="006948C8">
        <w:rPr>
          <w:sz w:val="14"/>
        </w:rPr>
        <w:t xml:space="preserve"> or in the mappings of human anatomy. </w:t>
      </w:r>
      <w:proofErr w:type="spellStart"/>
      <w:r w:rsidRPr="006948C8">
        <w:rPr>
          <w:sz w:val="14"/>
        </w:rPr>
        <w:t>Summarised</w:t>
      </w:r>
      <w:proofErr w:type="spellEnd"/>
      <w:r w:rsidRPr="006948C8">
        <w:rPr>
          <w:sz w:val="14"/>
        </w:rPr>
        <w:t xml:space="preserve"> by Campbell (2001, 44) </w:t>
      </w:r>
      <w:r w:rsidRPr="006948C8">
        <w:rPr>
          <w:rStyle w:val="Emphasis"/>
        </w:rPr>
        <w:t xml:space="preserve">Ableism refers to; …A network of beliefs processes and practices that produces a particular kind of self and body (the bodily standard) that is projected as the perfect, </w:t>
      </w:r>
      <w:proofErr w:type="spellStart"/>
      <w:r w:rsidRPr="006948C8">
        <w:rPr>
          <w:rStyle w:val="Emphasis"/>
        </w:rPr>
        <w:t>speciestypical</w:t>
      </w:r>
      <w:proofErr w:type="spellEnd"/>
      <w:r w:rsidRPr="006948C8">
        <w:rPr>
          <w:rStyle w:val="Emphasis"/>
        </w:rPr>
        <w:t xml:space="preserve"> and therefore essential and fully human. Disability then is cast as a diminished state of being human</w:t>
      </w:r>
      <w:r w:rsidRPr="006948C8">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w:t>
      </w:r>
      <w:proofErr w:type="spellStart"/>
      <w:r w:rsidRPr="006948C8">
        <w:rPr>
          <w:sz w:val="14"/>
        </w:rPr>
        <w:t>abledness</w:t>
      </w:r>
      <w:proofErr w:type="spellEnd"/>
      <w:r w:rsidRPr="006948C8">
        <w:rPr>
          <w:sz w:val="14"/>
        </w:rPr>
        <w:t xml:space="preserve"> is predicated on some preexisting notion about the nature of typical species functioning that is beyond culture and historical context. Ableism does not just stop at propagating what is typical for each species. </w:t>
      </w:r>
      <w:r w:rsidRPr="006948C8">
        <w:rPr>
          <w:rStyle w:val="Emphasis"/>
        </w:rPr>
        <w:t xml:space="preserve">An </w:t>
      </w:r>
      <w:r w:rsidRPr="00B60288">
        <w:rPr>
          <w:rStyle w:val="Emphasis"/>
          <w:highlight w:val="green"/>
        </w:rPr>
        <w:t>ableist imaginary tells us what a healthy body means</w:t>
      </w:r>
      <w:r w:rsidRPr="006948C8">
        <w:rPr>
          <w:rStyle w:val="Emphasis"/>
        </w:rPr>
        <w:t xml:space="preserve"> – a normal mind, the pace, the tenor of thinking and the kinds of emotions and affect that are suitable to express. </w:t>
      </w:r>
      <w:proofErr w:type="gramStart"/>
      <w:r w:rsidRPr="006948C8">
        <w:rPr>
          <w:rStyle w:val="Emphasis"/>
        </w:rPr>
        <w:t>Of course</w:t>
      </w:r>
      <w:proofErr w:type="gramEnd"/>
      <w:r w:rsidRPr="006948C8">
        <w:rPr>
          <w:rStyle w:val="Emphasis"/>
        </w:rPr>
        <w:t xml:space="preserve"> these ‘fictional’ characteristics then are promoted as a natural ideal. This abled imaginary </w:t>
      </w:r>
      <w:r w:rsidRPr="00B60288">
        <w:rPr>
          <w:rStyle w:val="Emphasis"/>
          <w:highlight w:val="green"/>
        </w:rPr>
        <w:t>relies upon the existence of an unacknowledged</w:t>
      </w:r>
      <w:r w:rsidRPr="006948C8">
        <w:rPr>
          <w:rStyle w:val="Emphasis"/>
        </w:rPr>
        <w:t xml:space="preserve"> imagined shared </w:t>
      </w:r>
      <w:r w:rsidRPr="00B60288">
        <w:rPr>
          <w:rStyle w:val="Emphasis"/>
          <w:highlight w:val="green"/>
        </w:rPr>
        <w:t>community</w:t>
      </w:r>
      <w:r w:rsidRPr="006948C8">
        <w:rPr>
          <w:rStyle w:val="Emphasis"/>
        </w:rPr>
        <w:t xml:space="preserve"> </w:t>
      </w:r>
      <w:r w:rsidRPr="00B60288">
        <w:rPr>
          <w:rStyle w:val="Emphasis"/>
          <w:highlight w:val="green"/>
        </w:rPr>
        <w:t>of</w:t>
      </w:r>
      <w:r w:rsidRPr="006948C8">
        <w:rPr>
          <w:rStyle w:val="Emphasis"/>
        </w:rPr>
        <w:t xml:space="preserve"> able-bodied/minded </w:t>
      </w:r>
      <w:r w:rsidRPr="00B60288">
        <w:rPr>
          <w:rStyle w:val="Emphasis"/>
          <w:highlight w:val="green"/>
        </w:rPr>
        <w:t>people held together</w:t>
      </w:r>
      <w:r w:rsidRPr="006948C8">
        <w:rPr>
          <w:rStyle w:val="Emphasis"/>
        </w:rPr>
        <w:t xml:space="preserve"> by a common ableist world view that asserts the preferability and compulsoriness of the norms of ableism. Such ableist schemas erase differences in the ways humans express our emotions, use our thinking and bodies in different cultures and in different situations</w:t>
      </w:r>
      <w:r w:rsidRPr="006948C8">
        <w:rPr>
          <w:sz w:val="14"/>
        </w:rPr>
        <w:t>.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14:paraId="31E45FE3" w14:textId="77777777" w:rsidR="00CB5D9E" w:rsidRPr="006948C8" w:rsidRDefault="00CB5D9E" w:rsidP="00CB5D9E">
      <w:pPr>
        <w:pStyle w:val="Heading4"/>
        <w:rPr>
          <w:rFonts w:cs="Calibri"/>
        </w:rPr>
      </w:pPr>
      <w:r>
        <w:rPr>
          <w:rFonts w:cs="Calibri"/>
        </w:rPr>
        <w:t>The alternative is</w:t>
      </w:r>
      <w:r w:rsidRPr="006948C8">
        <w:rPr>
          <w:rFonts w:cs="Calibri"/>
        </w:rPr>
        <w:t xml:space="preserve"> </w:t>
      </w:r>
      <w:r>
        <w:rPr>
          <w:rFonts w:cs="Calibri"/>
        </w:rPr>
        <w:t xml:space="preserve">to endorse the negative and </w:t>
      </w:r>
      <w:r w:rsidRPr="006948C8">
        <w:rPr>
          <w:rFonts w:cs="Calibri"/>
        </w:rPr>
        <w:t>unwavering pessimism</w:t>
      </w:r>
      <w:r>
        <w:rPr>
          <w:rFonts w:cs="Calibri"/>
        </w:rPr>
        <w:t xml:space="preserve"> </w:t>
      </w:r>
      <w:r w:rsidRPr="006948C8">
        <w:rPr>
          <w:rFonts w:cs="Calibri"/>
        </w:rPr>
        <w:t>– we reject the political and notions of futurism in exchange for an affirmation of disability’s abjection as something beautiful.</w:t>
      </w:r>
    </w:p>
    <w:p w14:paraId="213F4EA6" w14:textId="77777777" w:rsidR="00CB5D9E" w:rsidRPr="006948C8" w:rsidRDefault="00CB5D9E" w:rsidP="00CB5D9E">
      <w:proofErr w:type="spellStart"/>
      <w:r w:rsidRPr="006948C8">
        <w:rPr>
          <w:rFonts w:eastAsiaTheme="majorEastAsia"/>
          <w:b/>
          <w:bCs/>
          <w:sz w:val="26"/>
          <w:szCs w:val="26"/>
        </w:rPr>
        <w:t>Selck</w:t>
      </w:r>
      <w:proofErr w:type="spellEnd"/>
      <w:r w:rsidRPr="006948C8">
        <w:rPr>
          <w:rFonts w:eastAsiaTheme="majorEastAsia"/>
          <w:b/>
          <w:bCs/>
          <w:sz w:val="26"/>
          <w:szCs w:val="26"/>
        </w:rPr>
        <w:t xml:space="preserve"> 16</w:t>
      </w:r>
      <w:r w:rsidRPr="006948C8">
        <w:t xml:space="preserve"> </w:t>
      </w:r>
      <w:r w:rsidRPr="006948C8">
        <w:rPr>
          <w:szCs w:val="16"/>
        </w:rPr>
        <w:t>Michael (2016): Crip Pessimism: The Language of Dis/ability and the Culture that Isn't, Southern Illinois University Carbondale, SJCP//JG</w:t>
      </w:r>
    </w:p>
    <w:p w14:paraId="14B8FF36" w14:textId="77777777" w:rsidR="00CB5D9E" w:rsidRPr="006948C8" w:rsidRDefault="00CB5D9E" w:rsidP="00CB5D9E">
      <w:pPr>
        <w:rPr>
          <w:rStyle w:val="Emphasis"/>
        </w:rPr>
      </w:pPr>
      <w:r w:rsidRPr="006948C8">
        <w:rPr>
          <w:rStyle w:val="Emphasis"/>
        </w:rPr>
        <w:lastRenderedPageBreak/>
        <w:t>The disabled are dying and with them dis/abled culture is being eradicated. In the time between formulating this project and its completion already too many disabled souls have been taken from this world</w:t>
      </w:r>
      <w:r w:rsidRPr="006948C8">
        <w:rPr>
          <w:sz w:val="14"/>
        </w:rPr>
        <w:t xml:space="preserve">,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6948C8">
        <w:rPr>
          <w:sz w:val="14"/>
        </w:rPr>
        <w:t>Siebers</w:t>
      </w:r>
      <w:proofErr w:type="spellEnd"/>
      <w:r w:rsidRPr="006948C8">
        <w:rPr>
          <w:sz w:val="14"/>
        </w:rPr>
        <w:t xml:space="preserve">. </w:t>
      </w:r>
      <w:r w:rsidRPr="006948C8">
        <w:rPr>
          <w:rStyle w:val="Emphasis"/>
        </w:rPr>
        <w:t xml:space="preserve">Attached to the grief I feel </w:t>
      </w:r>
      <w:proofErr w:type="gramStart"/>
      <w:r w:rsidRPr="006948C8">
        <w:rPr>
          <w:rStyle w:val="Emphasis"/>
        </w:rPr>
        <w:t>as a result of</w:t>
      </w:r>
      <w:proofErr w:type="gramEnd"/>
      <w:r w:rsidRPr="006948C8">
        <w:rPr>
          <w:rStyle w:val="Emphasis"/>
        </w:rPr>
        <w:t xml:space="preserve">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B60288">
        <w:rPr>
          <w:rStyle w:val="Emphasis"/>
          <w:highlight w:val="green"/>
        </w:rPr>
        <w:t>disability</w:t>
      </w:r>
      <w:r w:rsidRPr="006948C8">
        <w:rPr>
          <w:rStyle w:val="Emphasis"/>
        </w:rPr>
        <w:t xml:space="preserve"> research that attempts to make a space </w:t>
      </w:r>
      <w:r w:rsidRPr="00B60288">
        <w:rPr>
          <w:rStyle w:val="Emphasis"/>
          <w:highlight w:val="green"/>
        </w:rPr>
        <w:t>free from</w:t>
      </w:r>
      <w:r w:rsidRPr="006948C8">
        <w:rPr>
          <w:rStyle w:val="Emphasis"/>
        </w:rPr>
        <w:t xml:space="preserve"> the </w:t>
      </w:r>
      <w:r w:rsidRPr="00B60288">
        <w:rPr>
          <w:rStyle w:val="Emphasis"/>
          <w:highlight w:val="green"/>
        </w:rPr>
        <w:t>ideological constraints of optimism</w:t>
      </w:r>
      <w:r w:rsidRPr="006948C8">
        <w:rPr>
          <w:rStyle w:val="Emphasis"/>
        </w:rPr>
        <w:t xml:space="preserve">. </w:t>
      </w:r>
      <w:r w:rsidRPr="006948C8">
        <w:rPr>
          <w:sz w:val="14"/>
        </w:rPr>
        <w:t>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6948C8">
        <w:rPr>
          <w:sz w:val="14"/>
        </w:rPr>
        <w:t>handicapable</w:t>
      </w:r>
      <w:proofErr w:type="spellEnd"/>
      <w:r w:rsidRPr="006948C8">
        <w:rPr>
          <w:sz w:val="14"/>
        </w:rPr>
        <w:t xml:space="preserv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w:t>
      </w:r>
      <w:proofErr w:type="gramStart"/>
      <w:r w:rsidRPr="006948C8">
        <w:rPr>
          <w:sz w:val="14"/>
        </w:rPr>
        <w:t>beginning to notice</w:t>
      </w:r>
      <w:proofErr w:type="gramEnd"/>
      <w:r w:rsidRPr="006948C8">
        <w:rPr>
          <w:sz w:val="14"/>
        </w:rPr>
        <w:t xml:space="preserv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w:t>
      </w:r>
      <w:proofErr w:type="spellStart"/>
      <w:r w:rsidRPr="006948C8">
        <w:rPr>
          <w:sz w:val="14"/>
        </w:rPr>
        <w:t>crip</w:t>
      </w:r>
      <w:proofErr w:type="spellEnd"/>
      <w:r w:rsidRPr="006948C8">
        <w:rPr>
          <w:sz w:val="14"/>
        </w:rPr>
        <w:t xml:space="preserve">-pessimist performance art project Under </w:t>
      </w:r>
      <w:proofErr w:type="gramStart"/>
      <w:r w:rsidRPr="006948C8">
        <w:rPr>
          <w:sz w:val="14"/>
        </w:rPr>
        <w:t>The</w:t>
      </w:r>
      <w:proofErr w:type="gramEnd"/>
      <w:r w:rsidRPr="006948C8">
        <w:rPr>
          <w:sz w:val="14"/>
        </w:rPr>
        <w:t xml:space="preserve"> Mantle. This research report will first detail the components of the theoretical work that was drawn on to create UTM. </w:t>
      </w:r>
      <w:proofErr w:type="gramStart"/>
      <w:r w:rsidRPr="006948C8">
        <w:rPr>
          <w:sz w:val="14"/>
        </w:rPr>
        <w:t>Next</w:t>
      </w:r>
      <w:proofErr w:type="gramEnd"/>
      <w:r w:rsidRPr="006948C8">
        <w:rPr>
          <w:sz w:val="14"/>
        </w:rPr>
        <w:t xml:space="preserve"> I offer a literature review to demonstrate the combination of optimism and neglect dis/ability has undergone in intercultural communication models. Following that </w:t>
      </w:r>
      <w:proofErr w:type="gramStart"/>
      <w:r w:rsidRPr="006948C8">
        <w:rPr>
          <w:sz w:val="14"/>
        </w:rPr>
        <w:t>section</w:t>
      </w:r>
      <w:proofErr w:type="gramEnd"/>
      <w:r w:rsidRPr="006948C8">
        <w:rPr>
          <w:sz w:val="14"/>
        </w:rPr>
        <w:t xml:space="preserve"> I mark my shift to performance methods as I explain how narrative autoethnography can illuminate cultural misconceptions regarding the dis/abled. In the last sections of this </w:t>
      </w:r>
      <w:proofErr w:type="gramStart"/>
      <w:r w:rsidRPr="006948C8">
        <w:rPr>
          <w:sz w:val="14"/>
        </w:rPr>
        <w:t>report</w:t>
      </w:r>
      <w:proofErr w:type="gramEnd"/>
      <w:r w:rsidRPr="006948C8">
        <w:rPr>
          <w:sz w:val="14"/>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6948C8">
        <w:rPr>
          <w:sz w:val="14"/>
        </w:rPr>
        <w:t>Pothier</w:t>
      </w:r>
      <w:proofErr w:type="spellEnd"/>
      <w:r w:rsidRPr="006948C8">
        <w:rPr>
          <w:sz w:val="14"/>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6948C8">
        <w:rPr>
          <w:sz w:val="14"/>
        </w:rPr>
        <w:t>studies</w:t>
      </w:r>
      <w:proofErr w:type="spellEnd"/>
      <w:r w:rsidRPr="006948C8">
        <w:rPr>
          <w:sz w:val="14"/>
        </w:rPr>
        <w:t xml:space="preserve"> authors claiming there are as many as seven themes of CDT (Hosking, 2008). In the introduction to their edited collection of dis/ability essays, Richard Devlin and Dianne </w:t>
      </w:r>
      <w:proofErr w:type="spellStart"/>
      <w:r w:rsidRPr="006948C8">
        <w:rPr>
          <w:sz w:val="14"/>
        </w:rPr>
        <w:t>Pothier</w:t>
      </w:r>
      <w:proofErr w:type="spellEnd"/>
      <w:r w:rsidRPr="006948C8">
        <w:rPr>
          <w:sz w:val="14"/>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6948C8">
        <w:rPr>
          <w:sz w:val="14"/>
        </w:rPr>
        <w:t>Pothier</w:t>
      </w:r>
      <w:proofErr w:type="spellEnd"/>
      <w:r w:rsidRPr="006948C8">
        <w:rPr>
          <w:sz w:val="14"/>
        </w:rPr>
        <w:t xml:space="preserve">, 2006, p. 7). As the bumper sticker on my laptop proudly disclaims, “Not all disabilities are visible,” which necessarily adds a level of nuance and complexity to the way that dis/ability studies attend to the prospect of discrimination and violence. </w:t>
      </w:r>
      <w:proofErr w:type="gramStart"/>
      <w:r w:rsidRPr="00B60288">
        <w:rPr>
          <w:rStyle w:val="Emphasis"/>
          <w:highlight w:val="green"/>
        </w:rPr>
        <w:t>Often times</w:t>
      </w:r>
      <w:proofErr w:type="gramEnd"/>
      <w:r w:rsidRPr="006948C8">
        <w:rPr>
          <w:rStyle w:val="Emphasis"/>
        </w:rPr>
        <w:t xml:space="preserve">, “social </w:t>
      </w:r>
      <w:r w:rsidRPr="00B60288">
        <w:rPr>
          <w:rStyle w:val="Emphasis"/>
          <w:highlight w:val="green"/>
        </w:rPr>
        <w:t>organization</w:t>
      </w:r>
      <w:r w:rsidRPr="006948C8">
        <w:rPr>
          <w:rStyle w:val="Emphasis"/>
        </w:rPr>
        <w:t xml:space="preserve"> according </w:t>
      </w:r>
      <w:r w:rsidRPr="00B60288">
        <w:rPr>
          <w:rStyle w:val="Emphasis"/>
          <w:highlight w:val="green"/>
        </w:rPr>
        <w:t>to</w:t>
      </w:r>
      <w:r w:rsidRPr="006948C8">
        <w:rPr>
          <w:rStyle w:val="Emphasis"/>
        </w:rPr>
        <w:t xml:space="preserve"> </w:t>
      </w:r>
      <w:r w:rsidRPr="00B60288">
        <w:rPr>
          <w:rStyle w:val="Emphasis"/>
          <w:highlight w:val="green"/>
        </w:rPr>
        <w:t>able-bodied</w:t>
      </w:r>
      <w:r w:rsidRPr="006948C8">
        <w:rPr>
          <w:rStyle w:val="Emphasis"/>
        </w:rPr>
        <w:t xml:space="preserve"> norms is just </w:t>
      </w:r>
      <w:r w:rsidRPr="00B60288">
        <w:rPr>
          <w:rStyle w:val="Emphasis"/>
          <w:highlight w:val="green"/>
        </w:rPr>
        <w:t>taken as</w:t>
      </w:r>
      <w:r w:rsidRPr="006948C8">
        <w:rPr>
          <w:rStyle w:val="Emphasis"/>
        </w:rPr>
        <w:t xml:space="preserve"> natural, normal, </w:t>
      </w:r>
      <w:r w:rsidRPr="00B60288">
        <w:rPr>
          <w:rStyle w:val="Emphasis"/>
          <w:highlight w:val="green"/>
        </w:rPr>
        <w:t>inevitable</w:t>
      </w:r>
      <w:r w:rsidRPr="006948C8">
        <w:rPr>
          <w:rStyle w:val="Emphasis"/>
        </w:rPr>
        <w:t xml:space="preserve">, necessary, even progress” (Delvin &amp; </w:t>
      </w:r>
      <w:proofErr w:type="spellStart"/>
      <w:r w:rsidRPr="006948C8">
        <w:rPr>
          <w:rStyle w:val="Emphasis"/>
        </w:rPr>
        <w:t>Pothier</w:t>
      </w:r>
      <w:proofErr w:type="spellEnd"/>
      <w:r w:rsidRPr="006948C8">
        <w:rPr>
          <w:rStyle w:val="Emphasis"/>
        </w:rPr>
        <w:t>, 2006, p. 7). It might be true that the lack of collaborative work between critical communication studies and dis/ability studies is because neoliberalism is supremely effective at rebranding marginalized oppression as a marker of its progress</w:t>
      </w:r>
      <w:r w:rsidRPr="006948C8">
        <w:rPr>
          <w:sz w:val="14"/>
        </w:rPr>
        <w:t xml:space="preserve">. The implications of this assertion are dire but essential to the basis of </w:t>
      </w:r>
      <w:proofErr w:type="spellStart"/>
      <w:r w:rsidRPr="006948C8">
        <w:rPr>
          <w:sz w:val="14"/>
        </w:rPr>
        <w:t>crip</w:t>
      </w:r>
      <w:proofErr w:type="spellEnd"/>
      <w:r w:rsidRPr="006948C8">
        <w:rPr>
          <w:sz w:val="14"/>
        </w:rPr>
        <w:t xml:space="preserve">-pessimism. Theoretical approaches based in pessimism and skepticism are often necessary to distinguish the instruments of </w:t>
      </w:r>
      <w:proofErr w:type="spellStart"/>
      <w:r w:rsidRPr="006948C8">
        <w:rPr>
          <w:sz w:val="14"/>
        </w:rPr>
        <w:t>self destruction</w:t>
      </w:r>
      <w:proofErr w:type="spellEnd"/>
      <w:r w:rsidRPr="006948C8">
        <w:rPr>
          <w:sz w:val="14"/>
        </w:rPr>
        <w:t xml:space="preserve"> that have been mistaken for those of </w:t>
      </w:r>
      <w:proofErr w:type="spellStart"/>
      <w:r w:rsidRPr="006948C8">
        <w:rPr>
          <w:sz w:val="14"/>
        </w:rPr>
        <w:t>self betterment</w:t>
      </w:r>
      <w:proofErr w:type="spellEnd"/>
      <w:r w:rsidRPr="006948C8">
        <w:rPr>
          <w:sz w:val="14"/>
        </w:rPr>
        <w:t xml:space="preserve">. Thus, a key question remains, what is regarded as progress and to whom does it count? The politics of progress call for the second tenet of CDT, which is a destabilization of neoliberal practices that strip power and agency from bodies with disabilities. Devlin and </w:t>
      </w:r>
      <w:proofErr w:type="spellStart"/>
      <w:r w:rsidRPr="006948C8">
        <w:rPr>
          <w:sz w:val="14"/>
        </w:rPr>
        <w:t>Pothier</w:t>
      </w:r>
      <w:proofErr w:type="spellEnd"/>
      <w:r w:rsidRPr="006948C8">
        <w:rPr>
          <w:sz w:val="14"/>
        </w:rPr>
        <w:t xml:space="preserve"> (2006) use the language of “anti-necessitarian” (p. 2), which refers to the efficacy of social organizations and an unflinching skepticism of liberalism. For </w:t>
      </w:r>
      <w:proofErr w:type="spellStart"/>
      <w:r w:rsidRPr="006948C8">
        <w:rPr>
          <w:sz w:val="14"/>
        </w:rPr>
        <w:t>Shildrick</w:t>
      </w:r>
      <w:proofErr w:type="spellEnd"/>
      <w:r w:rsidRPr="006948C8">
        <w:rPr>
          <w:sz w:val="14"/>
        </w:rPr>
        <w:t xml:space="preserve"> and Price (1999), “disabled bodies call into question the ‘</w:t>
      </w:r>
      <w:proofErr w:type="spellStart"/>
      <w:r w:rsidRPr="006948C8">
        <w:rPr>
          <w:sz w:val="14"/>
        </w:rPr>
        <w:t>giveness</w:t>
      </w:r>
      <w:proofErr w:type="spellEnd"/>
      <w:r w:rsidRPr="006948C8">
        <w:rPr>
          <w:sz w:val="14"/>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6948C8">
        <w:rPr>
          <w:sz w:val="14"/>
        </w:rPr>
        <w:t>progress</w:t>
      </w:r>
      <w:proofErr w:type="gramEnd"/>
      <w:r w:rsidRPr="006948C8">
        <w:rPr>
          <w:sz w:val="14"/>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6948C8">
        <w:rPr>
          <w:sz w:val="14"/>
        </w:rPr>
        <w:t>denaturalising</w:t>
      </w:r>
      <w:proofErr w:type="spellEnd"/>
      <w:r w:rsidRPr="006948C8">
        <w:rPr>
          <w:sz w:val="14"/>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6948C8">
        <w:rPr>
          <w:sz w:val="14"/>
        </w:rPr>
        <w:t>Siebers</w:t>
      </w:r>
      <w:proofErr w:type="spellEnd"/>
      <w:r w:rsidRPr="006948C8">
        <w:rPr>
          <w:sz w:val="14"/>
        </w:rPr>
        <w:t xml:space="preserve">, 2008, p. 82). Though </w:t>
      </w:r>
      <w:proofErr w:type="gramStart"/>
      <w:r w:rsidRPr="006948C8">
        <w:rPr>
          <w:sz w:val="14"/>
        </w:rPr>
        <w:t>absolutely necessary</w:t>
      </w:r>
      <w:proofErr w:type="gramEnd"/>
      <w:r w:rsidRPr="006948C8">
        <w:rPr>
          <w:sz w:val="14"/>
        </w:rPr>
        <w:t xml:space="preserve">,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w:t>
      </w:r>
      <w:proofErr w:type="gramStart"/>
      <w:r w:rsidRPr="006948C8">
        <w:rPr>
          <w:sz w:val="14"/>
        </w:rPr>
        <w:t>rights based</w:t>
      </w:r>
      <w:proofErr w:type="gramEnd"/>
      <w:r w:rsidRPr="006948C8">
        <w:rPr>
          <w:sz w:val="14"/>
        </w:rPr>
        <w:t xml:space="preserve"> approach that will be suitable to address all disabled experiences, as the theoretical call for </w:t>
      </w:r>
      <w:proofErr w:type="spellStart"/>
      <w:r w:rsidRPr="006948C8">
        <w:rPr>
          <w:sz w:val="14"/>
        </w:rPr>
        <w:t>crip</w:t>
      </w:r>
      <w:proofErr w:type="spellEnd"/>
      <w:r w:rsidRPr="006948C8">
        <w:rPr>
          <w:sz w:val="14"/>
        </w:rPr>
        <w:t>-</w:t>
      </w:r>
      <w:r w:rsidRPr="006948C8">
        <w:rPr>
          <w:sz w:val="14"/>
        </w:rPr>
        <w:lastRenderedPageBreak/>
        <w:t xml:space="preserve">pessimism will remind us. Instead of a universal abstract Rawlsian concept of social justice, CDS “attend(s) to the relational components of dis/ablism” (Goodley, 2011, p. 159). By a Rawlsian concept of social </w:t>
      </w:r>
      <w:proofErr w:type="gramStart"/>
      <w:r w:rsidRPr="006948C8">
        <w:rPr>
          <w:sz w:val="14"/>
        </w:rPr>
        <w:t>justice</w:t>
      </w:r>
      <w:proofErr w:type="gramEnd"/>
      <w:r w:rsidRPr="006948C8">
        <w:rPr>
          <w:sz w:val="14"/>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w:t>
      </w:r>
      <w:proofErr w:type="gramStart"/>
      <w:r w:rsidRPr="006948C8">
        <w:rPr>
          <w:sz w:val="14"/>
        </w:rPr>
        <w:t>open up</w:t>
      </w:r>
      <w:proofErr w:type="gramEnd"/>
      <w:r w:rsidRPr="006948C8">
        <w:rPr>
          <w:sz w:val="14"/>
        </w:rPr>
        <w:t xml:space="preserve">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6948C8">
        <w:rPr>
          <w:sz w:val="14"/>
        </w:rPr>
        <w:t>including:</w:t>
      </w:r>
      <w:proofErr w:type="gramEnd"/>
      <w:r w:rsidRPr="006948C8">
        <w:rPr>
          <w:sz w:val="14"/>
        </w:rPr>
        <w:t xml:space="preserve"> differently-abled, special needs, person with disability, disabled person, temporarily able-bodied, and others. Often, able- bodied audiences </w:t>
      </w:r>
      <w:proofErr w:type="gramStart"/>
      <w:r w:rsidRPr="006948C8">
        <w:rPr>
          <w:sz w:val="14"/>
        </w:rPr>
        <w:t>have a tendency to</w:t>
      </w:r>
      <w:proofErr w:type="gramEnd"/>
      <w:r w:rsidRPr="006948C8">
        <w:rPr>
          <w:sz w:val="14"/>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6948C8">
        <w:rPr>
          <w:sz w:val="14"/>
        </w:rPr>
        <w:t>inspirationalize</w:t>
      </w:r>
      <w:proofErr w:type="spellEnd"/>
      <w:r w:rsidRPr="006948C8">
        <w:rPr>
          <w:sz w:val="14"/>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6948C8">
        <w:rPr>
          <w:rStyle w:val="Emphasis"/>
        </w:rPr>
        <w:t xml:space="preserve">Philosophical pessimism is articulated next </w:t>
      </w:r>
      <w:proofErr w:type="gramStart"/>
      <w:r w:rsidRPr="006948C8">
        <w:rPr>
          <w:rStyle w:val="Emphasis"/>
        </w:rPr>
        <w:t>as a way to</w:t>
      </w:r>
      <w:proofErr w:type="gramEnd"/>
      <w:r w:rsidRPr="006948C8">
        <w:rPr>
          <w:rStyle w:val="Emphasis"/>
        </w:rPr>
        <w:t xml:space="preserve"> temper the risk of sensationalizing dis/ability</w:t>
      </w:r>
      <w:r w:rsidRPr="006948C8">
        <w:rPr>
          <w:sz w:val="14"/>
        </w:rPr>
        <w:t xml:space="preserve">. The theories ultimately fuse together like orchids and wasps to generate the larger theme of </w:t>
      </w:r>
      <w:proofErr w:type="spellStart"/>
      <w:r w:rsidRPr="006948C8">
        <w:rPr>
          <w:sz w:val="14"/>
        </w:rPr>
        <w:t>crip</w:t>
      </w:r>
      <w:proofErr w:type="spellEnd"/>
      <w:r w:rsidRPr="006948C8">
        <w:rPr>
          <w:sz w:val="14"/>
        </w:rPr>
        <w:t xml:space="preserve">-pessimism.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6948C8">
        <w:rPr>
          <w:sz w:val="14"/>
        </w:rPr>
        <w:t>Dienstag</w:t>
      </w:r>
      <w:proofErr w:type="spellEnd"/>
      <w:r w:rsidRPr="006948C8">
        <w:rPr>
          <w:sz w:val="14"/>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6948C8">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B60288">
        <w:rPr>
          <w:rStyle w:val="Emphasis"/>
          <w:highlight w:val="green"/>
        </w:rPr>
        <w:t>after</w:t>
      </w:r>
      <w:r w:rsidRPr="006948C8">
        <w:rPr>
          <w:rStyle w:val="Emphasis"/>
        </w:rPr>
        <w:t xml:space="preserve"> years of </w:t>
      </w:r>
      <w:r w:rsidRPr="00B60288">
        <w:rPr>
          <w:rStyle w:val="Emphasis"/>
          <w:highlight w:val="green"/>
        </w:rPr>
        <w:t>failing to rehabilitate</w:t>
      </w:r>
      <w:r w:rsidRPr="006948C8">
        <w:rPr>
          <w:rStyle w:val="Emphasis"/>
        </w:rPr>
        <w:t xml:space="preserve"> my sameness to </w:t>
      </w:r>
      <w:r w:rsidRPr="00B60288">
        <w:rPr>
          <w:rStyle w:val="Emphasis"/>
          <w:highlight w:val="green"/>
        </w:rPr>
        <w:t>able-bodied standards</w:t>
      </w:r>
      <w:r w:rsidRPr="006948C8">
        <w:rPr>
          <w:rStyle w:val="Emphasis"/>
        </w:rPr>
        <w:t xml:space="preserve">, I have </w:t>
      </w:r>
      <w:r w:rsidRPr="00B60288">
        <w:rPr>
          <w:rStyle w:val="Emphasis"/>
          <w:highlight w:val="green"/>
        </w:rPr>
        <w:t>come to a comfort with pessimism</w:t>
      </w:r>
      <w:r w:rsidRPr="006948C8">
        <w:rPr>
          <w:rStyle w:val="Emphasis"/>
        </w:rPr>
        <w:t xml:space="preserve">. </w:t>
      </w:r>
      <w:r w:rsidRPr="006948C8">
        <w:rPr>
          <w:sz w:val="14"/>
        </w:rPr>
        <w:t xml:space="preserve">I choose to include pessimism as a theoretical crutch to avoid communication studies’ sensationalism of disability. I imagine that when critical communication studies </w:t>
      </w:r>
      <w:proofErr w:type="gramStart"/>
      <w:r w:rsidRPr="006948C8">
        <w:rPr>
          <w:sz w:val="14"/>
        </w:rPr>
        <w:t>does</w:t>
      </w:r>
      <w:proofErr w:type="gramEnd"/>
      <w:r w:rsidRPr="006948C8">
        <w:rPr>
          <w:sz w:val="14"/>
        </w:rPr>
        <w:t xml:space="preserve">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w:t>
      </w:r>
      <w:proofErr w:type="spellStart"/>
      <w:r w:rsidRPr="006948C8">
        <w:rPr>
          <w:sz w:val="14"/>
        </w:rPr>
        <w:t>Mudge</w:t>
      </w:r>
      <w:proofErr w:type="spellEnd"/>
      <w:r w:rsidRPr="006948C8">
        <w:rPr>
          <w:sz w:val="14"/>
        </w:rPr>
        <w:t xml:space="preserve">, 2008, p. 706-707). There are four components of pessimism outlined by Joshua </w:t>
      </w:r>
      <w:proofErr w:type="spellStart"/>
      <w:r w:rsidRPr="006948C8">
        <w:rPr>
          <w:sz w:val="14"/>
        </w:rPr>
        <w:t>Foa</w:t>
      </w:r>
      <w:proofErr w:type="spellEnd"/>
      <w:r w:rsidRPr="006948C8">
        <w:rPr>
          <w:sz w:val="14"/>
        </w:rPr>
        <w:t xml:space="preserve"> </w:t>
      </w:r>
      <w:proofErr w:type="spellStart"/>
      <w:r w:rsidRPr="006948C8">
        <w:rPr>
          <w:sz w:val="14"/>
        </w:rPr>
        <w:t>Dienstag</w:t>
      </w:r>
      <w:proofErr w:type="spellEnd"/>
      <w:r w:rsidRPr="006948C8">
        <w:rPr>
          <w:sz w:val="14"/>
        </w:rPr>
        <w:t xml:space="preserve">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w:t>
      </w:r>
      <w:proofErr w:type="spellStart"/>
      <w:r w:rsidRPr="006948C8">
        <w:rPr>
          <w:sz w:val="14"/>
        </w:rPr>
        <w:t>Dienstag</w:t>
      </w:r>
      <w:proofErr w:type="spellEnd"/>
      <w:r w:rsidRPr="006948C8">
        <w:rPr>
          <w:sz w:val="14"/>
        </w:rPr>
        <w:t xml:space="preserve">,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6948C8">
        <w:rPr>
          <w:rStyle w:val="Emphasis"/>
        </w:rPr>
        <w:t>Pessimists ask if those improvements are related to a greater set of costs that are not immediately recognizable. (</w:t>
      </w:r>
      <w:proofErr w:type="spellStart"/>
      <w:r w:rsidRPr="006948C8">
        <w:rPr>
          <w:rStyle w:val="Emphasis"/>
        </w:rPr>
        <w:t>Dienstag</w:t>
      </w:r>
      <w:proofErr w:type="spellEnd"/>
      <w:r w:rsidRPr="006948C8">
        <w:rPr>
          <w:rStyle w:val="Emphasis"/>
        </w:rPr>
        <w:t>,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6948C8">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6948C8">
        <w:rPr>
          <w:rStyle w:val="Emphasis"/>
        </w:rPr>
        <w:t>The absurdity of existence “is illustrated by the persistent mismatch between human purposes and the means available to achieve them: or again, between our desire for happiness and our capacity to encounter or sustain it”</w:t>
      </w:r>
      <w:r w:rsidRPr="006948C8">
        <w:rPr>
          <w:sz w:val="14"/>
        </w:rPr>
        <w:t xml:space="preserve"> (</w:t>
      </w:r>
      <w:proofErr w:type="spellStart"/>
      <w:r w:rsidRPr="006948C8">
        <w:rPr>
          <w:sz w:val="14"/>
        </w:rPr>
        <w:t>Dienstag</w:t>
      </w:r>
      <w:proofErr w:type="spellEnd"/>
      <w:r w:rsidRPr="006948C8">
        <w:rPr>
          <w:sz w:val="14"/>
        </w:rPr>
        <w:t xml:space="preserve">,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6948C8">
        <w:rPr>
          <w:rStyle w:val="Emphasis"/>
        </w:rPr>
        <w:t xml:space="preserve">The fourth and final tenet of pessimism that </w:t>
      </w:r>
      <w:r w:rsidRPr="006948C8">
        <w:rPr>
          <w:rStyle w:val="Emphasis"/>
        </w:rPr>
        <w:lastRenderedPageBreak/>
        <w:t>we are to examine asks what we are to do about our dire human condition.</w:t>
      </w:r>
      <w:r w:rsidRPr="006948C8">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B60288">
        <w:rPr>
          <w:rStyle w:val="Emphasis"/>
          <w:highlight w:val="green"/>
        </w:rPr>
        <w:t>The choice to affirm life in its entirety is a pessimistic choice</w:t>
      </w:r>
      <w:r w:rsidRPr="006948C8">
        <w:rPr>
          <w:rStyle w:val="Emphasis"/>
        </w:rPr>
        <w:t xml:space="preserve">. </w:t>
      </w:r>
      <w:r w:rsidRPr="00B60288">
        <w:rPr>
          <w:rStyle w:val="Emphasis"/>
          <w:highlight w:val="green"/>
        </w:rPr>
        <w:t>Embracing life as</w:t>
      </w:r>
      <w:r w:rsidRPr="006948C8">
        <w:rPr>
          <w:rStyle w:val="Emphasis"/>
        </w:rPr>
        <w:t xml:space="preserve"> both </w:t>
      </w:r>
      <w:r w:rsidRPr="00B60288">
        <w:rPr>
          <w:rStyle w:val="Emphasis"/>
          <w:highlight w:val="green"/>
        </w:rPr>
        <w:t>miserable and</w:t>
      </w:r>
      <w:r w:rsidRPr="006948C8">
        <w:rPr>
          <w:rStyle w:val="Emphasis"/>
        </w:rPr>
        <w:t xml:space="preserve"> </w:t>
      </w:r>
      <w:r w:rsidRPr="00B60288">
        <w:rPr>
          <w:rStyle w:val="Emphasis"/>
          <w:highlight w:val="green"/>
        </w:rPr>
        <w:t>beautiful</w:t>
      </w:r>
      <w:r w:rsidRPr="006948C8">
        <w:rPr>
          <w:rStyle w:val="Emphasis"/>
        </w:rPr>
        <w:t xml:space="preserve">, </w:t>
      </w:r>
      <w:proofErr w:type="gramStart"/>
      <w:r w:rsidRPr="006948C8">
        <w:rPr>
          <w:rStyle w:val="Emphasis"/>
        </w:rPr>
        <w:t>fleeting</w:t>
      </w:r>
      <w:proofErr w:type="gramEnd"/>
      <w:r w:rsidRPr="006948C8">
        <w:rPr>
          <w:rStyle w:val="Emphasis"/>
        </w:rPr>
        <w:t xml:space="preserve"> and enduring, validates the perpetually fragmented subject seeking a world that exists beyond good and evil and instead just is. </w:t>
      </w:r>
    </w:p>
    <w:p w14:paraId="18238A58" w14:textId="77777777" w:rsidR="00CB5D9E" w:rsidRPr="006948C8" w:rsidRDefault="00CB5D9E" w:rsidP="00CB5D9E">
      <w:pPr>
        <w:pStyle w:val="Heading4"/>
        <w:rPr>
          <w:rFonts w:cs="Calibri"/>
        </w:rPr>
      </w:pPr>
      <w:r w:rsidRPr="006948C8">
        <w:rPr>
          <w:rFonts w:cs="Calibri"/>
        </w:rPr>
        <w:t>Psychoanalysis is both falsifiable and accurate – studies prove.</w:t>
      </w:r>
    </w:p>
    <w:p w14:paraId="267F0FA3" w14:textId="77777777" w:rsidR="00CB5D9E" w:rsidRPr="006948C8" w:rsidRDefault="00CB5D9E" w:rsidP="00CB5D9E">
      <w:pPr>
        <w:rPr>
          <w:szCs w:val="16"/>
        </w:rPr>
      </w:pPr>
      <w:r w:rsidRPr="006948C8">
        <w:rPr>
          <w:rStyle w:val="Style13ptBold"/>
        </w:rPr>
        <w:t>Grant &amp; Harari 5</w:t>
      </w:r>
      <w:r w:rsidRPr="006948C8">
        <w:rPr>
          <w:szCs w:val="16"/>
        </w:rPr>
        <w:t xml:space="preserve"> (Don and Edwin, psychiatrists, “Psychoanalysis, science and the seductive theory of Karl Popper,” Australian and New Zealand Journal of Psychiatry)</w:t>
      </w:r>
    </w:p>
    <w:p w14:paraId="7387A67F" w14:textId="78345DE2" w:rsidR="00CB5D9E" w:rsidRDefault="00CB5D9E" w:rsidP="00CB5D9E">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w:t>
      </w:r>
      <w:r w:rsidRPr="00B515A1">
        <w:rPr>
          <w:rStyle w:val="Emphasis"/>
        </w:rPr>
        <w:t>their methodology [5] and the empirically d</w:t>
      </w:r>
      <w:r w:rsidRPr="006948C8">
        <w:rPr>
          <w:rStyle w:val="Emphasis"/>
        </w:rPr>
        <w:t xml:space="preserve">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t xml:space="preserve"> [6,7]. Also, burgeoning </w:t>
      </w:r>
      <w:r w:rsidRPr="00B60288">
        <w:rPr>
          <w:rStyle w:val="Emphasis"/>
          <w:highlight w:val="green"/>
        </w:rPr>
        <w:t>neuroscience</w:t>
      </w:r>
      <w:r w:rsidRPr="00B60288">
        <w:rPr>
          <w:highlight w:val="green"/>
        </w:rPr>
        <w:t xml:space="preserve"> </w:t>
      </w:r>
      <w:r w:rsidRPr="00B60288">
        <w:rPr>
          <w:rStyle w:val="Emphasis"/>
          <w:highlight w:val="green"/>
        </w:rPr>
        <w:t>research</w:t>
      </w:r>
      <w:r w:rsidRPr="006948C8">
        <w:t xml:space="preserve">, some of which is summarized below, </w:t>
      </w:r>
      <w:r w:rsidRPr="00B60288">
        <w:rPr>
          <w:rStyle w:val="Emphasis"/>
          <w:highlight w:val="green"/>
        </w:rPr>
        <w:t>indicates</w:t>
      </w:r>
      <w:r w:rsidRPr="006948C8">
        <w:rPr>
          <w:rStyle w:val="Emphasis"/>
        </w:rPr>
        <w:t xml:space="preserve"> likely neurological correlates for many </w:t>
      </w:r>
      <w:proofErr w:type="gramStart"/>
      <w:r w:rsidRPr="006948C8">
        <w:rPr>
          <w:rStyle w:val="Emphasis"/>
        </w:rPr>
        <w:t>key</w:t>
      </w:r>
      <w:proofErr w:type="gramEnd"/>
      <w:r w:rsidRPr="006948C8">
        <w:rPr>
          <w:rStyle w:val="Emphasis"/>
        </w:rPr>
        <w:t xml:space="preserve">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t xml:space="preserve"> [11,12], particularly </w:t>
      </w:r>
      <w:r w:rsidRPr="00B60288">
        <w:rPr>
          <w:rStyle w:val="Emphasis"/>
          <w:highlight w:val="green"/>
        </w:rPr>
        <w:t>for</w:t>
      </w:r>
      <w:r w:rsidRPr="006948C8">
        <w:t xml:space="preserve"> patients with </w:t>
      </w:r>
      <w:r w:rsidRPr="00B60288">
        <w:rPr>
          <w:rStyle w:val="Emphasis"/>
          <w:highlight w:val="green"/>
        </w:rPr>
        <w:t>DSM axis II pathology</w:t>
      </w:r>
      <w:r w:rsidRPr="006948C8">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t>.</w:t>
      </w:r>
    </w:p>
    <w:p w14:paraId="396D82B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6B93379"/>
    <w:multiLevelType w:val="hybridMultilevel"/>
    <w:tmpl w:val="8F729BE8"/>
    <w:lvl w:ilvl="0" w:tplc="8A8C8BAE">
      <w:start w:val="1"/>
      <w:numFmt w:val="lowerLetter"/>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237382"/>
    <w:multiLevelType w:val="hybridMultilevel"/>
    <w:tmpl w:val="C82823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0E7D3E"/>
    <w:multiLevelType w:val="hybridMultilevel"/>
    <w:tmpl w:val="DF4E3C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B5D9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3A22"/>
    <w:rsid w:val="00117316"/>
    <w:rsid w:val="001209B4"/>
    <w:rsid w:val="001241CE"/>
    <w:rsid w:val="0014201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2A9A"/>
    <w:rsid w:val="001D36BF"/>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11D4"/>
    <w:rsid w:val="00262598"/>
    <w:rsid w:val="00267EBB"/>
    <w:rsid w:val="0027023B"/>
    <w:rsid w:val="00272F3F"/>
    <w:rsid w:val="00274EDB"/>
    <w:rsid w:val="0027729E"/>
    <w:rsid w:val="002843B2"/>
    <w:rsid w:val="00284ED6"/>
    <w:rsid w:val="00290C5A"/>
    <w:rsid w:val="00290C92"/>
    <w:rsid w:val="00291F39"/>
    <w:rsid w:val="00294AA5"/>
    <w:rsid w:val="0029647A"/>
    <w:rsid w:val="00296504"/>
    <w:rsid w:val="002B5511"/>
    <w:rsid w:val="002B7ACF"/>
    <w:rsid w:val="002E0643"/>
    <w:rsid w:val="002E29E3"/>
    <w:rsid w:val="002E392E"/>
    <w:rsid w:val="002E6BBC"/>
    <w:rsid w:val="002F1BA9"/>
    <w:rsid w:val="002F2D55"/>
    <w:rsid w:val="002F6E74"/>
    <w:rsid w:val="003106B3"/>
    <w:rsid w:val="0031385D"/>
    <w:rsid w:val="003171AB"/>
    <w:rsid w:val="003223B2"/>
    <w:rsid w:val="00322A67"/>
    <w:rsid w:val="00330E13"/>
    <w:rsid w:val="00335A23"/>
    <w:rsid w:val="00340707"/>
    <w:rsid w:val="00341C61"/>
    <w:rsid w:val="00350066"/>
    <w:rsid w:val="00351841"/>
    <w:rsid w:val="003624A6"/>
    <w:rsid w:val="00364ADF"/>
    <w:rsid w:val="00365C8D"/>
    <w:rsid w:val="003670D9"/>
    <w:rsid w:val="00370B41"/>
    <w:rsid w:val="00371B16"/>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221A"/>
    <w:rsid w:val="004B37B4"/>
    <w:rsid w:val="004B72B4"/>
    <w:rsid w:val="004C0314"/>
    <w:rsid w:val="004C0D3D"/>
    <w:rsid w:val="004C213E"/>
    <w:rsid w:val="004C376C"/>
    <w:rsid w:val="004C45B5"/>
    <w:rsid w:val="004C657F"/>
    <w:rsid w:val="004D17D8"/>
    <w:rsid w:val="004D52D8"/>
    <w:rsid w:val="004E355B"/>
    <w:rsid w:val="0050261C"/>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4996"/>
    <w:rsid w:val="006529B9"/>
    <w:rsid w:val="00654695"/>
    <w:rsid w:val="0065500A"/>
    <w:rsid w:val="00655217"/>
    <w:rsid w:val="0065727C"/>
    <w:rsid w:val="00674A78"/>
    <w:rsid w:val="00696A16"/>
    <w:rsid w:val="006A4840"/>
    <w:rsid w:val="006A52A0"/>
    <w:rsid w:val="006A7E1D"/>
    <w:rsid w:val="006C3A56"/>
    <w:rsid w:val="006D13F4"/>
    <w:rsid w:val="006D6AED"/>
    <w:rsid w:val="006E280B"/>
    <w:rsid w:val="006E6D0B"/>
    <w:rsid w:val="006F126E"/>
    <w:rsid w:val="006F32C9"/>
    <w:rsid w:val="006F3834"/>
    <w:rsid w:val="006F5693"/>
    <w:rsid w:val="006F5D4C"/>
    <w:rsid w:val="00717B01"/>
    <w:rsid w:val="007227D9"/>
    <w:rsid w:val="0072491F"/>
    <w:rsid w:val="00725598"/>
    <w:rsid w:val="007362A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587F"/>
    <w:rsid w:val="008266F9"/>
    <w:rsid w:val="008267E2"/>
    <w:rsid w:val="00826A9B"/>
    <w:rsid w:val="00834842"/>
    <w:rsid w:val="00840E7B"/>
    <w:rsid w:val="00852E84"/>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26CF"/>
    <w:rsid w:val="008E414D"/>
    <w:rsid w:val="008E7A3E"/>
    <w:rsid w:val="008F41FD"/>
    <w:rsid w:val="008F4479"/>
    <w:rsid w:val="008F4BA0"/>
    <w:rsid w:val="00901726"/>
    <w:rsid w:val="009048F3"/>
    <w:rsid w:val="00920E6A"/>
    <w:rsid w:val="00931816"/>
    <w:rsid w:val="00932C71"/>
    <w:rsid w:val="009509D5"/>
    <w:rsid w:val="009538F5"/>
    <w:rsid w:val="00957187"/>
    <w:rsid w:val="00960255"/>
    <w:rsid w:val="009603E1"/>
    <w:rsid w:val="00961C9D"/>
    <w:rsid w:val="00963065"/>
    <w:rsid w:val="0097151F"/>
    <w:rsid w:val="0097208D"/>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0422"/>
    <w:rsid w:val="009E160D"/>
    <w:rsid w:val="009F1CBB"/>
    <w:rsid w:val="009F3305"/>
    <w:rsid w:val="009F6FB2"/>
    <w:rsid w:val="00A071C0"/>
    <w:rsid w:val="00A22670"/>
    <w:rsid w:val="00A24B35"/>
    <w:rsid w:val="00A271BA"/>
    <w:rsid w:val="00A27F86"/>
    <w:rsid w:val="00A30D46"/>
    <w:rsid w:val="00A431C6"/>
    <w:rsid w:val="00A54315"/>
    <w:rsid w:val="00A60FBC"/>
    <w:rsid w:val="00A65C0B"/>
    <w:rsid w:val="00A776BA"/>
    <w:rsid w:val="00A81FD2"/>
    <w:rsid w:val="00A8441A"/>
    <w:rsid w:val="00A8674A"/>
    <w:rsid w:val="00A96E24"/>
    <w:rsid w:val="00AA6F6E"/>
    <w:rsid w:val="00AB122B"/>
    <w:rsid w:val="00AB21B0"/>
    <w:rsid w:val="00AB48D3"/>
    <w:rsid w:val="00AD0B94"/>
    <w:rsid w:val="00AE0243"/>
    <w:rsid w:val="00AE1BAD"/>
    <w:rsid w:val="00AE2124"/>
    <w:rsid w:val="00AE24BC"/>
    <w:rsid w:val="00AE3E3F"/>
    <w:rsid w:val="00AF01B3"/>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1B7F"/>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5898"/>
    <w:rsid w:val="00C5172D"/>
    <w:rsid w:val="00C56DCC"/>
    <w:rsid w:val="00C57075"/>
    <w:rsid w:val="00C66F31"/>
    <w:rsid w:val="00C710A9"/>
    <w:rsid w:val="00C72AFE"/>
    <w:rsid w:val="00C81619"/>
    <w:rsid w:val="00C915A5"/>
    <w:rsid w:val="00C97999"/>
    <w:rsid w:val="00CA013C"/>
    <w:rsid w:val="00CA6D6D"/>
    <w:rsid w:val="00CB5D9E"/>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713A1"/>
    <w:rsid w:val="00D77956"/>
    <w:rsid w:val="00D80F0C"/>
    <w:rsid w:val="00D92077"/>
    <w:rsid w:val="00D951E2"/>
    <w:rsid w:val="00D9565A"/>
    <w:rsid w:val="00DA4229"/>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6225"/>
    <w:rsid w:val="00E01DAD"/>
    <w:rsid w:val="00E021DC"/>
    <w:rsid w:val="00E03F91"/>
    <w:rsid w:val="00E064EF"/>
    <w:rsid w:val="00E064F2"/>
    <w:rsid w:val="00E0717B"/>
    <w:rsid w:val="00E15598"/>
    <w:rsid w:val="00E20D65"/>
    <w:rsid w:val="00E2404D"/>
    <w:rsid w:val="00E353A2"/>
    <w:rsid w:val="00E36881"/>
    <w:rsid w:val="00E42E4C"/>
    <w:rsid w:val="00E47013"/>
    <w:rsid w:val="00E541F9"/>
    <w:rsid w:val="00E57B79"/>
    <w:rsid w:val="00E61E95"/>
    <w:rsid w:val="00E63419"/>
    <w:rsid w:val="00E64496"/>
    <w:rsid w:val="00E72115"/>
    <w:rsid w:val="00E8075F"/>
    <w:rsid w:val="00E8322E"/>
    <w:rsid w:val="00E849F8"/>
    <w:rsid w:val="00E903E0"/>
    <w:rsid w:val="00EA1115"/>
    <w:rsid w:val="00EA39EB"/>
    <w:rsid w:val="00EA58CE"/>
    <w:rsid w:val="00EB33FF"/>
    <w:rsid w:val="00EB3D1A"/>
    <w:rsid w:val="00EC2759"/>
    <w:rsid w:val="00EC7106"/>
    <w:rsid w:val="00ED0120"/>
    <w:rsid w:val="00ED1D38"/>
    <w:rsid w:val="00ED2146"/>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5466"/>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CA5ED0"/>
  <w14:defaultImageDpi w14:val="300"/>
  <w15:docId w15:val="{7273839C-A3D0-EA4A-BA5A-FDE75CB90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B221A"/>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4B221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B221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4B221A"/>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4B221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B22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221A"/>
  </w:style>
  <w:style w:type="character" w:customStyle="1" w:styleId="Heading1Char">
    <w:name w:val="Heading 1 Char"/>
    <w:aliases w:val="Pocket Char"/>
    <w:basedOn w:val="DefaultParagraphFont"/>
    <w:link w:val="Heading1"/>
    <w:uiPriority w:val="9"/>
    <w:rsid w:val="004B221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B221A"/>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4B221A"/>
    <w:rPr>
      <w:rFonts w:ascii="Calibri" w:eastAsiaTheme="majorEastAsia" w:hAnsi="Calibri" w:cstheme="majorBidi"/>
      <w:b/>
      <w:bCs/>
      <w:sz w:val="36"/>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4B221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B221A"/>
    <w:rPr>
      <w:b/>
      <w:sz w:val="26"/>
      <w:u w:val="none"/>
    </w:rPr>
  </w:style>
  <w:style w:type="character" w:customStyle="1" w:styleId="StyleUnderline">
    <w:name w:val="Style Underline"/>
    <w:aliases w:val="Intense Emphasis,Underline,Style Bold Underline,Intense Emphasis1,Style,apple-style-span + 6 pt,Bold,Kern at 16 pt,Intense Emphasis2,HHeading 3 + 12 pt,Bold Cite Char,Intense Emphasis11,ci,c,Intense Emphasis111,Bo,B,Underline Char,cite,8"/>
    <w:basedOn w:val="DefaultParagraphFont"/>
    <w:uiPriority w:val="1"/>
    <w:qFormat/>
    <w:rsid w:val="004B221A"/>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20"/>
    <w:qFormat/>
    <w:rsid w:val="004B221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B221A"/>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4B221A"/>
    <w:rPr>
      <w:color w:val="auto"/>
      <w:u w:val="none"/>
    </w:rPr>
  </w:style>
  <w:style w:type="paragraph" w:styleId="DocumentMap">
    <w:name w:val="Document Map"/>
    <w:basedOn w:val="Normal"/>
    <w:link w:val="DocumentMapChar"/>
    <w:uiPriority w:val="99"/>
    <w:semiHidden/>
    <w:unhideWhenUsed/>
    <w:rsid w:val="004B221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B221A"/>
    <w:rPr>
      <w:rFonts w:ascii="Lucida Grande" w:hAnsi="Lucida Grande" w:cs="Lucida Grande"/>
    </w:r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Tags,No Spacing1121"/>
    <w:basedOn w:val="Heading1"/>
    <w:link w:val="Hyperlink"/>
    <w:autoRedefine/>
    <w:uiPriority w:val="99"/>
    <w:qFormat/>
    <w:rsid w:val="00CB5D9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CB5D9E"/>
    <w:pPr>
      <w:spacing w:after="0" w:line="240" w:lineRule="auto"/>
      <w:ind w:left="720"/>
      <w:jc w:val="both"/>
    </w:pPr>
    <w:rPr>
      <w:b/>
      <w:iCs/>
      <w:sz w:val="22"/>
      <w:u w:val="single"/>
    </w:rPr>
  </w:style>
  <w:style w:type="paragraph" w:styleId="NoSpacing">
    <w:name w:val="No Spacing"/>
    <w:aliases w:val="Card Format,ClearFormatting,Clear,DDI Tag,Tag Title,CD - Cite,No Spacing6,No Spacing7,Very Small Text,No Spacing8,Dont u,No Spacing311,No Spacing51,ca"/>
    <w:basedOn w:val="Heading1"/>
    <w:autoRedefine/>
    <w:uiPriority w:val="99"/>
    <w:qFormat/>
    <w:rsid w:val="00A30D4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autoRedefine/>
    <w:uiPriority w:val="20"/>
    <w:qFormat/>
    <w:rsid w:val="00ED2146"/>
    <w:pPr>
      <w:widowControl w:val="0"/>
      <w:pBdr>
        <w:top w:val="single" w:sz="4" w:space="1" w:color="auto"/>
        <w:left w:val="single" w:sz="4" w:space="4" w:color="auto"/>
        <w:bottom w:val="single" w:sz="4" w:space="1" w:color="auto"/>
        <w:right w:val="single" w:sz="4" w:space="4" w:color="auto"/>
      </w:pBdr>
      <w:spacing w:after="0" w:line="240" w:lineRule="auto"/>
      <w:ind w:left="720"/>
      <w:jc w:val="both"/>
    </w:pPr>
    <w:rPr>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assets.lib.berkeley.edu/etd/ucb/text/Mollow_berkeley_0028E_15181.pdf" TargetMode="Externa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11</Pages>
  <Words>6398</Words>
  <Characters>36471</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42784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9</cp:revision>
  <dcterms:created xsi:type="dcterms:W3CDTF">2021-10-16T16:11:00Z</dcterms:created>
  <dcterms:modified xsi:type="dcterms:W3CDTF">2021-10-16T17:37:00Z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