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8EBEC" w14:textId="4D4213DF" w:rsidR="001241CE" w:rsidRDefault="001241CE" w:rsidP="001241CE">
      <w:pPr>
        <w:pStyle w:val="Heading4"/>
        <w:rPr>
          <w:shd w:val="clear" w:color="auto" w:fill="FFFFFF"/>
          <w:lang w:eastAsia="zh-CN"/>
        </w:rPr>
      </w:pPr>
      <w:r>
        <w:rPr>
          <w:shd w:val="clear" w:color="auto" w:fill="FFFFFF"/>
          <w:lang w:eastAsia="zh-CN"/>
        </w:rPr>
        <w:t>The alt is unconditional, I can’t kick it.</w:t>
      </w:r>
      <w:r w:rsidR="00291F39">
        <w:rPr>
          <w:shd w:val="clear" w:color="auto" w:fill="FFFFFF"/>
          <w:lang w:eastAsia="zh-CN"/>
        </w:rPr>
        <w:t xml:space="preserve"> </w:t>
      </w:r>
      <w:proofErr w:type="gramStart"/>
      <w:r w:rsidR="00291F39">
        <w:rPr>
          <w:shd w:val="clear" w:color="auto" w:fill="FFFFFF"/>
          <w:lang w:eastAsia="zh-CN"/>
        </w:rPr>
        <w:t>Yes</w:t>
      </w:r>
      <w:proofErr w:type="gramEnd"/>
      <w:r w:rsidR="00291F39">
        <w:rPr>
          <w:shd w:val="clear" w:color="auto" w:fill="FFFFFF"/>
          <w:lang w:eastAsia="zh-CN"/>
        </w:rPr>
        <w:t xml:space="preserve"> 2nr theory otherwise the 1ar can be infinitely abusive, you can do things like severance perms or evaluate the debate after the 1AR and I can’t check back which guts my ability to engage</w:t>
      </w:r>
      <w:r w:rsidR="00294AA5">
        <w:rPr>
          <w:shd w:val="clear" w:color="auto" w:fill="FFFFFF"/>
          <w:lang w:eastAsia="zh-CN"/>
        </w:rPr>
        <w:t>, you haven’t warranted otherwise</w:t>
      </w:r>
      <w:r w:rsidR="00291F39">
        <w:rPr>
          <w:shd w:val="clear" w:color="auto" w:fill="FFFFFF"/>
          <w:lang w:eastAsia="zh-CN"/>
        </w:rPr>
        <w:t>.</w:t>
      </w:r>
    </w:p>
    <w:p w14:paraId="05A47A4B" w14:textId="03F0D243" w:rsidR="00CB5D9E" w:rsidRDefault="002F2D55" w:rsidP="00CB5D9E">
      <w:pPr>
        <w:pStyle w:val="Heading3"/>
      </w:pPr>
      <w:r>
        <w:lastRenderedPageBreak/>
        <w:t>1</w:t>
      </w:r>
    </w:p>
    <w:p w14:paraId="37FA7451" w14:textId="77777777" w:rsidR="00CB5D9E" w:rsidRPr="00AE3F77" w:rsidRDefault="00CB5D9E" w:rsidP="00CB5D9E">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1E4D1ECB"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0FA323A5" w14:textId="77777777" w:rsidR="00CB5D9E" w:rsidRPr="006948C8" w:rsidRDefault="00CB5D9E" w:rsidP="00CB5D9E">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09B38E0" w14:textId="77777777" w:rsidR="00CB5D9E" w:rsidRPr="0038556A" w:rsidRDefault="00CB5D9E" w:rsidP="00CB5D9E">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5DE1AB3C" w14:textId="77777777" w:rsidR="00CB5D9E" w:rsidRPr="006948C8" w:rsidRDefault="00CB5D9E" w:rsidP="00CB5D9E">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3573100A" w14:textId="77777777" w:rsidR="00CB5D9E" w:rsidRDefault="00CB5D9E" w:rsidP="00CB5D9E">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1A3B1C83" w14:textId="77777777" w:rsidR="00CB5D9E" w:rsidRPr="006948C8" w:rsidRDefault="00CB5D9E" w:rsidP="00CB5D9E">
      <w:pPr>
        <w:pStyle w:val="Heading4"/>
        <w:rPr>
          <w:rFonts w:cs="Calibri"/>
        </w:rPr>
      </w:pPr>
      <w:r w:rsidRPr="006948C8">
        <w:rPr>
          <w:rFonts w:cs="Calibri"/>
        </w:rPr>
        <w:lastRenderedPageBreak/>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68C18F00" w14:textId="77777777" w:rsidR="00CB5D9E" w:rsidRPr="006948C8" w:rsidRDefault="00CB5D9E" w:rsidP="00CB5D9E">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6497E2CB" w14:textId="77777777" w:rsidR="00CB5D9E" w:rsidRPr="006948C8" w:rsidRDefault="00CB5D9E" w:rsidP="00CB5D9E">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31E45FE3" w14:textId="77777777" w:rsidR="00CB5D9E" w:rsidRPr="006948C8" w:rsidRDefault="00CB5D9E" w:rsidP="00CB5D9E">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213F4EA6" w14:textId="77777777" w:rsidR="00CB5D9E" w:rsidRPr="006948C8" w:rsidRDefault="00CB5D9E" w:rsidP="00CB5D9E">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14B8FF36" w14:textId="77777777" w:rsidR="00CB5D9E" w:rsidRPr="006948C8" w:rsidRDefault="00CB5D9E" w:rsidP="00CB5D9E">
      <w:pPr>
        <w:rPr>
          <w:rStyle w:val="Emphasis"/>
        </w:rPr>
      </w:pPr>
      <w:r w:rsidRPr="006948C8">
        <w:rPr>
          <w:rStyle w:val="Emphasis"/>
        </w:rPr>
        <w:lastRenderedPageBreak/>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2006, p. 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w:t>
      </w:r>
      <w:r w:rsidRPr="006948C8">
        <w:rPr>
          <w:sz w:val="14"/>
        </w:rPr>
        <w:lastRenderedPageBreak/>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 xml:space="preserve">The fourth and final tenet of pessimism that </w:t>
      </w:r>
      <w:r w:rsidRPr="006948C8">
        <w:rPr>
          <w:rStyle w:val="Emphasis"/>
        </w:rPr>
        <w:lastRenderedPageBreak/>
        <w:t>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18238A58" w14:textId="77777777" w:rsidR="00CB5D9E" w:rsidRPr="006948C8" w:rsidRDefault="00CB5D9E" w:rsidP="00CB5D9E">
      <w:pPr>
        <w:pStyle w:val="Heading4"/>
        <w:rPr>
          <w:rFonts w:cs="Calibri"/>
        </w:rPr>
      </w:pPr>
      <w:r w:rsidRPr="006948C8">
        <w:rPr>
          <w:rFonts w:cs="Calibri"/>
        </w:rPr>
        <w:t>Psychoanalysis is both falsifiable and accurate – studies prove.</w:t>
      </w:r>
    </w:p>
    <w:p w14:paraId="267F0FA3" w14:textId="77777777" w:rsidR="00CB5D9E" w:rsidRPr="006948C8" w:rsidRDefault="00CB5D9E" w:rsidP="00CB5D9E">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7387A67F" w14:textId="78345DE2" w:rsidR="00CB5D9E" w:rsidRDefault="00CB5D9E" w:rsidP="00CB5D9E">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5C71B1BD" w14:textId="616847F2" w:rsidR="00E61E95" w:rsidRPr="00D52D5F" w:rsidRDefault="002F2D55" w:rsidP="00E61E95">
      <w:pPr>
        <w:pStyle w:val="Heading3"/>
        <w:rPr>
          <w:rFonts w:asciiTheme="majorHAnsi" w:hAnsiTheme="majorHAnsi" w:cstheme="majorHAnsi"/>
        </w:rPr>
      </w:pPr>
      <w:r>
        <w:rPr>
          <w:rFonts w:asciiTheme="majorHAnsi" w:hAnsiTheme="majorHAnsi" w:cstheme="majorHAnsi"/>
        </w:rPr>
        <w:lastRenderedPageBreak/>
        <w:t>2</w:t>
      </w:r>
    </w:p>
    <w:p w14:paraId="10BC7AED" w14:textId="77777777" w:rsidR="00E61E95" w:rsidRPr="00D52D5F" w:rsidRDefault="00E61E95" w:rsidP="00E61E95">
      <w:pPr>
        <w:pStyle w:val="Heading4"/>
        <w:rPr>
          <w:rFonts w:asciiTheme="majorHAnsi" w:hAnsiTheme="majorHAnsi" w:cstheme="majorHAnsi"/>
        </w:rPr>
      </w:pPr>
      <w:r w:rsidRPr="00D52D5F">
        <w:rPr>
          <w:rFonts w:asciiTheme="majorHAnsi" w:hAnsiTheme="majorHAnsi" w:cstheme="majorHAnsi"/>
        </w:rPr>
        <w:t xml:space="preserve">Climate Patents and Innovation </w:t>
      </w:r>
      <w:r w:rsidRPr="00D52D5F">
        <w:rPr>
          <w:rFonts w:asciiTheme="majorHAnsi" w:hAnsiTheme="majorHAnsi" w:cstheme="majorHAnsi"/>
          <w:u w:val="single"/>
        </w:rPr>
        <w:t>high now</w:t>
      </w:r>
      <w:r w:rsidRPr="00D52D5F">
        <w:rPr>
          <w:rFonts w:asciiTheme="majorHAnsi" w:hAnsiTheme="majorHAnsi" w:cstheme="majorHAnsi"/>
        </w:rPr>
        <w:t xml:space="preserve"> and </w:t>
      </w:r>
      <w:r w:rsidRPr="00D52D5F">
        <w:rPr>
          <w:rFonts w:asciiTheme="majorHAnsi" w:hAnsiTheme="majorHAnsi" w:cstheme="majorHAnsi"/>
          <w:u w:val="single"/>
        </w:rPr>
        <w:t>solving Warming</w:t>
      </w:r>
      <w:r w:rsidRPr="00D52D5F">
        <w:rPr>
          <w:rFonts w:asciiTheme="majorHAnsi" w:hAnsiTheme="majorHAnsi" w:cstheme="majorHAnsi"/>
        </w:rPr>
        <w:t xml:space="preserve"> but patent waivers set a </w:t>
      </w:r>
      <w:r w:rsidRPr="00D52D5F">
        <w:rPr>
          <w:rFonts w:asciiTheme="majorHAnsi" w:hAnsiTheme="majorHAnsi" w:cstheme="majorHAnsi"/>
          <w:u w:val="single"/>
        </w:rPr>
        <w:t>dangerous precedent</w:t>
      </w:r>
      <w:r w:rsidRPr="00D52D5F">
        <w:rPr>
          <w:rFonts w:asciiTheme="majorHAnsi" w:hAnsiTheme="majorHAnsi" w:cstheme="majorHAnsi"/>
        </w:rPr>
        <w:t xml:space="preserve"> for appropriations - the mere threat is sufficient is enough to kill investment.</w:t>
      </w:r>
    </w:p>
    <w:p w14:paraId="29C492B7" w14:textId="77777777" w:rsidR="00E61E95" w:rsidRPr="00D52D5F" w:rsidRDefault="00E61E95" w:rsidP="00E61E95">
      <w:pPr>
        <w:rPr>
          <w:rFonts w:asciiTheme="majorHAnsi" w:hAnsiTheme="majorHAnsi" w:cstheme="majorHAnsi"/>
        </w:rPr>
      </w:pPr>
      <w:r w:rsidRPr="00D52D5F">
        <w:rPr>
          <w:rStyle w:val="Style13ptBold"/>
          <w:rFonts w:asciiTheme="majorHAnsi" w:hAnsiTheme="majorHAnsi" w:cstheme="majorHAnsi"/>
        </w:rPr>
        <w:t>Brand 5-26</w:t>
      </w:r>
      <w:r w:rsidRPr="00D52D5F">
        <w:rPr>
          <w:rFonts w:asciiTheme="majorHAnsi" w:hAnsiTheme="majorHAnsi" w:cstheme="majorHAnsi"/>
        </w:rPr>
        <w:t>, Melissa. “Trips Ip Waiver Could Establish Dangerous Precedent for Climate Change and Other Biotech Sectors.” IPWatchdog.com | Patents &amp; Patent Law, 26 May 2021, www.ipwatchdog.com/2021/05/26/trips-ip-waiver-establish-dangerous-precedent-climate-change-biotech-sectors/id=133964/. //sid</w:t>
      </w:r>
    </w:p>
    <w:p w14:paraId="753D4E4B" w14:textId="77777777" w:rsidR="00E61E95" w:rsidRPr="00D52D5F" w:rsidRDefault="00E61E95" w:rsidP="00E61E95">
      <w:pPr>
        <w:rPr>
          <w:rFonts w:asciiTheme="majorHAnsi" w:hAnsiTheme="majorHAnsi" w:cstheme="majorHAnsi"/>
        </w:rPr>
      </w:pPr>
      <w:r w:rsidRPr="00D52D5F">
        <w:rPr>
          <w:rFonts w:asciiTheme="majorHAnsi" w:hAnsiTheme="majorHAnsi" w:cstheme="majorHAnsi"/>
        </w:rPr>
        <w:t xml:space="preserve">The </w:t>
      </w:r>
      <w:r w:rsidRPr="00D52D5F">
        <w:rPr>
          <w:rStyle w:val="StyleUnderline"/>
          <w:rFonts w:asciiTheme="majorHAnsi" w:hAnsiTheme="majorHAnsi" w:cstheme="majorHAnsi"/>
          <w:highlight w:val="cyan"/>
        </w:rPr>
        <w:t>biotech</w:t>
      </w:r>
      <w:r w:rsidRPr="00D52D5F">
        <w:rPr>
          <w:rFonts w:asciiTheme="majorHAnsi" w:hAnsiTheme="majorHAnsi" w:cstheme="majorHAnsi"/>
          <w:highlight w:val="cyan"/>
        </w:rPr>
        <w:t xml:space="preserve"> </w:t>
      </w:r>
      <w:r w:rsidRPr="00D52D5F">
        <w:rPr>
          <w:rFonts w:asciiTheme="majorHAnsi" w:hAnsiTheme="majorHAnsi" w:cstheme="majorHAnsi"/>
        </w:rPr>
        <w:t xml:space="preserve">industry </w:t>
      </w:r>
      <w:r w:rsidRPr="00D52D5F">
        <w:rPr>
          <w:rStyle w:val="StyleUnderline"/>
          <w:rFonts w:asciiTheme="majorHAnsi" w:hAnsiTheme="majorHAnsi" w:cstheme="majorHAnsi"/>
        </w:rPr>
        <w:t>is</w:t>
      </w:r>
      <w:r w:rsidRPr="00D52D5F">
        <w:rPr>
          <w:rFonts w:asciiTheme="majorHAnsi" w:hAnsiTheme="majorHAnsi" w:cstheme="majorHAnsi"/>
        </w:rPr>
        <w:t xml:space="preserve"> </w:t>
      </w:r>
      <w:r w:rsidRPr="00D52D5F">
        <w:rPr>
          <w:rStyle w:val="StyleUnderline"/>
          <w:rFonts w:asciiTheme="majorHAnsi" w:hAnsiTheme="majorHAnsi" w:cstheme="majorHAnsi"/>
        </w:rPr>
        <w:t>making</w:t>
      </w:r>
      <w:r w:rsidRPr="00D52D5F">
        <w:rPr>
          <w:rFonts w:asciiTheme="majorHAnsi" w:hAnsiTheme="majorHAnsi" w:cstheme="majorHAnsi"/>
        </w:rPr>
        <w:t xml:space="preserve"> remarkable </w:t>
      </w:r>
      <w:r w:rsidRPr="00D52D5F">
        <w:rPr>
          <w:rStyle w:val="StyleUnderline"/>
          <w:rFonts w:asciiTheme="majorHAnsi" w:hAnsiTheme="majorHAnsi" w:cstheme="majorHAnsi"/>
          <w:highlight w:val="cyan"/>
        </w:rPr>
        <w:t>advances</w:t>
      </w:r>
      <w:r w:rsidRPr="00D52D5F">
        <w:rPr>
          <w:rFonts w:asciiTheme="majorHAnsi" w:hAnsiTheme="majorHAnsi" w:cstheme="majorHAnsi"/>
          <w:b/>
          <w:bCs/>
          <w:highlight w:val="cyan"/>
        </w:rPr>
        <w:t xml:space="preserve"> </w:t>
      </w:r>
      <w:r w:rsidRPr="00D52D5F">
        <w:rPr>
          <w:rStyle w:val="StyleUnderline"/>
          <w:rFonts w:asciiTheme="majorHAnsi" w:hAnsiTheme="majorHAnsi" w:cstheme="majorHAnsi"/>
        </w:rPr>
        <w:t xml:space="preserve">towards </w:t>
      </w:r>
      <w:r w:rsidRPr="00D52D5F">
        <w:rPr>
          <w:rStyle w:val="StyleUnderline"/>
          <w:rFonts w:asciiTheme="majorHAnsi" w:hAnsiTheme="majorHAnsi" w:cstheme="majorHAnsi"/>
          <w:highlight w:val="cyan"/>
        </w:rPr>
        <w:t xml:space="preserve">climate </w:t>
      </w:r>
      <w:r w:rsidRPr="00D52D5F">
        <w:rPr>
          <w:rStyle w:val="StyleUnderline"/>
          <w:rFonts w:asciiTheme="majorHAnsi" w:hAnsiTheme="majorHAnsi" w:cstheme="majorHAnsi"/>
        </w:rPr>
        <w:t xml:space="preserve">change </w:t>
      </w:r>
      <w:r w:rsidRPr="00D52D5F">
        <w:rPr>
          <w:rStyle w:val="StyleUnderline"/>
          <w:rFonts w:asciiTheme="majorHAnsi" w:hAnsiTheme="majorHAnsi" w:cstheme="majorHAnsi"/>
          <w:highlight w:val="cyan"/>
        </w:rPr>
        <w:t>solutions</w:t>
      </w:r>
      <w:r w:rsidRPr="00D52D5F">
        <w:rPr>
          <w:rFonts w:asciiTheme="majorHAnsi" w:hAnsiTheme="majorHAnsi" w:cstheme="majorHAnsi"/>
        </w:rPr>
        <w:t xml:space="preserve">, and it is precisely for this reason that it can expect to be in the crosshairs of potential IP waiver discussions.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w:t>
      </w:r>
      <w:r w:rsidRPr="00D52D5F">
        <w:rPr>
          <w:rStyle w:val="StyleUnderline"/>
          <w:rFonts w:asciiTheme="majorHAnsi" w:hAnsiTheme="majorHAnsi" w:cstheme="majorHAnsi"/>
          <w:highlight w:val="cyan"/>
        </w:rPr>
        <w:t xml:space="preserve">If </w:t>
      </w:r>
      <w:r w:rsidRPr="00D52D5F">
        <w:rPr>
          <w:rStyle w:val="StyleUnderline"/>
          <w:rFonts w:asciiTheme="majorHAnsi" w:hAnsiTheme="majorHAnsi" w:cstheme="majorHAnsi"/>
        </w:rPr>
        <w:t xml:space="preserve">an IP </w:t>
      </w:r>
      <w:r w:rsidRPr="00D52D5F">
        <w:rPr>
          <w:rStyle w:val="StyleUnderline"/>
          <w:rFonts w:asciiTheme="majorHAnsi" w:hAnsiTheme="majorHAnsi" w:cstheme="majorHAnsi"/>
          <w:highlight w:val="cyan"/>
        </w:rPr>
        <w:t xml:space="preserve">waiver </w:t>
      </w:r>
      <w:r w:rsidRPr="00D52D5F">
        <w:rPr>
          <w:rStyle w:val="StyleUnderline"/>
          <w:rFonts w:asciiTheme="majorHAnsi" w:hAnsiTheme="majorHAnsi" w:cstheme="majorHAnsi"/>
        </w:rPr>
        <w:t>is</w:t>
      </w:r>
      <w:r w:rsidRPr="00D52D5F">
        <w:rPr>
          <w:rFonts w:asciiTheme="majorHAnsi" w:hAnsiTheme="majorHAnsi" w:cstheme="majorHAnsi"/>
        </w:rPr>
        <w:t xml:space="preserve"> purportedly </w:t>
      </w:r>
      <w:r w:rsidRPr="00D52D5F">
        <w:rPr>
          <w:rStyle w:val="StyleUnderline"/>
          <w:rFonts w:asciiTheme="majorHAnsi" w:hAnsiTheme="majorHAnsi" w:cstheme="majorHAnsi"/>
          <w:highlight w:val="cyan"/>
        </w:rPr>
        <w:t>necessary</w:t>
      </w:r>
      <w:r w:rsidRPr="00D52D5F">
        <w:rPr>
          <w:rFonts w:asciiTheme="majorHAnsi" w:hAnsiTheme="majorHAnsi" w:cstheme="majorHAnsi"/>
          <w:highlight w:val="cyan"/>
        </w:rPr>
        <w:t xml:space="preserve"> </w:t>
      </w:r>
      <w:r w:rsidRPr="00D52D5F">
        <w:rPr>
          <w:rStyle w:val="StyleUnderline"/>
          <w:rFonts w:asciiTheme="majorHAnsi" w:hAnsiTheme="majorHAnsi" w:cstheme="majorHAnsi"/>
        </w:rPr>
        <w:t>to solve</w:t>
      </w:r>
      <w:r w:rsidRPr="00D52D5F">
        <w:rPr>
          <w:rFonts w:asciiTheme="majorHAnsi" w:hAnsiTheme="majorHAnsi" w:cstheme="majorHAnsi"/>
        </w:rPr>
        <w:t xml:space="preserve"> the </w:t>
      </w:r>
      <w:r w:rsidRPr="00D52D5F">
        <w:rPr>
          <w:rStyle w:val="StyleUnderline"/>
          <w:rFonts w:asciiTheme="majorHAnsi" w:hAnsiTheme="majorHAnsi" w:cstheme="majorHAnsi"/>
        </w:rPr>
        <w:t>COVID</w:t>
      </w:r>
      <w:r w:rsidRPr="00D52D5F">
        <w:rPr>
          <w:rFonts w:asciiTheme="majorHAnsi" w:hAnsiTheme="majorHAnsi" w:cstheme="majorHAnsi"/>
        </w:rPr>
        <w:t xml:space="preserve">-19 global health crisis (and of course </w:t>
      </w:r>
      <w:hyperlink r:id="rId11" w:history="1">
        <w:r w:rsidRPr="00D52D5F">
          <w:rPr>
            <w:rStyle w:val="FollowedHyperlink"/>
            <w:rFonts w:asciiTheme="majorHAnsi" w:hAnsiTheme="majorHAnsi" w:cstheme="majorHAnsi"/>
          </w:rPr>
          <w:t>we dispute this notion</w:t>
        </w:r>
      </w:hyperlink>
      <w:r w:rsidRPr="00D52D5F">
        <w:rPr>
          <w:rFonts w:asciiTheme="majorHAnsi" w:hAnsiTheme="majorHAnsi" w:cstheme="majorHAnsi"/>
        </w:rPr>
        <w:t xml:space="preserve">), can we really feel confident that this or </w:t>
      </w:r>
      <w:r w:rsidRPr="00D52D5F">
        <w:rPr>
          <w:rStyle w:val="StyleUnderline"/>
          <w:rFonts w:asciiTheme="majorHAnsi" w:hAnsiTheme="majorHAnsi" w:cstheme="majorHAnsi"/>
        </w:rPr>
        <w:t xml:space="preserve">some future </w:t>
      </w:r>
      <w:r w:rsidRPr="00D52D5F">
        <w:rPr>
          <w:rStyle w:val="StyleUnderline"/>
          <w:rFonts w:asciiTheme="majorHAnsi" w:hAnsiTheme="majorHAnsi" w:cstheme="majorHAnsi"/>
          <w:highlight w:val="cyan"/>
        </w:rPr>
        <w:t>Administration</w:t>
      </w:r>
      <w:r w:rsidRPr="00D52D5F">
        <w:rPr>
          <w:rStyle w:val="StyleUnderline"/>
          <w:rFonts w:asciiTheme="majorHAnsi" w:hAnsiTheme="majorHAnsi" w:cstheme="majorHAnsi"/>
        </w:rPr>
        <w:t xml:space="preserve"> </w:t>
      </w:r>
      <w:r w:rsidRPr="00D52D5F">
        <w:rPr>
          <w:rStyle w:val="StyleUnderline"/>
          <w:rFonts w:asciiTheme="majorHAnsi" w:hAnsiTheme="majorHAnsi" w:cstheme="majorHAnsi"/>
          <w:highlight w:val="cyan"/>
        </w:rPr>
        <w:t>will</w:t>
      </w:r>
      <w:r w:rsidRPr="00D52D5F">
        <w:rPr>
          <w:rFonts w:asciiTheme="majorHAnsi" w:hAnsiTheme="majorHAnsi" w:cstheme="majorHAnsi"/>
          <w:highlight w:val="cyan"/>
        </w:rPr>
        <w:t xml:space="preserve"> </w:t>
      </w:r>
      <w:r w:rsidRPr="00D52D5F">
        <w:rPr>
          <w:rFonts w:asciiTheme="majorHAnsi" w:hAnsiTheme="majorHAnsi" w:cstheme="majorHAnsi"/>
        </w:rPr>
        <w:t xml:space="preserve">not </w:t>
      </w:r>
      <w:r w:rsidRPr="00D52D5F">
        <w:rPr>
          <w:rStyle w:val="StyleUnderline"/>
          <w:rFonts w:asciiTheme="majorHAnsi" w:hAnsiTheme="majorHAnsi" w:cstheme="majorHAnsi"/>
          <w:highlight w:val="cyan"/>
        </w:rPr>
        <w:t>apply</w:t>
      </w:r>
      <w:r w:rsidRPr="00D52D5F">
        <w:rPr>
          <w:rFonts w:asciiTheme="majorHAnsi" w:hAnsiTheme="majorHAnsi" w:cstheme="majorHAnsi"/>
          <w:highlight w:val="cyan"/>
        </w:rPr>
        <w:t xml:space="preserve"> </w:t>
      </w:r>
      <w:r w:rsidRPr="00D52D5F">
        <w:rPr>
          <w:rFonts w:asciiTheme="majorHAnsi" w:hAnsiTheme="majorHAnsi" w:cstheme="majorHAnsi"/>
        </w:rPr>
        <w:t xml:space="preserve">the </w:t>
      </w:r>
      <w:r w:rsidRPr="00D52D5F">
        <w:rPr>
          <w:rStyle w:val="StyleUnderline"/>
          <w:rFonts w:asciiTheme="majorHAnsi" w:hAnsiTheme="majorHAnsi" w:cstheme="majorHAnsi"/>
          <w:highlight w:val="cyan"/>
        </w:rPr>
        <w:t>same logic to</w:t>
      </w:r>
      <w:r w:rsidRPr="00D52D5F">
        <w:rPr>
          <w:rFonts w:asciiTheme="majorHAnsi" w:hAnsiTheme="majorHAnsi" w:cstheme="majorHAnsi"/>
          <w:highlight w:val="cyan"/>
        </w:rPr>
        <w:t xml:space="preserve"> </w:t>
      </w:r>
      <w:r w:rsidRPr="00D52D5F">
        <w:rPr>
          <w:rFonts w:asciiTheme="majorHAnsi" w:hAnsiTheme="majorHAnsi" w:cstheme="majorHAnsi"/>
        </w:rPr>
        <w:t xml:space="preserve">the </w:t>
      </w:r>
      <w:r w:rsidRPr="00D52D5F">
        <w:rPr>
          <w:rStyle w:val="StyleUnderline"/>
          <w:rFonts w:asciiTheme="majorHAnsi" w:hAnsiTheme="majorHAnsi" w:cstheme="majorHAnsi"/>
          <w:highlight w:val="cyan"/>
        </w:rPr>
        <w:t>climate crisis</w:t>
      </w:r>
      <w:r w:rsidRPr="00D52D5F">
        <w:rPr>
          <w:rFonts w:asciiTheme="majorHAnsi" w:hAnsiTheme="majorHAnsi" w:cstheme="majorHAnsi"/>
        </w:rPr>
        <w:t xml:space="preserve">? And, without the confidence in the underlying IP for such solutions, what does this mean for U.S. innovation and economic growth? United States Trade Representative (USTR) </w:t>
      </w:r>
      <w:hyperlink r:id="rId12" w:history="1">
        <w:r w:rsidRPr="00D52D5F">
          <w:rPr>
            <w:rStyle w:val="FollowedHyperlink"/>
            <w:rFonts w:asciiTheme="majorHAnsi" w:hAnsiTheme="majorHAnsi" w:cstheme="majorHAnsi"/>
          </w:rPr>
          <w:t>Katherine Tai</w:t>
        </w:r>
      </w:hyperlink>
      <w:r w:rsidRPr="00D52D5F">
        <w:rPr>
          <w:rFonts w:asciiTheme="majorHAnsi" w:hAnsiTheme="majorHAnsi" w:cstheme="majorHAnsi"/>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The United States has historically supported robust IP protection. This support is one reason the United States is the center of biotechnology innovation and leading the fight against COVID-19. However, a brief review of the domestic legislation arguably most relevant to this discussion shows just how far the international </w:t>
      </w:r>
      <w:r w:rsidRPr="00D52D5F">
        <w:rPr>
          <w:rStyle w:val="StyleUnderline"/>
          <w:rFonts w:asciiTheme="majorHAnsi" w:hAnsiTheme="majorHAnsi" w:cstheme="majorHAnsi"/>
        </w:rPr>
        <w:t>campaign against IP rights</w:t>
      </w:r>
      <w:r w:rsidRPr="00D52D5F">
        <w:rPr>
          <w:rFonts w:asciiTheme="majorHAnsi" w:hAnsiTheme="majorHAnsi" w:cstheme="majorHAnsi"/>
        </w:rPr>
        <w:t xml:space="preserve"> </w:t>
      </w:r>
      <w:r w:rsidRPr="00D52D5F">
        <w:rPr>
          <w:rStyle w:val="StyleUnderline"/>
          <w:rFonts w:asciiTheme="majorHAnsi" w:hAnsiTheme="majorHAnsi" w:cstheme="majorHAnsi"/>
        </w:rPr>
        <w:t>has</w:t>
      </w:r>
      <w:r w:rsidRPr="00D52D5F">
        <w:rPr>
          <w:rFonts w:asciiTheme="majorHAnsi" w:hAnsiTheme="majorHAnsi" w:cstheme="majorHAnsi"/>
        </w:rPr>
        <w:t xml:space="preserve"> </w:t>
      </w:r>
      <w:r w:rsidRPr="00D52D5F">
        <w:rPr>
          <w:rStyle w:val="StyleUnderline"/>
          <w:rFonts w:asciiTheme="majorHAnsi" w:hAnsiTheme="majorHAnsi" w:cstheme="majorHAnsi"/>
        </w:rPr>
        <w:t>eroded</w:t>
      </w:r>
      <w:r w:rsidRPr="00D52D5F">
        <w:rPr>
          <w:rFonts w:asciiTheme="majorHAnsi" w:hAnsiTheme="majorHAnsi" w:cstheme="majorHAnsi"/>
        </w:rPr>
        <w:t xml:space="preserve"> our </w:t>
      </w:r>
      <w:r w:rsidRPr="00D52D5F">
        <w:rPr>
          <w:rStyle w:val="StyleUnderline"/>
          <w:rFonts w:asciiTheme="majorHAnsi" w:hAnsiTheme="majorHAnsi" w:cstheme="majorHAnsi"/>
        </w:rPr>
        <w:t>normative position</w:t>
      </w:r>
      <w:r w:rsidRPr="00D52D5F">
        <w:rPr>
          <w:rFonts w:asciiTheme="majorHAnsi" w:hAnsiTheme="majorHAnsi" w:cstheme="majorHAnsi"/>
        </w:rPr>
        <w:t xml:space="preserve">. The Clean Air Act, for example, contains a provision allowing for the mandatory licensing of patents covering certain devices for reducing air pollution. Importantly, however, the patent owner is accorded due process and the statute lays out a detailed process regulating the </w:t>
      </w:r>
      <w:proofErr w:type="gramStart"/>
      <w:r w:rsidRPr="00D52D5F">
        <w:rPr>
          <w:rFonts w:asciiTheme="majorHAnsi" w:hAnsiTheme="majorHAnsi" w:cstheme="majorHAnsi"/>
        </w:rPr>
        <w:t>manner in which</w:t>
      </w:r>
      <w:proofErr w:type="gramEnd"/>
      <w:r w:rsidRPr="00D52D5F">
        <w:rPr>
          <w:rFonts w:asciiTheme="majorHAnsi" w:hAnsiTheme="majorHAnsi" w:cstheme="majorHAnsi"/>
        </w:rPr>
        <w:t xml:space="preserve">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A </w:t>
      </w:r>
      <w:r w:rsidRPr="00D52D5F">
        <w:rPr>
          <w:rStyle w:val="StyleUnderline"/>
          <w:rFonts w:asciiTheme="majorHAnsi" w:hAnsiTheme="majorHAnsi" w:cstheme="majorHAnsi"/>
        </w:rPr>
        <w:t>TRIPS IP waiver would operate outside of</w:t>
      </w:r>
      <w:r w:rsidRPr="00D52D5F">
        <w:rPr>
          <w:rFonts w:asciiTheme="majorHAnsi" w:hAnsiTheme="majorHAnsi" w:cstheme="majorHAnsi"/>
        </w:rPr>
        <w:t xml:space="preserve"> these types of frameworks. There would be no </w:t>
      </w:r>
      <w:r w:rsidRPr="00D52D5F">
        <w:rPr>
          <w:rStyle w:val="StyleUnderline"/>
          <w:rFonts w:asciiTheme="majorHAnsi" w:hAnsiTheme="majorHAnsi" w:cstheme="majorHAnsi"/>
        </w:rPr>
        <w:t>due process</w:t>
      </w:r>
      <w:r w:rsidRPr="00D52D5F">
        <w:rPr>
          <w:rFonts w:asciiTheme="majorHAnsi" w:hAnsiTheme="majorHAnsi" w:cstheme="majorHAnsi"/>
        </w:rPr>
        <w:t xml:space="preserve">, no particularized findings, no </w:t>
      </w:r>
      <w:proofErr w:type="gramStart"/>
      <w:r w:rsidRPr="00D52D5F">
        <w:rPr>
          <w:rStyle w:val="StyleUnderline"/>
          <w:rFonts w:asciiTheme="majorHAnsi" w:hAnsiTheme="majorHAnsi" w:cstheme="majorHAnsi"/>
        </w:rPr>
        <w:t>compensation</w:t>
      </w:r>
      <w:proofErr w:type="gramEnd"/>
      <w:r w:rsidRPr="00D52D5F">
        <w:rPr>
          <w:rFonts w:asciiTheme="majorHAnsi" w:hAnsiTheme="majorHAnsi" w:cstheme="majorHAnsi"/>
          <w:b/>
          <w:bCs/>
        </w:rPr>
        <w:t xml:space="preserve"> </w:t>
      </w:r>
      <w:r w:rsidRPr="00D52D5F">
        <w:rPr>
          <w:rStyle w:val="StyleUnderline"/>
          <w:rFonts w:asciiTheme="majorHAnsi" w:hAnsiTheme="majorHAnsi" w:cstheme="majorHAnsi"/>
        </w:rPr>
        <w:t>and</w:t>
      </w:r>
      <w:r w:rsidRPr="00D52D5F">
        <w:rPr>
          <w:rFonts w:asciiTheme="majorHAnsi" w:hAnsiTheme="majorHAnsi" w:cstheme="majorHAnsi"/>
        </w:rPr>
        <w:t xml:space="preserve"> no </w:t>
      </w:r>
      <w:r w:rsidRPr="00D52D5F">
        <w:rPr>
          <w:rStyle w:val="StyleUnderline"/>
          <w:rFonts w:asciiTheme="majorHAnsi" w:hAnsiTheme="majorHAnsi" w:cstheme="majorHAnsi"/>
        </w:rPr>
        <w:t>recourse</w:t>
      </w:r>
      <w:r w:rsidRPr="00D52D5F">
        <w:rPr>
          <w:rFonts w:asciiTheme="majorHAnsi" w:hAnsiTheme="majorHAnsi" w:cstheme="majorHAnsi"/>
        </w:rPr>
        <w:t xml:space="preserve">. 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 Forced Tech Transfer Could Be on The Table When being questioned about the scope of a potential TRIPS IP waiver, Ambassador Tai invoked the proverb “Give a man a fish and you feed him for a day. Teach a man to fish and you feed him for a lifetime.” While this answer suggests primarily that, in times of famine, the Administration would rather give away other people’s fishing rods than share its own plentiful supply of fish (here: actual COVID-19 vaccine stocks), it is apparent that in Ambassador Tai’s view waiving patent rights alone would not help lower- and middle-income countries produce their own vaccines. Rather, they would need to be taught how to make the vaccines and given the biotech industry’s manufacturing know-how, sensitive cell lines, and proprietary cell culture media </w:t>
      </w:r>
      <w:proofErr w:type="gramStart"/>
      <w:r w:rsidRPr="00D52D5F">
        <w:rPr>
          <w:rFonts w:asciiTheme="majorHAnsi" w:hAnsiTheme="majorHAnsi" w:cstheme="majorHAnsi"/>
        </w:rPr>
        <w:t>in order to</w:t>
      </w:r>
      <w:proofErr w:type="gramEnd"/>
      <w:r w:rsidRPr="00D52D5F">
        <w:rPr>
          <w:rFonts w:asciiTheme="majorHAnsi" w:hAnsiTheme="majorHAnsi" w:cstheme="majorHAnsi"/>
        </w:rPr>
        <w:t xml:space="preserve"> do so. In other words, </w:t>
      </w:r>
      <w:r w:rsidRPr="00D52D5F">
        <w:rPr>
          <w:rFonts w:asciiTheme="majorHAnsi" w:hAnsiTheme="majorHAnsi" w:cstheme="majorHAnsi"/>
          <w:szCs w:val="14"/>
        </w:rPr>
        <w:t>Ambassador Tai acknowledged that the scope of the current TRIPS IP waiver discussions includes the concept</w:t>
      </w:r>
      <w:r w:rsidRPr="00D52D5F">
        <w:rPr>
          <w:rFonts w:asciiTheme="majorHAnsi" w:hAnsiTheme="majorHAnsi" w:cstheme="majorHAnsi"/>
          <w:sz w:val="8"/>
          <w:szCs w:val="14"/>
        </w:rPr>
        <w:t xml:space="preserve"> </w:t>
      </w:r>
      <w:r w:rsidRPr="00D52D5F">
        <w:rPr>
          <w:rFonts w:asciiTheme="majorHAnsi" w:hAnsiTheme="majorHAnsi" w:cstheme="majorHAnsi"/>
          <w:szCs w:val="14"/>
        </w:rPr>
        <w:t>of forced tech transfer</w:t>
      </w:r>
      <w:r w:rsidRPr="00D52D5F">
        <w:rPr>
          <w:rFonts w:asciiTheme="majorHAnsi" w:hAnsiTheme="majorHAnsi" w:cstheme="majorHAnsi"/>
        </w:rPr>
        <w:t xml:space="preserve">. </w:t>
      </w:r>
      <w:r w:rsidRPr="00D52D5F">
        <w:rPr>
          <w:rStyle w:val="StyleUnderline"/>
          <w:rFonts w:asciiTheme="majorHAnsi" w:hAnsiTheme="majorHAnsi" w:cstheme="majorHAnsi"/>
        </w:rPr>
        <w:t>In</w:t>
      </w:r>
      <w:r w:rsidRPr="00D52D5F">
        <w:rPr>
          <w:rFonts w:asciiTheme="majorHAnsi" w:hAnsiTheme="majorHAnsi" w:cstheme="majorHAnsi"/>
        </w:rPr>
        <w:t xml:space="preserve"> </w:t>
      </w:r>
      <w:r w:rsidRPr="00D52D5F">
        <w:rPr>
          <w:rStyle w:val="StyleUnderline"/>
          <w:rFonts w:asciiTheme="majorHAnsi" w:hAnsiTheme="majorHAnsi" w:cstheme="majorHAnsi"/>
        </w:rPr>
        <w:t xml:space="preserve">the </w:t>
      </w:r>
      <w:r w:rsidRPr="00D52D5F">
        <w:rPr>
          <w:rStyle w:val="StyleUnderline"/>
          <w:rFonts w:asciiTheme="majorHAnsi" w:hAnsiTheme="majorHAnsi" w:cstheme="majorHAnsi"/>
          <w:highlight w:val="cyan"/>
        </w:rPr>
        <w:t>context</w:t>
      </w:r>
      <w:r w:rsidRPr="00D52D5F">
        <w:rPr>
          <w:rFonts w:asciiTheme="majorHAnsi" w:hAnsiTheme="majorHAnsi" w:cstheme="majorHAnsi"/>
          <w:highlight w:val="cyan"/>
        </w:rPr>
        <w:t xml:space="preserve"> </w:t>
      </w:r>
      <w:r w:rsidRPr="00D52D5F">
        <w:rPr>
          <w:rStyle w:val="StyleUnderline"/>
          <w:rFonts w:asciiTheme="majorHAnsi" w:hAnsiTheme="majorHAnsi" w:cstheme="majorHAnsi"/>
          <w:highlight w:val="cyan"/>
        </w:rPr>
        <w:t>of</w:t>
      </w:r>
      <w:r w:rsidRPr="00D52D5F">
        <w:rPr>
          <w:rFonts w:asciiTheme="majorHAnsi" w:hAnsiTheme="majorHAnsi" w:cstheme="majorHAnsi"/>
          <w:highlight w:val="cyan"/>
        </w:rPr>
        <w:t xml:space="preserve"> </w:t>
      </w:r>
      <w:r w:rsidRPr="00D52D5F">
        <w:rPr>
          <w:rStyle w:val="StyleUnderline"/>
          <w:rFonts w:asciiTheme="majorHAnsi" w:hAnsiTheme="majorHAnsi" w:cstheme="majorHAnsi"/>
          <w:highlight w:val="cyan"/>
        </w:rPr>
        <w:t>climate change</w:t>
      </w:r>
      <w:r w:rsidRPr="00D52D5F">
        <w:rPr>
          <w:rFonts w:asciiTheme="majorHAnsi" w:hAnsiTheme="majorHAnsi" w:cstheme="majorHAnsi"/>
        </w:rPr>
        <w:t xml:space="preserve">, the idea would be that </w:t>
      </w:r>
      <w:r w:rsidRPr="00D52D5F">
        <w:rPr>
          <w:rStyle w:val="StyleUnderline"/>
          <w:rFonts w:asciiTheme="majorHAnsi" w:hAnsiTheme="majorHAnsi" w:cstheme="majorHAnsi"/>
          <w:highlight w:val="cyan"/>
        </w:rPr>
        <w:t>companies</w:t>
      </w:r>
      <w:r w:rsidRPr="00D52D5F">
        <w:rPr>
          <w:rFonts w:asciiTheme="majorHAnsi" w:hAnsiTheme="majorHAnsi" w:cstheme="majorHAnsi"/>
          <w:highlight w:val="cyan"/>
        </w:rPr>
        <w:t xml:space="preserve"> </w:t>
      </w:r>
      <w:r w:rsidRPr="00D52D5F">
        <w:rPr>
          <w:rStyle w:val="StyleUnderline"/>
          <w:rFonts w:asciiTheme="majorHAnsi" w:hAnsiTheme="majorHAnsi" w:cstheme="majorHAnsi"/>
        </w:rPr>
        <w:t xml:space="preserve">who </w:t>
      </w:r>
      <w:r w:rsidRPr="00D52D5F">
        <w:rPr>
          <w:rStyle w:val="StyleUnderline"/>
          <w:rFonts w:asciiTheme="majorHAnsi" w:hAnsiTheme="majorHAnsi" w:cstheme="majorHAnsi"/>
          <w:highlight w:val="cyan"/>
        </w:rPr>
        <w:t>develop</w:t>
      </w:r>
      <w:r w:rsidRPr="00D52D5F">
        <w:rPr>
          <w:rFonts w:asciiTheme="majorHAnsi" w:hAnsiTheme="majorHAnsi" w:cstheme="majorHAnsi"/>
          <w:highlight w:val="cyan"/>
        </w:rPr>
        <w:t xml:space="preserve"> </w:t>
      </w:r>
      <w:r w:rsidRPr="00D52D5F">
        <w:rPr>
          <w:rFonts w:asciiTheme="majorHAnsi" w:hAnsiTheme="majorHAnsi" w:cstheme="majorHAnsi"/>
        </w:rPr>
        <w:t xml:space="preserve">successful </w:t>
      </w:r>
      <w:r w:rsidRPr="00D52D5F">
        <w:rPr>
          <w:rStyle w:val="StyleUnderline"/>
          <w:rFonts w:asciiTheme="majorHAnsi" w:hAnsiTheme="majorHAnsi" w:cstheme="majorHAnsi"/>
        </w:rPr>
        <w:t>methods</w:t>
      </w:r>
      <w:r w:rsidRPr="00D52D5F">
        <w:rPr>
          <w:rFonts w:asciiTheme="majorHAnsi" w:hAnsiTheme="majorHAnsi" w:cstheme="majorHAnsi"/>
        </w:rPr>
        <w:t xml:space="preserve"> </w:t>
      </w:r>
      <w:r w:rsidRPr="00D52D5F">
        <w:rPr>
          <w:rStyle w:val="StyleUnderline"/>
          <w:rFonts w:asciiTheme="majorHAnsi" w:hAnsiTheme="majorHAnsi" w:cstheme="majorHAnsi"/>
        </w:rPr>
        <w:t>for</w:t>
      </w:r>
      <w:r w:rsidRPr="00D52D5F">
        <w:rPr>
          <w:rFonts w:asciiTheme="majorHAnsi" w:hAnsiTheme="majorHAnsi" w:cstheme="majorHAnsi"/>
        </w:rPr>
        <w:t xml:space="preserve"> producing new </w:t>
      </w:r>
      <w:r w:rsidRPr="00D52D5F">
        <w:rPr>
          <w:rStyle w:val="StyleUnderline"/>
          <w:rFonts w:asciiTheme="majorHAnsi" w:hAnsiTheme="majorHAnsi" w:cstheme="majorHAnsi"/>
        </w:rPr>
        <w:t xml:space="preserve">seed </w:t>
      </w:r>
      <w:r w:rsidRPr="00D52D5F">
        <w:rPr>
          <w:rStyle w:val="StyleUnderline"/>
          <w:rFonts w:asciiTheme="majorHAnsi" w:hAnsiTheme="majorHAnsi" w:cstheme="majorHAnsi"/>
          <w:highlight w:val="cyan"/>
        </w:rPr>
        <w:t>technologies</w:t>
      </w:r>
      <w:r w:rsidRPr="00D52D5F">
        <w:rPr>
          <w:rStyle w:val="StyleUnderline"/>
          <w:rFonts w:asciiTheme="majorHAnsi" w:hAnsiTheme="majorHAnsi" w:cstheme="majorHAnsi"/>
        </w:rPr>
        <w:t xml:space="preserve"> and sustainable biomass</w:t>
      </w:r>
      <w:r w:rsidRPr="00D52D5F">
        <w:rPr>
          <w:rFonts w:asciiTheme="majorHAnsi" w:hAnsiTheme="majorHAnsi" w:cstheme="majorHAnsi"/>
          <w:b/>
          <w:bCs/>
        </w:rPr>
        <w:t xml:space="preserve">, </w:t>
      </w:r>
      <w:r w:rsidRPr="00D52D5F">
        <w:rPr>
          <w:rStyle w:val="StyleUnderline"/>
          <w:rFonts w:asciiTheme="majorHAnsi" w:hAnsiTheme="majorHAnsi" w:cstheme="majorHAnsi"/>
          <w:highlight w:val="cyan"/>
        </w:rPr>
        <w:t xml:space="preserve">reducing </w:t>
      </w:r>
      <w:r w:rsidRPr="00D52D5F">
        <w:rPr>
          <w:rStyle w:val="StyleUnderline"/>
          <w:rFonts w:asciiTheme="majorHAnsi" w:hAnsiTheme="majorHAnsi" w:cstheme="majorHAnsi"/>
        </w:rPr>
        <w:t xml:space="preserve">greenhouse </w:t>
      </w:r>
      <w:r w:rsidRPr="00D52D5F">
        <w:rPr>
          <w:rStyle w:val="StyleUnderline"/>
          <w:rFonts w:asciiTheme="majorHAnsi" w:hAnsiTheme="majorHAnsi" w:cstheme="majorHAnsi"/>
          <w:highlight w:val="cyan"/>
        </w:rPr>
        <w:t>gases</w:t>
      </w:r>
      <w:r w:rsidRPr="00D52D5F">
        <w:rPr>
          <w:rFonts w:asciiTheme="majorHAnsi" w:hAnsiTheme="majorHAnsi" w:cstheme="majorHAnsi"/>
          <w:highlight w:val="cyan"/>
        </w:rPr>
        <w:t xml:space="preserve"> </w:t>
      </w:r>
      <w:r w:rsidRPr="00D52D5F">
        <w:rPr>
          <w:rFonts w:asciiTheme="majorHAnsi" w:hAnsiTheme="majorHAnsi" w:cstheme="majorHAnsi"/>
        </w:rPr>
        <w:t xml:space="preserve">in manufacturing </w:t>
      </w:r>
      <w:r w:rsidRPr="00D52D5F">
        <w:rPr>
          <w:rStyle w:val="StyleUnderline"/>
          <w:rFonts w:asciiTheme="majorHAnsi" w:hAnsiTheme="majorHAnsi" w:cstheme="majorHAnsi"/>
        </w:rPr>
        <w:t>and</w:t>
      </w:r>
      <w:r w:rsidRPr="00D52D5F">
        <w:rPr>
          <w:rFonts w:asciiTheme="majorHAnsi" w:hAnsiTheme="majorHAnsi" w:cstheme="majorHAnsi"/>
        </w:rPr>
        <w:t xml:space="preserve"> transportation, </w:t>
      </w:r>
      <w:r w:rsidRPr="00D52D5F">
        <w:rPr>
          <w:rStyle w:val="StyleUnderline"/>
          <w:rFonts w:asciiTheme="majorHAnsi" w:hAnsiTheme="majorHAnsi" w:cstheme="majorHAnsi"/>
          <w:highlight w:val="cyan"/>
        </w:rPr>
        <w:t>capturing</w:t>
      </w:r>
      <w:r w:rsidRPr="00D52D5F">
        <w:rPr>
          <w:rFonts w:asciiTheme="majorHAnsi" w:hAnsiTheme="majorHAnsi" w:cstheme="majorHAnsi"/>
          <w:highlight w:val="cyan"/>
        </w:rPr>
        <w:t xml:space="preserve"> </w:t>
      </w:r>
      <w:r w:rsidRPr="00D52D5F">
        <w:rPr>
          <w:rFonts w:asciiTheme="majorHAnsi" w:hAnsiTheme="majorHAnsi" w:cstheme="majorHAnsi"/>
        </w:rPr>
        <w:t xml:space="preserve">and sequestering </w:t>
      </w:r>
      <w:r w:rsidRPr="00D52D5F">
        <w:rPr>
          <w:rStyle w:val="StyleUnderline"/>
          <w:rFonts w:asciiTheme="majorHAnsi" w:hAnsiTheme="majorHAnsi" w:cstheme="majorHAnsi"/>
          <w:highlight w:val="cyan"/>
        </w:rPr>
        <w:t>carbon</w:t>
      </w:r>
      <w:r w:rsidRPr="00D52D5F">
        <w:rPr>
          <w:rFonts w:asciiTheme="majorHAnsi" w:hAnsiTheme="majorHAnsi" w:cstheme="majorHAnsi"/>
          <w:highlight w:val="cyan"/>
        </w:rPr>
        <w:t xml:space="preserve"> </w:t>
      </w:r>
      <w:r w:rsidRPr="00D52D5F">
        <w:rPr>
          <w:rFonts w:asciiTheme="majorHAnsi" w:hAnsiTheme="majorHAnsi" w:cstheme="majorHAnsi"/>
        </w:rPr>
        <w:t xml:space="preserve">in soil and products, and more, </w:t>
      </w:r>
      <w:r w:rsidRPr="00D52D5F">
        <w:rPr>
          <w:rStyle w:val="StyleUnderline"/>
          <w:rFonts w:asciiTheme="majorHAnsi" w:hAnsiTheme="majorHAnsi" w:cstheme="majorHAnsi"/>
        </w:rPr>
        <w:t xml:space="preserve">would be </w:t>
      </w:r>
      <w:r w:rsidRPr="00D52D5F">
        <w:rPr>
          <w:rStyle w:val="StyleUnderline"/>
          <w:rFonts w:asciiTheme="majorHAnsi" w:hAnsiTheme="majorHAnsi" w:cstheme="majorHAnsi"/>
          <w:highlight w:val="cyan"/>
        </w:rPr>
        <w:t xml:space="preserve">required to turn over </w:t>
      </w:r>
      <w:r w:rsidRPr="00D52D5F">
        <w:rPr>
          <w:rStyle w:val="StyleUnderline"/>
          <w:rFonts w:asciiTheme="majorHAnsi" w:hAnsiTheme="majorHAnsi" w:cstheme="majorHAnsi"/>
        </w:rPr>
        <w:t xml:space="preserve">their </w:t>
      </w:r>
      <w:r w:rsidRPr="00D52D5F">
        <w:rPr>
          <w:rStyle w:val="StyleUnderline"/>
          <w:rFonts w:asciiTheme="majorHAnsi" w:hAnsiTheme="majorHAnsi" w:cstheme="majorHAnsi"/>
          <w:highlight w:val="cyan"/>
        </w:rPr>
        <w:t>proprietary</w:t>
      </w:r>
      <w:r w:rsidRPr="00D52D5F">
        <w:rPr>
          <w:rFonts w:asciiTheme="majorHAnsi" w:hAnsiTheme="majorHAnsi" w:cstheme="majorHAnsi"/>
          <w:b/>
          <w:bCs/>
          <w:highlight w:val="cyan"/>
        </w:rPr>
        <w:t xml:space="preserve"> </w:t>
      </w:r>
      <w:r w:rsidRPr="00D52D5F">
        <w:rPr>
          <w:rStyle w:val="StyleUnderline"/>
          <w:rFonts w:asciiTheme="majorHAnsi" w:hAnsiTheme="majorHAnsi" w:cstheme="majorHAnsi"/>
          <w:highlight w:val="cyan"/>
        </w:rPr>
        <w:t>know-how</w:t>
      </w:r>
      <w:r w:rsidRPr="00D52D5F">
        <w:rPr>
          <w:rFonts w:asciiTheme="majorHAnsi" w:hAnsiTheme="majorHAnsi" w:cstheme="majorHAnsi"/>
          <w:highlight w:val="cyan"/>
        </w:rPr>
        <w:t xml:space="preserve"> </w:t>
      </w:r>
      <w:r w:rsidRPr="00D52D5F">
        <w:rPr>
          <w:rFonts w:asciiTheme="majorHAnsi" w:hAnsiTheme="majorHAnsi" w:cstheme="majorHAnsi"/>
        </w:rPr>
        <w:t xml:space="preserve">to global competitors. While it is unclear how this concept would work in practice and under the constitutions of certain countries, </w:t>
      </w:r>
      <w:r w:rsidRPr="00D52D5F">
        <w:rPr>
          <w:rStyle w:val="StyleUnderline"/>
          <w:rFonts w:asciiTheme="majorHAnsi" w:hAnsiTheme="majorHAnsi" w:cstheme="majorHAnsi"/>
        </w:rPr>
        <w:t xml:space="preserve">the </w:t>
      </w:r>
      <w:r w:rsidRPr="00D52D5F">
        <w:rPr>
          <w:rStyle w:val="StyleUnderline"/>
          <w:rFonts w:asciiTheme="majorHAnsi" w:hAnsiTheme="majorHAnsi" w:cstheme="majorHAnsi"/>
          <w:highlight w:val="cyan"/>
        </w:rPr>
        <w:t>suggestion alone</w:t>
      </w:r>
      <w:r w:rsidRPr="00D52D5F">
        <w:rPr>
          <w:rStyle w:val="StyleUnderline"/>
          <w:rFonts w:asciiTheme="majorHAnsi" w:hAnsiTheme="majorHAnsi" w:cstheme="majorHAnsi"/>
        </w:rPr>
        <w:t xml:space="preserve"> could be </w:t>
      </w:r>
      <w:r w:rsidRPr="00D52D5F">
        <w:rPr>
          <w:rStyle w:val="StyleUnderline"/>
          <w:rFonts w:asciiTheme="majorHAnsi" w:hAnsiTheme="majorHAnsi" w:cstheme="majorHAnsi"/>
          <w:highlight w:val="cyan"/>
        </w:rPr>
        <w:t>devastating</w:t>
      </w:r>
      <w:r w:rsidRPr="00D52D5F">
        <w:rPr>
          <w:rStyle w:val="StyleUnderline"/>
          <w:rFonts w:asciiTheme="majorHAnsi" w:hAnsiTheme="majorHAnsi" w:cstheme="majorHAnsi"/>
        </w:rPr>
        <w:t xml:space="preserve"> to voluntary international</w:t>
      </w:r>
      <w:r w:rsidRPr="00D52D5F">
        <w:rPr>
          <w:rFonts w:asciiTheme="majorHAnsi" w:hAnsiTheme="majorHAnsi" w:cstheme="majorHAnsi"/>
          <w:b/>
          <w:bCs/>
        </w:rPr>
        <w:t xml:space="preserve"> </w:t>
      </w:r>
      <w:r w:rsidRPr="00D52D5F">
        <w:rPr>
          <w:rStyle w:val="StyleUnderline"/>
          <w:rFonts w:asciiTheme="majorHAnsi" w:hAnsiTheme="majorHAnsi" w:cstheme="majorHAnsi"/>
          <w:highlight w:val="cyan"/>
        </w:rPr>
        <w:t>collaborations</w:t>
      </w:r>
      <w:r w:rsidRPr="00D52D5F">
        <w:rPr>
          <w:rFonts w:asciiTheme="majorHAnsi" w:hAnsiTheme="majorHAnsi" w:cstheme="majorHAnsi"/>
        </w:rPr>
        <w:t xml:space="preserve">.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 Necessary Investment Could Diminish Developing climate change solutions is not an easy endeavor and bad policy positions threaten the likelihood that they will materialize. These products have long lead times from research and development to market introduction, owing not only to a high rate of failure but also rigorous regulatory oversight. Significant investment is required to sustain and drive </w:t>
      </w:r>
      <w:r w:rsidRPr="00D52D5F">
        <w:rPr>
          <w:rFonts w:asciiTheme="majorHAnsi" w:hAnsiTheme="majorHAnsi" w:cstheme="majorHAnsi"/>
        </w:rPr>
        <w:lastRenderedPageBreak/>
        <w:t xml:space="preserve">these challenging and long-enduring endeavors. For example, synthetic biology companies critical to this area of innovation </w:t>
      </w:r>
      <w:hyperlink r:id="rId13" w:tgtFrame="_blank" w:history="1">
        <w:r w:rsidRPr="00D52D5F">
          <w:rPr>
            <w:rStyle w:val="FollowedHyperlink"/>
            <w:rFonts w:asciiTheme="majorHAnsi" w:hAnsiTheme="majorHAnsi" w:cstheme="majorHAnsi"/>
          </w:rPr>
          <w:t>raised over $1 billion in investment in the second quarter of 2019 alone</w:t>
        </w:r>
      </w:hyperlink>
      <w:r w:rsidRPr="00D52D5F">
        <w:rPr>
          <w:rFonts w:asciiTheme="majorHAnsi" w:hAnsiTheme="majorHAnsi" w:cstheme="majorHAnsi"/>
        </w:rPr>
        <w:t xml:space="preserve">. </w:t>
      </w:r>
      <w:r w:rsidRPr="00D52D5F">
        <w:rPr>
          <w:rStyle w:val="StyleUnderline"/>
          <w:rFonts w:asciiTheme="majorHAnsi" w:hAnsiTheme="majorHAnsi" w:cstheme="majorHAnsi"/>
        </w:rPr>
        <w:t xml:space="preserve">If </w:t>
      </w:r>
      <w:r w:rsidRPr="00D52D5F">
        <w:rPr>
          <w:rStyle w:val="StyleUnderline"/>
          <w:rFonts w:asciiTheme="majorHAnsi" w:hAnsiTheme="majorHAnsi" w:cstheme="majorHAnsi"/>
          <w:highlight w:val="cyan"/>
        </w:rPr>
        <w:t>investors</w:t>
      </w:r>
      <w:r w:rsidRPr="00D52D5F">
        <w:rPr>
          <w:rStyle w:val="StyleUnderline"/>
          <w:rFonts w:asciiTheme="majorHAnsi" w:hAnsiTheme="majorHAnsi" w:cstheme="majorHAnsi"/>
        </w:rPr>
        <w:t xml:space="preserve"> </w:t>
      </w:r>
      <w:r w:rsidRPr="00D52D5F">
        <w:rPr>
          <w:rStyle w:val="StyleUnderline"/>
          <w:rFonts w:asciiTheme="majorHAnsi" w:hAnsiTheme="majorHAnsi" w:cstheme="majorHAnsi"/>
          <w:highlight w:val="cyan"/>
        </w:rPr>
        <w:t>cannot be confident</w:t>
      </w:r>
      <w:r w:rsidRPr="00D52D5F">
        <w:rPr>
          <w:rStyle w:val="StyleUnderline"/>
          <w:rFonts w:asciiTheme="majorHAnsi" w:hAnsiTheme="majorHAnsi" w:cstheme="majorHAnsi"/>
        </w:rPr>
        <w:t xml:space="preserve"> that </w:t>
      </w:r>
      <w:r w:rsidRPr="00D52D5F">
        <w:rPr>
          <w:rStyle w:val="StyleUnderline"/>
          <w:rFonts w:asciiTheme="majorHAnsi" w:hAnsiTheme="majorHAnsi" w:cstheme="majorHAnsi"/>
          <w:highlight w:val="cyan"/>
        </w:rPr>
        <w:t>IP</w:t>
      </w:r>
      <w:r w:rsidRPr="00D52D5F">
        <w:rPr>
          <w:rStyle w:val="StyleUnderline"/>
          <w:rFonts w:asciiTheme="majorHAnsi" w:hAnsiTheme="majorHAnsi" w:cstheme="majorHAnsi"/>
        </w:rPr>
        <w:t xml:space="preserve"> will be </w:t>
      </w:r>
      <w:r w:rsidRPr="00D52D5F">
        <w:rPr>
          <w:rStyle w:val="StyleUnderline"/>
          <w:rFonts w:asciiTheme="majorHAnsi" w:hAnsiTheme="majorHAnsi" w:cstheme="majorHAnsi"/>
          <w:highlight w:val="cyan"/>
        </w:rPr>
        <w:t>in place</w:t>
      </w:r>
      <w:r w:rsidRPr="00D52D5F">
        <w:rPr>
          <w:rStyle w:val="StyleUnderline"/>
          <w:rFonts w:asciiTheme="majorHAnsi" w:hAnsiTheme="majorHAnsi" w:cstheme="majorHAnsi"/>
        </w:rPr>
        <w:t xml:space="preserve"> to protect important climate change technologies</w:t>
      </w:r>
      <w:r w:rsidRPr="00D52D5F">
        <w:rPr>
          <w:rFonts w:asciiTheme="majorHAnsi" w:hAnsiTheme="majorHAnsi" w:cstheme="majorHAnsi"/>
        </w:rPr>
        <w:t xml:space="preserve"> after their long road from bench to market, </w:t>
      </w:r>
      <w:r w:rsidRPr="00D52D5F">
        <w:rPr>
          <w:rStyle w:val="StyleUnderline"/>
          <w:rFonts w:asciiTheme="majorHAnsi" w:hAnsiTheme="majorHAnsi" w:cstheme="majorHAnsi"/>
        </w:rPr>
        <w:t xml:space="preserve">it is </w:t>
      </w:r>
      <w:r w:rsidRPr="00D52D5F">
        <w:rPr>
          <w:rStyle w:val="StyleUnderline"/>
          <w:rFonts w:asciiTheme="majorHAnsi" w:hAnsiTheme="majorHAnsi" w:cstheme="majorHAnsi"/>
          <w:highlight w:val="cyan"/>
        </w:rPr>
        <w:t>unlikely they will</w:t>
      </w:r>
      <w:r w:rsidRPr="00D52D5F">
        <w:rPr>
          <w:rFonts w:asciiTheme="majorHAnsi" w:hAnsiTheme="majorHAnsi" w:cstheme="majorHAnsi"/>
        </w:rPr>
        <w:t xml:space="preserve"> continue to </w:t>
      </w:r>
      <w:r w:rsidRPr="00D52D5F">
        <w:rPr>
          <w:rStyle w:val="StyleUnderline"/>
          <w:rFonts w:asciiTheme="majorHAnsi" w:hAnsiTheme="majorHAnsi" w:cstheme="majorHAnsi"/>
          <w:highlight w:val="cyan"/>
        </w:rPr>
        <w:t>invest</w:t>
      </w:r>
      <w:r w:rsidRPr="00D52D5F">
        <w:rPr>
          <w:rFonts w:asciiTheme="majorHAnsi" w:hAnsiTheme="majorHAnsi" w:cstheme="majorHAnsi"/>
          <w:b/>
          <w:bCs/>
        </w:rPr>
        <w:t xml:space="preserve"> </w:t>
      </w:r>
      <w:r w:rsidRPr="00D52D5F">
        <w:rPr>
          <w:rStyle w:val="StyleUnderline"/>
          <w:rFonts w:asciiTheme="majorHAnsi" w:hAnsiTheme="majorHAnsi" w:cstheme="majorHAnsi"/>
        </w:rPr>
        <w:t>at</w:t>
      </w:r>
      <w:r w:rsidRPr="00D52D5F">
        <w:rPr>
          <w:rFonts w:asciiTheme="majorHAnsi" w:hAnsiTheme="majorHAnsi" w:cstheme="majorHAnsi"/>
        </w:rPr>
        <w:t xml:space="preserve"> the current and </w:t>
      </w:r>
      <w:r w:rsidRPr="00D52D5F">
        <w:rPr>
          <w:rStyle w:val="StyleUnderline"/>
          <w:rFonts w:asciiTheme="majorHAnsi" w:hAnsiTheme="majorHAnsi" w:cstheme="majorHAnsi"/>
        </w:rPr>
        <w:t>required levels</w:t>
      </w:r>
      <w:r w:rsidRPr="00D52D5F">
        <w:rPr>
          <w:rFonts w:asciiTheme="majorHAnsi" w:hAnsiTheme="majorHAnsi" w:cstheme="majorHAnsi"/>
          <w:b/>
          <w:bCs/>
        </w:rPr>
        <w:t>.</w:t>
      </w:r>
      <w:r w:rsidRPr="00D52D5F">
        <w:rPr>
          <w:rFonts w:asciiTheme="majorHAnsi" w:hAnsiTheme="majorHAnsi" w:cstheme="majorHAnsi"/>
        </w:rPr>
        <w:t xml:space="preserve"> </w:t>
      </w:r>
    </w:p>
    <w:p w14:paraId="4BF18EF4" w14:textId="77777777" w:rsidR="00E61E95" w:rsidRPr="00D52D5F" w:rsidRDefault="00E61E95" w:rsidP="00E61E95">
      <w:pPr>
        <w:pStyle w:val="Heading4"/>
        <w:rPr>
          <w:rFonts w:asciiTheme="majorHAnsi" w:hAnsiTheme="majorHAnsi" w:cstheme="majorHAnsi"/>
          <w:iCs/>
          <w:color w:val="000000" w:themeColor="text1"/>
        </w:rPr>
      </w:pPr>
      <w:r w:rsidRPr="00D52D5F">
        <w:rPr>
          <w:rFonts w:asciiTheme="majorHAnsi" w:hAnsiTheme="majorHAnsi" w:cstheme="majorHAnsi"/>
          <w:color w:val="000000" w:themeColor="text1"/>
        </w:rPr>
        <w:t xml:space="preserve">Climate change </w:t>
      </w:r>
      <w:r w:rsidRPr="00D52D5F">
        <w:rPr>
          <w:rFonts w:asciiTheme="majorHAnsi" w:hAnsiTheme="majorHAnsi" w:cstheme="majorHAnsi"/>
          <w:color w:val="000000" w:themeColor="text1"/>
          <w:u w:val="single"/>
        </w:rPr>
        <w:t>destroys the world</w:t>
      </w:r>
      <w:r w:rsidRPr="00D52D5F">
        <w:rPr>
          <w:rFonts w:asciiTheme="majorHAnsi" w:hAnsiTheme="majorHAnsi" w:cstheme="majorHAnsi"/>
          <w:color w:val="000000" w:themeColor="text1"/>
        </w:rPr>
        <w:t>.</w:t>
      </w:r>
    </w:p>
    <w:p w14:paraId="0D05FC49" w14:textId="77777777" w:rsidR="00E61E95" w:rsidRPr="00D52D5F" w:rsidRDefault="00E61E95" w:rsidP="00E61E95">
      <w:pPr>
        <w:rPr>
          <w:rFonts w:asciiTheme="majorHAnsi" w:hAnsiTheme="majorHAnsi" w:cstheme="majorHAnsi"/>
          <w:color w:val="000000" w:themeColor="text1"/>
        </w:rPr>
      </w:pPr>
      <w:proofErr w:type="spellStart"/>
      <w:r w:rsidRPr="00D52D5F">
        <w:rPr>
          <w:rStyle w:val="Style13ptBold"/>
          <w:rFonts w:asciiTheme="majorHAnsi" w:hAnsiTheme="majorHAnsi" w:cstheme="majorHAnsi"/>
          <w:color w:val="000000" w:themeColor="text1"/>
        </w:rPr>
        <w:t>Specktor</w:t>
      </w:r>
      <w:proofErr w:type="spellEnd"/>
      <w:r w:rsidRPr="00D52D5F">
        <w:rPr>
          <w:rStyle w:val="Style13ptBold"/>
          <w:rFonts w:asciiTheme="majorHAnsi" w:hAnsiTheme="majorHAnsi" w:cstheme="majorHAnsi"/>
          <w:color w:val="000000" w:themeColor="text1"/>
        </w:rPr>
        <w:t xml:space="preserve"> 19</w:t>
      </w:r>
      <w:r w:rsidRPr="00D52D5F">
        <w:rPr>
          <w:rFonts w:asciiTheme="majorHAnsi" w:hAnsiTheme="majorHAnsi" w:cstheme="majorHAnsi"/>
          <w:color w:val="000000" w:themeColor="text1"/>
        </w:rPr>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D52D5F">
        <w:rPr>
          <w:rFonts w:asciiTheme="majorHAnsi" w:hAnsiTheme="majorHAnsi" w:cstheme="majorHAnsi"/>
          <w:color w:val="000000" w:themeColor="text1"/>
        </w:rPr>
        <w:t>livescience</w:t>
      </w:r>
      <w:proofErr w:type="spellEnd"/>
      <w:r w:rsidRPr="00D52D5F">
        <w:rPr>
          <w:rFonts w:asciiTheme="majorHAnsi" w:hAnsiTheme="majorHAnsi" w:cstheme="majorHAnsi"/>
          <w:color w:val="000000" w:themeColor="text1"/>
        </w:rPr>
        <w:t xml:space="preserve">, </w:t>
      </w:r>
      <w:hyperlink r:id="rId14" w:history="1">
        <w:r w:rsidRPr="00D52D5F">
          <w:rPr>
            <w:rFonts w:asciiTheme="majorHAnsi" w:hAnsiTheme="majorHAnsi" w:cstheme="majorHAnsi"/>
            <w:color w:val="000000" w:themeColor="text1"/>
          </w:rPr>
          <w:t>https://www.livescience.com/65633-climate-change-dooms-humans-by-2050.html</w:t>
        </w:r>
      </w:hyperlink>
      <w:r w:rsidRPr="00D52D5F">
        <w:rPr>
          <w:rFonts w:asciiTheme="majorHAnsi" w:hAnsiTheme="majorHAnsi" w:cstheme="majorHAnsi"/>
          <w:color w:val="000000" w:themeColor="text1"/>
        </w:rPr>
        <w:t xml:space="preserve"> Justin</w:t>
      </w:r>
    </w:p>
    <w:p w14:paraId="39AC4799" w14:textId="77777777" w:rsidR="00E61E95" w:rsidRPr="00D52D5F" w:rsidRDefault="00E61E95" w:rsidP="00E61E95">
      <w:pPr>
        <w:rPr>
          <w:rFonts w:asciiTheme="majorHAnsi" w:hAnsiTheme="majorHAnsi" w:cstheme="majorHAnsi"/>
          <w:color w:val="000000" w:themeColor="text1"/>
          <w:u w:val="single"/>
        </w:rPr>
      </w:pPr>
      <w:r w:rsidRPr="00D52D5F">
        <w:rPr>
          <w:rFonts w:asciiTheme="majorHAnsi" w:hAnsiTheme="majorHAnsi" w:cstheme="majorHAnsi"/>
          <w:color w:val="000000" w:themeColor="text1"/>
          <w:sz w:val="12"/>
          <w:szCs w:val="12"/>
        </w:rPr>
        <w:t xml:space="preserve">The current climate crisis, they say, is larger and more complex than any humans have ever dealt with before. </w:t>
      </w:r>
      <w:r w:rsidRPr="00D52D5F">
        <w:rPr>
          <w:rFonts w:asciiTheme="majorHAnsi" w:hAnsiTheme="majorHAnsi" w:cstheme="majorHAnsi"/>
          <w:color w:val="000000" w:themeColor="text1"/>
          <w:u w:val="single"/>
        </w:rPr>
        <w:t xml:space="preserve">General climate </w:t>
      </w:r>
      <w:r w:rsidRPr="00D52D5F">
        <w:rPr>
          <w:rFonts w:asciiTheme="majorHAnsi" w:hAnsiTheme="majorHAnsi" w:cstheme="majorHAnsi"/>
          <w:color w:val="000000" w:themeColor="text1"/>
          <w:highlight w:val="green"/>
          <w:u w:val="single"/>
        </w:rPr>
        <w:t>models</w:t>
      </w:r>
      <w:r w:rsidRPr="00D52D5F">
        <w:rPr>
          <w:rFonts w:asciiTheme="majorHAnsi" w:hAnsiTheme="majorHAnsi" w:cstheme="majorHAnsi"/>
          <w:color w:val="000000" w:themeColor="text1"/>
          <w:sz w:val="12"/>
          <w:szCs w:val="12"/>
        </w:rPr>
        <w:t xml:space="preserve"> — like the one that the </w:t>
      </w:r>
      <w:hyperlink r:id="rId15" w:history="1">
        <w:r w:rsidRPr="00D52D5F">
          <w:rPr>
            <w:rStyle w:val="FollowedHyperlink"/>
            <w:rFonts w:asciiTheme="majorHAnsi" w:hAnsiTheme="majorHAnsi" w:cstheme="majorHAnsi"/>
            <w:color w:val="000000" w:themeColor="text1"/>
            <w:u w:val="single"/>
            <w:bdr w:val="none" w:sz="0" w:space="0" w:color="auto" w:frame="1"/>
          </w:rPr>
          <w:t>United Nations' Panel on Climate Change</w:t>
        </w:r>
      </w:hyperlink>
      <w:r w:rsidRPr="00D52D5F">
        <w:rPr>
          <w:rFonts w:asciiTheme="majorHAnsi" w:hAnsiTheme="majorHAnsi" w:cstheme="majorHAnsi"/>
          <w:color w:val="000000" w:themeColor="text1"/>
          <w:sz w:val="12"/>
          <w:szCs w:val="12"/>
        </w:rPr>
        <w:t xml:space="preserve"> (IPCC) used in 2018 to predict that a global temperature increase of 3.6 degrees Fahrenheit (2 degrees Celsius) could put hundreds of millions of people at risk — </w:t>
      </w:r>
      <w:r w:rsidRPr="00D52D5F">
        <w:rPr>
          <w:rFonts w:asciiTheme="majorHAnsi" w:hAnsiTheme="majorHAnsi" w:cstheme="majorHAnsi"/>
          <w:color w:val="000000" w:themeColor="text1"/>
          <w:highlight w:val="green"/>
          <w:u w:val="single"/>
        </w:rPr>
        <w:t>fail to account for</w:t>
      </w:r>
      <w:r w:rsidRPr="00D52D5F">
        <w:rPr>
          <w:rFonts w:asciiTheme="majorHAnsi" w:hAnsiTheme="majorHAnsi" w:cstheme="majorHAnsi"/>
          <w:color w:val="000000" w:themeColor="text1"/>
          <w:u w:val="single"/>
        </w:rPr>
        <w:t xml:space="preserve"> the </w:t>
      </w:r>
      <w:r w:rsidRPr="00D52D5F">
        <w:rPr>
          <w:rFonts w:asciiTheme="majorHAnsi" w:hAnsiTheme="majorHAnsi" w:cstheme="majorHAnsi"/>
          <w:b/>
          <w:bCs/>
          <w:color w:val="000000" w:themeColor="text1"/>
          <w:u w:val="single"/>
        </w:rPr>
        <w:t xml:space="preserve">sheer complexity of Earth's many </w:t>
      </w:r>
      <w:r w:rsidRPr="00D52D5F">
        <w:rPr>
          <w:rFonts w:asciiTheme="majorHAnsi" w:hAnsiTheme="majorHAnsi" w:cstheme="majorHAnsi"/>
          <w:b/>
          <w:bCs/>
          <w:color w:val="000000" w:themeColor="text1"/>
          <w:highlight w:val="green"/>
          <w:u w:val="single"/>
        </w:rPr>
        <w:t xml:space="preserve">interlinked </w:t>
      </w:r>
      <w:r w:rsidRPr="00D52D5F">
        <w:rPr>
          <w:rFonts w:asciiTheme="majorHAnsi" w:hAnsiTheme="majorHAnsi" w:cstheme="majorHAnsi"/>
          <w:b/>
          <w:bCs/>
          <w:color w:val="000000" w:themeColor="text1"/>
          <w:u w:val="single"/>
        </w:rPr>
        <w:t xml:space="preserve">geological </w:t>
      </w:r>
      <w:r w:rsidRPr="00D52D5F">
        <w:rPr>
          <w:rFonts w:asciiTheme="majorHAnsi" w:hAnsiTheme="majorHAnsi" w:cstheme="majorHAnsi"/>
          <w:b/>
          <w:bCs/>
          <w:color w:val="000000" w:themeColor="text1"/>
          <w:highlight w:val="green"/>
          <w:u w:val="single"/>
        </w:rPr>
        <w:t>processes</w:t>
      </w:r>
      <w:r w:rsidRPr="00D52D5F">
        <w:rPr>
          <w:rFonts w:asciiTheme="majorHAnsi" w:hAnsiTheme="majorHAnsi" w:cstheme="majorHAnsi"/>
          <w:color w:val="000000" w:themeColor="text1"/>
          <w:sz w:val="12"/>
          <w:szCs w:val="12"/>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D52D5F">
        <w:rPr>
          <w:rFonts w:asciiTheme="majorHAnsi" w:hAnsiTheme="majorHAnsi" w:cstheme="majorHAnsi"/>
          <w:color w:val="000000" w:themeColor="text1"/>
          <w:sz w:val="12"/>
          <w:szCs w:val="12"/>
        </w:rPr>
        <w:t>actually look</w:t>
      </w:r>
      <w:proofErr w:type="gramEnd"/>
      <w:r w:rsidRPr="00D52D5F">
        <w:rPr>
          <w:rFonts w:asciiTheme="majorHAnsi" w:hAnsiTheme="majorHAnsi" w:cstheme="majorHAnsi"/>
          <w:color w:val="000000" w:themeColor="text1"/>
          <w:sz w:val="12"/>
          <w:szCs w:val="12"/>
        </w:rPr>
        <w:t xml:space="preserve"> like, then? The authors provide one particularly grim scenario that begins with </w:t>
      </w:r>
      <w:r w:rsidRPr="00D52D5F">
        <w:rPr>
          <w:rFonts w:asciiTheme="majorHAnsi" w:hAnsiTheme="majorHAnsi" w:cstheme="majorHAnsi"/>
          <w:color w:val="000000" w:themeColor="text1"/>
          <w:u w:val="single"/>
        </w:rPr>
        <w:t xml:space="preserve">world </w:t>
      </w:r>
      <w:r w:rsidRPr="00D52D5F">
        <w:rPr>
          <w:rFonts w:asciiTheme="majorHAnsi" w:hAnsiTheme="majorHAnsi" w:cstheme="majorHAnsi"/>
          <w:color w:val="000000" w:themeColor="text1"/>
          <w:highlight w:val="green"/>
          <w:u w:val="single"/>
        </w:rPr>
        <w:t>governments</w:t>
      </w:r>
      <w:r w:rsidRPr="00D52D5F">
        <w:rPr>
          <w:rFonts w:asciiTheme="majorHAnsi" w:hAnsiTheme="majorHAnsi" w:cstheme="majorHAnsi"/>
          <w:color w:val="000000" w:themeColor="text1"/>
          <w:u w:val="single"/>
        </w:rPr>
        <w:t xml:space="preserve"> "politely </w:t>
      </w:r>
      <w:r w:rsidRPr="00D52D5F">
        <w:rPr>
          <w:rFonts w:asciiTheme="majorHAnsi" w:hAnsiTheme="majorHAnsi" w:cstheme="majorHAnsi"/>
          <w:color w:val="000000" w:themeColor="text1"/>
          <w:highlight w:val="green"/>
          <w:u w:val="single"/>
        </w:rPr>
        <w:t>ignor</w:t>
      </w:r>
      <w:r w:rsidRPr="00D52D5F">
        <w:rPr>
          <w:rFonts w:asciiTheme="majorHAnsi" w:hAnsiTheme="majorHAnsi" w:cstheme="majorHAnsi"/>
          <w:color w:val="000000" w:themeColor="text1"/>
          <w:u w:val="single"/>
        </w:rPr>
        <w:t>ing"</w:t>
      </w:r>
      <w:r w:rsidRPr="00D52D5F">
        <w:rPr>
          <w:rFonts w:asciiTheme="majorHAnsi" w:hAnsiTheme="majorHAnsi" w:cstheme="majorHAnsi"/>
          <w:color w:val="000000" w:themeColor="text1"/>
          <w:sz w:val="12"/>
          <w:szCs w:val="12"/>
        </w:rPr>
        <w:t xml:space="preserve"> the advice of </w:t>
      </w:r>
      <w:r w:rsidRPr="00D52D5F">
        <w:rPr>
          <w:rFonts w:asciiTheme="majorHAnsi" w:hAnsiTheme="majorHAnsi" w:cstheme="majorHAnsi"/>
          <w:color w:val="000000" w:themeColor="text1"/>
          <w:highlight w:val="green"/>
          <w:u w:val="single"/>
        </w:rPr>
        <w:t>scientists</w:t>
      </w:r>
      <w:r w:rsidRPr="00D52D5F">
        <w:rPr>
          <w:rFonts w:asciiTheme="majorHAnsi" w:hAnsiTheme="majorHAnsi" w:cstheme="majorHAnsi"/>
          <w:color w:val="000000" w:themeColor="text1"/>
          <w:sz w:val="12"/>
          <w:szCs w:val="12"/>
        </w:rPr>
        <w:t xml:space="preserve"> and the will of the public to decarbonize the economy (finding alternative energy sources), resulting in a global temperature increase 5.4 F (3 C) by the year 2050. At this point, </w:t>
      </w:r>
      <w:r w:rsidRPr="00D52D5F">
        <w:rPr>
          <w:rFonts w:asciiTheme="majorHAnsi" w:hAnsiTheme="majorHAnsi" w:cstheme="majorHAnsi"/>
          <w:color w:val="000000" w:themeColor="text1"/>
          <w:u w:val="single"/>
        </w:rPr>
        <w:t xml:space="preserve">the world's </w:t>
      </w:r>
      <w:r w:rsidRPr="00D52D5F">
        <w:rPr>
          <w:rFonts w:asciiTheme="majorHAnsi" w:hAnsiTheme="majorHAnsi" w:cstheme="majorHAnsi"/>
          <w:color w:val="000000" w:themeColor="text1"/>
          <w:highlight w:val="green"/>
          <w:u w:val="single"/>
        </w:rPr>
        <w:t>ice sheets vanish</w:t>
      </w:r>
      <w:r w:rsidRPr="00D52D5F">
        <w:rPr>
          <w:rFonts w:asciiTheme="majorHAnsi" w:hAnsiTheme="majorHAnsi" w:cstheme="majorHAnsi"/>
          <w:color w:val="000000" w:themeColor="text1"/>
          <w:u w:val="single"/>
        </w:rPr>
        <w:t>; brutal droughts kill many</w:t>
      </w:r>
      <w:r w:rsidRPr="00D52D5F">
        <w:rPr>
          <w:rFonts w:asciiTheme="majorHAnsi" w:hAnsiTheme="majorHAnsi" w:cstheme="majorHAnsi"/>
          <w:color w:val="000000" w:themeColor="text1"/>
          <w:sz w:val="12"/>
          <w:szCs w:val="12"/>
        </w:rPr>
        <w:t xml:space="preserve"> of the trees in the </w:t>
      </w:r>
      <w:hyperlink r:id="rId16" w:history="1">
        <w:r w:rsidRPr="00D52D5F">
          <w:rPr>
            <w:rStyle w:val="FollowedHyperlink"/>
            <w:rFonts w:asciiTheme="majorHAnsi" w:hAnsiTheme="majorHAnsi" w:cstheme="majorHAnsi"/>
            <w:color w:val="000000" w:themeColor="text1"/>
            <w:u w:val="single"/>
            <w:bdr w:val="none" w:sz="0" w:space="0" w:color="auto" w:frame="1"/>
          </w:rPr>
          <w:t>Amazon rainforest</w:t>
        </w:r>
      </w:hyperlink>
      <w:r w:rsidRPr="00D52D5F">
        <w:rPr>
          <w:rFonts w:asciiTheme="majorHAnsi" w:hAnsiTheme="majorHAnsi" w:cstheme="majorHAnsi"/>
          <w:color w:val="000000" w:themeColor="text1"/>
          <w:sz w:val="12"/>
          <w:szCs w:val="12"/>
        </w:rPr>
        <w:t xml:space="preserve"> (removing one of the world's largest carbon offsets); </w:t>
      </w:r>
      <w:r w:rsidRPr="00D52D5F">
        <w:rPr>
          <w:rFonts w:asciiTheme="majorHAnsi" w:hAnsiTheme="majorHAnsi" w:cstheme="majorHAnsi"/>
          <w:color w:val="000000" w:themeColor="text1"/>
          <w:u w:val="single"/>
        </w:rPr>
        <w:t xml:space="preserve">and the planet plunges into a </w:t>
      </w:r>
      <w:r w:rsidRPr="00D52D5F">
        <w:rPr>
          <w:rFonts w:asciiTheme="majorHAnsi" w:hAnsiTheme="majorHAnsi" w:cstheme="majorHAnsi"/>
          <w:color w:val="000000" w:themeColor="text1"/>
          <w:highlight w:val="green"/>
          <w:u w:val="single"/>
        </w:rPr>
        <w:t>feedback loop</w:t>
      </w:r>
      <w:r w:rsidRPr="00D52D5F">
        <w:rPr>
          <w:rFonts w:asciiTheme="majorHAnsi" w:hAnsiTheme="majorHAnsi" w:cstheme="majorHAnsi"/>
          <w:color w:val="000000" w:themeColor="text1"/>
          <w:u w:val="single"/>
        </w:rPr>
        <w:t xml:space="preserve"> of ever-hotter</w:t>
      </w:r>
      <w:r w:rsidRPr="00D52D5F">
        <w:rPr>
          <w:rFonts w:asciiTheme="majorHAnsi" w:hAnsiTheme="majorHAnsi" w:cstheme="majorHAnsi"/>
          <w:color w:val="000000" w:themeColor="text1"/>
          <w:sz w:val="12"/>
          <w:szCs w:val="12"/>
        </w:rPr>
        <w:t xml:space="preserve">, ever-deadlier </w:t>
      </w:r>
      <w:r w:rsidRPr="00D52D5F">
        <w:rPr>
          <w:rFonts w:asciiTheme="majorHAnsi" w:hAnsiTheme="majorHAnsi" w:cstheme="majorHAnsi"/>
          <w:color w:val="000000" w:themeColor="text1"/>
          <w:u w:val="single"/>
        </w:rPr>
        <w:t>conditions</w:t>
      </w:r>
      <w:r w:rsidRPr="00D52D5F">
        <w:rPr>
          <w:rFonts w:asciiTheme="majorHAnsi" w:hAnsiTheme="majorHAnsi" w:cstheme="majorHAnsi"/>
          <w:color w:val="000000" w:themeColor="text1"/>
          <w:sz w:val="12"/>
          <w:szCs w:val="12"/>
        </w:rPr>
        <w:t>. "</w:t>
      </w:r>
      <w:r w:rsidRPr="00D52D5F">
        <w:rPr>
          <w:rFonts w:asciiTheme="majorHAnsi" w:hAnsiTheme="majorHAnsi" w:cstheme="majorHAnsi"/>
          <w:color w:val="000000" w:themeColor="text1"/>
          <w:highlight w:val="green"/>
          <w:u w:val="single"/>
        </w:rPr>
        <w:t>Thirty-five percent of</w:t>
      </w:r>
      <w:r w:rsidRPr="00D52D5F">
        <w:rPr>
          <w:rFonts w:asciiTheme="majorHAnsi" w:hAnsiTheme="majorHAnsi" w:cstheme="majorHAnsi"/>
          <w:color w:val="000000" w:themeColor="text1"/>
          <w:u w:val="single"/>
        </w:rPr>
        <w:t xml:space="preserve"> the global </w:t>
      </w:r>
      <w:r w:rsidRPr="00D52D5F">
        <w:rPr>
          <w:rFonts w:asciiTheme="majorHAnsi" w:hAnsiTheme="majorHAnsi" w:cstheme="majorHAnsi"/>
          <w:color w:val="000000" w:themeColor="text1"/>
          <w:highlight w:val="green"/>
          <w:u w:val="single"/>
        </w:rPr>
        <w:t>land</w:t>
      </w:r>
      <w:r w:rsidRPr="00D52D5F">
        <w:rPr>
          <w:rFonts w:asciiTheme="majorHAnsi" w:hAnsiTheme="majorHAnsi" w:cstheme="majorHAnsi"/>
          <w:color w:val="000000" w:themeColor="text1"/>
          <w:u w:val="single"/>
        </w:rPr>
        <w:t xml:space="preserve"> area, </w:t>
      </w:r>
      <w:r w:rsidRPr="00D52D5F">
        <w:rPr>
          <w:rFonts w:asciiTheme="majorHAnsi" w:hAnsiTheme="majorHAnsi" w:cstheme="majorHAnsi"/>
          <w:color w:val="000000" w:themeColor="text1"/>
          <w:highlight w:val="green"/>
          <w:u w:val="single"/>
        </w:rPr>
        <w:t xml:space="preserve">and </w:t>
      </w:r>
      <w:r w:rsidRPr="00D52D5F">
        <w:rPr>
          <w:rFonts w:asciiTheme="majorHAnsi" w:hAnsiTheme="majorHAnsi" w:cstheme="majorHAnsi"/>
          <w:b/>
          <w:bCs/>
          <w:color w:val="000000" w:themeColor="text1"/>
          <w:highlight w:val="green"/>
          <w:u w:val="single"/>
        </w:rPr>
        <w:t xml:space="preserve">55 percent of </w:t>
      </w:r>
      <w:r w:rsidRPr="00D52D5F">
        <w:rPr>
          <w:rFonts w:asciiTheme="majorHAnsi" w:hAnsiTheme="majorHAnsi" w:cstheme="majorHAnsi"/>
          <w:b/>
          <w:bCs/>
          <w:color w:val="000000" w:themeColor="text1"/>
          <w:u w:val="single"/>
        </w:rPr>
        <w:t xml:space="preserve">the global </w:t>
      </w:r>
      <w:r w:rsidRPr="00D52D5F">
        <w:rPr>
          <w:rFonts w:asciiTheme="majorHAnsi" w:hAnsiTheme="majorHAnsi" w:cstheme="majorHAnsi"/>
          <w:b/>
          <w:bCs/>
          <w:color w:val="000000" w:themeColor="text1"/>
          <w:highlight w:val="green"/>
          <w:u w:val="single"/>
        </w:rPr>
        <w:t>population</w:t>
      </w:r>
      <w:r w:rsidRPr="00D52D5F">
        <w:rPr>
          <w:rFonts w:asciiTheme="majorHAnsi" w:hAnsiTheme="majorHAnsi" w:cstheme="majorHAnsi"/>
          <w:b/>
          <w:bCs/>
          <w:color w:val="000000" w:themeColor="text1"/>
          <w:u w:val="single"/>
        </w:rPr>
        <w:t xml:space="preserve">, are </w:t>
      </w:r>
      <w:r w:rsidRPr="00D52D5F">
        <w:rPr>
          <w:rFonts w:asciiTheme="majorHAnsi" w:hAnsiTheme="majorHAnsi" w:cstheme="majorHAnsi"/>
          <w:b/>
          <w:bCs/>
          <w:color w:val="000000" w:themeColor="text1"/>
          <w:highlight w:val="green"/>
          <w:u w:val="single"/>
        </w:rPr>
        <w:t>subject to</w:t>
      </w:r>
      <w:r w:rsidRPr="00D52D5F">
        <w:rPr>
          <w:rFonts w:asciiTheme="majorHAnsi" w:hAnsiTheme="majorHAnsi" w:cstheme="majorHAnsi"/>
          <w:b/>
          <w:bCs/>
          <w:color w:val="000000" w:themeColor="text1"/>
          <w:u w:val="single"/>
        </w:rPr>
        <w:t xml:space="preserve"> more than 20 days a year of </w:t>
      </w:r>
      <w:hyperlink r:id="rId17" w:history="1">
        <w:r w:rsidRPr="00D52D5F">
          <w:rPr>
            <w:rStyle w:val="FollowedHyperlink"/>
            <w:rFonts w:asciiTheme="majorHAnsi" w:hAnsiTheme="majorHAnsi" w:cstheme="majorHAnsi"/>
            <w:b/>
            <w:bCs/>
            <w:color w:val="000000" w:themeColor="text1"/>
            <w:highlight w:val="green"/>
            <w:u w:val="single"/>
          </w:rPr>
          <w:t>lethal heat</w:t>
        </w:r>
        <w:r w:rsidRPr="00D52D5F">
          <w:rPr>
            <w:rStyle w:val="FollowedHyperlink"/>
            <w:rFonts w:asciiTheme="majorHAnsi" w:hAnsiTheme="majorHAnsi" w:cstheme="majorHAnsi"/>
            <w:b/>
            <w:bCs/>
            <w:color w:val="000000" w:themeColor="text1"/>
            <w:u w:val="single"/>
          </w:rPr>
          <w:t xml:space="preserve"> conditions</w:t>
        </w:r>
      </w:hyperlink>
      <w:r w:rsidRPr="00D52D5F">
        <w:rPr>
          <w:rFonts w:asciiTheme="majorHAnsi" w:hAnsiTheme="majorHAnsi" w:cstheme="majorHAnsi"/>
          <w:color w:val="000000" w:themeColor="text1"/>
          <w:u w:val="single"/>
        </w:rPr>
        <w:t>, beyond</w:t>
      </w:r>
      <w:r w:rsidRPr="00D52D5F">
        <w:rPr>
          <w:rFonts w:asciiTheme="majorHAnsi" w:hAnsiTheme="majorHAnsi" w:cstheme="majorHAnsi"/>
          <w:color w:val="000000" w:themeColor="text1"/>
          <w:sz w:val="12"/>
          <w:szCs w:val="12"/>
        </w:rPr>
        <w:t xml:space="preserve"> the threshold of human </w:t>
      </w:r>
      <w:r w:rsidRPr="00D52D5F">
        <w:rPr>
          <w:rFonts w:asciiTheme="majorHAnsi" w:hAnsiTheme="majorHAnsi" w:cstheme="majorHAnsi"/>
          <w:color w:val="000000" w:themeColor="text1"/>
          <w:u w:val="single"/>
        </w:rPr>
        <w:t>survivability</w:t>
      </w:r>
      <w:r w:rsidRPr="00D52D5F">
        <w:rPr>
          <w:rFonts w:asciiTheme="majorHAnsi" w:hAnsiTheme="majorHAnsi" w:cstheme="majorHAnsi"/>
          <w:color w:val="000000" w:themeColor="text1"/>
          <w:sz w:val="12"/>
          <w:szCs w:val="12"/>
        </w:rPr>
        <w:t xml:space="preserve">," the authors hypothesized. Meanwhile, </w:t>
      </w:r>
      <w:r w:rsidRPr="00D52D5F">
        <w:rPr>
          <w:rFonts w:asciiTheme="majorHAnsi" w:hAnsiTheme="majorHAnsi" w:cstheme="majorHAnsi"/>
          <w:color w:val="000000" w:themeColor="text1"/>
          <w:highlight w:val="green"/>
          <w:u w:val="single"/>
        </w:rPr>
        <w:t>droughts, floods and wildfires</w:t>
      </w:r>
      <w:r w:rsidRPr="00D52D5F">
        <w:rPr>
          <w:rFonts w:asciiTheme="majorHAnsi" w:hAnsiTheme="majorHAnsi" w:cstheme="majorHAnsi"/>
          <w:color w:val="000000" w:themeColor="text1"/>
          <w:u w:val="single"/>
        </w:rPr>
        <w:t xml:space="preserve"> regularly </w:t>
      </w:r>
      <w:r w:rsidRPr="00D52D5F">
        <w:rPr>
          <w:rFonts w:asciiTheme="majorHAnsi" w:hAnsiTheme="majorHAnsi" w:cstheme="majorHAnsi"/>
          <w:color w:val="000000" w:themeColor="text1"/>
          <w:highlight w:val="green"/>
          <w:u w:val="single"/>
        </w:rPr>
        <w:t>ravage the land</w:t>
      </w:r>
      <w:r w:rsidRPr="00D52D5F">
        <w:rPr>
          <w:rFonts w:asciiTheme="majorHAnsi" w:hAnsiTheme="majorHAnsi" w:cstheme="majorHAnsi"/>
          <w:color w:val="000000" w:themeColor="text1"/>
          <w:u w:val="single"/>
        </w:rPr>
        <w:t xml:space="preserve">. Nearly </w:t>
      </w:r>
      <w:r w:rsidRPr="00D52D5F">
        <w:rPr>
          <w:rFonts w:asciiTheme="majorHAnsi" w:hAnsiTheme="majorHAnsi" w:cstheme="majorHAnsi"/>
          <w:b/>
          <w:bCs/>
          <w:color w:val="000000" w:themeColor="text1"/>
          <w:highlight w:val="green"/>
          <w:u w:val="single"/>
        </w:rPr>
        <w:t xml:space="preserve">one-third </w:t>
      </w:r>
      <w:r w:rsidRPr="00D52D5F">
        <w:rPr>
          <w:rFonts w:asciiTheme="majorHAnsi" w:hAnsiTheme="majorHAnsi" w:cstheme="majorHAnsi"/>
          <w:b/>
          <w:bCs/>
          <w:color w:val="000000" w:themeColor="text1"/>
          <w:u w:val="single"/>
        </w:rPr>
        <w:t xml:space="preserve">of the world's land surface </w:t>
      </w:r>
      <w:r w:rsidRPr="00D52D5F">
        <w:rPr>
          <w:rFonts w:asciiTheme="majorHAnsi" w:hAnsiTheme="majorHAnsi" w:cstheme="majorHAnsi"/>
          <w:b/>
          <w:bCs/>
          <w:color w:val="000000" w:themeColor="text1"/>
          <w:highlight w:val="green"/>
          <w:u w:val="single"/>
        </w:rPr>
        <w:t>turns to desert</w:t>
      </w:r>
      <w:r w:rsidRPr="00D52D5F">
        <w:rPr>
          <w:rFonts w:asciiTheme="majorHAnsi" w:hAnsiTheme="majorHAnsi" w:cstheme="majorHAnsi"/>
          <w:color w:val="000000" w:themeColor="text1"/>
          <w:u w:val="single"/>
        </w:rPr>
        <w:t>.</w:t>
      </w:r>
      <w:r w:rsidRPr="00D52D5F">
        <w:rPr>
          <w:rFonts w:asciiTheme="majorHAnsi" w:hAnsiTheme="majorHAnsi" w:cstheme="majorHAnsi"/>
          <w:color w:val="000000" w:themeColor="text1"/>
          <w:sz w:val="12"/>
          <w:szCs w:val="12"/>
        </w:rPr>
        <w:t xml:space="preserve"> Entire </w:t>
      </w:r>
      <w:r w:rsidRPr="00D52D5F">
        <w:rPr>
          <w:rFonts w:asciiTheme="majorHAnsi" w:hAnsiTheme="majorHAnsi" w:cstheme="majorHAnsi"/>
          <w:b/>
          <w:bCs/>
          <w:color w:val="000000" w:themeColor="text1"/>
          <w:highlight w:val="green"/>
          <w:u w:val="single"/>
        </w:rPr>
        <w:t>ecosystems collapse</w:t>
      </w:r>
      <w:r w:rsidRPr="00D52D5F">
        <w:rPr>
          <w:rFonts w:asciiTheme="majorHAnsi" w:hAnsiTheme="majorHAnsi" w:cstheme="majorHAnsi"/>
          <w:color w:val="000000" w:themeColor="text1"/>
          <w:u w:val="single"/>
        </w:rPr>
        <w:t xml:space="preserve">, beginning with the </w:t>
      </w:r>
      <w:r w:rsidRPr="00D52D5F">
        <w:rPr>
          <w:rFonts w:asciiTheme="majorHAnsi" w:hAnsiTheme="majorHAnsi" w:cstheme="majorHAnsi"/>
          <w:b/>
          <w:bCs/>
          <w:color w:val="000000" w:themeColor="text1"/>
          <w:u w:val="single"/>
        </w:rPr>
        <w:t>planet's coral reefs</w:t>
      </w:r>
      <w:r w:rsidRPr="00D52D5F">
        <w:rPr>
          <w:rFonts w:asciiTheme="majorHAnsi" w:hAnsiTheme="majorHAnsi" w:cstheme="majorHAnsi"/>
          <w:color w:val="000000" w:themeColor="text1"/>
          <w:u w:val="single"/>
        </w:rPr>
        <w:t xml:space="preserve">, the </w:t>
      </w:r>
      <w:r w:rsidRPr="00D52D5F">
        <w:rPr>
          <w:rFonts w:asciiTheme="majorHAnsi" w:hAnsiTheme="majorHAnsi" w:cstheme="majorHAnsi"/>
          <w:b/>
          <w:bCs/>
          <w:color w:val="000000" w:themeColor="text1"/>
          <w:u w:val="single"/>
        </w:rPr>
        <w:t>rainforest and the Arctic ice sheets</w:t>
      </w:r>
      <w:r w:rsidRPr="00D52D5F">
        <w:rPr>
          <w:rFonts w:asciiTheme="majorHAnsi" w:hAnsiTheme="majorHAnsi" w:cstheme="majorHAnsi"/>
          <w:b/>
          <w:bCs/>
          <w:color w:val="000000" w:themeColor="text1"/>
        </w:rPr>
        <w:t>.</w:t>
      </w:r>
      <w:r w:rsidRPr="00D52D5F">
        <w:rPr>
          <w:rFonts w:asciiTheme="majorHAnsi" w:hAnsiTheme="majorHAnsi" w:cstheme="majorHAnsi"/>
          <w:color w:val="000000" w:themeColor="text1"/>
          <w:sz w:val="12"/>
          <w:szCs w:val="12"/>
        </w:rPr>
        <w:t xml:space="preserve"> The world's tropics are hit hardest by these new climate extremes, </w:t>
      </w:r>
      <w:r w:rsidRPr="00D52D5F">
        <w:rPr>
          <w:rFonts w:asciiTheme="majorHAnsi" w:hAnsiTheme="majorHAnsi" w:cstheme="majorHAnsi"/>
          <w:color w:val="000000" w:themeColor="text1"/>
          <w:highlight w:val="green"/>
          <w:u w:val="single"/>
        </w:rPr>
        <w:t>destroying</w:t>
      </w:r>
      <w:r w:rsidRPr="00D52D5F">
        <w:rPr>
          <w:rFonts w:asciiTheme="majorHAnsi" w:hAnsiTheme="majorHAnsi" w:cstheme="majorHAnsi"/>
          <w:color w:val="000000" w:themeColor="text1"/>
          <w:u w:val="single"/>
        </w:rPr>
        <w:t xml:space="preserve"> the region's </w:t>
      </w:r>
      <w:proofErr w:type="gramStart"/>
      <w:r w:rsidRPr="00D52D5F">
        <w:rPr>
          <w:rFonts w:asciiTheme="majorHAnsi" w:hAnsiTheme="majorHAnsi" w:cstheme="majorHAnsi"/>
          <w:color w:val="000000" w:themeColor="text1"/>
          <w:highlight w:val="green"/>
          <w:u w:val="single"/>
        </w:rPr>
        <w:t>ag</w:t>
      </w:r>
      <w:r w:rsidRPr="00D52D5F">
        <w:rPr>
          <w:rFonts w:asciiTheme="majorHAnsi" w:hAnsiTheme="majorHAnsi" w:cstheme="majorHAnsi"/>
          <w:color w:val="000000" w:themeColor="text1"/>
          <w:u w:val="single"/>
        </w:rPr>
        <w:t>riculture</w:t>
      </w:r>
      <w:proofErr w:type="gramEnd"/>
      <w:r w:rsidRPr="00D52D5F">
        <w:rPr>
          <w:rFonts w:asciiTheme="majorHAnsi" w:hAnsiTheme="majorHAnsi" w:cstheme="majorHAnsi"/>
          <w:color w:val="000000" w:themeColor="text1"/>
          <w:u w:val="single"/>
        </w:rPr>
        <w:t xml:space="preserve"> and </w:t>
      </w:r>
      <w:r w:rsidRPr="00D52D5F">
        <w:rPr>
          <w:rFonts w:asciiTheme="majorHAnsi" w:hAnsiTheme="majorHAnsi" w:cstheme="majorHAnsi"/>
          <w:color w:val="000000" w:themeColor="text1"/>
          <w:highlight w:val="green"/>
          <w:u w:val="single"/>
        </w:rPr>
        <w:t>turning</w:t>
      </w:r>
      <w:r w:rsidRPr="00D52D5F">
        <w:rPr>
          <w:rFonts w:asciiTheme="majorHAnsi" w:hAnsiTheme="majorHAnsi" w:cstheme="majorHAnsi"/>
          <w:color w:val="000000" w:themeColor="text1"/>
          <w:u w:val="single"/>
        </w:rPr>
        <w:t xml:space="preserve"> more than </w:t>
      </w:r>
      <w:r w:rsidRPr="00D52D5F">
        <w:rPr>
          <w:rFonts w:asciiTheme="majorHAnsi" w:hAnsiTheme="majorHAnsi" w:cstheme="majorHAnsi"/>
          <w:color w:val="000000" w:themeColor="text1"/>
          <w:highlight w:val="green"/>
          <w:u w:val="single"/>
        </w:rPr>
        <w:t>1 bil</w:t>
      </w:r>
      <w:r w:rsidRPr="00D52D5F">
        <w:rPr>
          <w:rFonts w:asciiTheme="majorHAnsi" w:hAnsiTheme="majorHAnsi" w:cstheme="majorHAnsi"/>
          <w:color w:val="000000" w:themeColor="text1"/>
          <w:u w:val="single"/>
        </w:rPr>
        <w:t xml:space="preserve">lion people </w:t>
      </w:r>
      <w:r w:rsidRPr="00D52D5F">
        <w:rPr>
          <w:rFonts w:asciiTheme="majorHAnsi" w:hAnsiTheme="majorHAnsi" w:cstheme="majorHAnsi"/>
          <w:color w:val="000000" w:themeColor="text1"/>
          <w:highlight w:val="green"/>
          <w:u w:val="single"/>
        </w:rPr>
        <w:t>into refugees</w:t>
      </w:r>
      <w:r w:rsidRPr="00D52D5F">
        <w:rPr>
          <w:rFonts w:asciiTheme="majorHAnsi" w:hAnsiTheme="majorHAnsi" w:cstheme="majorHAnsi"/>
          <w:color w:val="000000" w:themeColor="text1"/>
          <w:u w:val="single"/>
        </w:rPr>
        <w:t xml:space="preserve">. </w:t>
      </w:r>
      <w:r w:rsidRPr="00D52D5F">
        <w:rPr>
          <w:rFonts w:asciiTheme="majorHAnsi" w:hAnsiTheme="majorHAnsi" w:cstheme="majorHAnsi"/>
          <w:color w:val="000000" w:themeColor="text1"/>
          <w:sz w:val="12"/>
          <w:szCs w:val="12"/>
        </w:rPr>
        <w:t xml:space="preserve">This mass movement of </w:t>
      </w:r>
      <w:r w:rsidRPr="00D52D5F">
        <w:rPr>
          <w:rFonts w:asciiTheme="majorHAnsi" w:hAnsiTheme="majorHAnsi" w:cstheme="majorHAnsi"/>
          <w:color w:val="000000" w:themeColor="text1"/>
          <w:u w:val="single"/>
        </w:rPr>
        <w:t xml:space="preserve">refugees — coupled with </w:t>
      </w:r>
      <w:hyperlink r:id="rId18" w:history="1">
        <w:r w:rsidRPr="00D52D5F">
          <w:rPr>
            <w:rStyle w:val="FollowedHyperlink"/>
            <w:rFonts w:asciiTheme="majorHAnsi" w:hAnsiTheme="majorHAnsi" w:cstheme="majorHAnsi"/>
            <w:color w:val="000000" w:themeColor="text1"/>
            <w:u w:val="single"/>
          </w:rPr>
          <w:t xml:space="preserve">shrinking </w:t>
        </w:r>
        <w:r w:rsidRPr="00D52D5F">
          <w:rPr>
            <w:rStyle w:val="FollowedHyperlink"/>
            <w:rFonts w:asciiTheme="majorHAnsi" w:hAnsiTheme="majorHAnsi" w:cstheme="majorHAnsi"/>
            <w:color w:val="000000" w:themeColor="text1"/>
            <w:highlight w:val="green"/>
            <w:u w:val="single"/>
          </w:rPr>
          <w:t>coastlines</w:t>
        </w:r>
      </w:hyperlink>
      <w:r w:rsidRPr="00D52D5F">
        <w:rPr>
          <w:rFonts w:asciiTheme="majorHAnsi" w:hAnsiTheme="majorHAnsi" w:cstheme="majorHAnsi"/>
          <w:color w:val="000000" w:themeColor="text1"/>
          <w:highlight w:val="green"/>
          <w:u w:val="single"/>
        </w:rPr>
        <w:t xml:space="preserve"> and</w:t>
      </w:r>
      <w:r w:rsidRPr="00D52D5F">
        <w:rPr>
          <w:rFonts w:asciiTheme="majorHAnsi" w:hAnsiTheme="majorHAnsi" w:cstheme="majorHAnsi"/>
          <w:color w:val="000000" w:themeColor="text1"/>
          <w:u w:val="single"/>
        </w:rPr>
        <w:t xml:space="preserve"> severe </w:t>
      </w:r>
      <w:r w:rsidRPr="00D52D5F">
        <w:rPr>
          <w:rFonts w:asciiTheme="majorHAnsi" w:hAnsiTheme="majorHAnsi" w:cstheme="majorHAnsi"/>
          <w:color w:val="000000" w:themeColor="text1"/>
          <w:highlight w:val="green"/>
          <w:u w:val="single"/>
        </w:rPr>
        <w:t>drops in food and water</w:t>
      </w:r>
      <w:r w:rsidRPr="00D52D5F">
        <w:rPr>
          <w:rFonts w:asciiTheme="majorHAnsi" w:hAnsiTheme="majorHAnsi" w:cstheme="majorHAnsi"/>
          <w:color w:val="000000" w:themeColor="text1"/>
          <w:u w:val="single"/>
        </w:rPr>
        <w:t xml:space="preserve"> availability — begin to </w:t>
      </w:r>
      <w:r w:rsidRPr="00D52D5F">
        <w:rPr>
          <w:rFonts w:asciiTheme="majorHAnsi" w:hAnsiTheme="majorHAnsi" w:cstheme="majorHAnsi"/>
          <w:b/>
          <w:bCs/>
          <w:color w:val="000000" w:themeColor="text1"/>
          <w:highlight w:val="green"/>
          <w:u w:val="single"/>
        </w:rPr>
        <w:t>stress</w:t>
      </w:r>
      <w:r w:rsidRPr="00D52D5F">
        <w:rPr>
          <w:rFonts w:asciiTheme="majorHAnsi" w:hAnsiTheme="majorHAnsi" w:cstheme="majorHAnsi"/>
          <w:b/>
          <w:bCs/>
          <w:color w:val="000000" w:themeColor="text1"/>
          <w:u w:val="single"/>
        </w:rPr>
        <w:t xml:space="preserve"> the fabric of the world's largest </w:t>
      </w:r>
      <w:r w:rsidRPr="00D52D5F">
        <w:rPr>
          <w:rFonts w:asciiTheme="majorHAnsi" w:hAnsiTheme="majorHAnsi" w:cstheme="majorHAnsi"/>
          <w:b/>
          <w:bCs/>
          <w:color w:val="000000" w:themeColor="text1"/>
          <w:highlight w:val="green"/>
          <w:u w:val="single"/>
        </w:rPr>
        <w:t>nations</w:t>
      </w:r>
      <w:r w:rsidRPr="00D52D5F">
        <w:rPr>
          <w:rFonts w:asciiTheme="majorHAnsi" w:hAnsiTheme="majorHAnsi" w:cstheme="majorHAnsi"/>
          <w:color w:val="000000" w:themeColor="text1"/>
          <w:sz w:val="12"/>
          <w:szCs w:val="12"/>
        </w:rPr>
        <w:t xml:space="preserve">, including the United States. </w:t>
      </w:r>
      <w:r w:rsidRPr="00D52D5F">
        <w:rPr>
          <w:rFonts w:asciiTheme="majorHAnsi" w:hAnsiTheme="majorHAnsi" w:cstheme="majorHAnsi"/>
          <w:color w:val="000000" w:themeColor="text1"/>
          <w:u w:val="single"/>
        </w:rPr>
        <w:t xml:space="preserve">Armed conflicts over resources, perhaps culminating in </w:t>
      </w:r>
      <w:r w:rsidRPr="00D52D5F">
        <w:rPr>
          <w:rFonts w:asciiTheme="majorHAnsi" w:hAnsiTheme="majorHAnsi" w:cstheme="majorHAnsi"/>
          <w:b/>
          <w:bCs/>
          <w:color w:val="000000" w:themeColor="text1"/>
          <w:highlight w:val="green"/>
          <w:u w:val="single"/>
        </w:rPr>
        <w:t>nuclear war</w:t>
      </w:r>
      <w:r w:rsidRPr="00D52D5F">
        <w:rPr>
          <w:rFonts w:asciiTheme="majorHAnsi" w:hAnsiTheme="majorHAnsi" w:cstheme="majorHAnsi"/>
          <w:b/>
          <w:bCs/>
          <w:color w:val="000000" w:themeColor="text1"/>
          <w:u w:val="single"/>
        </w:rPr>
        <w:t xml:space="preserve">, are </w:t>
      </w:r>
      <w:r w:rsidRPr="00D52D5F">
        <w:rPr>
          <w:rFonts w:asciiTheme="majorHAnsi" w:hAnsiTheme="majorHAnsi" w:cstheme="majorHAnsi"/>
          <w:b/>
          <w:bCs/>
          <w:color w:val="000000" w:themeColor="text1"/>
          <w:highlight w:val="green"/>
          <w:u w:val="single"/>
        </w:rPr>
        <w:t>likely</w:t>
      </w:r>
      <w:r w:rsidRPr="00D52D5F">
        <w:rPr>
          <w:rFonts w:asciiTheme="majorHAnsi" w:hAnsiTheme="majorHAnsi" w:cstheme="majorHAnsi"/>
          <w:color w:val="000000" w:themeColor="text1"/>
          <w:u w:val="single"/>
        </w:rPr>
        <w:t>. The result</w:t>
      </w:r>
      <w:r w:rsidRPr="00D52D5F">
        <w:rPr>
          <w:rFonts w:asciiTheme="majorHAnsi" w:hAnsiTheme="majorHAnsi" w:cstheme="majorHAnsi"/>
          <w:color w:val="000000" w:themeColor="text1"/>
          <w:sz w:val="12"/>
          <w:szCs w:val="12"/>
        </w:rPr>
        <w:t xml:space="preserve">, according to the new paper, </w:t>
      </w:r>
      <w:r w:rsidRPr="00D52D5F">
        <w:rPr>
          <w:rFonts w:asciiTheme="majorHAnsi" w:hAnsiTheme="majorHAnsi" w:cstheme="majorHAnsi"/>
          <w:color w:val="000000" w:themeColor="text1"/>
          <w:u w:val="single"/>
        </w:rPr>
        <w:t xml:space="preserve">is "outright chaos" and perhaps "the </w:t>
      </w:r>
      <w:r w:rsidRPr="00D52D5F">
        <w:rPr>
          <w:rFonts w:asciiTheme="majorHAnsi" w:hAnsiTheme="majorHAnsi" w:cstheme="majorHAnsi"/>
          <w:color w:val="000000" w:themeColor="text1"/>
          <w:highlight w:val="green"/>
          <w:u w:val="single"/>
        </w:rPr>
        <w:t>end of</w:t>
      </w:r>
      <w:r w:rsidRPr="00D52D5F">
        <w:rPr>
          <w:rFonts w:asciiTheme="majorHAnsi" w:hAnsiTheme="majorHAnsi" w:cstheme="majorHAnsi"/>
          <w:color w:val="000000" w:themeColor="text1"/>
          <w:u w:val="single"/>
        </w:rPr>
        <w:t xml:space="preserve"> human global </w:t>
      </w:r>
      <w:r w:rsidRPr="00D52D5F">
        <w:rPr>
          <w:rFonts w:asciiTheme="majorHAnsi" w:hAnsiTheme="majorHAnsi" w:cstheme="majorHAnsi"/>
          <w:color w:val="000000" w:themeColor="text1"/>
          <w:highlight w:val="green"/>
          <w:u w:val="single"/>
        </w:rPr>
        <w:t>civilization</w:t>
      </w:r>
      <w:r w:rsidRPr="00D52D5F">
        <w:rPr>
          <w:rFonts w:asciiTheme="majorHAnsi" w:hAnsiTheme="majorHAnsi" w:cstheme="majorHAnsi"/>
          <w:color w:val="000000" w:themeColor="text1"/>
          <w:u w:val="single"/>
        </w:rPr>
        <w:t xml:space="preserve"> as we know it."</w:t>
      </w:r>
    </w:p>
    <w:p w14:paraId="0C02A49C" w14:textId="77777777" w:rsidR="00E61E95" w:rsidRDefault="00E61E95" w:rsidP="00CB5D9E"/>
    <w:p w14:paraId="116DAFB5" w14:textId="1273D3C8" w:rsidR="00CB5D9E" w:rsidRDefault="00CB5D9E" w:rsidP="00CB5D9E">
      <w:pPr>
        <w:pStyle w:val="Heading3"/>
      </w:pPr>
      <w:r>
        <w:lastRenderedPageBreak/>
        <w:t>Case</w:t>
      </w:r>
    </w:p>
    <w:p w14:paraId="62162CF8" w14:textId="3DA83C64" w:rsidR="00294AA5" w:rsidRDefault="00294AA5" w:rsidP="00294AA5">
      <w:r>
        <w:t xml:space="preserve">You get 1AR </w:t>
      </w:r>
      <w:proofErr w:type="gramStart"/>
      <w:r>
        <w:t>theory</w:t>
      </w:r>
      <w:proofErr w:type="gramEnd"/>
      <w:r>
        <w:t xml:space="preserve"> but </w:t>
      </w:r>
      <w:r>
        <w:t>paradigm issues are</w:t>
      </w:r>
      <w:r>
        <w:t xml:space="preserve"> contextual</w:t>
      </w:r>
    </w:p>
    <w:p w14:paraId="07C81D9C" w14:textId="19EC9E9B" w:rsidR="00294AA5" w:rsidRDefault="00294AA5" w:rsidP="00294AA5">
      <w:r>
        <w:t>[1] 7-6</w:t>
      </w:r>
      <w:r>
        <w:t xml:space="preserve"> skew means you’ll always have advantage</w:t>
      </w:r>
    </w:p>
    <w:p w14:paraId="23249249" w14:textId="02E6F58B" w:rsidR="00294AA5" w:rsidRDefault="00294AA5" w:rsidP="00294AA5">
      <w:r>
        <w:t>[2] 2ar persuasion</w:t>
      </w:r>
      <w:r>
        <w:t xml:space="preserve"> you get the last speech which means judges are psychologically biased towards you</w:t>
      </w:r>
    </w:p>
    <w:p w14:paraId="7D11038F" w14:textId="08CA3A9E" w:rsidR="00294AA5" w:rsidRDefault="00294AA5" w:rsidP="00294AA5">
      <w:r>
        <w:t xml:space="preserve">[3] 2ar </w:t>
      </w:r>
      <w:r>
        <w:t xml:space="preserve">responses will be new which </w:t>
      </w:r>
      <w:proofErr w:type="spellStart"/>
      <w:r>
        <w:t>neccitates</w:t>
      </w:r>
      <w:proofErr w:type="spellEnd"/>
      <w:r>
        <w:t xml:space="preserve"> judge intervention which means giving us paradigm issues key to check</w:t>
      </w:r>
    </w:p>
    <w:p w14:paraId="10C28FF2" w14:textId="485C0D2E" w:rsidR="00294AA5" w:rsidRDefault="00294AA5" w:rsidP="00294AA5">
      <w:r>
        <w:t>No time skew</w:t>
      </w:r>
      <w:r>
        <w:t xml:space="preserve"> – we both get the same speech times</w:t>
      </w:r>
    </w:p>
    <w:p w14:paraId="1318E84B" w14:textId="0A350910" w:rsidR="00294AA5" w:rsidRDefault="00294AA5" w:rsidP="00294AA5">
      <w:r>
        <w:t xml:space="preserve">2nr </w:t>
      </w:r>
      <w:proofErr w:type="gramStart"/>
      <w:r>
        <w:t>has to</w:t>
      </w:r>
      <w:proofErr w:type="gramEnd"/>
      <w:r>
        <w:t xml:space="preserve"> be split if u do a good job</w:t>
      </w:r>
    </w:p>
    <w:p w14:paraId="3D94539F" w14:textId="6E83149C" w:rsidR="00294AA5" w:rsidRDefault="00294AA5" w:rsidP="00294AA5">
      <w:r>
        <w:t>1ar strategic</w:t>
      </w:r>
      <w:r>
        <w:t xml:space="preserve"> </w:t>
      </w:r>
      <w:proofErr w:type="spellStart"/>
      <w:r>
        <w:t>collpase</w:t>
      </w:r>
      <w:proofErr w:type="spellEnd"/>
      <w:r>
        <w:t xml:space="preserve"> can moot all the adv</w:t>
      </w:r>
    </w:p>
    <w:p w14:paraId="6816FDC1" w14:textId="77777777" w:rsidR="00A30D46" w:rsidRPr="00A30D46" w:rsidRDefault="00A30D46" w:rsidP="00A30D46"/>
    <w:p w14:paraId="18283740" w14:textId="77777777" w:rsidR="00C97999" w:rsidRPr="00C97999" w:rsidRDefault="00C97999" w:rsidP="00C97999"/>
    <w:p w14:paraId="2AD3299A" w14:textId="0D15762F" w:rsidR="00291F39" w:rsidRDefault="00291F39" w:rsidP="00291F39">
      <w:pPr>
        <w:pStyle w:val="Heading4"/>
      </w:pPr>
      <w:r>
        <w:t xml:space="preserve">Feldman </w:t>
      </w:r>
      <w:r w:rsidRPr="008645CC">
        <w:rPr>
          <w:u w:val="single"/>
        </w:rPr>
        <w:t>is a joke</w:t>
      </w:r>
      <w:r>
        <w:t>.</w:t>
      </w:r>
    </w:p>
    <w:p w14:paraId="01EFC65A" w14:textId="77777777" w:rsidR="00291F39" w:rsidRPr="00013845" w:rsidRDefault="00291F39" w:rsidP="00291F39">
      <w:proofErr w:type="spellStart"/>
      <w:r w:rsidRPr="00013845">
        <w:rPr>
          <w:rStyle w:val="Style13ptBold"/>
        </w:rPr>
        <w:t>Risch</w:t>
      </w:r>
      <w:proofErr w:type="spellEnd"/>
      <w:r w:rsidRPr="00013845">
        <w:rPr>
          <w:rStyle w:val="Style13ptBold"/>
        </w:rPr>
        <w:t xml:space="preserve"> 17</w:t>
      </w:r>
      <w:r>
        <w:t xml:space="preserve"> [Michael; “</w:t>
      </w:r>
      <w:r w:rsidRPr="00013845">
        <w:t>Data for the Evergreening Debate</w:t>
      </w:r>
      <w:r>
        <w:t xml:space="preserve">,” Written Description; 11/21/17; </w:t>
      </w:r>
      <w:hyperlink r:id="rId19" w:history="1">
        <w:r w:rsidRPr="0042271F">
          <w:rPr>
            <w:rStyle w:val="Hyperlink"/>
          </w:rPr>
          <w:t>https://writtendescription.blogspot.com/2017/11/data-for-evergreening-debate.html</w:t>
        </w:r>
      </w:hyperlink>
      <w:r>
        <w:t>] Justin</w:t>
      </w:r>
    </w:p>
    <w:p w14:paraId="66991028" w14:textId="77777777" w:rsidR="00291F39" w:rsidRPr="00013845" w:rsidRDefault="00291F39" w:rsidP="00291F39">
      <w:r w:rsidRPr="00013845">
        <w:rPr>
          <w:rFonts w:eastAsiaTheme="majorEastAsia" w:cstheme="majorBidi"/>
          <w:b/>
          <w:sz w:val="32"/>
          <w:u w:val="single"/>
        </w:rPr>
        <w:t>Feldman and Wang</w:t>
      </w:r>
      <w:r w:rsidRPr="00013845">
        <w:rPr>
          <w:u w:val="single"/>
        </w:rPr>
        <w:t xml:space="preserve"> argue that the Orange Book has been used by companies to "</w:t>
      </w:r>
      <w:r w:rsidRPr="00013845">
        <w:rPr>
          <w:rStyle w:val="Emphasis"/>
        </w:rPr>
        <w:t>evergreen</w:t>
      </w:r>
      <w:r w:rsidRPr="00013845">
        <w:rPr>
          <w:u w:val="single"/>
        </w:rPr>
        <w:t>" their drugs</w:t>
      </w:r>
      <w:r w:rsidRPr="00013845">
        <w:t xml:space="preserve"> - that is, to extend exclusivity beyond patent expiration. The paper is on </w:t>
      </w:r>
      <w:proofErr w:type="gramStart"/>
      <w:r w:rsidRPr="00013845">
        <w:t>SSRN</w:t>
      </w:r>
      <w:proofErr w:type="gramEnd"/>
      <w:r w:rsidRPr="00013845">
        <w:t xml:space="preserve"> and the abstract is here:</w:t>
      </w:r>
    </w:p>
    <w:p w14:paraId="190DC7D8" w14:textId="77777777" w:rsidR="00291F39" w:rsidRPr="008645CC" w:rsidRDefault="00291F39" w:rsidP="00291F39">
      <w:pPr>
        <w:ind w:left="720"/>
        <w:rPr>
          <w:sz w:val="12"/>
          <w:szCs w:val="12"/>
        </w:rPr>
      </w:pPr>
      <w:r w:rsidRPr="008645CC">
        <w:rPr>
          <w:sz w:val="12"/>
          <w:szCs w:val="12"/>
        </w:rPr>
        <w:t>Why do drug prices remain so high? Even in sub-optimally competitive markets such as health care, one might expect to see some measure of competition, at least in certain circumstances. Although anecdotal evidence has identified instances of evergreening, which can be defined as artificially extending the protection cliff, just how pervasive is such behavior? Is it simply a matter of certain bad actors, to whom everyone points repeatedly, or is the problem endemic to the industry?</w:t>
      </w:r>
    </w:p>
    <w:p w14:paraId="40B876DF" w14:textId="77777777" w:rsidR="00291F39" w:rsidRPr="008645CC" w:rsidRDefault="00291F39" w:rsidP="00291F39">
      <w:pPr>
        <w:ind w:left="720"/>
        <w:rPr>
          <w:sz w:val="12"/>
          <w:szCs w:val="12"/>
        </w:rPr>
      </w:pPr>
      <w:r w:rsidRPr="008645CC">
        <w:rPr>
          <w:sz w:val="12"/>
          <w:szCs w:val="12"/>
        </w:rPr>
        <w:t>This study examines all drugs on the market between 2005 and 2015, identifying and analyzing every instance in which the company added new patents or exclusivities. The results show a startling departure from the classic conceptualization of intellectual property protection for pharmaceuticals. Key results include: 1) Rather than creating new medicines, pharmaceutical companies are recycling and repurposing old ones. Every year, at least 74% of the drugs associated with new patents in the FDA’s records were not new drugs coming on the market, but existing drugs; 2) Adding new patents and exclusivities to extend the protection cliff is particularly pronounced among blockbuster drugs. Of the roughly 100 best-selling drugs, almost 80% extended their protection at least once, with almost 50% extending the protection cliff more than once; 3) Once a company starts down this road, there is a tendency to keep returning to the well. Looking at the full group, 80% of those who added protections added more than one, with some becoming serial offenders; 4) The problem is growing across time.</w:t>
      </w:r>
    </w:p>
    <w:p w14:paraId="7FB514D6" w14:textId="77777777" w:rsidR="00291F39" w:rsidRPr="00013845" w:rsidRDefault="00291F39" w:rsidP="00291F39">
      <w:r w:rsidRPr="00013845">
        <w:t>I think the data the authors have gathered is extremely important, and I think that their study sheds important light on what happens in the pharmaceutical industry. That said, as I explain below, my takeaways from this paper are much different from theirs.</w:t>
      </w:r>
    </w:p>
    <w:p w14:paraId="60ED4F0D" w14:textId="77777777" w:rsidR="00291F39" w:rsidRPr="00013845" w:rsidRDefault="00291F39" w:rsidP="00291F39">
      <w:pPr>
        <w:rPr>
          <w:u w:val="single"/>
        </w:rPr>
      </w:pPr>
      <w:r w:rsidRPr="00013845">
        <w:t xml:space="preserve">My concerns are fourfold. </w:t>
      </w:r>
      <w:r w:rsidRPr="00013845">
        <w:rPr>
          <w:rStyle w:val="Emphasis"/>
          <w:highlight w:val="green"/>
        </w:rPr>
        <w:t>First</w:t>
      </w:r>
      <w:r w:rsidRPr="00013845">
        <w:rPr>
          <w:u w:val="single"/>
        </w:rPr>
        <w:t xml:space="preserve">, even </w:t>
      </w:r>
      <w:proofErr w:type="gramStart"/>
      <w:r w:rsidRPr="00013845">
        <w:rPr>
          <w:u w:val="single"/>
        </w:rPr>
        <w:t>assuming that</w:t>
      </w:r>
      <w:proofErr w:type="gramEnd"/>
      <w:r w:rsidRPr="00013845">
        <w:rPr>
          <w:u w:val="single"/>
        </w:rPr>
        <w:t xml:space="preserve"> every one of the efforts listed by the </w:t>
      </w:r>
      <w:proofErr w:type="spellStart"/>
      <w:r w:rsidRPr="00013845">
        <w:rPr>
          <w:u w:val="single"/>
        </w:rPr>
        <w:t>the</w:t>
      </w:r>
      <w:proofErr w:type="spellEnd"/>
      <w:r w:rsidRPr="00013845">
        <w:rPr>
          <w:u w:val="single"/>
        </w:rPr>
        <w:t xml:space="preserve"> study were an attempt to evergreen, I have </w:t>
      </w:r>
      <w:r w:rsidRPr="00013845">
        <w:rPr>
          <w:highlight w:val="green"/>
          <w:u w:val="single"/>
        </w:rPr>
        <w:t>no</w:t>
      </w:r>
      <w:r w:rsidRPr="00013845">
        <w:rPr>
          <w:u w:val="single"/>
        </w:rPr>
        <w:t xml:space="preserve"> sense for whether </w:t>
      </w:r>
      <w:r w:rsidRPr="00013845">
        <w:rPr>
          <w:rStyle w:val="Emphasis"/>
          <w:highlight w:val="green"/>
        </w:rPr>
        <w:t>evergreening actually happened</w:t>
      </w:r>
      <w:r w:rsidRPr="00013845">
        <w:rPr>
          <w:u w:val="single"/>
        </w:rPr>
        <w:t xml:space="preserve">. This </w:t>
      </w:r>
      <w:r w:rsidRPr="00013845">
        <w:rPr>
          <w:highlight w:val="green"/>
          <w:u w:val="single"/>
        </w:rPr>
        <w:t>study doesn't provide</w:t>
      </w:r>
      <w:r w:rsidRPr="00013845">
        <w:rPr>
          <w:u w:val="single"/>
        </w:rPr>
        <w:t xml:space="preserve"> any </w:t>
      </w:r>
      <w:r w:rsidRPr="00013845">
        <w:rPr>
          <w:highlight w:val="green"/>
          <w:u w:val="single"/>
        </w:rPr>
        <w:t xml:space="preserve">data about </w:t>
      </w:r>
      <w:r w:rsidRPr="00013845">
        <w:rPr>
          <w:rStyle w:val="Emphasis"/>
          <w:highlight w:val="green"/>
        </w:rPr>
        <w:t>generic entry</w:t>
      </w:r>
      <w:r w:rsidRPr="00013845">
        <w:rPr>
          <w:rStyle w:val="Emphasis"/>
        </w:rPr>
        <w:t xml:space="preserve"> or pricing</w:t>
      </w:r>
      <w:r w:rsidRPr="00013845">
        <w:t xml:space="preserve">. For example, </w:t>
      </w:r>
      <w:r w:rsidRPr="00013845">
        <w:rPr>
          <w:u w:val="single"/>
        </w:rPr>
        <w:t xml:space="preserve">the study describes 13 listings for </w:t>
      </w:r>
      <w:r w:rsidRPr="00013845">
        <w:rPr>
          <w:rStyle w:val="Emphasis"/>
        </w:rPr>
        <w:t>OxyContin, but I'd bet dollars to donuts that there was plenty of generic oxycodone available</w:t>
      </w:r>
      <w:r w:rsidRPr="00013845">
        <w:t xml:space="preserve">. Similarly, </w:t>
      </w:r>
      <w:r w:rsidRPr="00013845">
        <w:rPr>
          <w:u w:val="single"/>
        </w:rPr>
        <w:t xml:space="preserve">many of the new listings are changes from </w:t>
      </w:r>
      <w:r w:rsidRPr="00013845">
        <w:rPr>
          <w:rStyle w:val="Emphasis"/>
        </w:rPr>
        <w:t>Drug 1.0 to "new and improved!" Drug 2.0</w:t>
      </w:r>
      <w:r w:rsidRPr="00013845">
        <w:rPr>
          <w:u w:val="single"/>
        </w:rPr>
        <w:t>. This, of course, has been criticized as anti-competitive</w:t>
      </w:r>
      <w:r w:rsidRPr="00013845">
        <w:t xml:space="preserve"> (since generics rely on auto-substitution laws), </w:t>
      </w:r>
      <w:r w:rsidRPr="00013845">
        <w:rPr>
          <w:u w:val="single"/>
        </w:rPr>
        <w:t>but the study presents no data about whether insurers refuse to pay for Drug 2.0 and instead require the generic, nor does it explain why generics can't do their own advertisements to get doctors to prescribe Drug 1.0.</w:t>
      </w:r>
    </w:p>
    <w:p w14:paraId="0AFE8290" w14:textId="77777777" w:rsidR="00291F39" w:rsidRPr="00013845" w:rsidRDefault="00291F39" w:rsidP="00291F39">
      <w:pPr>
        <w:rPr>
          <w:rStyle w:val="Emphasis"/>
        </w:rPr>
      </w:pPr>
      <w:r w:rsidRPr="00013845">
        <w:rPr>
          <w:u w:val="single"/>
        </w:rPr>
        <w:t xml:space="preserve">Second, </w:t>
      </w:r>
      <w:r w:rsidRPr="00013845">
        <w:rPr>
          <w:highlight w:val="green"/>
          <w:u w:val="single"/>
        </w:rPr>
        <w:t xml:space="preserve">many of these </w:t>
      </w:r>
      <w:r w:rsidRPr="00013845">
        <w:rPr>
          <w:rStyle w:val="Emphasis"/>
          <w:highlight w:val="green"/>
        </w:rPr>
        <w:t>listings</w:t>
      </w:r>
      <w:r w:rsidRPr="00013845">
        <w:rPr>
          <w:u w:val="single"/>
        </w:rPr>
        <w:t xml:space="preserve"> and the new patents that go with them </w:t>
      </w:r>
      <w:r w:rsidRPr="00013845">
        <w:rPr>
          <w:highlight w:val="green"/>
          <w:u w:val="single"/>
        </w:rPr>
        <w:t>are</w:t>
      </w:r>
      <w:r w:rsidRPr="00013845">
        <w:rPr>
          <w:u w:val="single"/>
        </w:rPr>
        <w:t xml:space="preserve"> for </w:t>
      </w:r>
      <w:r w:rsidRPr="00013845">
        <w:rPr>
          <w:highlight w:val="green"/>
          <w:u w:val="single"/>
        </w:rPr>
        <w:t>advances, like</w:t>
      </w:r>
      <w:r w:rsidRPr="00013845">
        <w:rPr>
          <w:u w:val="single"/>
        </w:rPr>
        <w:t xml:space="preserve"> </w:t>
      </w:r>
      <w:r w:rsidRPr="00013845">
        <w:rPr>
          <w:rStyle w:val="Emphasis"/>
        </w:rPr>
        <w:t xml:space="preserve">extended release and </w:t>
      </w:r>
      <w:proofErr w:type="spellStart"/>
      <w:r w:rsidRPr="00013845">
        <w:rPr>
          <w:rStyle w:val="Emphasis"/>
          <w:highlight w:val="green"/>
        </w:rPr>
        <w:t>dissolvables</w:t>
      </w:r>
      <w:proofErr w:type="spellEnd"/>
      <w:r w:rsidRPr="00013845">
        <w:rPr>
          <w:highlight w:val="green"/>
          <w:u w:val="single"/>
        </w:rPr>
        <w:t>. These</w:t>
      </w:r>
      <w:r w:rsidRPr="00013845">
        <w:rPr>
          <w:u w:val="single"/>
        </w:rPr>
        <w:t xml:space="preserve"> can be </w:t>
      </w:r>
      <w:r w:rsidRPr="00013845">
        <w:rPr>
          <w:rStyle w:val="Emphasis"/>
          <w:highlight w:val="green"/>
        </w:rPr>
        <w:t>critically important</w:t>
      </w:r>
      <w:r w:rsidRPr="00013845">
        <w:t xml:space="preserve"> advances, </w:t>
      </w:r>
      <w:r w:rsidRPr="00013845">
        <w:rPr>
          <w:u w:val="single"/>
        </w:rPr>
        <w:t>and they are preferred</w:t>
      </w:r>
      <w:r w:rsidRPr="00013845">
        <w:t xml:space="preserve"> by consumers. Thus, </w:t>
      </w:r>
      <w:r w:rsidRPr="00013845">
        <w:rPr>
          <w:rStyle w:val="Emphasis"/>
        </w:rPr>
        <w:t xml:space="preserve">one person's </w:t>
      </w:r>
      <w:r w:rsidRPr="00013845">
        <w:rPr>
          <w:rStyle w:val="Emphasis"/>
          <w:highlight w:val="green"/>
        </w:rPr>
        <w:t>"evergreening" is</w:t>
      </w:r>
      <w:r w:rsidRPr="00013845">
        <w:rPr>
          <w:rStyle w:val="Emphasis"/>
        </w:rPr>
        <w:t xml:space="preserve"> another person's </w:t>
      </w:r>
      <w:r w:rsidRPr="00013845">
        <w:rPr>
          <w:rStyle w:val="Emphasis"/>
          <w:highlight w:val="green"/>
        </w:rPr>
        <w:t>innovation</w:t>
      </w:r>
      <w:r w:rsidRPr="00013845">
        <w:t xml:space="preserve">. I take </w:t>
      </w:r>
      <w:proofErr w:type="gramStart"/>
      <w:r w:rsidRPr="00013845">
        <w:t>extended release</w:t>
      </w:r>
      <w:proofErr w:type="gramEnd"/>
      <w:r w:rsidRPr="00013845">
        <w:t xml:space="preserve"> drugs (and expensive generic) to avoid side effects and I gave my son dissolvable </w:t>
      </w:r>
      <w:proofErr w:type="spellStart"/>
      <w:r w:rsidRPr="00013845">
        <w:t>Prevacid</w:t>
      </w:r>
      <w:proofErr w:type="spellEnd"/>
      <w:r w:rsidRPr="00013845">
        <w:t xml:space="preserve"> when he wouldn't stop crying with GERD (and was glad for it). Without consumer data or patent data, it is impossible to tell just how much evergreening is going on (or how harmful it is). Now, </w:t>
      </w:r>
      <w:r w:rsidRPr="00013845">
        <w:rPr>
          <w:u w:val="single"/>
        </w:rPr>
        <w:t xml:space="preserve">if these patents are </w:t>
      </w:r>
      <w:r w:rsidRPr="00013845">
        <w:rPr>
          <w:rStyle w:val="Emphasis"/>
        </w:rPr>
        <w:t>obvious</w:t>
      </w:r>
      <w:r w:rsidRPr="00013845">
        <w:rPr>
          <w:u w:val="single"/>
        </w:rPr>
        <w:t xml:space="preserve"> because making them dissolvable or extended is easy, I'm all for stripping protection - but that's a </w:t>
      </w:r>
      <w:r w:rsidRPr="00013845">
        <w:rPr>
          <w:rStyle w:val="Emphasis"/>
        </w:rPr>
        <w:t>different issue.</w:t>
      </w:r>
    </w:p>
    <w:p w14:paraId="60E383CF" w14:textId="77777777" w:rsidR="00291F39" w:rsidRPr="00013845" w:rsidRDefault="00291F39" w:rsidP="00291F39">
      <w:r w:rsidRPr="00013845">
        <w:rPr>
          <w:u w:val="single"/>
        </w:rPr>
        <w:t xml:space="preserve">Third, </w:t>
      </w:r>
      <w:r w:rsidRPr="00013845">
        <w:rPr>
          <w:rStyle w:val="Emphasis"/>
        </w:rPr>
        <w:t>the article speaks of orphan drug approvals as if they are a bad thing</w:t>
      </w:r>
      <w:r w:rsidRPr="00013845">
        <w:t xml:space="preserve">. This made me bristle, quite frankly. My mother has an extremely rare autoimmune disease that is very painful. </w:t>
      </w:r>
      <w:r w:rsidRPr="00013845">
        <w:rPr>
          <w:u w:val="single"/>
        </w:rPr>
        <w:t xml:space="preserve">I often wondered, </w:t>
      </w:r>
      <w:r w:rsidRPr="00013845">
        <w:rPr>
          <w:rStyle w:val="Emphasis"/>
        </w:rPr>
        <w:t>isn't there some incentive to develop drugs</w:t>
      </w:r>
      <w:r w:rsidRPr="00013845">
        <w:rPr>
          <w:u w:val="single"/>
        </w:rPr>
        <w:t xml:space="preserve"> to treat it? Turns out there is, and though she got no relief, apparently a bunch of other rare </w:t>
      </w:r>
      <w:r w:rsidRPr="00013845">
        <w:rPr>
          <w:u w:val="single"/>
        </w:rPr>
        <w:lastRenderedPageBreak/>
        <w:t xml:space="preserve">diseases did, and that's the whole point behind orphan drug exclusivity. Concern about this </w:t>
      </w:r>
      <w:r w:rsidRPr="00013845">
        <w:rPr>
          <w:highlight w:val="green"/>
          <w:u w:val="single"/>
        </w:rPr>
        <w:t xml:space="preserve">exclusivity seems </w:t>
      </w:r>
      <w:r w:rsidRPr="00013845">
        <w:rPr>
          <w:rStyle w:val="Emphasis"/>
          <w:highlight w:val="green"/>
        </w:rPr>
        <w:t>misguided</w:t>
      </w:r>
      <w:r w:rsidRPr="00013845">
        <w:rPr>
          <w:u w:val="single"/>
        </w:rPr>
        <w:t xml:space="preserve"> anyway. </w:t>
      </w:r>
      <w:r w:rsidRPr="00013845">
        <w:rPr>
          <w:highlight w:val="green"/>
          <w:u w:val="single"/>
        </w:rPr>
        <w:t>If</w:t>
      </w:r>
      <w:r w:rsidRPr="00013845">
        <w:rPr>
          <w:u w:val="single"/>
        </w:rPr>
        <w:t xml:space="preserve"> it turns out that drug companies are gaming it and </w:t>
      </w:r>
      <w:r w:rsidRPr="00013845">
        <w:rPr>
          <w:rStyle w:val="Emphasis"/>
          <w:highlight w:val="green"/>
        </w:rPr>
        <w:t>nobody</w:t>
      </w:r>
      <w:r w:rsidRPr="00013845">
        <w:rPr>
          <w:rStyle w:val="Emphasis"/>
        </w:rPr>
        <w:t xml:space="preserve"> </w:t>
      </w:r>
      <w:proofErr w:type="gramStart"/>
      <w:r w:rsidRPr="00013845">
        <w:rPr>
          <w:rStyle w:val="Emphasis"/>
        </w:rPr>
        <w:t xml:space="preserve">actually </w:t>
      </w:r>
      <w:r w:rsidRPr="00013845">
        <w:rPr>
          <w:rStyle w:val="Emphasis"/>
          <w:highlight w:val="green"/>
        </w:rPr>
        <w:t>needs</w:t>
      </w:r>
      <w:proofErr w:type="gramEnd"/>
      <w:r w:rsidRPr="00013845">
        <w:rPr>
          <w:rStyle w:val="Emphasis"/>
          <w:highlight w:val="green"/>
        </w:rPr>
        <w:t xml:space="preserve"> the drug</w:t>
      </w:r>
      <w:r w:rsidRPr="00013845">
        <w:rPr>
          <w:rStyle w:val="Emphasis"/>
        </w:rPr>
        <w:t xml:space="preserve">, then the </w:t>
      </w:r>
      <w:proofErr w:type="spellStart"/>
      <w:r w:rsidRPr="00013845">
        <w:rPr>
          <w:rStyle w:val="Emphasis"/>
          <w:highlight w:val="green"/>
        </w:rPr>
        <w:t>the</w:t>
      </w:r>
      <w:proofErr w:type="spellEnd"/>
      <w:r w:rsidRPr="00013845">
        <w:rPr>
          <w:rStyle w:val="Emphasis"/>
          <w:highlight w:val="green"/>
        </w:rPr>
        <w:t xml:space="preserve"> loss is not</w:t>
      </w:r>
      <w:r w:rsidRPr="00013845">
        <w:rPr>
          <w:rStyle w:val="Emphasis"/>
        </w:rPr>
        <w:t xml:space="preserve"> </w:t>
      </w:r>
      <w:r w:rsidRPr="00013845">
        <w:rPr>
          <w:rStyle w:val="Emphasis"/>
          <w:highlight w:val="green"/>
        </w:rPr>
        <w:t>too</w:t>
      </w:r>
      <w:r w:rsidRPr="00013845">
        <w:rPr>
          <w:rStyle w:val="Emphasis"/>
        </w:rPr>
        <w:t xml:space="preserve"> large</w:t>
      </w:r>
      <w:r w:rsidRPr="00013845">
        <w:t xml:space="preserve">, because it's a small population and nobody needs the generic anyway. And </w:t>
      </w:r>
      <w:r w:rsidRPr="00013845">
        <w:rPr>
          <w:highlight w:val="green"/>
          <w:u w:val="single"/>
        </w:rPr>
        <w:t>if</w:t>
      </w:r>
      <w:r w:rsidRPr="00013845">
        <w:rPr>
          <w:u w:val="single"/>
        </w:rPr>
        <w:t xml:space="preserve"> it turns out that </w:t>
      </w:r>
      <w:r w:rsidRPr="00013845">
        <w:rPr>
          <w:highlight w:val="green"/>
          <w:u w:val="single"/>
        </w:rPr>
        <w:t>they do need it</w:t>
      </w:r>
      <w:r w:rsidRPr="00013845">
        <w:rPr>
          <w:u w:val="single"/>
        </w:rPr>
        <w:t xml:space="preserve">, the Orange </w:t>
      </w:r>
      <w:r w:rsidRPr="00013845">
        <w:rPr>
          <w:rStyle w:val="Emphasis"/>
          <w:highlight w:val="green"/>
        </w:rPr>
        <w:t>Book only limits labeling</w:t>
      </w:r>
      <w:r w:rsidRPr="00013845">
        <w:rPr>
          <w:rStyle w:val="Emphasis"/>
        </w:rPr>
        <w:t xml:space="preserve">, and </w:t>
      </w:r>
      <w:r w:rsidRPr="00013845">
        <w:rPr>
          <w:rStyle w:val="Emphasis"/>
          <w:highlight w:val="green"/>
        </w:rPr>
        <w:t>doctors</w:t>
      </w:r>
      <w:r w:rsidRPr="00013845">
        <w:rPr>
          <w:rStyle w:val="Emphasis"/>
        </w:rPr>
        <w:t xml:space="preserve"> are free to </w:t>
      </w:r>
      <w:r w:rsidRPr="00013845">
        <w:rPr>
          <w:rStyle w:val="Emphasis"/>
          <w:highlight w:val="green"/>
        </w:rPr>
        <w:t>prescribe</w:t>
      </w:r>
      <w:r w:rsidRPr="00013845">
        <w:rPr>
          <w:rStyle w:val="Emphasis"/>
        </w:rPr>
        <w:t xml:space="preserve"> a </w:t>
      </w:r>
      <w:r w:rsidRPr="00013845">
        <w:rPr>
          <w:rStyle w:val="Emphasis"/>
          <w:highlight w:val="green"/>
        </w:rPr>
        <w:t>generic</w:t>
      </w:r>
      <w:r w:rsidRPr="00013845">
        <w:rPr>
          <w:rStyle w:val="Emphasis"/>
        </w:rPr>
        <w:t xml:space="preserve"> for off-label use</w:t>
      </w:r>
      <w:r w:rsidRPr="00013845">
        <w:t>. Without evidence that doctors refuse to do so, there's no real evidence that Orphan exclusivity does much harm. In another personal story, my wife was prescribed a generic drug in a different formulation than the patented tablet for off-label use.</w:t>
      </w:r>
    </w:p>
    <w:p w14:paraId="4AB20769" w14:textId="0C818EDC" w:rsidR="00291F39" w:rsidRDefault="00291F39" w:rsidP="00291F39">
      <w:r w:rsidRPr="00013845">
        <w:rPr>
          <w:u w:val="single"/>
        </w:rPr>
        <w:t xml:space="preserve">Fourth, and most generally, the article speaks of new patents as if there is no innovation. </w:t>
      </w:r>
      <w:r w:rsidRPr="00013845">
        <w:rPr>
          <w:highlight w:val="green"/>
          <w:u w:val="single"/>
        </w:rPr>
        <w:t xml:space="preserve">New use </w:t>
      </w:r>
      <w:r w:rsidRPr="00013845">
        <w:rPr>
          <w:rStyle w:val="Emphasis"/>
          <w:highlight w:val="green"/>
        </w:rPr>
        <w:t>discoveries are important</w:t>
      </w:r>
      <w:r w:rsidRPr="00013845">
        <w:t xml:space="preserve">. Many of our most important drugs are not for their original uses. As far as I know, generics are not barred from finding new uses and patenting them, </w:t>
      </w:r>
      <w:proofErr w:type="gramStart"/>
      <w:r w:rsidRPr="00013845">
        <w:t>either,</w:t>
      </w:r>
      <w:proofErr w:type="gramEnd"/>
      <w:r w:rsidRPr="00013845">
        <w:t xml:space="preserve"> though admittedly their hands are tied for patient use. So, </w:t>
      </w:r>
      <w:r w:rsidRPr="00013845">
        <w:rPr>
          <w:u w:val="single"/>
        </w:rPr>
        <w:t>where the authors see evergreening, I see innovation</w:t>
      </w:r>
      <w:r w:rsidRPr="00013845">
        <w:t>. Maybe. Maybe it's obvious. But we can't tell that from this high level, and I'm not ready to write it all off as evergreening. It is telling that I was able to provide four personal stories about how supposed evergreening efforts benefited, would have benefited, or did not increase costs for my family or me (and thankfully none of them involved oxycodone).</w:t>
      </w:r>
    </w:p>
    <w:p w14:paraId="2F135027" w14:textId="77777777" w:rsidR="00C45898" w:rsidRPr="00410AEA" w:rsidRDefault="00C45898" w:rsidP="00C45898">
      <w:pPr>
        <w:pStyle w:val="Heading4"/>
        <w:rPr>
          <w:rFonts w:cs="Calibri"/>
          <w:u w:val="single"/>
        </w:rPr>
      </w:pPr>
      <w:r w:rsidRPr="00410AEA">
        <w:rPr>
          <w:rFonts w:cs="Calibri"/>
        </w:rPr>
        <w:t xml:space="preserve">Evergreening is an </w:t>
      </w:r>
      <w:r w:rsidRPr="00410AEA">
        <w:rPr>
          <w:rFonts w:cs="Calibri"/>
          <w:u w:val="single"/>
        </w:rPr>
        <w:t>incoherent concept</w:t>
      </w:r>
      <w:r w:rsidRPr="00410AEA">
        <w:rPr>
          <w:rFonts w:cs="Calibri"/>
        </w:rPr>
        <w:t xml:space="preserve"> AND anti-trust </w:t>
      </w:r>
      <w:r w:rsidRPr="00410AEA">
        <w:rPr>
          <w:rFonts w:cs="Calibri"/>
          <w:u w:val="single"/>
        </w:rPr>
        <w:t>solves it</w:t>
      </w:r>
    </w:p>
    <w:p w14:paraId="12F6C681" w14:textId="77777777" w:rsidR="00C45898" w:rsidRPr="00410AEA" w:rsidRDefault="00C45898" w:rsidP="00C45898">
      <w:r w:rsidRPr="00410AEA">
        <w:rPr>
          <w:rStyle w:val="Style13ptBold"/>
        </w:rPr>
        <w:t>IP Watch 18</w:t>
      </w:r>
      <w:r w:rsidRPr="00410AEA">
        <w:t xml:space="preserve"> 9-21-2018 "Inside Views: Why Follow-On Pharmaceutical Innovations Should Be Eligible For Patent Protection" </w:t>
      </w:r>
      <w:hyperlink r:id="rId20" w:history="1">
        <w:r w:rsidRPr="00410AEA">
          <w:rPr>
            <w:rStyle w:val="Hyperlink"/>
          </w:rPr>
          <w:t>https://www.ip-watch.org/2018/09/21/follow-pharmaceutical-innovations-eligible-patent-protection/</w:t>
        </w:r>
      </w:hyperlink>
      <w:r w:rsidRPr="00410AEA">
        <w:t xml:space="preserve"> (a non-profit independent news service that provides professional coverage of global policymaking on intellectual property and innovation.)//Elmer</w:t>
      </w:r>
    </w:p>
    <w:p w14:paraId="202A10A4" w14:textId="77777777" w:rsidR="00C45898" w:rsidRPr="00410AEA" w:rsidRDefault="00C45898" w:rsidP="00C45898">
      <w:r w:rsidRPr="00410AEA">
        <w:rPr>
          <w:rStyle w:val="StyleUnderline"/>
        </w:rPr>
        <w:t>“</w:t>
      </w:r>
      <w:r w:rsidRPr="00410AEA">
        <w:rPr>
          <w:rStyle w:val="StyleUnderline"/>
          <w:highlight w:val="green"/>
        </w:rPr>
        <w:t>Evergreening</w:t>
      </w:r>
      <w:r w:rsidRPr="00410AEA">
        <w:rPr>
          <w:rStyle w:val="StyleUnderline"/>
        </w:rPr>
        <w:t xml:space="preserve">” – an Incoherent Concept Drug innovators are often accused of using secondary patents to “evergreen” the patent protection of existing drugs, based on an assumption that a secondary patent somehow extends the patent protection of a drug after the primary patent on the active ingredient is expired. As a general matter, this is a </w:t>
      </w:r>
      <w:r w:rsidRPr="00410AEA">
        <w:rPr>
          <w:rStyle w:val="StyleUnderline"/>
          <w:highlight w:val="green"/>
        </w:rPr>
        <w:t>false assumption</w:t>
      </w:r>
      <w:r w:rsidRPr="00410AEA">
        <w:rPr>
          <w:rStyle w:val="StyleUnderline"/>
        </w:rPr>
        <w:t xml:space="preserve"> — a </w:t>
      </w:r>
      <w:r w:rsidRPr="00410AEA">
        <w:rPr>
          <w:rStyle w:val="StyleUnderline"/>
          <w:highlight w:val="green"/>
        </w:rPr>
        <w:t>patent</w:t>
      </w:r>
      <w:r w:rsidRPr="00410AEA">
        <w:rPr>
          <w:rStyle w:val="StyleUnderline"/>
        </w:rPr>
        <w:t xml:space="preserve"> on an improved formulation, for example, </w:t>
      </w:r>
      <w:r w:rsidRPr="00410AEA">
        <w:rPr>
          <w:rStyle w:val="StyleUnderline"/>
          <w:highlight w:val="green"/>
        </w:rPr>
        <w:t>is limited to that improvement</w:t>
      </w:r>
      <w:r w:rsidRPr="00410AEA">
        <w:rPr>
          <w:rStyle w:val="StyleUnderline"/>
        </w:rPr>
        <w:t xml:space="preserve"> and </w:t>
      </w:r>
      <w:r w:rsidRPr="00410AEA">
        <w:rPr>
          <w:rStyle w:val="Emphasis"/>
          <w:highlight w:val="green"/>
        </w:rPr>
        <w:t>does not extend patent protection for the original formulation</w:t>
      </w:r>
      <w:r w:rsidRPr="00410AEA">
        <w:rPr>
          <w:rStyle w:val="StyleUnderline"/>
        </w:rPr>
        <w:t>.</w:t>
      </w:r>
      <w:r w:rsidRPr="00410AEA">
        <w:t xml:space="preserve"> </w:t>
      </w:r>
      <w:r w:rsidRPr="00410AEA">
        <w:rPr>
          <w:rStyle w:val="StyleUnderline"/>
        </w:rPr>
        <w:t xml:space="preserve">Once the patents covering the original formulation have expired, </w:t>
      </w:r>
      <w:r w:rsidRPr="00410AEA">
        <w:rPr>
          <w:rStyle w:val="StyleUnderline"/>
          <w:highlight w:val="green"/>
        </w:rPr>
        <w:t>generic</w:t>
      </w:r>
      <w:r w:rsidRPr="00410AEA">
        <w:rPr>
          <w:rStyle w:val="StyleUnderline"/>
        </w:rPr>
        <w:t xml:space="preserve"> </w:t>
      </w:r>
      <w:r w:rsidRPr="00410AEA">
        <w:rPr>
          <w:rStyle w:val="StyleUnderline"/>
          <w:highlight w:val="green"/>
        </w:rPr>
        <w:t>companies</w:t>
      </w:r>
      <w:r w:rsidRPr="00410AEA">
        <w:rPr>
          <w:rStyle w:val="StyleUnderline"/>
        </w:rPr>
        <w:t xml:space="preserve"> are free to </w:t>
      </w:r>
      <w:r w:rsidRPr="00410AEA">
        <w:rPr>
          <w:rStyle w:val="StyleUnderline"/>
          <w:highlight w:val="green"/>
        </w:rPr>
        <w:t>market</w:t>
      </w:r>
      <w:r w:rsidRPr="00410AEA">
        <w:rPr>
          <w:rStyle w:val="StyleUnderline"/>
        </w:rPr>
        <w:t xml:space="preserve"> a </w:t>
      </w:r>
      <w:r w:rsidRPr="00410AEA">
        <w:rPr>
          <w:rStyle w:val="StyleUnderline"/>
          <w:highlight w:val="green"/>
        </w:rPr>
        <w:t>generic version</w:t>
      </w:r>
      <w:r w:rsidRPr="00410AEA">
        <w:rPr>
          <w:rStyle w:val="StyleUnderline"/>
        </w:rPr>
        <w:t xml:space="preserve"> of the original product, and patients willing to forgo the benefits of the improved formulation can choose to purchase the generic product, free of any constraints imposed by the patent on the improvement</w:t>
      </w:r>
      <w:r w:rsidRPr="00410AEA">
        <w:t xml:space="preserve">. Of course, drug innovators hope that doctors and their patients will see the benefits of the improved formulation and be willing to pay a premium for it, but it is important to bear in mind that ultimately it is patients, doctors, and third-party payers who determine whether the value of the improvement justifies the costs. </w:t>
      </w:r>
      <w:r w:rsidRPr="00410AEA">
        <w:rPr>
          <w:rStyle w:val="StyleUnderline"/>
        </w:rPr>
        <w:t xml:space="preserve">Of course, this assumes a reasonably </w:t>
      </w:r>
      <w:r w:rsidRPr="00410AEA">
        <w:rPr>
          <w:rStyle w:val="StyleUnderline"/>
          <w:highlight w:val="green"/>
        </w:rPr>
        <w:t>well-functioning pharmaceutical</w:t>
      </w:r>
      <w:r w:rsidRPr="00410AEA">
        <w:rPr>
          <w:rStyle w:val="StyleUnderline"/>
        </w:rPr>
        <w:t xml:space="preserve"> market</w:t>
      </w:r>
      <w:r w:rsidRPr="00410AEA">
        <w:rPr>
          <w:rStyle w:val="StyleUnderline"/>
          <w:highlight w:val="green"/>
        </w:rPr>
        <w:t>. If that market breaks down</w:t>
      </w:r>
      <w:r w:rsidRPr="00410AEA">
        <w:rPr>
          <w:rStyle w:val="StyleUnderline"/>
        </w:rPr>
        <w:t xml:space="preserve"> in a manner that </w:t>
      </w:r>
      <w:r w:rsidRPr="00410AEA">
        <w:rPr>
          <w:rStyle w:val="StyleUnderline"/>
          <w:highlight w:val="green"/>
        </w:rPr>
        <w:t>forces patients to pay higher prices</w:t>
      </w:r>
      <w:r w:rsidRPr="00410AEA">
        <w:rPr>
          <w:rStyle w:val="StyleUnderline"/>
        </w:rPr>
        <w:t xml:space="preserve"> for a patented new version of a drug that provides little real improvement over the original formulation, then it is the deficiency in the market which should be addressed, rather than the patent system itself.</w:t>
      </w:r>
      <w:r w:rsidRPr="00410AEA">
        <w:t xml:space="preserve"> For example, if a drug company is found to have engaged in some anticompetitive activity to block generic competition in the market for the original product once it has gone off patent, then antitrust and competition laws should be invoked to address that problem. If doctors are prescribing an expensive new formulation of a drug that provides little benefit compared to a cheaper, unpatented original product, then that is a deficiency in the market that should be addressed directly, rather than through a broadside attack on follow-on innovation. In short, if is found that secondary patents are being used in a manner that creates an unwarranted extension of patent protection, it is that misuse of the patent system which should be addressed directly, rather than through what amounts to an attack on the patent system itself.</w:t>
      </w:r>
    </w:p>
    <w:p w14:paraId="61525853" w14:textId="77777777" w:rsidR="00C45898" w:rsidRDefault="00C45898" w:rsidP="00291F39"/>
    <w:p w14:paraId="131E7A5E" w14:textId="77777777" w:rsidR="001D2A9A" w:rsidRPr="00166EFC" w:rsidRDefault="001D2A9A" w:rsidP="001D2A9A">
      <w:pPr>
        <w:pStyle w:val="Heading4"/>
        <w:rPr>
          <w:rFonts w:cs="Calibri"/>
        </w:rPr>
      </w:pPr>
      <w:r w:rsidRPr="00166EFC">
        <w:rPr>
          <w:rFonts w:cs="Calibri"/>
        </w:rPr>
        <w:t xml:space="preserve">No extinction from disease – </w:t>
      </w:r>
      <w:r w:rsidRPr="00166EFC">
        <w:rPr>
          <w:rFonts w:cs="Calibri"/>
          <w:u w:val="single"/>
        </w:rPr>
        <w:t>burnout</w:t>
      </w:r>
      <w:r w:rsidRPr="00166EFC">
        <w:rPr>
          <w:rFonts w:cs="Calibri"/>
        </w:rPr>
        <w:t xml:space="preserve"> and </w:t>
      </w:r>
      <w:r w:rsidRPr="00166EFC">
        <w:rPr>
          <w:rFonts w:cs="Calibri"/>
          <w:u w:val="single"/>
        </w:rPr>
        <w:t>variation</w:t>
      </w:r>
      <w:r w:rsidRPr="00166EFC">
        <w:rPr>
          <w:rFonts w:cs="Calibri"/>
        </w:rPr>
        <w:t xml:space="preserve"> checks </w:t>
      </w:r>
    </w:p>
    <w:p w14:paraId="13492D9C" w14:textId="77777777" w:rsidR="001D2A9A" w:rsidRPr="00166EFC" w:rsidRDefault="001D2A9A" w:rsidP="001D2A9A">
      <w:pPr>
        <w:spacing w:line="276" w:lineRule="auto"/>
        <w:rPr>
          <w:bCs/>
          <w:szCs w:val="16"/>
        </w:rPr>
      </w:pPr>
      <w:r w:rsidRPr="00166EFC">
        <w:rPr>
          <w:rStyle w:val="Style13ptBold"/>
        </w:rPr>
        <w:t>York ‘14</w:t>
      </w:r>
      <w:r w:rsidRPr="00166EFC">
        <w:t xml:space="preserve"> </w:t>
      </w:r>
      <w:r w:rsidRPr="00166EFC">
        <w:rPr>
          <w:szCs w:val="16"/>
        </w:rPr>
        <w:t>(Ian, head of the Influenza Molecular Virology and Vaccines team in the Immunology and Pathogenesis Branch of the Influenza Division at the CDC, PhD in Molecular Virology and Immunology from McMaster University, M.Sc. in Veterinary Microbiology and Immunology from the University of Guelph, former Assistant Prof of Microbiology &amp; Molecular Genetics at Michigan State, “Why Don't Diseases Completely Wipe Out Species?” 6/4/2014, http://www.quora.com/Why-dont-diseases-completely-wipe-out-species)</w:t>
      </w:r>
    </w:p>
    <w:p w14:paraId="79677BC1" w14:textId="38461023" w:rsidR="001D2A9A" w:rsidRDefault="001D2A9A" w:rsidP="001D2A9A">
      <w:pPr>
        <w:spacing w:line="276" w:lineRule="auto"/>
        <w:rPr>
          <w:rStyle w:val="Emphasis"/>
        </w:rPr>
      </w:pPr>
      <w:r w:rsidRPr="00166EFC">
        <w:rPr>
          <w:sz w:val="14"/>
        </w:rPr>
        <w:lastRenderedPageBreak/>
        <w:t xml:space="preserve">But mostly </w:t>
      </w:r>
      <w:r w:rsidRPr="00166EFC">
        <w:rPr>
          <w:rStyle w:val="Emphasis"/>
          <w:highlight w:val="green"/>
        </w:rPr>
        <w:t xml:space="preserve">diseases don't drive species extinct. </w:t>
      </w:r>
      <w:r w:rsidRPr="00166EFC">
        <w:rPr>
          <w:rStyle w:val="Emphasis"/>
        </w:rPr>
        <w:t>There are several reasons</w:t>
      </w:r>
      <w:r w:rsidRPr="00166EFC">
        <w:rPr>
          <w:sz w:val="14"/>
        </w:rPr>
        <w:t xml:space="preserve"> for that. For one, </w:t>
      </w:r>
      <w:r w:rsidRPr="00166EFC">
        <w:rPr>
          <w:rStyle w:val="Emphasis"/>
          <w:highlight w:val="green"/>
        </w:rPr>
        <w:t xml:space="preserve">the most dangerous </w:t>
      </w:r>
      <w:r w:rsidRPr="00166EFC">
        <w:rPr>
          <w:rStyle w:val="Emphasis"/>
        </w:rPr>
        <w:t xml:space="preserve">diseases are those that </w:t>
      </w:r>
      <w:r w:rsidRPr="00166EFC">
        <w:rPr>
          <w:rStyle w:val="Emphasis"/>
          <w:highlight w:val="green"/>
        </w:rPr>
        <w:t xml:space="preserve">spread from one individual to another. If </w:t>
      </w:r>
      <w:r w:rsidRPr="00166EFC">
        <w:rPr>
          <w:rStyle w:val="Emphasis"/>
        </w:rPr>
        <w:t xml:space="preserve">the </w:t>
      </w:r>
      <w:r w:rsidRPr="00166EFC">
        <w:rPr>
          <w:rStyle w:val="Emphasis"/>
          <w:highlight w:val="green"/>
        </w:rPr>
        <w:t>disease is highly lethal</w:t>
      </w:r>
      <w:r w:rsidRPr="00166EFC">
        <w:rPr>
          <w:sz w:val="14"/>
        </w:rPr>
        <w:t xml:space="preserve">, then </w:t>
      </w:r>
      <w:r w:rsidRPr="00166EFC">
        <w:rPr>
          <w:rStyle w:val="Emphasis"/>
        </w:rPr>
        <w:t xml:space="preserve">the </w:t>
      </w:r>
      <w:r w:rsidRPr="00166EFC">
        <w:rPr>
          <w:rStyle w:val="Emphasis"/>
          <w:highlight w:val="green"/>
        </w:rPr>
        <w:t>population drops, and it becomes less likely</w:t>
      </w:r>
      <w:r w:rsidRPr="00166EFC">
        <w:rPr>
          <w:rStyle w:val="Emphasis"/>
        </w:rPr>
        <w:t xml:space="preserve"> that </w:t>
      </w:r>
      <w:r w:rsidRPr="00166EFC">
        <w:rPr>
          <w:rStyle w:val="Emphasis"/>
          <w:highlight w:val="green"/>
        </w:rPr>
        <w:t>individuals</w:t>
      </w:r>
      <w:r w:rsidRPr="00166EFC">
        <w:rPr>
          <w:rStyle w:val="Emphasis"/>
        </w:rPr>
        <w:t xml:space="preserve"> will </w:t>
      </w:r>
      <w:r w:rsidRPr="00166EFC">
        <w:rPr>
          <w:rStyle w:val="Emphasis"/>
          <w:highlight w:val="green"/>
        </w:rPr>
        <w:t>contact each other</w:t>
      </w:r>
      <w:r w:rsidRPr="00166EFC">
        <w:rPr>
          <w:rStyle w:val="Emphasis"/>
        </w:rPr>
        <w:t xml:space="preserve"> </w:t>
      </w:r>
    </w:p>
    <w:p w14:paraId="792B8059" w14:textId="77777777" w:rsidR="007362AC" w:rsidRPr="006A455D" w:rsidRDefault="007362AC" w:rsidP="007362AC"/>
    <w:p w14:paraId="14E7DFAE" w14:textId="77777777" w:rsidR="007362AC" w:rsidRPr="006A455D" w:rsidRDefault="007362AC" w:rsidP="007362AC">
      <w:pPr>
        <w:pStyle w:val="Heading4"/>
      </w:pPr>
      <w:r w:rsidRPr="006A455D">
        <w:t xml:space="preserve">The </w:t>
      </w:r>
      <w:proofErr w:type="spellStart"/>
      <w:r w:rsidRPr="006A455D">
        <w:t>aff</w:t>
      </w:r>
      <w:proofErr w:type="spellEnd"/>
      <w:r w:rsidRPr="006A455D">
        <w:t xml:space="preserve"> causes a </w:t>
      </w:r>
      <w:r w:rsidRPr="006A455D">
        <w:rPr>
          <w:u w:val="single"/>
        </w:rPr>
        <w:t>scramble</w:t>
      </w:r>
      <w:r w:rsidRPr="006A455D">
        <w:t xml:space="preserve"> for limited resources by manufacturers with </w:t>
      </w:r>
      <w:r w:rsidRPr="006A455D">
        <w:rPr>
          <w:u w:val="single"/>
        </w:rPr>
        <w:t>no experience</w:t>
      </w:r>
      <w:r w:rsidRPr="006A455D">
        <w:t xml:space="preserve"> – </w:t>
      </w:r>
      <w:r w:rsidRPr="006A455D">
        <w:rPr>
          <w:u w:val="single"/>
        </w:rPr>
        <w:t>turns case</w:t>
      </w:r>
      <w:r w:rsidRPr="006A455D">
        <w:t>.</w:t>
      </w:r>
    </w:p>
    <w:p w14:paraId="1E7CC7BE" w14:textId="77777777" w:rsidR="007362AC" w:rsidRPr="006A455D" w:rsidRDefault="007362AC" w:rsidP="007362AC">
      <w:proofErr w:type="spellStart"/>
      <w:r w:rsidRPr="006A455D">
        <w:rPr>
          <w:rStyle w:val="Style13ptBold"/>
        </w:rPr>
        <w:t>Breuninger</w:t>
      </w:r>
      <w:proofErr w:type="spellEnd"/>
      <w:r w:rsidRPr="006A455D">
        <w:rPr>
          <w:rStyle w:val="Style13ptBold"/>
        </w:rPr>
        <w:t xml:space="preserve"> 21</w:t>
      </w:r>
      <w:r w:rsidRPr="006A455D">
        <w:t xml:space="preserve"> [Kevin; Specialist at CNBC; “Pfizer CEO opposes U.S. call to waive Covid vaccine patents, cites manufacturing and safety issues,” CNBC; 5/7/21; </w:t>
      </w:r>
      <w:hyperlink r:id="rId21" w:history="1">
        <w:r w:rsidRPr="006A455D">
          <w:rPr>
            <w:rStyle w:val="Hyperlink"/>
          </w:rPr>
          <w:t>https://www.cnbc.com/2021/05/07/pfizer-ceo-biden-backed-covid-vaccine-patent-waiver-will-cause-problems.html</w:t>
        </w:r>
      </w:hyperlink>
      <w:r w:rsidRPr="006A455D">
        <w:t>] Justin</w:t>
      </w:r>
    </w:p>
    <w:p w14:paraId="340779F9" w14:textId="77777777" w:rsidR="007362AC" w:rsidRPr="006A455D" w:rsidRDefault="007362AC" w:rsidP="007362AC">
      <w:r w:rsidRPr="006A455D">
        <w:t xml:space="preserve">“Currently, infrastructure is not the bottleneck for us manufacturing faster,” </w:t>
      </w:r>
      <w:proofErr w:type="spellStart"/>
      <w:r w:rsidRPr="006A455D">
        <w:t>Bourla</w:t>
      </w:r>
      <w:proofErr w:type="spellEnd"/>
      <w:r w:rsidRPr="006A455D">
        <w:t xml:space="preserve"> wrote in a dear colleague letter posted on LinkedIn. “</w:t>
      </w:r>
      <w:r w:rsidRPr="006A455D">
        <w:rPr>
          <w:u w:val="single"/>
        </w:rPr>
        <w:t xml:space="preserve">The </w:t>
      </w:r>
      <w:r w:rsidRPr="006A455D">
        <w:rPr>
          <w:highlight w:val="green"/>
          <w:u w:val="single"/>
        </w:rPr>
        <w:t>restriction is</w:t>
      </w:r>
      <w:r w:rsidRPr="006A455D">
        <w:rPr>
          <w:u w:val="single"/>
        </w:rPr>
        <w:t xml:space="preserve"> the </w:t>
      </w:r>
      <w:r w:rsidRPr="006A455D">
        <w:rPr>
          <w:rStyle w:val="Emphasis"/>
          <w:highlight w:val="green"/>
        </w:rPr>
        <w:t>scarcity of</w:t>
      </w:r>
      <w:r w:rsidRPr="006A455D">
        <w:rPr>
          <w:rStyle w:val="Emphasis"/>
        </w:rPr>
        <w:t xml:space="preserve"> highly specialized raw </w:t>
      </w:r>
      <w:r w:rsidRPr="006A455D">
        <w:rPr>
          <w:rStyle w:val="Emphasis"/>
          <w:highlight w:val="green"/>
        </w:rPr>
        <w:t>materials</w:t>
      </w:r>
      <w:r w:rsidRPr="006A455D">
        <w:rPr>
          <w:u w:val="single"/>
        </w:rPr>
        <w:t xml:space="preserve"> needed to produce our vaccine</w:t>
      </w:r>
      <w:r w:rsidRPr="006A455D">
        <w:t>.”</w:t>
      </w:r>
    </w:p>
    <w:p w14:paraId="1DDF16E8" w14:textId="77777777" w:rsidR="007362AC" w:rsidRPr="006A455D" w:rsidRDefault="007362AC" w:rsidP="007362AC">
      <w:pPr>
        <w:rPr>
          <w:rStyle w:val="Emphasis"/>
        </w:rPr>
      </w:pPr>
      <w:r w:rsidRPr="006A455D">
        <w:t xml:space="preserve">Pfizer’s vaccine requires 280 different materials and components that are sourced from 19 countries around the world, </w:t>
      </w:r>
      <w:proofErr w:type="spellStart"/>
      <w:r w:rsidRPr="006A455D">
        <w:t>Bourla</w:t>
      </w:r>
      <w:proofErr w:type="spellEnd"/>
      <w:r w:rsidRPr="006A455D">
        <w:t xml:space="preserve"> said. He contended that without patent protections, </w:t>
      </w:r>
      <w:r w:rsidRPr="006A455D">
        <w:rPr>
          <w:highlight w:val="green"/>
          <w:u w:val="single"/>
        </w:rPr>
        <w:t>entities with</w:t>
      </w:r>
      <w:r w:rsidRPr="006A455D">
        <w:rPr>
          <w:u w:val="single"/>
        </w:rPr>
        <w:t xml:space="preserve"> much </w:t>
      </w:r>
      <w:r w:rsidRPr="006A455D">
        <w:rPr>
          <w:rStyle w:val="Emphasis"/>
          <w:highlight w:val="green"/>
        </w:rPr>
        <w:t>less experienced than Pfizer</w:t>
      </w:r>
      <w:r w:rsidRPr="006A455D">
        <w:rPr>
          <w:rStyle w:val="Emphasis"/>
        </w:rPr>
        <w:t xml:space="preserve"> at manufacturing vaccines will </w:t>
      </w:r>
      <w:r w:rsidRPr="006A455D">
        <w:rPr>
          <w:rStyle w:val="Emphasis"/>
          <w:highlight w:val="green"/>
        </w:rPr>
        <w:t>start competing for</w:t>
      </w:r>
      <w:r w:rsidRPr="006A455D">
        <w:rPr>
          <w:rStyle w:val="Emphasis"/>
        </w:rPr>
        <w:t xml:space="preserve"> the same </w:t>
      </w:r>
      <w:r w:rsidRPr="006A455D">
        <w:rPr>
          <w:rStyle w:val="Emphasis"/>
          <w:highlight w:val="green"/>
        </w:rPr>
        <w:t>ingredients</w:t>
      </w:r>
      <w:r w:rsidRPr="006A455D">
        <w:rPr>
          <w:rStyle w:val="Emphasis"/>
        </w:rPr>
        <w:t>.</w:t>
      </w:r>
    </w:p>
    <w:p w14:paraId="127E86C5" w14:textId="77777777" w:rsidR="007362AC" w:rsidRPr="006A455D" w:rsidRDefault="007362AC" w:rsidP="007362AC">
      <w:r w:rsidRPr="006A455D">
        <w:t xml:space="preserve">“Right now, </w:t>
      </w:r>
      <w:r w:rsidRPr="006A455D">
        <w:rPr>
          <w:u w:val="single"/>
        </w:rPr>
        <w:t xml:space="preserve">virtually every single gram of raw material produced is </w:t>
      </w:r>
      <w:r w:rsidRPr="006A455D">
        <w:rPr>
          <w:rStyle w:val="Emphasis"/>
        </w:rPr>
        <w:t>shipped immediately into our manufacturing facilities</w:t>
      </w:r>
      <w:r w:rsidRPr="006A455D">
        <w:rPr>
          <w:u w:val="single"/>
        </w:rPr>
        <w:t xml:space="preserve"> and is converted immediately and reliably to vaccines</w:t>
      </w:r>
      <w:r w:rsidRPr="006A455D">
        <w:t xml:space="preserve"> that are shipped immediately around the world,” </w:t>
      </w:r>
      <w:proofErr w:type="spellStart"/>
      <w:r w:rsidRPr="006A455D">
        <w:t>Bourla</w:t>
      </w:r>
      <w:proofErr w:type="spellEnd"/>
      <w:r w:rsidRPr="006A455D">
        <w:t xml:space="preserve"> wrote.</w:t>
      </w:r>
    </w:p>
    <w:p w14:paraId="1B04E7CB" w14:textId="77777777" w:rsidR="007362AC" w:rsidRPr="006A455D" w:rsidRDefault="007362AC" w:rsidP="007362AC">
      <w:r w:rsidRPr="006A455D">
        <w:t xml:space="preserve">He predicted that the proposed </w:t>
      </w:r>
      <w:r w:rsidRPr="006A455D">
        <w:rPr>
          <w:highlight w:val="green"/>
          <w:u w:val="single"/>
        </w:rPr>
        <w:t>waiver</w:t>
      </w:r>
      <w:r w:rsidRPr="006A455D">
        <w:t xml:space="preserve"> “threatens to disrupt the flow of raw materials.”</w:t>
      </w:r>
    </w:p>
    <w:p w14:paraId="263D2160" w14:textId="77777777" w:rsidR="007362AC" w:rsidRDefault="007362AC" w:rsidP="007362AC">
      <w:pPr>
        <w:rPr>
          <w:rStyle w:val="Emphasis"/>
        </w:rPr>
      </w:pPr>
      <w:r w:rsidRPr="006A455D">
        <w:t xml:space="preserve">“It will </w:t>
      </w:r>
      <w:r w:rsidRPr="006A455D">
        <w:rPr>
          <w:highlight w:val="green"/>
          <w:u w:val="single"/>
        </w:rPr>
        <w:t xml:space="preserve">unleash a </w:t>
      </w:r>
      <w:r w:rsidRPr="006A455D">
        <w:rPr>
          <w:rStyle w:val="Emphasis"/>
          <w:highlight w:val="green"/>
        </w:rPr>
        <w:t>scramble for</w:t>
      </w:r>
      <w:r w:rsidRPr="006A455D">
        <w:rPr>
          <w:rStyle w:val="Emphasis"/>
        </w:rPr>
        <w:t xml:space="preserve"> the </w:t>
      </w:r>
      <w:r w:rsidRPr="006A455D">
        <w:rPr>
          <w:rStyle w:val="Emphasis"/>
          <w:highlight w:val="green"/>
        </w:rPr>
        <w:t>critical inputs</w:t>
      </w:r>
    </w:p>
    <w:p w14:paraId="396D82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B93379"/>
    <w:multiLevelType w:val="hybridMultilevel"/>
    <w:tmpl w:val="8F729BE8"/>
    <w:lvl w:ilvl="0" w:tplc="8A8C8BAE">
      <w:start w:val="1"/>
      <w:numFmt w:val="lowerLetter"/>
      <w:lvlText w:val="%1."/>
      <w:lvlJc w:val="left"/>
      <w:pPr>
        <w:ind w:left="720" w:hanging="360"/>
      </w:pPr>
      <w:rPr>
        <w:rFonts w:ascii="Calibri" w:eastAsiaTheme="majorEastAsia"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237382"/>
    <w:multiLevelType w:val="hybridMultilevel"/>
    <w:tmpl w:val="C82823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0E7D3E"/>
    <w:multiLevelType w:val="hybridMultilevel"/>
    <w:tmpl w:val="DF4E3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B5D9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A22"/>
    <w:rsid w:val="00117316"/>
    <w:rsid w:val="001209B4"/>
    <w:rsid w:val="001241CE"/>
    <w:rsid w:val="0014201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A9A"/>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D4"/>
    <w:rsid w:val="00267EBB"/>
    <w:rsid w:val="0027023B"/>
    <w:rsid w:val="00272F3F"/>
    <w:rsid w:val="00274EDB"/>
    <w:rsid w:val="0027729E"/>
    <w:rsid w:val="002843B2"/>
    <w:rsid w:val="00284ED6"/>
    <w:rsid w:val="00290C5A"/>
    <w:rsid w:val="00290C92"/>
    <w:rsid w:val="00291F39"/>
    <w:rsid w:val="00294AA5"/>
    <w:rsid w:val="0029647A"/>
    <w:rsid w:val="00296504"/>
    <w:rsid w:val="002B5511"/>
    <w:rsid w:val="002B7ACF"/>
    <w:rsid w:val="002E0643"/>
    <w:rsid w:val="002E392E"/>
    <w:rsid w:val="002E6BBC"/>
    <w:rsid w:val="002F1BA9"/>
    <w:rsid w:val="002F2D55"/>
    <w:rsid w:val="002F6E74"/>
    <w:rsid w:val="003106B3"/>
    <w:rsid w:val="0031385D"/>
    <w:rsid w:val="003171AB"/>
    <w:rsid w:val="003223B2"/>
    <w:rsid w:val="00322A67"/>
    <w:rsid w:val="00330E13"/>
    <w:rsid w:val="00335A23"/>
    <w:rsid w:val="00340707"/>
    <w:rsid w:val="00341C61"/>
    <w:rsid w:val="0035006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280B"/>
    <w:rsid w:val="006E6D0B"/>
    <w:rsid w:val="006F126E"/>
    <w:rsid w:val="006F32C9"/>
    <w:rsid w:val="006F3834"/>
    <w:rsid w:val="006F5693"/>
    <w:rsid w:val="006F5D4C"/>
    <w:rsid w:val="00717B01"/>
    <w:rsid w:val="007227D9"/>
    <w:rsid w:val="0072491F"/>
    <w:rsid w:val="00725598"/>
    <w:rsid w:val="007362AC"/>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87F"/>
    <w:rsid w:val="008266F9"/>
    <w:rsid w:val="008267E2"/>
    <w:rsid w:val="00826A9B"/>
    <w:rsid w:val="00834842"/>
    <w:rsid w:val="00840E7B"/>
    <w:rsid w:val="00852E8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26CF"/>
    <w:rsid w:val="008E7A3E"/>
    <w:rsid w:val="008F41FD"/>
    <w:rsid w:val="008F4479"/>
    <w:rsid w:val="008F4BA0"/>
    <w:rsid w:val="00901726"/>
    <w:rsid w:val="009048F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D4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01B3"/>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B7F"/>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5898"/>
    <w:rsid w:val="00C5172D"/>
    <w:rsid w:val="00C56DCC"/>
    <w:rsid w:val="00C57075"/>
    <w:rsid w:val="00C66F31"/>
    <w:rsid w:val="00C72AFE"/>
    <w:rsid w:val="00C81619"/>
    <w:rsid w:val="00C97999"/>
    <w:rsid w:val="00CA013C"/>
    <w:rsid w:val="00CA6D6D"/>
    <w:rsid w:val="00CB5D9E"/>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404D"/>
    <w:rsid w:val="00E353A2"/>
    <w:rsid w:val="00E36881"/>
    <w:rsid w:val="00E42E4C"/>
    <w:rsid w:val="00E47013"/>
    <w:rsid w:val="00E541F9"/>
    <w:rsid w:val="00E57B79"/>
    <w:rsid w:val="00E61E95"/>
    <w:rsid w:val="00E63419"/>
    <w:rsid w:val="00E64496"/>
    <w:rsid w:val="00E72115"/>
    <w:rsid w:val="00E8075F"/>
    <w:rsid w:val="00E8322E"/>
    <w:rsid w:val="00E849F8"/>
    <w:rsid w:val="00E903E0"/>
    <w:rsid w:val="00EA1115"/>
    <w:rsid w:val="00EA39EB"/>
    <w:rsid w:val="00EA58CE"/>
    <w:rsid w:val="00EB33FF"/>
    <w:rsid w:val="00EB3D1A"/>
    <w:rsid w:val="00EC2759"/>
    <w:rsid w:val="00EC7106"/>
    <w:rsid w:val="00ED0120"/>
    <w:rsid w:val="00ED1D3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A5ED0"/>
  <w14:defaultImageDpi w14:val="300"/>
  <w15:docId w15:val="{7273839C-A3D0-EA4A-BA5A-FDE75CB9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91F39"/>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91F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1F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91F39"/>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291F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1F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F39"/>
  </w:style>
  <w:style w:type="character" w:customStyle="1" w:styleId="Heading1Char">
    <w:name w:val="Heading 1 Char"/>
    <w:aliases w:val="Pocket Char"/>
    <w:basedOn w:val="DefaultParagraphFont"/>
    <w:link w:val="Heading1"/>
    <w:uiPriority w:val="9"/>
    <w:rsid w:val="00291F3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91F39"/>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91F39"/>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291F3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91F39"/>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S"/>
    <w:basedOn w:val="DefaultParagraphFont"/>
    <w:uiPriority w:val="1"/>
    <w:qFormat/>
    <w:rsid w:val="00291F39"/>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s"/>
    <w:basedOn w:val="DefaultParagraphFont"/>
    <w:link w:val="textbold"/>
    <w:uiPriority w:val="20"/>
    <w:qFormat/>
    <w:rsid w:val="00291F3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91F39"/>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291F39"/>
    <w:rPr>
      <w:color w:val="auto"/>
      <w:u w:val="none"/>
    </w:rPr>
  </w:style>
  <w:style w:type="paragraph" w:styleId="DocumentMap">
    <w:name w:val="Document Map"/>
    <w:basedOn w:val="Normal"/>
    <w:link w:val="DocumentMapChar"/>
    <w:uiPriority w:val="99"/>
    <w:semiHidden/>
    <w:unhideWhenUsed/>
    <w:rsid w:val="00291F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1F39"/>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CB5D9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CB5D9E"/>
    <w:pPr>
      <w:spacing w:after="0" w:line="240" w:lineRule="auto"/>
      <w:ind w:left="720"/>
      <w:jc w:val="both"/>
    </w:pPr>
    <w:rPr>
      <w:b/>
      <w:iCs/>
      <w:sz w:val="22"/>
      <w:u w:val="single"/>
    </w:rPr>
  </w:style>
  <w:style w:type="paragraph" w:styleId="NoSpacing">
    <w:name w:val="No Spacing"/>
    <w:aliases w:val="Card Format,ClearFormatting,Clear,DDI Tag,Tag Title,CD - Cite,No Spacing6,No Spacing7,Very Small Text,No Spacing8,Dont u,No Spacing311,No Spacing51,ca"/>
    <w:basedOn w:val="Heading1"/>
    <w:autoRedefine/>
    <w:uiPriority w:val="99"/>
    <w:qFormat/>
    <w:rsid w:val="00A30D46"/>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o.org/sites/default/files/2021-04/Climate%20Report_FINAL.pdf" TargetMode="External"/><Relationship Id="rId18" Type="http://schemas.openxmlformats.org/officeDocument/2006/relationships/hyperlink" Target="https://www.livescience.com/51990-sea-level-rise-unknowns.html" TargetMode="External"/><Relationship Id="rId3" Type="http://schemas.openxmlformats.org/officeDocument/2006/relationships/customXml" Target="../customXml/item3.xml"/><Relationship Id="rId21" Type="http://schemas.openxmlformats.org/officeDocument/2006/relationships/hyperlink" Target="https://www.cnbc.com/2021/05/07/pfizer-ceo-biden-backed-covid-vaccine-patent-waiver-will-cause-problems.html" TargetMode="External"/><Relationship Id="rId7" Type="http://schemas.openxmlformats.org/officeDocument/2006/relationships/settings" Target="settings.xml"/><Relationship Id="rId12" Type="http://schemas.openxmlformats.org/officeDocument/2006/relationships/hyperlink" Target="https://www.ipwatchdog.com/2021/05/05/tai-says-united-states-will-back-india-southafrica-proposal-waive-ip-rights-trips/id=133224/" TargetMode="External"/><Relationship Id="rId17" Type="http://schemas.openxmlformats.org/officeDocument/2006/relationships/hyperlink" Target="https://www.livescience.com/55129-how-heat-waves-kill-so-quickly.html" TargetMode="External"/><Relationship Id="rId2" Type="http://schemas.openxmlformats.org/officeDocument/2006/relationships/customXml" Target="../customXml/item2.xml"/><Relationship Id="rId16" Type="http://schemas.openxmlformats.org/officeDocument/2006/relationships/hyperlink" Target="https://www.livescience.com/57266-amazon-river.html" TargetMode="External"/><Relationship Id="rId20" Type="http://schemas.openxmlformats.org/officeDocument/2006/relationships/hyperlink" Target="https://www.ip-watch.org/2018/09/21/follow-pharmaceutical-innovations-eligible-patent-prot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watchdog.com/2021/04/19/waiving-ip-rights-during-times-of-covid-a-false-good-idea/id=132399/" TargetMode="External"/><Relationship Id="rId5" Type="http://schemas.openxmlformats.org/officeDocument/2006/relationships/numbering" Target="numbering.xml"/><Relationship Id="rId15" Type="http://schemas.openxmlformats.org/officeDocument/2006/relationships/hyperlink" Target="https://www.ipcc.ch/sr15/" TargetMode="External"/><Relationship Id="rId23" Type="http://schemas.openxmlformats.org/officeDocument/2006/relationships/theme" Target="theme/theme1.xml"/><Relationship Id="rId10" Type="http://schemas.openxmlformats.org/officeDocument/2006/relationships/hyperlink" Target="https://digitalassets.lib.berkeley.edu/etd/ucb/text/Mollow_berkeley_0028E_15181.pdf" TargetMode="External"/><Relationship Id="rId19" Type="http://schemas.openxmlformats.org/officeDocument/2006/relationships/hyperlink" Target="https://writtendescription.blogspot.com/2017/11/data-for-evergreening-debate.html"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 Id="rId14" Type="http://schemas.openxmlformats.org/officeDocument/2006/relationships/hyperlink" Target="https://www.livescience.com/65633-climate-change-dooms-humans-by-2050.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13</Pages>
  <Words>9389</Words>
  <Characters>53520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2021-10-09T02:48:00Z</dcterms:created>
  <dcterms:modified xsi:type="dcterms:W3CDTF">2021-10-09T03:50:00Z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