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05E76" w14:textId="54F54DA2" w:rsidR="00851E21" w:rsidRDefault="00851E21" w:rsidP="00851E21">
      <w:pPr>
        <w:pStyle w:val="Heading3"/>
      </w:pPr>
      <w:r>
        <w:t>1</w:t>
      </w:r>
    </w:p>
    <w:p w14:paraId="3C448E43" w14:textId="77777777" w:rsidR="00851E21" w:rsidRPr="00815666" w:rsidRDefault="00851E21" w:rsidP="00851E21">
      <w:pPr>
        <w:pStyle w:val="Heading4"/>
        <w:jc w:val="both"/>
        <w:rPr>
          <w:sz w:val="20"/>
          <w:szCs w:val="20"/>
        </w:rPr>
      </w:pPr>
      <w:r w:rsidRPr="00356B80">
        <w:t xml:space="preserve">A. Interpretation: </w:t>
      </w:r>
      <w:r>
        <w:t xml:space="preserve">If the </w:t>
      </w:r>
      <w:proofErr w:type="spellStart"/>
      <w:r>
        <w:t>aff</w:t>
      </w:r>
      <w:proofErr w:type="spellEnd"/>
      <w:r>
        <w:t xml:space="preserve"> differs from the conventional truth testing model, they</w:t>
      </w:r>
      <w:r w:rsidRPr="00356B80">
        <w:t xml:space="preserve"> must </w:t>
      </w:r>
      <w:r>
        <w:t xml:space="preserve">explicitly </w:t>
      </w:r>
      <w:r w:rsidRPr="00356B80">
        <w:t xml:space="preserve">specify a comprehensive role of the ballot and clarify how the round will play out under that role of the ballot in the form of a text in the 1AC. To clarify, the </w:t>
      </w:r>
      <w:proofErr w:type="spellStart"/>
      <w:r w:rsidRPr="00356B80">
        <w:t>aff</w:t>
      </w:r>
      <w:proofErr w:type="spellEnd"/>
      <w:r w:rsidRPr="00356B80">
        <w:t xml:space="preserve"> must: </w:t>
      </w:r>
    </w:p>
    <w:p w14:paraId="2D127F6D" w14:textId="77777777" w:rsidR="00851E21" w:rsidRPr="00CA26E4" w:rsidRDefault="00851E21" w:rsidP="00851E21">
      <w:pPr>
        <w:pStyle w:val="Heading4"/>
        <w:jc w:val="both"/>
        <w:rPr>
          <w:sz w:val="20"/>
          <w:szCs w:val="20"/>
        </w:rPr>
      </w:pPr>
      <w:r>
        <w:t>1. Clarify how offense links back to the role of the ballot</w:t>
      </w:r>
      <w:r w:rsidRPr="00CA26E4">
        <w:t xml:space="preserve">, such </w:t>
      </w:r>
      <w:r>
        <w:t xml:space="preserve">as whether post-fiat offense or pre-fiat offense matters and which comes first. </w:t>
      </w:r>
    </w:p>
    <w:p w14:paraId="39AF3F55" w14:textId="77777777" w:rsidR="00851E21" w:rsidRPr="00CA26E4" w:rsidRDefault="00851E21" w:rsidP="00851E21">
      <w:pPr>
        <w:pStyle w:val="Heading4"/>
        <w:jc w:val="both"/>
        <w:rPr>
          <w:sz w:val="20"/>
          <w:szCs w:val="20"/>
        </w:rPr>
      </w:pPr>
      <w:r>
        <w:t xml:space="preserve">2. </w:t>
      </w:r>
      <w:r w:rsidRPr="00CA26E4">
        <w:t xml:space="preserve">Clarify what theoretical objections do and do not link to the </w:t>
      </w:r>
      <w:proofErr w:type="spellStart"/>
      <w:r w:rsidRPr="00CA26E4">
        <w:t>aff</w:t>
      </w:r>
      <w:proofErr w:type="spellEnd"/>
      <w:r w:rsidRPr="00CA26E4">
        <w:t xml:space="preserve">, </w:t>
      </w:r>
      <w:r>
        <w:t>such as</w:t>
      </w:r>
      <w:r w:rsidRPr="00CA26E4">
        <w:t xml:space="preserve"> whether or not the </w:t>
      </w:r>
      <w:proofErr w:type="spellStart"/>
      <w:r w:rsidRPr="00CA26E4">
        <w:t>aff</w:t>
      </w:r>
      <w:proofErr w:type="spellEnd"/>
      <w:r w:rsidRPr="00CA26E4">
        <w:t xml:space="preserve"> comes before theory. </w:t>
      </w:r>
    </w:p>
    <w:p w14:paraId="131D6557" w14:textId="77777777" w:rsidR="00851E21" w:rsidRDefault="00851E21" w:rsidP="00851E21">
      <w:pPr>
        <w:pStyle w:val="Heading4"/>
        <w:jc w:val="both"/>
      </w:pPr>
      <w:r>
        <w:t>3. Clarify</w:t>
      </w:r>
      <w:r w:rsidRPr="00CA26E4">
        <w:t xml:space="preserve"> how to weigh and compa</w:t>
      </w:r>
      <w:r>
        <w:t xml:space="preserve">re between competing advocacies i.e. whether the role of the ballot is solely determined by the flow or another method of engagement. </w:t>
      </w:r>
    </w:p>
    <w:p w14:paraId="69C57CB1" w14:textId="77777777" w:rsidR="00851E21" w:rsidRPr="00EC4F7E" w:rsidRDefault="00851E21" w:rsidP="00851E21">
      <w:pPr>
        <w:rPr>
          <w:i/>
          <w:iCs/>
        </w:rPr>
      </w:pPr>
      <w:r w:rsidRPr="00EC4F7E">
        <w:rPr>
          <w:i/>
          <w:iCs/>
        </w:rPr>
        <w:t>My ROB evaluates both post and pre-fiat, but pre-fiat comes first. Theory is allowed and comes before the ROB. ROB is determined off of the flow [and performative offense]</w:t>
      </w:r>
    </w:p>
    <w:p w14:paraId="584D7415" w14:textId="77777777" w:rsidR="00851E21" w:rsidRDefault="00851E21" w:rsidP="00851E21">
      <w:pPr>
        <w:pStyle w:val="Heading4"/>
        <w:jc w:val="both"/>
      </w:pPr>
      <w:r w:rsidRPr="00356B80">
        <w:lastRenderedPageBreak/>
        <w:t>B. Violation:</w:t>
      </w:r>
      <w:r>
        <w:t xml:space="preserve"> </w:t>
      </w:r>
    </w:p>
    <w:p w14:paraId="2E6B250B" w14:textId="77777777" w:rsidR="00851E21" w:rsidRDefault="00851E21" w:rsidP="00851E21">
      <w:pPr>
        <w:pStyle w:val="Heading4"/>
        <w:jc w:val="both"/>
      </w:pPr>
      <w:r w:rsidRPr="00356B80">
        <w:t>C. Standards</w:t>
      </w:r>
      <w:r>
        <w:t>:</w:t>
      </w:r>
    </w:p>
    <w:p w14:paraId="5F78E18C" w14:textId="77777777" w:rsidR="00851E21" w:rsidRPr="006C1FC0" w:rsidRDefault="00851E21" w:rsidP="00851E21">
      <w:pPr>
        <w:pStyle w:val="Heading4"/>
        <w:jc w:val="both"/>
      </w:pPr>
      <w:r w:rsidRPr="00F0055E">
        <w:t xml:space="preserve">1. </w:t>
      </w:r>
      <w:r w:rsidRPr="00F0055E">
        <w:rPr>
          <w:u w:val="single"/>
        </w:rPr>
        <w:t>Engagement</w:t>
      </w:r>
      <w:r w:rsidRPr="00F0055E">
        <w:t xml:space="preserve"> – </w:t>
      </w:r>
      <w:r>
        <w:t xml:space="preserve">I don’t know what offense links to your </w:t>
      </w:r>
      <w:proofErr w:type="spellStart"/>
      <w:r>
        <w:t>aff</w:t>
      </w:r>
      <w:proofErr w:type="spellEnd"/>
      <w:r>
        <w:t xml:space="preserve"> which proves I can’t reasonably contest it – knowing what a legit advocacy is in conjunction with knowing how to weigh prevents preclusive and superficial claims about the </w:t>
      </w:r>
      <w:proofErr w:type="spellStart"/>
      <w:r>
        <w:t>aff</w:t>
      </w:r>
      <w:proofErr w:type="spellEnd"/>
      <w:r>
        <w:t>. Key to fairness, education and is an independent voter since debate requires that we have a point of contestation where we answer each other’s claims in an in-depth fashion. Also key to novice inclusion because they don’t know your K lit or what your ROB says which means you exclude them – inclusion is a voter because you can’t debate if you can’t participate.</w:t>
      </w:r>
    </w:p>
    <w:p w14:paraId="3B71ADCC" w14:textId="77777777" w:rsidR="00851E21" w:rsidRPr="000B1E40" w:rsidRDefault="00851E21" w:rsidP="00851E21">
      <w:pPr>
        <w:pStyle w:val="Heading4"/>
        <w:jc w:val="both"/>
      </w:pPr>
      <w:r w:rsidRPr="000B1E40">
        <w:t xml:space="preserve">2. </w:t>
      </w:r>
      <w:r w:rsidRPr="006C3476">
        <w:rPr>
          <w:u w:val="single"/>
        </w:rPr>
        <w:t>Strategy Skew</w:t>
      </w:r>
      <w:r w:rsidRPr="000B1E40">
        <w:t xml:space="preserve"> – You make formulating a strategy impossible since I don’t know what links to your evaluative mechanism.</w:t>
      </w:r>
      <w:r>
        <w:t xml:space="preserve"> If I go for a policy action, you can say the 1AC is about speech acts and do that weighing to exclude all my offense. I’m screwed with regards to theory since if I read it, you’ll use the </w:t>
      </w:r>
      <w:proofErr w:type="spellStart"/>
      <w:r>
        <w:t>aff</w:t>
      </w:r>
      <w:proofErr w:type="spellEnd"/>
      <w:r>
        <w:t xml:space="preserve"> to take it out but if I don’t, you’ll </w:t>
      </w:r>
      <w:proofErr w:type="spellStart"/>
      <w:r>
        <w:t>uplayer</w:t>
      </w:r>
      <w:proofErr w:type="spellEnd"/>
      <w:r>
        <w:t xml:space="preserve"> which proves spec is key. </w:t>
      </w:r>
    </w:p>
    <w:p w14:paraId="13254134" w14:textId="77777777" w:rsidR="00851E21" w:rsidRDefault="00851E21" w:rsidP="00851E21">
      <w:pPr>
        <w:pStyle w:val="Heading4"/>
        <w:jc w:val="both"/>
      </w:pPr>
      <w:r w:rsidRPr="0036214B">
        <w:t xml:space="preserve">Framing: You can’t use your ROB to exclude my shell. My shell allows you to read your role of the ballot, it just functionally constrains how you can do that. Additionally, as long as I win comparative offense to my </w:t>
      </w:r>
      <w:proofErr w:type="spellStart"/>
      <w:r w:rsidRPr="0036214B">
        <w:t>interp</w:t>
      </w:r>
      <w:proofErr w:type="spellEnd"/>
      <w:r w:rsidRPr="0036214B">
        <w:t xml:space="preserve"> it precludes on a methodological level </w:t>
      </w:r>
      <w:r>
        <w:t xml:space="preserve">– </w:t>
      </w:r>
      <w:r w:rsidRPr="0036214B">
        <w:t>my method is your</w:t>
      </w:r>
      <w:r>
        <w:t xml:space="preserve"> ROB</w:t>
      </w:r>
      <w:r w:rsidRPr="0036214B">
        <w:t xml:space="preserve"> with specification, your</w:t>
      </w:r>
      <w:r>
        <w:t xml:space="preserve"> method</w:t>
      </w:r>
      <w:r w:rsidRPr="0036214B">
        <w:t xml:space="preserve"> is just the </w:t>
      </w:r>
      <w:r>
        <w:t>ROB</w:t>
      </w:r>
      <w:r w:rsidRPr="0036214B">
        <w:t xml:space="preserve">, so if the former is better it’s a reason to vote for me even if method debates in general preclude theory. </w:t>
      </w:r>
      <w:r>
        <w:t>Fairness is a prior question to determining the truth of a claim because absent fairness, it’s impossible to test whether one side is right. Also, if they go for the K first that proves the abuse of my shell since they should have specified in the AC.</w:t>
      </w:r>
    </w:p>
    <w:p w14:paraId="1743366B" w14:textId="77777777" w:rsidR="00851E21" w:rsidRDefault="00851E21" w:rsidP="00851E21">
      <w:pPr>
        <w:pStyle w:val="Heading4"/>
      </w:pPr>
      <w:r>
        <w:t>D. Voters:</w:t>
      </w:r>
    </w:p>
    <w:p w14:paraId="088B6823" w14:textId="77777777" w:rsidR="00851E21" w:rsidRDefault="00851E21" w:rsidP="00851E21">
      <w:pPr>
        <w:pStyle w:val="Heading4"/>
      </w:pPr>
      <w:r w:rsidRPr="00E40917">
        <w:rPr>
          <w:u w:val="single"/>
        </w:rPr>
        <w:t>Fairness is a voter</w:t>
      </w:r>
      <w:r>
        <w:t xml:space="preserve"> – a) Debate is a competitive activity that requires objective evaluation, and b) Debaters will quit if it’s unfair. </w:t>
      </w:r>
      <w:r w:rsidRPr="00E40917">
        <w:rPr>
          <w:u w:val="single"/>
        </w:rPr>
        <w:t>Education is a voter</w:t>
      </w:r>
      <w:r>
        <w:t xml:space="preserve"> – it’s the only portable benefit of debate. </w:t>
      </w:r>
      <w:r w:rsidRPr="009F0AB1">
        <w:rPr>
          <w:u w:val="single"/>
        </w:rPr>
        <w:t>No RVIs</w:t>
      </w:r>
      <w:r>
        <w:t xml:space="preserve"> – a) good theory debaters will bait out theory and always win, b) illogical – you shouldn’t win for being fair, and c) chilling effect – people are disincentivized from reading theory out of fear of losing on an RVI. </w:t>
      </w:r>
      <w:r w:rsidRPr="009F0AB1">
        <w:rPr>
          <w:u w:val="single"/>
        </w:rPr>
        <w:t xml:space="preserve">Use competing </w:t>
      </w:r>
      <w:proofErr w:type="spellStart"/>
      <w:r w:rsidRPr="009F0AB1">
        <w:rPr>
          <w:u w:val="single"/>
        </w:rPr>
        <w:t>interps</w:t>
      </w:r>
      <w:proofErr w:type="spellEnd"/>
      <w:r>
        <w:t xml:space="preserve"> – a) reasonability collapses because weighing between </w:t>
      </w:r>
      <w:proofErr w:type="spellStart"/>
      <w:r>
        <w:t>brightlines</w:t>
      </w:r>
      <w:proofErr w:type="spellEnd"/>
      <w:r>
        <w:t xml:space="preserve"> concedes the authority of an offense-defense paradigm, b) reasonability requires judge intervention, and c) creates a race to the bottom where people read increasingly abusive practices that minimally fit the </w:t>
      </w:r>
      <w:proofErr w:type="spellStart"/>
      <w:r>
        <w:t>brightline</w:t>
      </w:r>
      <w:proofErr w:type="spellEnd"/>
      <w:r>
        <w:t xml:space="preserve">. Evaluate the theory debate after the 2nr because I don’t have another speech to point out new extrapolations and respond to new arguments. </w:t>
      </w:r>
      <w:r w:rsidRPr="009F0AB1">
        <w:rPr>
          <w:u w:val="single"/>
        </w:rPr>
        <w:t>Drop the debater</w:t>
      </w:r>
      <w:r>
        <w:t xml:space="preserve"> to deter future abuse and set better norms.</w:t>
      </w:r>
    </w:p>
    <w:p w14:paraId="34C540B6" w14:textId="77777777" w:rsidR="00851E21" w:rsidRPr="00851E21" w:rsidRDefault="00851E21" w:rsidP="00851E21"/>
    <w:p w14:paraId="0CFC61F4" w14:textId="67B63761" w:rsidR="004A356C" w:rsidRDefault="004A356C" w:rsidP="004A356C">
      <w:pPr>
        <w:pStyle w:val="Heading3"/>
      </w:pPr>
      <w:r>
        <w:lastRenderedPageBreak/>
        <w:t>2</w:t>
      </w:r>
    </w:p>
    <w:p w14:paraId="49468071" w14:textId="77777777" w:rsidR="004A356C" w:rsidRPr="00AE3F77" w:rsidRDefault="004A356C" w:rsidP="004A356C">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30BA4EBC" w14:textId="77777777" w:rsidR="004A356C" w:rsidRPr="004C00CA" w:rsidRDefault="004A356C" w:rsidP="004A356C">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766B5A69" w14:textId="77777777" w:rsidR="004A356C" w:rsidRPr="006948C8" w:rsidRDefault="004A356C" w:rsidP="004A356C">
      <w:pPr>
        <w:rPr>
          <w:color w:val="000000" w:themeColor="text1"/>
          <w:sz w:val="14"/>
        </w:rPr>
      </w:pPr>
      <w:r w:rsidRPr="00EA0814">
        <w:t xml:space="preserve">Much as the differentiation between the inseparable processes of primary and secondary narcissism rests on a distinction between building up and breaking down the ego, </w:t>
      </w:r>
      <w:r w:rsidRPr="00EA0814">
        <w:rPr>
          <w:rStyle w:val="StyleUnderline"/>
        </w:rPr>
        <w:t>a similar heuristic distinction gives structure to my concepts of primary and secondary pity</w:t>
      </w:r>
      <w:r w:rsidRPr="00EA0814">
        <w:t xml:space="preserve">. To be clear, pity and narcissism are not the same thing: if narcissism can be understood as love of the self, pity involves a complex affective reaction to the suffering of someone else. </w:t>
      </w:r>
      <w:r w:rsidRPr="00EA0814">
        <w:rPr>
          <w:rStyle w:val="Emphasis"/>
        </w:rPr>
        <w:t>Primary pity entails a response to the image of another person succumbing to what I have termed the “tragedy of disability.</w:t>
      </w:r>
      <w:r w:rsidRPr="00EA0814">
        <w:t xml:space="preserve">”121 </w:t>
      </w:r>
      <w:r w:rsidRPr="00953AB8">
        <w:rPr>
          <w:rStyle w:val="Emphasis"/>
          <w:highlight w:val="green"/>
        </w:rPr>
        <w:t>Primary pity</w:t>
      </w:r>
      <w:r w:rsidRPr="00EA0814">
        <w:rPr>
          <w:rStyle w:val="Emphasis"/>
        </w:rPr>
        <w:t xml:space="preserve"> arises when one witnesses </w:t>
      </w:r>
      <w:r w:rsidRPr="00953AB8">
        <w:rPr>
          <w:rStyle w:val="Emphasis"/>
          <w:highlight w:val="green"/>
        </w:rPr>
        <w:t>a fall of the self</w:t>
      </w:r>
      <w:r w:rsidRPr="00EA0814">
        <w:rPr>
          <w:rStyle w:val="Emphasis"/>
        </w:rPr>
        <w:t>, a collapse of the ego; such falling is at once painful and pleasurable to observe. In other words, primary pity could be described as a vicarious experience of the tragedy of disability.</w:t>
      </w:r>
      <w:r w:rsidRPr="00EA0814">
        <w:t xml:space="preserve"> A great deal of the pain and pleasure of primary pity center on questions about what, or who, this fallen self is. When most people think about pity, we refer to an affect in which, to adopt Edelman’s phrase, </w:t>
      </w:r>
      <w:r w:rsidRPr="00EA0814">
        <w:rPr>
          <w:rStyle w:val="Emphasis"/>
        </w:rPr>
        <w:t>we purport to “feel for the other</w:t>
      </w:r>
      <w:r w:rsidRPr="00EA0814">
        <w:t xml:space="preserve">.” But as with primary narcissism, in which the self has not yet been constituted, and therefore cannot be said to enter into intersubjective relations with an “other,” </w:t>
      </w:r>
      <w:r w:rsidRPr="00EA0814">
        <w:rPr>
          <w:rStyle w:val="Emphasis"/>
        </w:rPr>
        <w:t>primary pity entails a mixing up of self and other such that the ego, in becoming permeable to pain that may properly belong to “someone else,” is profoundly threatened in its integrity.</w:t>
      </w:r>
      <w:r w:rsidRPr="00EA0814">
        <w:t xml:space="preserve"> Primary pity is that intense pain-pleasure complex that is </w:t>
      </w:r>
      <w:r w:rsidRPr="00953AB8">
        <w:rPr>
          <w:rStyle w:val="Emphasis"/>
          <w:highlight w:val="green"/>
        </w:rPr>
        <w:t>provoked by the image of a suffering other</w:t>
      </w:r>
      <w:r w:rsidRPr="00EA0814">
        <w:t xml:space="preserve"> who, it seems momentarily, both is and is not one’s self. </w:t>
      </w:r>
      <w:r w:rsidRPr="00EA0814">
        <w:rPr>
          <w:rStyle w:val="Emphasis"/>
        </w:rPr>
        <w:t xml:space="preserve">This affective response can feel unbearable, as seen in </w:t>
      </w:r>
      <w:proofErr w:type="spellStart"/>
      <w:r w:rsidRPr="00EA0814">
        <w:rPr>
          <w:rStyle w:val="Emphasis"/>
        </w:rPr>
        <w:t>Siebers’s</w:t>
      </w:r>
      <w:proofErr w:type="spellEnd"/>
      <w:r w:rsidRPr="00EA0814">
        <w:rPr>
          <w:rStyle w:val="Emphasis"/>
        </w:rPr>
        <w:t xml:space="preserve"> formulation: one “cannot bear to look...but also cannot bear not to look.”</w:t>
      </w:r>
      <w:r w:rsidRPr="00EA0814">
        <w:t xml:space="preserve"> Primary pity </w:t>
      </w:r>
      <w:r w:rsidRPr="00EA0814">
        <w:rPr>
          <w:rStyle w:val="Emphasis"/>
        </w:rPr>
        <w:t>is difficult to bear because it involves a drive toward disability (one cannot bear not to look), which menaces the ego’s investments in health, pleasure, and control—</w:t>
      </w:r>
      <w:r w:rsidRPr="00EA0814">
        <w:t xml:space="preserve">because to contemplate another person’s suffering is to confront the </w:t>
      </w:r>
      <w:r w:rsidRPr="00953AB8">
        <w:rPr>
          <w:rStyle w:val="Emphasis"/>
          <w:highlight w:val="green"/>
        </w:rPr>
        <w:t>question, “Could this happen to me?”</w:t>
      </w:r>
      <w:r w:rsidRPr="00EA0814">
        <w:t xml:space="preserve"> Such a prospect, although frightening, may also be compelling; in this way, primary pity replicates the self-rupturing aspects of sexuality. Indeed, the </w:t>
      </w:r>
      <w:proofErr w:type="spellStart"/>
      <w:r w:rsidRPr="00EA0814">
        <w:t>unbearability</w:t>
      </w:r>
      <w:proofErr w:type="spellEnd"/>
      <w:r w:rsidRPr="00EA0814">
        <w:t xml:space="preserve"> of primary pity reflects its </w:t>
      </w:r>
      <w:proofErr w:type="spellStart"/>
      <w:r w:rsidRPr="00EA0814">
        <w:t>coextensiveness</w:t>
      </w:r>
      <w:proofErr w:type="spellEnd"/>
      <w:r w:rsidRPr="00EA0814">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A0814">
        <w:t>Bersani</w:t>
      </w:r>
      <w:proofErr w:type="spellEnd"/>
      <w:r w:rsidRPr="00EA0814">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53AB8">
        <w:rPr>
          <w:rStyle w:val="Emphasis"/>
          <w:highlight w:val="green"/>
        </w:rPr>
        <w:t>Secondary pity attempts to heal</w:t>
      </w:r>
      <w:r w:rsidRPr="00EA0814">
        <w:rPr>
          <w:rStyle w:val="Emphasis"/>
        </w:rPr>
        <w:t xml:space="preserve"> primary pity’s self-rupturing effects by converting primary pity into a feeling that is bearable. </w:t>
      </w:r>
      <w:r w:rsidRPr="00EA0814">
        <w:t xml:space="preserve">As with secondary narcissism, secondary pity </w:t>
      </w:r>
      <w:r w:rsidRPr="00EA0814">
        <w:rPr>
          <w:rStyle w:val="Emphasis"/>
        </w:rPr>
        <w:t xml:space="preserve">involves both an attempt to get back to that ego-shattering state of painfully pleasurable primary pity, and at the same time to defend against that threat to </w:t>
      </w:r>
      <w:r w:rsidRPr="00953AB8">
        <w:rPr>
          <w:rStyle w:val="Emphasis"/>
          <w:highlight w:val="green"/>
        </w:rPr>
        <w:t>the ego</w:t>
      </w:r>
      <w:r w:rsidRPr="00EA0814">
        <w:rPr>
          <w:rStyle w:val="Emphasis"/>
        </w:rPr>
        <w:t xml:space="preserve"> by aggrandizing oneself </w:t>
      </w:r>
      <w:r w:rsidRPr="00953AB8">
        <w:rPr>
          <w:rStyle w:val="Emphasis"/>
          <w:highlight w:val="green"/>
        </w:rPr>
        <w:t>at</w:t>
      </w:r>
      <w:r w:rsidRPr="00EA0814">
        <w:rPr>
          <w:rStyle w:val="Emphasis"/>
        </w:rPr>
        <w:t xml:space="preserve"> </w:t>
      </w:r>
      <w:r w:rsidRPr="00953AB8">
        <w:rPr>
          <w:rStyle w:val="Emphasis"/>
          <w:highlight w:val="green"/>
        </w:rPr>
        <w:t>someone else’s expense.</w:t>
      </w:r>
      <w:r w:rsidRPr="00EA0814">
        <w:rPr>
          <w:rStyle w:val="Emphasis"/>
        </w:rPr>
        <w:t xml:space="preserve"> </w:t>
      </w:r>
      <w:r w:rsidRPr="00EA0814">
        <w:t>Secondary pity refers to all those ego-bolstering behaviors that most people think of when they talk about pity. Disabled people are all too familiar with these behaviors: the saccharin sympathy, the telethon rituals of “conspicuous contribution</w:t>
      </w:r>
      <w:r w:rsidRPr="00EA0814">
        <w:rPr>
          <w:rStyle w:val="StyleUnderline"/>
        </w:rPr>
        <w:t>,” the insistence that “they” (i.e., nondisabled people) could never endure such suffering</w:t>
      </w:r>
      <w:r w:rsidRPr="00EA0814">
        <w:t xml:space="preserve">. More commonly known in our culture simply as “pity,” secondary pity encompasses our culture’s most clichéd reactions to disability: </w:t>
      </w:r>
      <w:r w:rsidRPr="00EA0814">
        <w:rPr>
          <w:rStyle w:val="Emphasis"/>
        </w:rPr>
        <w:t xml:space="preserve">charity, tears, </w:t>
      </w:r>
      <w:r w:rsidRPr="00953AB8">
        <w:rPr>
          <w:rStyle w:val="Emphasis"/>
          <w:highlight w:val="green"/>
        </w:rPr>
        <w:t>and calls for a cure</w:t>
      </w:r>
      <w:r w:rsidRPr="00EA0814">
        <w:rPr>
          <w:rStyle w:val="Emphasis"/>
        </w:rPr>
        <w:t>.</w:t>
      </w:r>
      <w:r w:rsidRPr="00EA0814">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w:t>
      </w:r>
      <w:r w:rsidRPr="00EA0814">
        <w:lastRenderedPageBreak/>
        <w:t xml:space="preserve">highlights the ways in which secondary pity, as a defense against primary pity’s incursions, reinforces the ego’s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EA0814">
        <w:t>fantasmatically</w:t>
      </w:r>
      <w:proofErr w:type="spellEnd"/>
      <w:r w:rsidRPr="00EA0814">
        <w:t>, perhaps already is—an image of one’s own self undone?</w:t>
      </w:r>
      <w:r>
        <w:t xml:space="preserve"> </w:t>
      </w:r>
      <w:r w:rsidRPr="006948C8">
        <w:rPr>
          <w:color w:val="000000" w:themeColor="text1"/>
          <w:sz w:val="14"/>
        </w:rPr>
        <w:t xml:space="preserve">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4C00CA">
        <w:rPr>
          <w:rStyle w:val="Emphasis"/>
          <w:color w:val="000000" w:themeColor="text1"/>
        </w:rPr>
        <w:t>Indeed, primary</w:t>
      </w:r>
      <w:r w:rsidRPr="00B60288">
        <w:rPr>
          <w:rStyle w:val="Emphasis"/>
          <w:color w:val="000000" w:themeColor="text1"/>
          <w:highlight w:val="green"/>
        </w:rPr>
        <w:t xml:space="preserve">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w:t>
      </w:r>
      <w:r w:rsidRPr="006948C8">
        <w:rPr>
          <w:color w:val="000000" w:themeColor="text1"/>
          <w:sz w:val="14"/>
        </w:rPr>
        <w:lastRenderedPageBreak/>
        <w:t xml:space="preserve">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F785F5D" w14:textId="77777777" w:rsidR="004A356C" w:rsidRDefault="004A356C" w:rsidP="004A356C">
      <w:pPr>
        <w:pStyle w:val="Heading4"/>
      </w:pPr>
      <w:r>
        <w:t>The 1AC’s belief of a better future becomes complicit in the logic of rehabilitative futurism, which is threatened by the Disabled Child.</w:t>
      </w:r>
    </w:p>
    <w:p w14:paraId="17EF37F2" w14:textId="77777777" w:rsidR="004A356C" w:rsidRPr="009802CC" w:rsidRDefault="004A356C" w:rsidP="004A356C">
      <w:pPr>
        <w:spacing w:line="276" w:lineRule="auto"/>
        <w:rPr>
          <w:b/>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83191F">
        <w:rPr>
          <w:rStyle w:val="Style13ptBold"/>
          <w:b w:val="0"/>
          <w:bCs/>
          <w:sz w:val="16"/>
          <w:szCs w:val="16"/>
        </w:rPr>
        <w:t xml:space="preserve"> </w:t>
      </w:r>
      <w:r w:rsidRPr="009802CC">
        <w:rPr>
          <w:szCs w:val="16"/>
        </w:rPr>
        <w:t xml:space="preserve">The Disability Drive by Anna </w:t>
      </w:r>
      <w:proofErr w:type="spellStart"/>
      <w:r w:rsidRPr="009802CC">
        <w:rPr>
          <w:szCs w:val="16"/>
        </w:rPr>
        <w:t>Mollow</w:t>
      </w:r>
      <w:proofErr w:type="spellEnd"/>
      <w:r w:rsidRPr="009802CC">
        <w:rPr>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Cs w:val="16"/>
        </w:rPr>
        <w:t>Langan</w:t>
      </w:r>
      <w:proofErr w:type="spellEnd"/>
      <w:r w:rsidRPr="009802CC">
        <w:rPr>
          <w:szCs w:val="16"/>
        </w:rPr>
        <w:t xml:space="preserve"> Professor Melinda Y. Chen Spring 2015 //</w:t>
      </w:r>
      <w:r>
        <w:rPr>
          <w:szCs w:val="16"/>
        </w:rPr>
        <w:t>Jia</w:t>
      </w:r>
    </w:p>
    <w:p w14:paraId="4F420B7D" w14:textId="210F8379" w:rsidR="004A356C" w:rsidRDefault="004A356C" w:rsidP="004A356C">
      <w:r w:rsidRPr="008F45F2">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t>hear</w:t>
      </w:r>
      <w:proofErr w:type="spellEnd"/>
      <w:r w:rsidRPr="008F45F2">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t xml:space="preserve"> not only from queerness but also </w:t>
      </w:r>
      <w:r w:rsidRPr="00836B2E">
        <w:rPr>
          <w:rStyle w:val="Emphasis"/>
          <w:highlight w:val="green"/>
        </w:rPr>
        <w:t>from disability</w:t>
      </w:r>
      <w:r w:rsidRPr="008F45F2">
        <w:t xml:space="preserve"> (19). For </w:t>
      </w:r>
      <w:r w:rsidRPr="008B035A">
        <w:t xml:space="preserve">example, </w:t>
      </w:r>
      <w:r w:rsidRPr="008B035A">
        <w:rPr>
          <w:rStyle w:val="Emphasis"/>
        </w:rPr>
        <w:t>the Child is</w:t>
      </w:r>
      <w:r w:rsidRPr="008B035A">
        <w:rPr>
          <w:rStyle w:val="StyleUnderline"/>
        </w:rPr>
        <w:t xml:space="preserve"> the</w:t>
      </w:r>
      <w:r w:rsidRPr="00836B2E">
        <w:rPr>
          <w:rStyle w:val="StyleUnderline"/>
        </w:rPr>
        <w:t xml:space="preserv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 xml:space="preserve">the Child </w:t>
      </w:r>
      <w:r w:rsidRPr="008B035A">
        <w:rPr>
          <w:rStyle w:val="Emphasis"/>
        </w:rPr>
        <w:t>makes</w:t>
      </w:r>
      <w:r w:rsidRPr="00836B2E">
        <w:rPr>
          <w:rStyle w:val="Emphasis"/>
          <w:highlight w:val="green"/>
        </w:rPr>
        <w:t xml:space="preserve">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t xml:space="preserve"> </w:t>
      </w:r>
      <w:r w:rsidRPr="008B035A">
        <w:rPr>
          <w:rStyle w:val="Emphasis"/>
          <w:highlight w:val="green"/>
        </w:rPr>
        <w:t>The logic of</w:t>
      </w:r>
      <w:r w:rsidRPr="00717F04">
        <w:rPr>
          <w:rStyle w:val="StyleUnderline"/>
        </w:rPr>
        <w:t xml:space="preserve"> the telethon, in other words, </w:t>
      </w:r>
      <w:r w:rsidRPr="008B035A">
        <w:rPr>
          <w:rStyle w:val="Emphasis"/>
        </w:rPr>
        <w:t>relies on</w:t>
      </w:r>
      <w:r w:rsidRPr="008B035A">
        <w:rPr>
          <w:rStyle w:val="StyleUnderline"/>
        </w:rPr>
        <w:t xml:space="preserve"> an ideology</w:t>
      </w:r>
      <w:r w:rsidRPr="00717F04">
        <w:rPr>
          <w:rStyle w:val="StyleUnderline"/>
        </w:rPr>
        <w:t xml:space="preserve"> that might be defined as </w:t>
      </w:r>
      <w:r w:rsidRPr="00717F04">
        <w:rPr>
          <w:rStyle w:val="Emphasis"/>
          <w:highlight w:val="green"/>
        </w:rPr>
        <w:t>“rehabilitative futurism,”</w:t>
      </w:r>
      <w:r w:rsidRPr="008F45F2">
        <w:t xml:space="preserve"> a term that I coin to overlap and intersect with Edelman’s notion of “reproductive futurism.” If, as Edelman maintains, the future is envisaged in terms of a </w:t>
      </w:r>
      <w:proofErr w:type="spellStart"/>
      <w:r w:rsidRPr="008F45F2">
        <w:t>fantasmatic</w:t>
      </w:r>
      <w:proofErr w:type="spellEnd"/>
      <w:r w:rsidRPr="008F45F2">
        <w:t xml:space="preserve"> “Child,” then </w:t>
      </w:r>
      <w:r w:rsidRPr="00717F04">
        <w:rPr>
          <w:rStyle w:val="Emphasis"/>
        </w:rPr>
        <w:t>the survival of this future-figured-as-Child is threatened by</w:t>
      </w:r>
      <w:r w:rsidRPr="008F45F2">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t xml:space="preserve">: </w:t>
      </w:r>
      <w:r w:rsidRPr="008F45F2">
        <w:rPr>
          <w:rStyle w:val="StyleUnderline"/>
        </w:rPr>
        <w:t>a recovery of a “crippled” or “hobbled” economy, a cure for society’s ills, an end to suffering and disease. Eugenic ideologies are also grounded in</w:t>
      </w:r>
      <w:r w:rsidRPr="008F45F2">
        <w:t xml:space="preserve"> both reproductive and </w:t>
      </w:r>
      <w:r w:rsidRPr="008F45F2">
        <w:rPr>
          <w:rStyle w:val="StyleUnderline"/>
        </w:rPr>
        <w:t>rehabilitative futurism:</w:t>
      </w:r>
      <w:r w:rsidRPr="008F45F2">
        <w:t xml:space="preserve"> </w:t>
      </w:r>
      <w:r w:rsidRPr="008F45F2">
        <w:lastRenderedPageBreak/>
        <w:t xml:space="preserve">procreation by the fit and </w:t>
      </w:r>
      <w:r w:rsidRPr="008F45F2">
        <w:rPr>
          <w:rStyle w:val="StyleUnderline"/>
        </w:rPr>
        <w:t>elimination of the disabled</w:t>
      </w:r>
      <w:r w:rsidRPr="008F45F2">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t>” (68-69)</w:t>
      </w:r>
    </w:p>
    <w:p w14:paraId="311855E0" w14:textId="6C6D556F" w:rsidR="00DE61C9" w:rsidRPr="00B60288" w:rsidRDefault="00DE61C9" w:rsidP="00DE61C9">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r>
        <w:rPr>
          <w:rFonts w:cs="Calibri"/>
        </w:rPr>
        <w:t>and is an independent link</w:t>
      </w:r>
    </w:p>
    <w:p w14:paraId="0DA330F2" w14:textId="77777777" w:rsidR="00DE61C9" w:rsidRPr="00A461B5" w:rsidRDefault="00DE61C9" w:rsidP="00DE61C9">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rPr>
        <w:t>(Tobin, Prof of Literary and Cultural Criticism at the U of Michigan, “Disability Studies and the Future of Identity Politics”) DR 16</w:t>
      </w:r>
    </w:p>
    <w:p w14:paraId="48995ABA" w14:textId="77777777" w:rsidR="00DE61C9" w:rsidRPr="00A461B5" w:rsidRDefault="00DE61C9" w:rsidP="00DE61C9">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w:t>
      </w:r>
      <w:r w:rsidRPr="00A461B5">
        <w:rPr>
          <w:b/>
          <w:sz w:val="26"/>
          <w:szCs w:val="26"/>
          <w:u w:val="single"/>
        </w:rPr>
        <w:lastRenderedPageBreak/>
        <w:t xml:space="preserve">disease and </w:t>
      </w:r>
      <w:r w:rsidRPr="00B60288">
        <w:rPr>
          <w:b/>
          <w:sz w:val="26"/>
          <w:szCs w:val="26"/>
          <w:highlight w:val="green"/>
          <w:u w:val="single"/>
        </w:rPr>
        <w:t>disability are immaterial as long as the imagination is free</w:t>
      </w:r>
      <w:r w:rsidRPr="00A461B5">
        <w:rPr>
          <w:b/>
          <w:sz w:val="26"/>
          <w:szCs w:val="26"/>
          <w:u w:val="single"/>
        </w:rPr>
        <w:t>. Doctors and medical professionals have the habit of coaxing sick people to cure 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6B337B91" w14:textId="77777777" w:rsidR="00DE61C9" w:rsidRPr="002E3A75" w:rsidRDefault="00DE61C9" w:rsidP="004A356C"/>
    <w:p w14:paraId="33BFACAD" w14:textId="77777777" w:rsidR="004A356C" w:rsidRPr="00A35A28" w:rsidRDefault="004A356C" w:rsidP="004A356C">
      <w:pPr>
        <w:pStyle w:val="Heading4"/>
        <w:spacing w:line="276" w:lineRule="auto"/>
        <w:rPr>
          <w:rFonts w:cs="Calibri"/>
        </w:rPr>
      </w:pPr>
      <w:r w:rsidRPr="006948C8">
        <w:rPr>
          <w:rFonts w:cs="Calibri"/>
        </w:rPr>
        <w:t>The starting point of the 1AC is epistemically flawed and an independent link –</w:t>
      </w:r>
      <w:r>
        <w:rPr>
          <w:rFonts w:cs="Calibri"/>
        </w:rPr>
        <w:t xml:space="preserve"> </w:t>
      </w: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xml:space="preserve">– </w:t>
      </w:r>
      <w:r w:rsidRPr="006948C8">
        <w:rPr>
          <w:rFonts w:cs="Calibri"/>
        </w:rPr>
        <w:t xml:space="preserve">anything that doesn’t begin from the question of disability allows ableism to infiltrate </w:t>
      </w:r>
      <w:r>
        <w:rPr>
          <w:rFonts w:cs="Calibri"/>
        </w:rPr>
        <w:t xml:space="preserve">academia so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 Thus, the role of the ballot is </w:t>
      </w:r>
      <w:r w:rsidRPr="00A35A28">
        <w:rPr>
          <w:rFonts w:cs="Calibri"/>
        </w:rPr>
        <w:t>to vote for the debater who best disrupts notions of progress within civil society.</w:t>
      </w:r>
    </w:p>
    <w:p w14:paraId="5B5042C3" w14:textId="77777777" w:rsidR="004A356C" w:rsidRPr="00A35A28" w:rsidRDefault="004A356C" w:rsidP="004A356C">
      <w:pPr>
        <w:spacing w:line="276" w:lineRule="auto"/>
      </w:pPr>
      <w:proofErr w:type="spellStart"/>
      <w:r w:rsidRPr="00A35A28">
        <w:rPr>
          <w:rStyle w:val="Style13ptBold"/>
        </w:rPr>
        <w:t>Selck</w:t>
      </w:r>
      <w:proofErr w:type="spellEnd"/>
      <w:r w:rsidRPr="00A35A28">
        <w:rPr>
          <w:rStyle w:val="Style13ptBold"/>
        </w:rPr>
        <w:t xml:space="preserve"> </w:t>
      </w:r>
      <w:r>
        <w:rPr>
          <w:rStyle w:val="Style13ptBold"/>
        </w:rPr>
        <w:t>16</w:t>
      </w:r>
      <w:r w:rsidRPr="00A35A28">
        <w:t xml:space="preserve"> </w:t>
      </w:r>
      <w:proofErr w:type="spellStart"/>
      <w:r w:rsidRPr="00A35A28">
        <w:rPr>
          <w:szCs w:val="16"/>
        </w:rPr>
        <w:t>Selck</w:t>
      </w:r>
      <w:proofErr w:type="spellEnd"/>
      <w:r w:rsidRPr="00A35A28">
        <w:rPr>
          <w:szCs w:val="16"/>
        </w:rPr>
        <w:t>, Michael L. "Crip Pessimism: The Language of Dis/ability and the Culture that Isn't." (Jan 2016) //</w:t>
      </w:r>
      <w:r>
        <w:rPr>
          <w:szCs w:val="16"/>
        </w:rPr>
        <w:t>Jia recut</w:t>
      </w:r>
    </w:p>
    <w:p w14:paraId="7659DA55" w14:textId="2C6CB110" w:rsidR="00DE61C9" w:rsidRDefault="004A356C" w:rsidP="006C39EE">
      <w:pPr>
        <w:rPr>
          <w:rStyle w:val="StyleUnderline"/>
        </w:rPr>
      </w:pPr>
      <w:r w:rsidRPr="00EB54D5">
        <w:rPr>
          <w:rStyle w:val="StyleUnderline"/>
        </w:rPr>
        <w:t>Despite the fact that</w:t>
      </w:r>
      <w:r w:rsidRPr="000F31F2">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t xml:space="preserve"> The unpleasant </w:t>
      </w:r>
      <w:r w:rsidRPr="00A42637">
        <w:rPr>
          <w:rStyle w:val="Emphasis"/>
          <w:highlight w:val="green"/>
        </w:rPr>
        <w:t>and</w:t>
      </w:r>
      <w:r w:rsidRPr="000F31F2">
        <w:t xml:space="preserve"> visceral questions that </w:t>
      </w:r>
      <w:r w:rsidRPr="00A42637">
        <w:t xml:space="preserve">accompany </w:t>
      </w:r>
      <w:r w:rsidRPr="00A42637">
        <w:rPr>
          <w:rStyle w:val="Emphasis"/>
        </w:rPr>
        <w:t>communication about dis/ability</w:t>
      </w:r>
      <w:r w:rsidRPr="00EB54D5">
        <w:rPr>
          <w:rStyle w:val="Emphasis"/>
          <w:highlight w:val="green"/>
        </w:rPr>
        <w:t xml:space="preserve">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w:t>
      </w:r>
      <w:r w:rsidRPr="00A42637">
        <w:rPr>
          <w:rStyle w:val="Emphasis"/>
        </w:rPr>
        <w:t xml:space="preserve">ability the </w:t>
      </w:r>
      <w:r w:rsidRPr="00EB54D5">
        <w:rPr>
          <w:rStyle w:val="Emphasis"/>
          <w:highlight w:val="green"/>
        </w:rPr>
        <w:t>messages are</w:t>
      </w:r>
      <w:r w:rsidRPr="00EB54D5">
        <w:rPr>
          <w:rStyle w:val="StyleUnderline"/>
        </w:rPr>
        <w:t xml:space="preserve"> inspirationally </w:t>
      </w:r>
      <w:r w:rsidRPr="00EB54D5">
        <w:rPr>
          <w:rStyle w:val="Emphasis"/>
          <w:highlight w:val="green"/>
        </w:rPr>
        <w:t>distorted and optimistic.</w:t>
      </w:r>
      <w:r w:rsidRPr="000F31F2">
        <w:t xml:space="preserve"> My time researching </w:t>
      </w:r>
      <w:r w:rsidRPr="004F2660">
        <w:rPr>
          <w:rStyle w:val="StyleUnderline"/>
        </w:rPr>
        <w:t>dis/ability in academia</w:t>
      </w:r>
      <w:r w:rsidRPr="000F31F2">
        <w:t xml:space="preserve"> found that the conversation there </w:t>
      </w:r>
      <w:r w:rsidRPr="004F2660">
        <w:rPr>
          <w:rStyle w:val="StyleUnderline"/>
        </w:rPr>
        <w:t xml:space="preserve">mimicked the exploitive inspirational </w:t>
      </w:r>
      <w:proofErr w:type="spellStart"/>
      <w:r w:rsidRPr="004F2660">
        <w:rPr>
          <w:rStyle w:val="StyleUnderline"/>
        </w:rPr>
        <w:t>humaninterest</w:t>
      </w:r>
      <w:proofErr w:type="spellEnd"/>
      <w:r w:rsidRPr="004F2660">
        <w:rPr>
          <w:rStyle w:val="StyleUnderline"/>
        </w:rPr>
        <w:t xml:space="preserve"> trope found in cinema</w:t>
      </w:r>
      <w:r w:rsidRPr="000F31F2">
        <w:t xml:space="preserve"> and journalism. </w:t>
      </w:r>
      <w:r w:rsidRPr="00EB54D5">
        <w:rPr>
          <w:rStyle w:val="Emphasis"/>
          <w:highlight w:val="green"/>
        </w:rPr>
        <w:t>To break the optimistic silence</w:t>
      </w:r>
      <w:r w:rsidRPr="00A42637">
        <w:rPr>
          <w:rStyle w:val="Emphasis"/>
        </w:rPr>
        <w:t xml:space="preserve"> I</w:t>
      </w:r>
      <w:r w:rsidRPr="00A42637">
        <w:t xml:space="preserve"> s</w:t>
      </w:r>
      <w:r w:rsidRPr="000F31F2">
        <w:t xml:space="preserve">et out with a performance art piece titled Under The Mantle to </w:t>
      </w:r>
      <w:r w:rsidRPr="00EB54D5">
        <w:rPr>
          <w:rStyle w:val="Emphasis"/>
          <w:highlight w:val="green"/>
        </w:rPr>
        <w:t>advance</w:t>
      </w:r>
      <w:r w:rsidRPr="00EB54D5">
        <w:rPr>
          <w:rStyle w:val="StyleUnderline"/>
        </w:rPr>
        <w:t xml:space="preserve"> a theme of </w:t>
      </w:r>
      <w:proofErr w:type="spellStart"/>
      <w:r w:rsidRPr="00EB54D5">
        <w:rPr>
          <w:rStyle w:val="Emphasis"/>
          <w:highlight w:val="green"/>
        </w:rPr>
        <w:t>crip</w:t>
      </w:r>
      <w:proofErr w:type="spellEnd"/>
      <w:r w:rsidRPr="00EB54D5">
        <w:rPr>
          <w:rStyle w:val="Emphasis"/>
          <w:highlight w:val="green"/>
        </w:rPr>
        <w:t>-pessimism</w:t>
      </w:r>
      <w:r w:rsidRPr="000F31F2">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hone in on three explicit arguments that augment traditional thinking about dis/ability and communication. </w:t>
      </w:r>
      <w:r w:rsidRPr="00A75422">
        <w:rPr>
          <w:rStyle w:val="Emphasis"/>
          <w:highlight w:val="green"/>
        </w:rPr>
        <w:t>The trouble</w:t>
      </w:r>
      <w:r w:rsidRPr="000F31F2">
        <w:t xml:space="preserve"> I encountered w</w:t>
      </w:r>
      <w:r w:rsidRPr="00A42637">
        <w:t xml:space="preserve">ith </w:t>
      </w:r>
      <w:r w:rsidRPr="00A42637">
        <w:rPr>
          <w:rStyle w:val="Emphasis"/>
        </w:rPr>
        <w:t>dis/ability</w:t>
      </w:r>
      <w:r w:rsidRPr="000F31F2">
        <w:t xml:space="preserve"> research </w:t>
      </w:r>
      <w:r w:rsidRPr="00A75422">
        <w:rPr>
          <w:rStyle w:val="StyleUnderline"/>
        </w:rPr>
        <w:t xml:space="preserve">in communication </w:t>
      </w:r>
      <w:r w:rsidRPr="00A42637">
        <w:rPr>
          <w:rStyle w:val="StyleUnderline"/>
        </w:rPr>
        <w:t xml:space="preserve">studies </w:t>
      </w:r>
      <w:r w:rsidRPr="00A42637">
        <w:rPr>
          <w:rStyle w:val="Emphasis"/>
        </w:rPr>
        <w:t xml:space="preserve">has </w:t>
      </w:r>
      <w:r w:rsidRPr="00A42637">
        <w:rPr>
          <w:rStyle w:val="StyleUnderline"/>
        </w:rPr>
        <w:t>to</w:t>
      </w:r>
      <w:r w:rsidRPr="004F2660">
        <w:rPr>
          <w:rStyle w:val="StyleUnderline"/>
        </w:rPr>
        <w:t xml:space="preserve"> do </w:t>
      </w:r>
      <w:r w:rsidRPr="00A75422">
        <w:rPr>
          <w:rStyle w:val="Emphasis"/>
          <w:highlight w:val="green"/>
        </w:rPr>
        <w:t>with</w:t>
      </w:r>
      <w:r w:rsidRPr="004F2660">
        <w:rPr>
          <w:rStyle w:val="StyleUnderline"/>
        </w:rPr>
        <w:t xml:space="preserve"> the way</w:t>
      </w:r>
      <w:r w:rsidRPr="000F31F2">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t xml:space="preserve"> (</w:t>
      </w:r>
      <w:proofErr w:type="spellStart"/>
      <w:r w:rsidRPr="000F31F2">
        <w:t>Wilderson</w:t>
      </w:r>
      <w:proofErr w:type="spellEnd"/>
      <w:r w:rsidRPr="000F31F2">
        <w:t xml:space="preserve">, 2010). The </w:t>
      </w:r>
      <w:r w:rsidRPr="00EC439C">
        <w:rPr>
          <w:rStyle w:val="StyleUnderline"/>
        </w:rPr>
        <w:t>thinking that</w:t>
      </w:r>
      <w:r w:rsidRPr="000F31F2">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w:t>
      </w:r>
      <w:r w:rsidRPr="00A42637">
        <w:rPr>
          <w:rStyle w:val="StyleUnderline"/>
        </w:rPr>
        <w:t xml:space="preserve">conflict </w:t>
      </w:r>
      <w:r w:rsidRPr="00A42637">
        <w:rPr>
          <w:rStyle w:val="Emphasis"/>
        </w:rPr>
        <w:t xml:space="preserve">because </w:t>
      </w:r>
      <w:r w:rsidRPr="00A75422">
        <w:rPr>
          <w:rStyle w:val="Emphasis"/>
          <w:highlight w:val="green"/>
        </w:rPr>
        <w:t>it understands</w:t>
      </w:r>
      <w:r w:rsidRPr="00EC439C">
        <w:rPr>
          <w:rStyle w:val="StyleUnderline"/>
        </w:rPr>
        <w:t xml:space="preserve"> the </w:t>
      </w:r>
      <w:r w:rsidRPr="00A75422">
        <w:rPr>
          <w:rStyle w:val="Emphasis"/>
          <w:highlight w:val="green"/>
        </w:rPr>
        <w:t xml:space="preserve">oppression as materially </w:t>
      </w:r>
      <w:r w:rsidRPr="00A75422">
        <w:rPr>
          <w:rStyle w:val="Emphasis"/>
          <w:highlight w:val="green"/>
        </w:rPr>
        <w:lastRenderedPageBreak/>
        <w:t>reconcilable.</w:t>
      </w:r>
      <w:r w:rsidRPr="00A75422">
        <w:rPr>
          <w:rStyle w:val="Emphasis"/>
        </w:rPr>
        <w:t xml:space="preserve"> </w:t>
      </w:r>
      <w:r w:rsidRPr="00B76EA7">
        <w:rPr>
          <w:rStyle w:val="Emphasis"/>
        </w:rPr>
        <w:t xml:space="preserve">What </w:t>
      </w:r>
      <w:proofErr w:type="spellStart"/>
      <w:r w:rsidRPr="00B76EA7">
        <w:rPr>
          <w:rStyle w:val="Emphasis"/>
        </w:rPr>
        <w:t>crippessimism</w:t>
      </w:r>
      <w:proofErr w:type="spellEnd"/>
      <w:r w:rsidRPr="00B76EA7">
        <w:rPr>
          <w:rStyle w:val="Emphasis"/>
        </w:rPr>
        <w:t xml:space="preserve"> does</w:t>
      </w:r>
      <w:r w:rsidRPr="000F31F2">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t xml:space="preserve"> Instead I argued that what </w:t>
      </w:r>
      <w:r w:rsidRPr="00B76EA7">
        <w:rPr>
          <w:rStyle w:val="Emphasis"/>
          <w:highlight w:val="green"/>
        </w:rPr>
        <w:t>dis/ability represents</w:t>
      </w:r>
      <w:r w:rsidRPr="000F31F2">
        <w:t xml:space="preserve"> is an </w:t>
      </w:r>
      <w:r w:rsidRPr="00A75422">
        <w:rPr>
          <w:rStyle w:val="Emphasis"/>
          <w:highlight w:val="green"/>
        </w:rPr>
        <w:t>antagonism</w:t>
      </w:r>
      <w:r w:rsidRPr="00A75422">
        <w:rPr>
          <w:rStyle w:val="StyleUnderline"/>
        </w:rPr>
        <w:t>, it is</w:t>
      </w:r>
      <w:r w:rsidRPr="000F31F2">
        <w:t xml:space="preserve"> an </w:t>
      </w:r>
      <w:r w:rsidRPr="00A75422">
        <w:rPr>
          <w:rStyle w:val="StyleUnderline"/>
        </w:rPr>
        <w:t>oppression so</w:t>
      </w:r>
      <w:r w:rsidRPr="000F31F2">
        <w:t xml:space="preserve"> much more </w:t>
      </w:r>
      <w:r w:rsidRPr="00A75422">
        <w:rPr>
          <w:rStyle w:val="StyleUnderline"/>
        </w:rPr>
        <w:t>foundational</w:t>
      </w:r>
      <w:r w:rsidRPr="000F31F2">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t xml:space="preserve"> The significance of </w:t>
      </w:r>
      <w:r w:rsidRPr="00A75422">
        <w:rPr>
          <w:rStyle w:val="StyleUnderline"/>
        </w:rPr>
        <w:t>antagonism</w:t>
      </w:r>
      <w:r w:rsidRPr="000F31F2">
        <w:t xml:space="preserve"> is that it </w:t>
      </w:r>
      <w:r w:rsidRPr="00A75422">
        <w:rPr>
          <w:rStyle w:val="StyleUnderline"/>
        </w:rPr>
        <w:t>raises the stakes of dis/ability research.</w:t>
      </w:r>
      <w:r w:rsidRPr="000F31F2">
        <w:t xml:space="preserve"> </w:t>
      </w:r>
      <w:r w:rsidRPr="00A75422">
        <w:rPr>
          <w:rStyle w:val="StyleUnderline"/>
        </w:rPr>
        <w:t>The</w:t>
      </w:r>
      <w:r w:rsidRPr="000F31F2">
        <w:t xml:space="preserve"> end </w:t>
      </w:r>
      <w:r w:rsidRPr="00A75422">
        <w:rPr>
          <w:rStyle w:val="StyleUnderline"/>
        </w:rPr>
        <w:t>goal</w:t>
      </w:r>
      <w:r w:rsidRPr="000F31F2">
        <w:t xml:space="preserve"> of research </w:t>
      </w:r>
      <w:r w:rsidRPr="00551AB0">
        <w:rPr>
          <w:rStyle w:val="StyleUnderline"/>
        </w:rPr>
        <w:t>should not be to service</w:t>
      </w:r>
      <w:r w:rsidRPr="000F31F2">
        <w:t xml:space="preserve"> the </w:t>
      </w:r>
      <w:r w:rsidRPr="00551AB0">
        <w:rPr>
          <w:rStyle w:val="StyleUnderline"/>
        </w:rPr>
        <w:t>meta-theoretical assumptions</w:t>
      </w:r>
      <w:r w:rsidRPr="000F31F2">
        <w:t xml:space="preserve"> of the paradigm (Kuhn, 1962), </w:t>
      </w:r>
      <w:r w:rsidRPr="00551AB0">
        <w:rPr>
          <w:rStyle w:val="StyleUnderline"/>
        </w:rPr>
        <w:t>because</w:t>
      </w:r>
      <w:r w:rsidRPr="000F31F2">
        <w:t xml:space="preserve"> consequently </w:t>
      </w:r>
      <w:r w:rsidRPr="00551AB0">
        <w:rPr>
          <w:rStyle w:val="StyleUnderline"/>
        </w:rPr>
        <w:t>the researcher never stops to ask if the assumptions</w:t>
      </w:r>
      <w:r w:rsidRPr="000F31F2">
        <w:t xml:space="preserve"> of the paradigm </w:t>
      </w:r>
      <w:r w:rsidRPr="00551AB0">
        <w:rPr>
          <w:rStyle w:val="StyleUnderline"/>
        </w:rPr>
        <w:t>are ethical, valid, or effective.</w:t>
      </w:r>
      <w:r w:rsidRPr="000F31F2">
        <w:t xml:space="preserve"> </w:t>
      </w:r>
      <w:proofErr w:type="spellStart"/>
      <w:r w:rsidRPr="00551AB0">
        <w:rPr>
          <w:rStyle w:val="Emphasis"/>
        </w:rPr>
        <w:t>Crippessimism</w:t>
      </w:r>
      <w:proofErr w:type="spellEnd"/>
      <w:r w:rsidRPr="00551AB0">
        <w:rPr>
          <w:rStyle w:val="Emphasis"/>
        </w:rPr>
        <w:t xml:space="preserve"> is a call for</w:t>
      </w:r>
      <w:r w:rsidRPr="000F31F2">
        <w:t xml:space="preserve"> some </w:t>
      </w:r>
      <w:r w:rsidRPr="00551AB0">
        <w:rPr>
          <w:rStyle w:val="Emphasis"/>
        </w:rPr>
        <w:t>demolition and redistribution</w:t>
      </w:r>
      <w:r w:rsidRPr="00551AB0">
        <w:rPr>
          <w:rStyle w:val="StyleUnderline"/>
        </w:rPr>
        <w:t xml:space="preserve"> of communicative identity</w:t>
      </w:r>
      <w:r w:rsidRPr="000F31F2">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r w:rsidRPr="00551AB0">
        <w:rPr>
          <w:rStyle w:val="Emphasis"/>
          <w:highlight w:val="green"/>
        </w:rPr>
        <w:t>stability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t xml:space="preserve"> We need to theorize so that there is nothing already ‘given’ or taken for granted. </w:t>
      </w:r>
      <w:r w:rsidRPr="00BC70E0">
        <w:rPr>
          <w:rStyle w:val="Emphasis"/>
        </w:rPr>
        <w:t>Often in those moments</w:t>
      </w:r>
      <w:r w:rsidRPr="00BC70E0">
        <w:rPr>
          <w:rStyle w:val="StyleUnderline"/>
        </w:rPr>
        <w:t>, like</w:t>
      </w:r>
      <w:r w:rsidRPr="00BC70E0">
        <w:t xml:space="preserve"> the moments of </w:t>
      </w:r>
      <w:r w:rsidRPr="00BC70E0">
        <w:rPr>
          <w:rStyle w:val="StyleUnderline"/>
        </w:rPr>
        <w:t>so many textbooks</w:t>
      </w:r>
      <w:r w:rsidRPr="00BC70E0">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t xml:space="preserve"> as a theme </w:t>
      </w:r>
      <w:r w:rsidRPr="00A42637">
        <w:rPr>
          <w:rStyle w:val="Emphasis"/>
        </w:rPr>
        <w:t xml:space="preserve">is </w:t>
      </w:r>
      <w:r w:rsidRPr="00551AB0">
        <w:rPr>
          <w:rStyle w:val="Emphasis"/>
          <w:highlight w:val="green"/>
        </w:rPr>
        <w:t>characterized by</w:t>
      </w:r>
      <w:r w:rsidRPr="000F31F2">
        <w:t xml:space="preserve"> negotiating </w:t>
      </w:r>
      <w:r w:rsidRPr="00551AB0">
        <w:rPr>
          <w:rStyle w:val="Emphasis"/>
          <w:highlight w:val="green"/>
        </w:rPr>
        <w:t>debates surrounding</w:t>
      </w:r>
      <w:r w:rsidRPr="00551AB0">
        <w:rPr>
          <w:rStyle w:val="StyleUnderline"/>
        </w:rPr>
        <w:t xml:space="preserve"> the efficacy of identity politics.</w:t>
      </w:r>
      <w:r w:rsidRPr="000F31F2">
        <w:t xml:space="preserve"> Arguments that fit within the theme ask </w:t>
      </w:r>
      <w:r w:rsidRPr="00551AB0">
        <w:rPr>
          <w:rStyle w:val="Emphasis"/>
          <w:highlight w:val="green"/>
        </w:rPr>
        <w:t xml:space="preserve">why </w:t>
      </w:r>
      <w:r w:rsidRPr="00A42637">
        <w:rPr>
          <w:rStyle w:val="Emphasis"/>
        </w:rPr>
        <w:t>the</w:t>
      </w:r>
      <w:r w:rsidRPr="00551AB0">
        <w:rPr>
          <w:rStyle w:val="Emphasis"/>
          <w:highlight w:val="green"/>
        </w:rPr>
        <w:t xml:space="preserv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t xml:space="preserve"> So </w:t>
      </w:r>
      <w:r w:rsidRPr="00551AB0">
        <w:rPr>
          <w:rStyle w:val="Emphasis"/>
          <w:highlight w:val="green"/>
        </w:rPr>
        <w:t>what we need</w:t>
      </w:r>
      <w:r w:rsidRPr="00551AB0">
        <w:rPr>
          <w:rStyle w:val="Emphasis"/>
        </w:rPr>
        <w:t xml:space="preserve"> when</w:t>
      </w:r>
      <w:r w:rsidRPr="000F31F2">
        <w:t xml:space="preserve"> we are </w:t>
      </w:r>
      <w:r w:rsidRPr="00551AB0">
        <w:rPr>
          <w:rStyle w:val="Emphasis"/>
        </w:rPr>
        <w:t>having discussions</w:t>
      </w:r>
      <w:r w:rsidRPr="000F31F2">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t xml:space="preserve"> recognition and </w:t>
      </w:r>
      <w:r w:rsidRPr="00551AB0">
        <w:rPr>
          <w:rStyle w:val="StyleUnderline"/>
        </w:rPr>
        <w:t>need for a theory like this comes</w:t>
      </w:r>
      <w:r w:rsidRPr="000F31F2">
        <w:t xml:space="preserve"> about </w:t>
      </w:r>
      <w:r w:rsidRPr="00551AB0">
        <w:rPr>
          <w:rStyle w:val="StyleUnderline"/>
        </w:rPr>
        <w:t>when we ask</w:t>
      </w:r>
      <w:r w:rsidRPr="000F31F2">
        <w:t xml:space="preserve"> central dis/ability </w:t>
      </w:r>
      <w:r w:rsidRPr="00551AB0">
        <w:rPr>
          <w:rStyle w:val="StyleUnderline"/>
        </w:rPr>
        <w:t>questions like: ‘when did eugenics end?’ and ‘where is disability</w:t>
      </w:r>
      <w:r w:rsidRPr="000F31F2">
        <w:t xml:space="preserve"> in U.S. society </w:t>
      </w:r>
      <w:r w:rsidRPr="00551AB0">
        <w:rPr>
          <w:rStyle w:val="StyleUnderline"/>
        </w:rPr>
        <w:t>before and after the</w:t>
      </w:r>
      <w:r w:rsidRPr="000F31F2">
        <w:t xml:space="preserve"> passage of the </w:t>
      </w:r>
      <w:r w:rsidRPr="00551AB0">
        <w:rPr>
          <w:rStyle w:val="StyleUnderline"/>
        </w:rPr>
        <w:t>Americans with Disabilities Act?’</w:t>
      </w:r>
      <w:r w:rsidRPr="000F31F2">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t xml:space="preserve"> and mass media engines </w:t>
      </w:r>
      <w:r w:rsidRPr="000F31F2">
        <w:rPr>
          <w:rStyle w:val="StyleUnderline"/>
        </w:rPr>
        <w:t>continue to project dis/ability within the rubric of conflict our</w:t>
      </w:r>
      <w:r w:rsidRPr="000F31F2">
        <w:t xml:space="preserve"> collective </w:t>
      </w:r>
      <w:r w:rsidRPr="000F31F2">
        <w:rPr>
          <w:rStyle w:val="StyleUnderline"/>
        </w:rPr>
        <w:t>reliance on capitalism and neoliberalism grow deeper.</w:t>
      </w:r>
      <w:r w:rsidRPr="000F31F2">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t xml:space="preserve"> in many cases all </w:t>
      </w:r>
      <w:r w:rsidRPr="000F31F2">
        <w:rPr>
          <w:rStyle w:val="StyleUnderline"/>
        </w:rPr>
        <w:t xml:space="preserve">we need to witness those consequences is a slight perspectival </w:t>
      </w:r>
    </w:p>
    <w:p w14:paraId="1FD9BFB5" w14:textId="73C48668" w:rsidR="00E42E4C" w:rsidRDefault="004A356C" w:rsidP="004A356C">
      <w:pPr>
        <w:pStyle w:val="Heading3"/>
      </w:pPr>
      <w:r>
        <w:lastRenderedPageBreak/>
        <w:t>Case:</w:t>
      </w:r>
    </w:p>
    <w:p w14:paraId="606ADF6E" w14:textId="0F77EEB6" w:rsidR="004A356C" w:rsidRPr="00F34E58" w:rsidRDefault="004A356C" w:rsidP="004A356C">
      <w:pPr>
        <w:pStyle w:val="Heading4"/>
        <w:rPr>
          <w:rStyle w:val="Style13ptBold"/>
          <w:rFonts w:cs="Calibri"/>
          <w:b/>
          <w:color w:val="000000" w:themeColor="text1"/>
        </w:rPr>
      </w:pPr>
      <w:r w:rsidRPr="006948C8">
        <w:rPr>
          <w:rFonts w:cs="Calibri"/>
          <w:color w:val="000000" w:themeColor="text1"/>
        </w:rPr>
        <w:t xml:space="preserve">Disability controls proximate cause to and explains all other violence – </w:t>
      </w:r>
      <w:r>
        <w:rPr>
          <w:rFonts w:cs="Calibri"/>
          <w:color w:val="000000" w:themeColor="text1"/>
        </w:rPr>
        <w:t>exclusion is explained only through biological inferiority. That outweighs the witchcraft stuff – 2 implications 1 is explanatory power, 2, we explain your violence.</w:t>
      </w:r>
    </w:p>
    <w:p w14:paraId="7F0A59C5" w14:textId="77777777" w:rsidR="004A356C" w:rsidRDefault="004A356C" w:rsidP="004A356C">
      <w:proofErr w:type="spellStart"/>
      <w:r w:rsidRPr="002B4769">
        <w:rPr>
          <w:rStyle w:val="Style13ptBold"/>
        </w:rPr>
        <w:t>Siebers</w:t>
      </w:r>
      <w:proofErr w:type="spellEnd"/>
      <w:r w:rsidRPr="002B4769">
        <w:rPr>
          <w:rStyle w:val="Style13ptBold"/>
        </w:rPr>
        <w:t xml:space="preserve"> 9 </w:t>
      </w:r>
      <w:r w:rsidRPr="002B4769">
        <w:t xml:space="preserve">(Tobin </w:t>
      </w:r>
      <w:proofErr w:type="spellStart"/>
      <w:r w:rsidRPr="002B4769">
        <w:t>Siebers</w:t>
      </w:r>
      <w:proofErr w:type="spellEnd"/>
      <w:r w:rsidRPr="002B4769">
        <w:t>, “The Aesthetics of Human Disqualification”, p. 5-8)</w:t>
      </w:r>
      <w:r>
        <w:t xml:space="preserve"> //Jia</w:t>
      </w:r>
    </w:p>
    <w:p w14:paraId="4B22E077" w14:textId="77777777" w:rsidR="004A356C" w:rsidRDefault="004A356C" w:rsidP="004A356C">
      <w:pPr>
        <w:rPr>
          <w:rStyle w:val="Emphasis"/>
        </w:rPr>
      </w:pPr>
      <w:r w:rsidRPr="004401A9">
        <w:rPr>
          <w:rStyle w:val="Emphasis"/>
        </w:rPr>
        <w:t xml:space="preserve">The </w:t>
      </w:r>
      <w:r w:rsidRPr="004401A9">
        <w:rPr>
          <w:rStyle w:val="Emphasis"/>
          <w:highlight w:val="green"/>
        </w:rPr>
        <w:t>appearance of lesser mental and physical abilities</w:t>
      </w:r>
      <w:r w:rsidRPr="004401A9">
        <w:rPr>
          <w:rStyle w:val="Emphasis"/>
        </w:rPr>
        <w:t xml:space="preserve"> </w:t>
      </w:r>
      <w:r w:rsidRPr="004401A9">
        <w:rPr>
          <w:rStyle w:val="Emphasis"/>
          <w:highlight w:val="green"/>
        </w:rPr>
        <w:t>disqualifies people</w:t>
      </w:r>
      <w:r w:rsidRPr="004401A9">
        <w:rPr>
          <w:rStyle w:val="Emphasis"/>
        </w:rPr>
        <w:t xml:space="preserve"> as inferior </w:t>
      </w:r>
      <w:r w:rsidRPr="004401A9">
        <w:rPr>
          <w:rStyle w:val="Emphasis"/>
          <w:highlight w:val="green"/>
        </w:rPr>
        <w:t>and justifies</w:t>
      </w:r>
      <w:r w:rsidRPr="004401A9">
        <w:rPr>
          <w:rStyle w:val="Emphasis"/>
        </w:rPr>
        <w:t xml:space="preserve"> their </w:t>
      </w:r>
      <w:r w:rsidRPr="004401A9">
        <w:rPr>
          <w:rStyle w:val="Emphasis"/>
          <w:highlight w:val="green"/>
        </w:rPr>
        <w:t>oppressio</w:t>
      </w:r>
      <w:r w:rsidRPr="004401A9">
        <w:rPr>
          <w:rStyle w:val="Emphasis"/>
        </w:rPr>
        <w:t xml:space="preserve">n. It is now possible to recognize </w:t>
      </w:r>
      <w:r w:rsidRPr="004401A9">
        <w:rPr>
          <w:rStyle w:val="Emphasis"/>
          <w:highlight w:val="green"/>
        </w:rPr>
        <w:t>disability as a trope</w:t>
      </w:r>
      <w:r w:rsidRPr="004401A9">
        <w:rPr>
          <w:rStyle w:val="Emphasis"/>
        </w:rPr>
        <w:t xml:space="preserve"> used </w:t>
      </w:r>
      <w:r w:rsidRPr="004401A9">
        <w:rPr>
          <w:rStyle w:val="Emphasis"/>
          <w:highlight w:val="green"/>
        </w:rPr>
        <w:t>to posit</w:t>
      </w:r>
      <w:r w:rsidRPr="004401A9">
        <w:rPr>
          <w:rStyle w:val="Emphasis"/>
        </w:rPr>
        <w:t xml:space="preserve"> </w:t>
      </w:r>
      <w:r w:rsidRPr="004401A9">
        <w:rPr>
          <w:rStyle w:val="Emphasis"/>
          <w:highlight w:val="green"/>
        </w:rPr>
        <w:t>the inferiority of</w:t>
      </w:r>
      <w:r w:rsidRPr="004401A9">
        <w:rPr>
          <w:rStyle w:val="Emphasis"/>
        </w:rPr>
        <w:t xml:space="preserve"> certain </w:t>
      </w:r>
      <w:r w:rsidRPr="004401A9">
        <w:rPr>
          <w:rStyle w:val="Emphasis"/>
          <w:highlight w:val="green"/>
        </w:rPr>
        <w:t>minority populations</w:t>
      </w:r>
      <w:r w:rsidRPr="004401A9">
        <w:t xml:space="preserve">, but it remains extremely difficult to understand that mental and physical markers of inferiority are also tropes placed in the service of disability oppression. Before disability can be used as a disqualifier, disability, too, has to be disqualified. </w:t>
      </w:r>
      <w:r w:rsidRPr="004401A9">
        <w:rPr>
          <w:rStyle w:val="Emphasis"/>
        </w:rPr>
        <w:t xml:space="preserve">Beneath the </w:t>
      </w:r>
      <w:proofErr w:type="spellStart"/>
      <w:r w:rsidRPr="004401A9">
        <w:rPr>
          <w:rStyle w:val="Emphasis"/>
        </w:rPr>
        <w:t>troping</w:t>
      </w:r>
      <w:proofErr w:type="spellEnd"/>
      <w:r w:rsidRPr="004401A9">
        <w:rPr>
          <w:rStyle w:val="Emphasis"/>
        </w:rPr>
        <w:t xml:space="preserve"> of blackness as inbuilt inferiority, for example, lies the </w:t>
      </w:r>
      <w:proofErr w:type="spellStart"/>
      <w:r w:rsidRPr="004401A9">
        <w:rPr>
          <w:rStyle w:val="Emphasis"/>
        </w:rPr>
        <w:t>troping</w:t>
      </w:r>
      <w:proofErr w:type="spellEnd"/>
      <w:r w:rsidRPr="004401A9">
        <w:rPr>
          <w:rStyle w:val="Emphasis"/>
        </w:rPr>
        <w:t xml:space="preserve"> of disability as inferior. Beneath the </w:t>
      </w:r>
      <w:proofErr w:type="spellStart"/>
      <w:r w:rsidRPr="004401A9">
        <w:rPr>
          <w:rStyle w:val="Emphasis"/>
        </w:rPr>
        <w:t>troping</w:t>
      </w:r>
      <w:proofErr w:type="spellEnd"/>
      <w:r w:rsidRPr="004401A9">
        <w:rPr>
          <w:rStyle w:val="Emphasis"/>
        </w:rPr>
        <w:t xml:space="preserve"> of femininity as biological deficiency lies the </w:t>
      </w:r>
      <w:proofErr w:type="spellStart"/>
      <w:r w:rsidRPr="004401A9">
        <w:rPr>
          <w:rStyle w:val="Emphasis"/>
        </w:rPr>
        <w:t>troping</w:t>
      </w:r>
      <w:proofErr w:type="spellEnd"/>
      <w:r w:rsidRPr="004401A9">
        <w:rPr>
          <w:rStyle w:val="Emphasis"/>
        </w:rPr>
        <w:t xml:space="preserve"> of disability as deficiency. The mental and physical properties of bodies become the natural </w:t>
      </w:r>
      <w:r w:rsidRPr="004401A9">
        <w:rPr>
          <w:rStyle w:val="Emphasis"/>
          <w:highlight w:val="green"/>
        </w:rPr>
        <w:t>symbols of inferiority</w:t>
      </w:r>
      <w:r w:rsidRPr="004401A9">
        <w:rPr>
          <w:rStyle w:val="Emphasis"/>
        </w:rPr>
        <w:t xml:space="preserve"> via a process of disqualification that </w:t>
      </w:r>
      <w:r w:rsidRPr="004401A9">
        <w:rPr>
          <w:rStyle w:val="Emphasis"/>
          <w:highlight w:val="green"/>
        </w:rPr>
        <w:t>seem</w:t>
      </w:r>
      <w:r w:rsidRPr="004401A9">
        <w:rPr>
          <w:rStyle w:val="Emphasis"/>
        </w:rPr>
        <w:t xml:space="preserve">s </w:t>
      </w:r>
      <w:r w:rsidRPr="004401A9">
        <w:rPr>
          <w:rStyle w:val="Emphasis"/>
          <w:highlight w:val="green"/>
        </w:rPr>
        <w:t>biological, not cultural</w:t>
      </w:r>
      <w:r w:rsidRPr="004401A9">
        <w:rPr>
          <w:rStyle w:val="Emphasis"/>
        </w:rPr>
        <w:t>—which is why disability discrimination seems to be a medical rather than a social problem.</w:t>
      </w:r>
      <w:r w:rsidRPr="004401A9">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Bodies, minimally defined, are what appear in the world. They involve manifestations of physical appearance,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w:t>
      </w:r>
      <w:r w:rsidRPr="004401A9">
        <w:rPr>
          <w:rStyle w:val="Emphasis"/>
        </w:rPr>
        <w:t>Of course, when bodies produce feelings of pleasure or pain, they also invite judgments about whether they should be accepted or rejected in the human community.</w:t>
      </w:r>
      <w:r w:rsidRPr="004401A9">
        <w:t xml:space="preserve"> </w:t>
      </w:r>
      <w:r w:rsidRPr="004401A9">
        <w:rPr>
          <w:rStyle w:val="Emphasis"/>
        </w:rPr>
        <w:t>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4401A9">
        <w:rPr>
          <w:rStyle w:val="Emphasis"/>
        </w:rPr>
        <w:t>Siebers</w:t>
      </w:r>
      <w:proofErr w:type="spellEnd"/>
      <w:r w:rsidRPr="004401A9">
        <w:rPr>
          <w:rStyle w:val="Emphasis"/>
        </w:rPr>
        <w:t xml:space="preserve"> 2009)</w:t>
      </w:r>
      <w:r w:rsidRPr="004401A9">
        <w:t>. This is why aesthetic disqualification is not merely a matter for art critics or museum directors but a political process of concern to us all. An understanding of aesthetics is crucial because it reveals the operative principles of disqualification used in minority oppression. Oppression is the systematic victimization of one group by another. It is a form of intergroup violence. That oppression involves “groups,” and not “individuals,” means that it concerns identities, and this means, furthermore</w:t>
      </w:r>
      <w:r w:rsidRPr="004401A9">
        <w:rPr>
          <w:rStyle w:val="Emphasis"/>
        </w:rPr>
        <w:t xml:space="preserve">, that oppression always focuses on how the body appears, both on how it appears as a public and physical presence and on its specific and various appearances. Oppression is </w:t>
      </w:r>
      <w:r w:rsidRPr="00682160">
        <w:rPr>
          <w:rStyle w:val="Emphasis"/>
          <w:highlight w:val="green"/>
        </w:rPr>
        <w:t>justified</w:t>
      </w:r>
      <w:r w:rsidRPr="004401A9">
        <w:rPr>
          <w:rStyle w:val="Emphasis"/>
        </w:rPr>
        <w:t xml:space="preserve"> most often </w:t>
      </w:r>
      <w:r w:rsidRPr="00682160">
        <w:rPr>
          <w:rStyle w:val="Emphasis"/>
          <w:highlight w:val="green"/>
        </w:rPr>
        <w:t>by</w:t>
      </w:r>
      <w:r w:rsidRPr="004401A9">
        <w:rPr>
          <w:rStyle w:val="Emphasis"/>
        </w:rPr>
        <w:t xml:space="preserve"> the attribution of </w:t>
      </w:r>
      <w:r w:rsidRPr="00682160">
        <w:rPr>
          <w:rStyle w:val="Emphasis"/>
          <w:highlight w:val="green"/>
        </w:rPr>
        <w:t>natural inferiority</w:t>
      </w:r>
      <w:r w:rsidRPr="004401A9">
        <w:rPr>
          <w:rStyle w:val="Emphasis"/>
        </w:rPr>
        <w:t xml:space="preserve">—what some call “in-built” </w:t>
      </w:r>
      <w:r w:rsidRPr="00682160">
        <w:rPr>
          <w:rStyle w:val="Emphasis"/>
          <w:highlight w:val="green"/>
        </w:rPr>
        <w:t>or “biological” inferiority</w:t>
      </w:r>
      <w:r w:rsidRPr="004401A9">
        <w:rPr>
          <w:rStyle w:val="Emphasis"/>
        </w:rPr>
        <w:t>. Natural inferiority is always somatic, focusing on the mental and physical features of the group, and it figures as disability</w:t>
      </w:r>
      <w:r w:rsidRPr="004401A9">
        <w:t xml:space="preserve">. </w:t>
      </w:r>
      <w:r w:rsidRPr="004401A9">
        <w:rPr>
          <w:rStyle w:val="Emphasis"/>
        </w:rPr>
        <w:t>The prototype of biological inferiority is disability.</w:t>
      </w:r>
      <w:r w:rsidRPr="004401A9">
        <w:t xml:space="preserve"> The </w:t>
      </w:r>
      <w:r w:rsidRPr="004401A9">
        <w:rPr>
          <w:rStyle w:val="Emphasis"/>
        </w:rPr>
        <w:t>representation of inferiority always comes back to the appearance of the body and the way the body makes other bodies feel.</w:t>
      </w:r>
      <w:r w:rsidRPr="004401A9">
        <w:t xml:space="preserve"> This is why the study of oppression requires an understanding of aesthetics—not only because oppression uses aesthetic judgments for </w:t>
      </w:r>
      <w:r w:rsidRPr="004401A9">
        <w:lastRenderedPageBreak/>
        <w:t>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w:t>
      </w:r>
      <w:r w:rsidRPr="004401A9">
        <w:rPr>
          <w:rStyle w:val="Emphasis"/>
        </w:rPr>
        <w:t>, it is not a matter of reducing other minority identities to disability identity. Rather, it is a matter of understanding the work done by disability in oppressive systems.</w:t>
      </w:r>
      <w:r w:rsidRPr="004401A9">
        <w:t xml:space="preserve"> In disability oppression, the physical and mental properties of the body are socially constructed as disqualifying defects, but this specific type of social construction happens to be integral at the present moment to the symbolic requirements of oppression in general. In every oppressive system of our day, </w:t>
      </w:r>
      <w:r w:rsidRPr="004401A9">
        <w:rPr>
          <w:rStyle w:val="Emphasis"/>
        </w:rPr>
        <w:t xml:space="preserve">I want to claim, </w:t>
      </w:r>
      <w:r w:rsidRPr="00682160">
        <w:rPr>
          <w:rStyle w:val="Emphasis"/>
          <w:highlight w:val="green"/>
        </w:rPr>
        <w:t>the oppressed identity is</w:t>
      </w:r>
      <w:r w:rsidRPr="004401A9">
        <w:rPr>
          <w:rStyle w:val="Emphasis"/>
        </w:rPr>
        <w:t xml:space="preserve"> represented </w:t>
      </w:r>
      <w:r w:rsidRPr="00682160">
        <w:rPr>
          <w:rStyle w:val="Emphasis"/>
          <w:highlight w:val="green"/>
        </w:rPr>
        <w:t>in some way</w:t>
      </w:r>
      <w:r w:rsidRPr="004401A9">
        <w:rPr>
          <w:rStyle w:val="Emphasis"/>
        </w:rPr>
        <w:t xml:space="preserve"> as </w:t>
      </w:r>
      <w:r w:rsidRPr="00682160">
        <w:rPr>
          <w:rStyle w:val="Emphasis"/>
          <w:highlight w:val="green"/>
        </w:rPr>
        <w:t>disabled</w:t>
      </w:r>
      <w:r w:rsidRPr="004401A9">
        <w:rPr>
          <w:rStyle w:val="Emphasis"/>
        </w:rPr>
        <w:t>, and although it is hard to understand, the same process obtains when disability is the oppressed identity. “</w:t>
      </w:r>
      <w:r w:rsidRPr="00682160">
        <w:rPr>
          <w:rStyle w:val="Emphasis"/>
          <w:highlight w:val="green"/>
        </w:rPr>
        <w:t>Racism</w:t>
      </w:r>
      <w:r w:rsidRPr="004401A9">
        <w:rPr>
          <w:rStyle w:val="Emphasis"/>
        </w:rPr>
        <w:t xml:space="preserve">” disqualifies on the basis of race, providing </w:t>
      </w:r>
      <w:r w:rsidRPr="00682160">
        <w:rPr>
          <w:rStyle w:val="Emphasis"/>
          <w:highlight w:val="green"/>
        </w:rPr>
        <w:t>justification for</w:t>
      </w:r>
      <w:r w:rsidRPr="004401A9">
        <w:rPr>
          <w:rStyle w:val="Emphasis"/>
        </w:rPr>
        <w:t xml:space="preserve"> the </w:t>
      </w:r>
      <w:r w:rsidRPr="00682160">
        <w:rPr>
          <w:rStyle w:val="Emphasis"/>
          <w:highlight w:val="green"/>
        </w:rPr>
        <w:t>inferiority of</w:t>
      </w:r>
      <w:r w:rsidRPr="004401A9">
        <w:rPr>
          <w:rStyle w:val="Emphasis"/>
        </w:rPr>
        <w:t xml:space="preserve"> certain </w:t>
      </w:r>
      <w:r w:rsidRPr="00682160">
        <w:rPr>
          <w:rStyle w:val="Emphasis"/>
          <w:highlight w:val="green"/>
        </w:rPr>
        <w:t>skin</w:t>
      </w:r>
      <w:r w:rsidRPr="004401A9">
        <w:rPr>
          <w:rStyle w:val="Emphasis"/>
        </w:rPr>
        <w:t xml:space="preserve"> colors, </w:t>
      </w:r>
      <w:r w:rsidRPr="00682160">
        <w:rPr>
          <w:rStyle w:val="Emphasis"/>
          <w:highlight w:val="green"/>
        </w:rPr>
        <w:t>bloodlines</w:t>
      </w:r>
      <w:r w:rsidRPr="004401A9">
        <w:rPr>
          <w:rStyle w:val="Emphasis"/>
        </w:rPr>
        <w:t xml:space="preserve">, </w:t>
      </w:r>
      <w:r w:rsidRPr="00682160">
        <w:rPr>
          <w:rStyle w:val="Emphasis"/>
          <w:highlight w:val="green"/>
        </w:rPr>
        <w:t>and</w:t>
      </w:r>
      <w:r w:rsidRPr="004401A9">
        <w:rPr>
          <w:rStyle w:val="Emphasis"/>
        </w:rPr>
        <w:t xml:space="preserve"> physical </w:t>
      </w:r>
      <w:r w:rsidRPr="00682160">
        <w:rPr>
          <w:rStyle w:val="Emphasis"/>
          <w:highlight w:val="green"/>
        </w:rPr>
        <w:t>features</w:t>
      </w:r>
      <w:r w:rsidRPr="004401A9">
        <w:rPr>
          <w:rStyle w:val="Emphasis"/>
        </w:rPr>
        <w:t>. “</w:t>
      </w:r>
      <w:r w:rsidRPr="00682160">
        <w:rPr>
          <w:rStyle w:val="Emphasis"/>
          <w:highlight w:val="green"/>
        </w:rPr>
        <w:t>Sexism</w:t>
      </w:r>
      <w:r w:rsidRPr="004401A9">
        <w:rPr>
          <w:rStyle w:val="Emphasis"/>
        </w:rPr>
        <w:t xml:space="preserve">” disqualifies </w:t>
      </w:r>
      <w:r w:rsidRPr="00682160">
        <w:rPr>
          <w:rStyle w:val="Emphasis"/>
          <w:highlight w:val="green"/>
        </w:rPr>
        <w:t>on</w:t>
      </w:r>
      <w:r w:rsidRPr="004401A9">
        <w:rPr>
          <w:rStyle w:val="Emphasis"/>
        </w:rPr>
        <w:t xml:space="preserve"> the basis of sex/</w:t>
      </w:r>
      <w:r w:rsidRPr="00682160">
        <w:rPr>
          <w:rStyle w:val="Emphasis"/>
          <w:highlight w:val="green"/>
        </w:rPr>
        <w:t>gender as</w:t>
      </w:r>
      <w:r w:rsidRPr="004401A9">
        <w:rPr>
          <w:rStyle w:val="Emphasis"/>
        </w:rPr>
        <w:t xml:space="preserve"> a direct </w:t>
      </w:r>
      <w:r w:rsidRPr="00682160">
        <w:rPr>
          <w:rStyle w:val="Emphasis"/>
          <w:highlight w:val="green"/>
        </w:rPr>
        <w:t>representation of mental and physical inferiority</w:t>
      </w:r>
      <w:r w:rsidRPr="004401A9">
        <w:rPr>
          <w:rStyle w:val="Emphasis"/>
        </w:rPr>
        <w:t>. “</w:t>
      </w:r>
      <w:r w:rsidRPr="00682160">
        <w:rPr>
          <w:rStyle w:val="Emphasis"/>
          <w:highlight w:val="green"/>
        </w:rPr>
        <w:t>Classism</w:t>
      </w:r>
      <w:r w:rsidRPr="004401A9">
        <w:rPr>
          <w:rStyle w:val="Emphasis"/>
        </w:rPr>
        <w:t xml:space="preserve">” disqualifies </w:t>
      </w:r>
      <w:r w:rsidRPr="00682160">
        <w:rPr>
          <w:rStyle w:val="Emphasis"/>
          <w:highlight w:val="green"/>
        </w:rPr>
        <w:t>on</w:t>
      </w:r>
      <w:r w:rsidRPr="004401A9">
        <w:rPr>
          <w:rStyle w:val="Emphasis"/>
        </w:rPr>
        <w:t xml:space="preserve"> the basis of </w:t>
      </w:r>
      <w:r w:rsidRPr="00682160">
        <w:rPr>
          <w:rStyle w:val="Emphasis"/>
          <w:highlight w:val="green"/>
        </w:rPr>
        <w:t>family</w:t>
      </w:r>
      <w:r w:rsidRPr="004401A9">
        <w:rPr>
          <w:rStyle w:val="Emphasis"/>
        </w:rPr>
        <w:t xml:space="preserve"> lineage </w:t>
      </w:r>
      <w:r w:rsidRPr="00682160">
        <w:rPr>
          <w:rStyle w:val="Emphasis"/>
          <w:highlight w:val="green"/>
        </w:rPr>
        <w:t>and</w:t>
      </w:r>
      <w:r w:rsidRPr="004401A9">
        <w:rPr>
          <w:rStyle w:val="Emphasis"/>
        </w:rPr>
        <w:t xml:space="preserve"> socioeconomic </w:t>
      </w:r>
      <w:r w:rsidRPr="00682160">
        <w:rPr>
          <w:rStyle w:val="Emphasis"/>
          <w:highlight w:val="green"/>
        </w:rPr>
        <w:t>power</w:t>
      </w:r>
      <w:r w:rsidRPr="004401A9">
        <w:rPr>
          <w:rStyle w:val="Emphasis"/>
        </w:rPr>
        <w:t xml:space="preserve"> as </w:t>
      </w:r>
      <w:r w:rsidRPr="00682160">
        <w:rPr>
          <w:rStyle w:val="Emphasis"/>
          <w:highlight w:val="green"/>
        </w:rPr>
        <w:t>proof of</w:t>
      </w:r>
      <w:r w:rsidRPr="004401A9">
        <w:rPr>
          <w:rStyle w:val="Emphasis"/>
        </w:rPr>
        <w:t xml:space="preserve"> inferior </w:t>
      </w:r>
      <w:r w:rsidRPr="00682160">
        <w:rPr>
          <w:rStyle w:val="Emphasis"/>
          <w:highlight w:val="green"/>
        </w:rPr>
        <w:t>gene</w:t>
      </w:r>
      <w:r w:rsidRPr="004401A9">
        <w:rPr>
          <w:rStyle w:val="Emphasis"/>
        </w:rPr>
        <w:t xml:space="preserve">alogical </w:t>
      </w:r>
      <w:r w:rsidRPr="00682160">
        <w:rPr>
          <w:rStyle w:val="Emphasis"/>
          <w:highlight w:val="green"/>
        </w:rPr>
        <w:t>s</w:t>
      </w:r>
      <w:r w:rsidRPr="004401A9">
        <w:rPr>
          <w:rStyle w:val="Emphasis"/>
        </w:rPr>
        <w:t>tatus. “Ableism” disqualifies on the basis of mental and physical differences, first selecting and then stigmatizing them as disabilities</w:t>
      </w:r>
      <w:r w:rsidRPr="004401A9">
        <w:t xml:space="preserve">. The </w:t>
      </w:r>
      <w:r w:rsidRPr="00682160">
        <w:t>oppressive system occults in each case the fact that the disqualified identity is socially constructed, a mere convention, representing signs of incompetence, weakness, or inferiority as undeniable facts of nature.</w:t>
      </w:r>
      <w:r w:rsidRPr="004401A9">
        <w:rPr>
          <w:rStyle w:val="Emphasis"/>
        </w:rPr>
        <w:t xml:space="preserve"> </w:t>
      </w:r>
    </w:p>
    <w:p w14:paraId="3D1CA02E" w14:textId="77777777" w:rsidR="004A356C" w:rsidRPr="004A356C" w:rsidRDefault="004A356C" w:rsidP="004A356C"/>
    <w:sectPr w:rsidR="004A356C" w:rsidRPr="004A356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55C1F"/>
    <w:multiLevelType w:val="hybridMultilevel"/>
    <w:tmpl w:val="3C3AC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03B41"/>
    <w:multiLevelType w:val="hybridMultilevel"/>
    <w:tmpl w:val="D86C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407CE3"/>
    <w:multiLevelType w:val="hybridMultilevel"/>
    <w:tmpl w:val="33B07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35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56C"/>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9E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E2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A7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DF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7BB"/>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1C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17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35BDB"/>
  <w14:defaultImageDpi w14:val="300"/>
  <w15:docId w15:val="{55D61AD6-9448-514A-8037-200C65E8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7A7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37A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7A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A37A77"/>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A37A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7A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A77"/>
  </w:style>
  <w:style w:type="character" w:customStyle="1" w:styleId="Heading1Char">
    <w:name w:val="Heading 1 Char"/>
    <w:aliases w:val="Pocket Char"/>
    <w:basedOn w:val="DefaultParagraphFont"/>
    <w:link w:val="Heading1"/>
    <w:uiPriority w:val="9"/>
    <w:rsid w:val="00A37A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7A7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1,Text 7 Char,Tags v 2 Char,3: Cite Char,Char1 Char,Char Char Char Char Char Char Char Char Char,Char1 Char + Left:  2.54 cm Char, Char Char,n Char"/>
    <w:basedOn w:val="DefaultParagraphFont"/>
    <w:link w:val="Heading3"/>
    <w:uiPriority w:val="9"/>
    <w:rsid w:val="00A37A77"/>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A37A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7A77"/>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A37A7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37A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37A7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37A77"/>
    <w:rPr>
      <w:color w:val="auto"/>
      <w:u w:val="none"/>
    </w:rPr>
  </w:style>
  <w:style w:type="paragraph" w:styleId="DocumentMap">
    <w:name w:val="Document Map"/>
    <w:basedOn w:val="Normal"/>
    <w:link w:val="DocumentMapChar"/>
    <w:uiPriority w:val="99"/>
    <w:semiHidden/>
    <w:unhideWhenUsed/>
    <w:rsid w:val="00A37A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A77"/>
    <w:rPr>
      <w:rFonts w:ascii="Lucida Grande" w:hAnsi="Lucida Grande" w:cs="Lucida Grande"/>
    </w:rPr>
  </w:style>
  <w:style w:type="paragraph" w:customStyle="1" w:styleId="textbold">
    <w:name w:val="text bold"/>
    <w:basedOn w:val="Normal"/>
    <w:link w:val="Emphasis"/>
    <w:uiPriority w:val="20"/>
    <w:qFormat/>
    <w:rsid w:val="004A356C"/>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4A35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C10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11</Pages>
  <Words>5769</Words>
  <Characters>32888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2022-01-28T19:02:00Z</dcterms:created>
  <dcterms:modified xsi:type="dcterms:W3CDTF">2022-01-28T20:23:00Z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