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8976" w14:textId="26FFE958" w:rsidR="00181233" w:rsidRPr="006948C8" w:rsidRDefault="00181233" w:rsidP="00181233">
      <w:pPr>
        <w:pStyle w:val="Heading3"/>
      </w:pPr>
      <w:r>
        <w:t>1</w:t>
      </w:r>
    </w:p>
    <w:p w14:paraId="797472DE" w14:textId="77777777" w:rsidR="00181233" w:rsidRPr="00AE3F77" w:rsidRDefault="00181233" w:rsidP="00181233">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0367AA5C" w14:textId="77777777" w:rsidR="00181233" w:rsidRPr="006948C8" w:rsidRDefault="00181233" w:rsidP="00181233">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3AFF3AB4" w14:textId="77777777" w:rsidR="00181233" w:rsidRPr="006948C8" w:rsidRDefault="00181233" w:rsidP="00181233">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enter into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one’s self. </w:t>
      </w:r>
      <w:r w:rsidRPr="00AE3F77">
        <w:rPr>
          <w:rStyle w:val="Emphasis"/>
          <w:color w:val="000000" w:themeColor="text1"/>
        </w:rPr>
        <w:t>This affective response can feel unbearable, as seen in Siebers’s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r>
        <w:rPr>
          <w:color w:val="000000" w:themeColor="text1"/>
          <w:sz w:val="14"/>
        </w:rPr>
        <w:t>x</w:t>
      </w:r>
      <w:r w:rsidRPr="006948C8">
        <w:rPr>
          <w:color w:val="000000" w:themeColor="text1"/>
          <w:sz w:val="14"/>
        </w:rPr>
        <w:t xml:space="preserve">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6C7BD677" w14:textId="77777777" w:rsidR="00181233" w:rsidRPr="0038556A" w:rsidRDefault="00181233" w:rsidP="00181233">
      <w:pPr>
        <w:pStyle w:val="Heading4"/>
        <w:rPr>
          <w:rFonts w:cs="Calibri"/>
          <w:color w:val="000000" w:themeColor="text1"/>
        </w:rPr>
      </w:pPr>
      <w:r>
        <w:rPr>
          <w:rFonts w:cs="Calibri"/>
          <w:color w:val="000000" w:themeColor="text1"/>
        </w:rPr>
        <w:t>The affirmatives optimistic hope of a better future is complicit in rehabilitative futurism, as the disabled object is seen through a lens of nonproduction – this discludes disability from the political and notions of reformism. They don’t get to weigh case – if we win their starting point is violent then they shouldn’t be able to weigh their endpoint.</w:t>
      </w:r>
    </w:p>
    <w:p w14:paraId="65DF9395" w14:textId="77777777" w:rsidR="00181233" w:rsidRPr="006948C8" w:rsidRDefault="00181233" w:rsidP="00181233">
      <w:pPr>
        <w:spacing w:after="0" w:line="240" w:lineRule="auto"/>
        <w:rPr>
          <w:color w:val="000000" w:themeColor="text1"/>
          <w:szCs w:val="16"/>
        </w:rPr>
      </w:pPr>
      <w:r w:rsidRPr="006948C8">
        <w:rPr>
          <w:b/>
          <w:bCs/>
          <w:color w:val="000000" w:themeColor="text1"/>
          <w:sz w:val="26"/>
          <w:szCs w:val="26"/>
        </w:rPr>
        <w:t>Mollow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4D2D9AD0" w14:textId="77777777" w:rsidR="00181233" w:rsidRDefault="00181233" w:rsidP="00181233">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ntersect with Edelman’s notion of “reproductive futurism.” If, as Edelman maintains, the future is envisaged in terms of a fantasmatic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6998F5AD" w14:textId="77777777" w:rsidR="00181233" w:rsidRPr="006948C8" w:rsidRDefault="00181233" w:rsidP="00181233">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2C15DF11" w14:textId="77777777" w:rsidR="00181233" w:rsidRPr="006948C8" w:rsidRDefault="00181233" w:rsidP="00181233">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5E1B5442" w14:textId="77777777" w:rsidR="00181233" w:rsidRPr="006948C8" w:rsidRDefault="00181233" w:rsidP="00181233">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597C53F2" w14:textId="77777777" w:rsidR="00181233" w:rsidRPr="006948C8" w:rsidRDefault="00181233" w:rsidP="00181233">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11AD614E" w14:textId="77777777" w:rsidR="00181233" w:rsidRPr="006948C8" w:rsidRDefault="00181233" w:rsidP="00181233">
      <w:r w:rsidRPr="006948C8">
        <w:rPr>
          <w:rFonts w:eastAsiaTheme="majorEastAsia"/>
          <w:b/>
          <w:bCs/>
          <w:sz w:val="26"/>
          <w:szCs w:val="26"/>
        </w:rPr>
        <w:t>Selck 16</w:t>
      </w:r>
      <w:r w:rsidRPr="006948C8">
        <w:t xml:space="preserve"> </w:t>
      </w:r>
      <w:r w:rsidRPr="006948C8">
        <w:rPr>
          <w:szCs w:val="16"/>
        </w:rPr>
        <w:t>Michael (2016): Crip Pessimism: The Language of Dis/ability and the Culture that Isn't, Southern Illinois University Carbondale, SJCP//JG</w:t>
      </w:r>
    </w:p>
    <w:p w14:paraId="437AA083" w14:textId="77777777" w:rsidR="00181233" w:rsidRPr="006948C8" w:rsidRDefault="00181233" w:rsidP="00181233">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526C9DC0" w14:textId="77777777" w:rsidR="00181233" w:rsidRPr="006948C8" w:rsidRDefault="00181233" w:rsidP="00181233">
      <w:pPr>
        <w:pStyle w:val="Heading4"/>
        <w:rPr>
          <w:rFonts w:cs="Calibri"/>
        </w:rPr>
      </w:pPr>
      <w:r w:rsidRPr="006948C8">
        <w:rPr>
          <w:rFonts w:cs="Calibri"/>
        </w:rPr>
        <w:t>Psychoanalysis is both falsifiable and accurate – studies prove.</w:t>
      </w:r>
    </w:p>
    <w:p w14:paraId="2BECB8A0" w14:textId="77777777" w:rsidR="00181233" w:rsidRPr="006948C8" w:rsidRDefault="00181233" w:rsidP="00181233">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33739EDA" w14:textId="72F6544D" w:rsidR="00181233" w:rsidRDefault="00181233" w:rsidP="00181233">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6F0D0CD3" w14:textId="5E2E551E" w:rsidR="00181233" w:rsidRDefault="00181233" w:rsidP="00181233">
      <w:pPr>
        <w:pStyle w:val="Heading3"/>
      </w:pPr>
      <w:r>
        <w:lastRenderedPageBreak/>
        <w:t>2</w:t>
      </w:r>
    </w:p>
    <w:p w14:paraId="1827407D" w14:textId="77777777" w:rsidR="00405E94" w:rsidRPr="00850ADF" w:rsidRDefault="00405E94" w:rsidP="00405E94">
      <w:pPr>
        <w:pStyle w:val="Heading4"/>
      </w:pPr>
      <w:r w:rsidRPr="00850ADF">
        <w:t>Interpretation: Debaters may not read frameworks with both normative and theoretical justifications. To clarify, theoretical justifications link back to fairness and education.</w:t>
      </w:r>
      <w:r>
        <w:t xml:space="preserve"> </w:t>
      </w:r>
    </w:p>
    <w:p w14:paraId="34E1B04F" w14:textId="77777777" w:rsidR="00405E94" w:rsidRPr="00850ADF" w:rsidRDefault="00405E94" w:rsidP="00405E94">
      <w:pPr>
        <w:pStyle w:val="Heading4"/>
      </w:pPr>
      <w:r w:rsidRPr="00850ADF">
        <w:t>Violation: They read TJF’s and normative justifications</w:t>
      </w:r>
      <w:r>
        <w:t xml:space="preserve"> – we asked in cx</w:t>
      </w:r>
    </w:p>
    <w:p w14:paraId="5135A9AE" w14:textId="77777777" w:rsidR="00405E94" w:rsidRPr="00850ADF" w:rsidRDefault="00405E94" w:rsidP="00405E94">
      <w:pPr>
        <w:pStyle w:val="Heading4"/>
      </w:pPr>
      <w:r w:rsidRPr="00850ADF">
        <w:t>[C] Standards:</w:t>
      </w:r>
    </w:p>
    <w:p w14:paraId="12BB5008" w14:textId="6278AE8C" w:rsidR="00405E94" w:rsidRPr="00850ADF" w:rsidRDefault="00405E94" w:rsidP="00405E94">
      <w:pPr>
        <w:pStyle w:val="Heading4"/>
      </w:pPr>
      <w:r w:rsidRPr="00850ADF">
        <w:t>[1] Philosophical education—</w:t>
      </w:r>
    </w:p>
    <w:p w14:paraId="36F9F1E3" w14:textId="396D8C30" w:rsidR="00405E94" w:rsidRPr="00850ADF" w:rsidRDefault="00405E94" w:rsidP="00405E94">
      <w:pPr>
        <w:pStyle w:val="Heading4"/>
      </w:pPr>
      <w:r w:rsidRPr="00850ADF">
        <w:t>[2] Strategy Skew—</w:t>
      </w:r>
    </w:p>
    <w:p w14:paraId="2DC16709" w14:textId="4ACD1A0F" w:rsidR="00405E94" w:rsidRDefault="00405E94" w:rsidP="00405E94">
      <w:pPr>
        <w:pStyle w:val="Heading4"/>
      </w:pPr>
      <w:r w:rsidRPr="00850ADF">
        <w:t xml:space="preserve">[D] Voters: </w:t>
      </w:r>
    </w:p>
    <w:p w14:paraId="5C118850" w14:textId="77777777" w:rsidR="00E42E4C" w:rsidRPr="00F601E6" w:rsidRDefault="00E42E4C" w:rsidP="00405E94">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12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458"/>
    <w:rsid w:val="001761FC"/>
    <w:rsid w:val="0018123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5E94"/>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93A0B"/>
  <w14:defaultImageDpi w14:val="300"/>
  <w15:docId w15:val="{D86148BA-3254-784A-B315-29005A27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5E9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05E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5E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5E94"/>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05E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5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5E94"/>
  </w:style>
  <w:style w:type="character" w:customStyle="1" w:styleId="Heading1Char">
    <w:name w:val="Heading 1 Char"/>
    <w:aliases w:val="Pocket Char"/>
    <w:basedOn w:val="DefaultParagraphFont"/>
    <w:link w:val="Heading1"/>
    <w:uiPriority w:val="9"/>
    <w:rsid w:val="00405E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5E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5E94"/>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05E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5E94"/>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405E9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05E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05E94"/>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05E94"/>
    <w:rPr>
      <w:color w:val="auto"/>
      <w:u w:val="none"/>
    </w:rPr>
  </w:style>
  <w:style w:type="paragraph" w:styleId="DocumentMap">
    <w:name w:val="Document Map"/>
    <w:basedOn w:val="Normal"/>
    <w:link w:val="DocumentMapChar"/>
    <w:uiPriority w:val="99"/>
    <w:semiHidden/>
    <w:unhideWhenUsed/>
    <w:rsid w:val="00405E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5E94"/>
    <w:rPr>
      <w:rFonts w:ascii="Lucida Grande" w:hAnsi="Lucida Grande" w:cs="Lucida Grande"/>
    </w:rPr>
  </w:style>
  <w:style w:type="paragraph" w:customStyle="1" w:styleId="textbold">
    <w:name w:val="text bold"/>
    <w:basedOn w:val="Normal"/>
    <w:link w:val="Emphasis"/>
    <w:uiPriority w:val="20"/>
    <w:qFormat/>
    <w:rsid w:val="00181233"/>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1812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8123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8</Pages>
  <Words>6230</Words>
  <Characters>35513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2021-11-05T22:17:00Z</dcterms:created>
  <dcterms:modified xsi:type="dcterms:W3CDTF">2021-11-06T00:16:00Z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