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9D7131" w14:textId="1A40CCFA" w:rsidR="00B37DBD" w:rsidRDefault="00B37DBD" w:rsidP="00B37DBD">
      <w:pPr>
        <w:pStyle w:val="Heading1"/>
      </w:pPr>
      <w:r>
        <w:t>1AC r2</w:t>
      </w:r>
    </w:p>
    <w:p w14:paraId="011C0F9F" w14:textId="2C2C1491" w:rsidR="00B37DBD" w:rsidRDefault="00B37DBD" w:rsidP="00B37DBD">
      <w:pPr>
        <w:pStyle w:val="Heading4"/>
      </w:pPr>
      <w:r w:rsidRPr="006233D0">
        <w:t xml:space="preserve">Presumption and permissibility affirm – </w:t>
      </w:r>
      <w:r>
        <w:t>[</w:t>
      </w:r>
      <w:r w:rsidRPr="006233D0">
        <w:t>a</w:t>
      </w:r>
      <w:r>
        <w:t>]</w:t>
      </w:r>
      <w:r w:rsidRPr="006233D0">
        <w:t xml:space="preserve"> Statements are true before false since if I told you my name, you’d believe me. </w:t>
      </w:r>
      <w:r>
        <w:t>[b]</w:t>
      </w:r>
      <w:r w:rsidRPr="006233D0">
        <w:t xml:space="preserve"> Epistemics – we wouldn’t be able to start a strand of reasoning since we’d have to question that reason. </w:t>
      </w:r>
      <w:r>
        <w:t>[c]</w:t>
      </w:r>
      <w:r w:rsidRPr="006233D0">
        <w:t xml:space="preserve"> Otherwise we’d have to have a proactive justification to do things like drink water. </w:t>
      </w:r>
      <w:r>
        <w:t>[d]</w:t>
      </w:r>
      <w:r w:rsidRPr="006233D0">
        <w:t xml:space="preserve"> If anything is permissible, then definitionally so is the </w:t>
      </w:r>
      <w:proofErr w:type="spellStart"/>
      <w:r w:rsidRPr="006233D0">
        <w:t>aff</w:t>
      </w:r>
      <w:proofErr w:type="spellEnd"/>
      <w:r w:rsidRPr="006233D0">
        <w:t xml:space="preserve"> since there is nothing that prevents us from doing it.</w:t>
      </w:r>
    </w:p>
    <w:p w14:paraId="590C509F" w14:textId="0727134C" w:rsidR="00B37DBD" w:rsidRDefault="00B37DBD" w:rsidP="00B37DBD">
      <w:pPr>
        <w:pStyle w:val="Heading4"/>
      </w:pPr>
      <w:r>
        <w:t xml:space="preserve">Ethics must begin </w:t>
      </w:r>
      <w:proofErr w:type="spellStart"/>
      <w:r>
        <w:t>apriori</w:t>
      </w:r>
      <w:proofErr w:type="spellEnd"/>
      <w:r>
        <w:t xml:space="preserve"> –</w:t>
      </w:r>
    </w:p>
    <w:p w14:paraId="487DCC36" w14:textId="77777777" w:rsidR="00B37DBD" w:rsidRDefault="00B37DBD" w:rsidP="00B37DBD">
      <w:pPr>
        <w:pStyle w:val="Heading4"/>
        <w:shd w:val="clear" w:color="auto" w:fill="FFFFFF"/>
        <w:spacing w:before="0" w:line="264" w:lineRule="atLeast"/>
        <w:rPr>
          <w:rFonts w:ascii="Open Sans" w:hAnsi="Open Sans" w:cs="Open Sans"/>
          <w:color w:val="000000"/>
          <w:sz w:val="21"/>
          <w:szCs w:val="21"/>
        </w:rPr>
      </w:pPr>
      <w:r>
        <w:rPr>
          <w:rFonts w:cs="Calibri"/>
        </w:rPr>
        <w:t>[A]</w:t>
      </w:r>
      <w:r w:rsidRPr="00925D23">
        <w:rPr>
          <w:rFonts w:cs="Calibri"/>
        </w:rPr>
        <w:t xml:space="preserve"> </w:t>
      </w:r>
      <w:proofErr w:type="spellStart"/>
      <w:r w:rsidRPr="00BE14DA">
        <w:rPr>
          <w:u w:val="single"/>
        </w:rPr>
        <w:t>Apriori</w:t>
      </w:r>
      <w:proofErr w:type="spellEnd"/>
      <w:r w:rsidRPr="00BE14DA">
        <w:rPr>
          <w:u w:val="single"/>
        </w:rPr>
        <w:t xml:space="preserve"> </w:t>
      </w:r>
      <w:proofErr w:type="spellStart"/>
      <w:r w:rsidRPr="00BE14DA">
        <w:rPr>
          <w:u w:val="single"/>
        </w:rPr>
        <w:t>Aposteriori</w:t>
      </w:r>
      <w:proofErr w:type="spellEnd"/>
      <w:r w:rsidRPr="00BE14DA">
        <w:rPr>
          <w:rFonts w:ascii="Open Sans" w:hAnsi="Open Sans" w:cs="Open Sans"/>
          <w:color w:val="000000"/>
          <w:sz w:val="21"/>
          <w:szCs w:val="21"/>
          <w:u w:val="single"/>
        </w:rPr>
        <w:t xml:space="preserve"> Paradox</w:t>
      </w:r>
      <w:r>
        <w:rPr>
          <w:rFonts w:ascii="Open Sans" w:hAnsi="Open Sans" w:cs="Open Sans"/>
          <w:color w:val="000000"/>
          <w:sz w:val="21"/>
          <w:szCs w:val="21"/>
        </w:rPr>
        <w:t xml:space="preserve"> – big bang proves our theory true – independent of material conditions there was some existence which necessitates objective truth absent material reality.</w:t>
      </w:r>
    </w:p>
    <w:p w14:paraId="50A20A04" w14:textId="42EB888F" w:rsidR="00B37DBD" w:rsidRDefault="00B37DBD" w:rsidP="00B37DBD">
      <w:pPr>
        <w:pStyle w:val="Heading4"/>
        <w:rPr>
          <w:rFonts w:cs="Calibri"/>
          <w:shd w:val="clear" w:color="auto" w:fill="FFFFFF"/>
        </w:rPr>
      </w:pPr>
      <w:r>
        <w:t>[</w:t>
      </w:r>
      <w:r w:rsidR="008E43B6">
        <w:t>B</w:t>
      </w:r>
      <w:r>
        <w:t>]</w:t>
      </w:r>
      <w:r w:rsidRPr="004102BE">
        <w:t xml:space="preserve"> </w:t>
      </w:r>
      <w:r w:rsidRPr="004102BE">
        <w:rPr>
          <w:rFonts w:cs="Calibri"/>
          <w:u w:val="single"/>
          <w:shd w:val="clear" w:color="auto" w:fill="FFFFFF"/>
        </w:rPr>
        <w:t>Action theory</w:t>
      </w:r>
      <w:r w:rsidRPr="004102BE">
        <w:rPr>
          <w:rFonts w:cs="Calibri"/>
          <w:shd w:val="clear" w:color="auto" w:fill="FFFFFF"/>
        </w:rPr>
        <w:t xml:space="preserve"> </w:t>
      </w:r>
      <w:proofErr w:type="gramStart"/>
      <w:r>
        <w:rPr>
          <w:rFonts w:cs="Calibri"/>
          <w:shd w:val="clear" w:color="auto" w:fill="FFFFFF"/>
        </w:rPr>
        <w:t xml:space="preserve">– </w:t>
      </w:r>
      <w:r w:rsidRPr="004102BE">
        <w:rPr>
          <w:rFonts w:cs="Calibri"/>
          <w:shd w:val="clear" w:color="auto" w:fill="FFFFFF"/>
        </w:rPr>
        <w:t xml:space="preserve"> infinite</w:t>
      </w:r>
      <w:proofErr w:type="gramEnd"/>
      <w:r>
        <w:rPr>
          <w:rFonts w:cs="Calibri"/>
          <w:shd w:val="clear" w:color="auto" w:fill="FFFFFF"/>
        </w:rPr>
        <w:t xml:space="preserve"> division logically concludes from empiricism. </w:t>
      </w:r>
      <w:proofErr w:type="spellStart"/>
      <w:r>
        <w:rPr>
          <w:rFonts w:cs="Calibri"/>
          <w:shd w:val="clear" w:color="auto" w:fill="FFFFFF"/>
        </w:rPr>
        <w:t>i.e</w:t>
      </w:r>
      <w:proofErr w:type="spellEnd"/>
      <w:r w:rsidRPr="004102BE">
        <w:rPr>
          <w:rFonts w:cs="Calibri"/>
          <w:shd w:val="clear" w:color="auto" w:fill="FFFFFF"/>
        </w:rPr>
        <w:t xml:space="preserve"> If I was brewing tea, I could break up that one big action into multiple small actions. Only our intention unifies these actions</w:t>
      </w:r>
      <w:r>
        <w:rPr>
          <w:rFonts w:cs="Calibri"/>
          <w:shd w:val="clear" w:color="auto" w:fill="FFFFFF"/>
        </w:rPr>
        <w:t>.</w:t>
      </w:r>
      <w:r w:rsidRPr="004102BE">
        <w:rPr>
          <w:rFonts w:cs="Calibri"/>
          <w:shd w:val="clear" w:color="auto" w:fill="FFFFFF"/>
        </w:rPr>
        <w:t xml:space="preserve"> </w:t>
      </w:r>
      <w:r>
        <w:rPr>
          <w:rFonts w:cs="Calibri"/>
          <w:shd w:val="clear" w:color="auto" w:fill="FFFFFF"/>
        </w:rPr>
        <w:t>I</w:t>
      </w:r>
      <w:r w:rsidRPr="004102BE">
        <w:rPr>
          <w:rFonts w:cs="Calibri"/>
          <w:shd w:val="clear" w:color="auto" w:fill="FFFFFF"/>
        </w:rPr>
        <w:t>f we were never able to unify action, we could never classify certain actions as moral or immoral</w:t>
      </w:r>
      <w:r>
        <w:rPr>
          <w:rFonts w:cs="Calibri"/>
          <w:shd w:val="clear" w:color="auto" w:fill="FFFFFF"/>
        </w:rPr>
        <w:t>.</w:t>
      </w:r>
    </w:p>
    <w:p w14:paraId="20084084" w14:textId="56799769" w:rsidR="008E43B6" w:rsidRPr="00B70F18" w:rsidRDefault="008E43B6" w:rsidP="00B70F18">
      <w:pPr>
        <w:pStyle w:val="Heading4"/>
        <w:rPr>
          <w:rFonts w:cs="Calibri"/>
        </w:rPr>
      </w:pPr>
      <w:r>
        <w:rPr>
          <w:rFonts w:cs="Calibri"/>
        </w:rPr>
        <w:t>[C]</w:t>
      </w:r>
      <w:r w:rsidRPr="00925D23">
        <w:rPr>
          <w:rFonts w:cs="Calibri"/>
        </w:rPr>
        <w:t xml:space="preserve"> </w:t>
      </w:r>
      <w:r>
        <w:rPr>
          <w:rFonts w:cs="Calibri"/>
          <w:u w:val="single"/>
        </w:rPr>
        <w:t>Constitutive A</w:t>
      </w:r>
      <w:r w:rsidRPr="00925D23">
        <w:rPr>
          <w:rFonts w:cs="Calibri"/>
          <w:u w:val="single"/>
        </w:rPr>
        <w:t>uthority</w:t>
      </w:r>
      <w:r w:rsidRPr="00925D23">
        <w:rPr>
          <w:rFonts w:cs="Calibri"/>
        </w:rPr>
        <w:t xml:space="preserve"> –</w:t>
      </w:r>
      <w:r>
        <w:rPr>
          <w:rFonts w:cs="Calibri"/>
        </w:rPr>
        <w:t xml:space="preserve"> </w:t>
      </w:r>
      <w:r w:rsidRPr="00925D23">
        <w:rPr>
          <w:rFonts w:cs="Calibri"/>
        </w:rPr>
        <w:t xml:space="preserve">reason is the only unescapable authority because </w:t>
      </w:r>
      <w:r>
        <w:rPr>
          <w:rFonts w:cs="Calibri"/>
        </w:rPr>
        <w:t>to ask for why we should be reasoners concedes its authority since it uses reason – anything else is nonbinding and arbitrary.</w:t>
      </w:r>
    </w:p>
    <w:p w14:paraId="5ADA5053" w14:textId="2EA309FA" w:rsidR="00B37DBD" w:rsidRDefault="00B37DBD" w:rsidP="00B37DBD">
      <w:pPr>
        <w:pStyle w:val="Heading4"/>
        <w:rPr>
          <w:rFonts w:cs="Calibri"/>
        </w:rPr>
      </w:pPr>
      <w:r>
        <w:rPr>
          <w:rFonts w:cs="Calibri"/>
        </w:rPr>
        <w:t>[</w:t>
      </w:r>
      <w:r w:rsidR="008E43B6">
        <w:rPr>
          <w:rFonts w:cs="Calibri"/>
        </w:rPr>
        <w:t>D</w:t>
      </w:r>
      <w:r>
        <w:rPr>
          <w:rFonts w:cs="Calibri"/>
        </w:rPr>
        <w:t>]</w:t>
      </w:r>
      <w:r w:rsidRPr="00925D23">
        <w:rPr>
          <w:rFonts w:cs="Calibri"/>
        </w:rPr>
        <w:t xml:space="preserve"> </w:t>
      </w:r>
      <w:r>
        <w:rPr>
          <w:rFonts w:cs="Calibri"/>
          <w:u w:val="single"/>
        </w:rPr>
        <w:t>Naturalistic fallacy</w:t>
      </w:r>
      <w:r w:rsidRPr="008203E3">
        <w:rPr>
          <w:rFonts w:cs="Calibri"/>
        </w:rPr>
        <w:t xml:space="preserve"> </w:t>
      </w:r>
      <w:r w:rsidRPr="00925D23">
        <w:rPr>
          <w:rFonts w:cs="Calibri"/>
        </w:rPr>
        <w:t>– experience only tells us what is since we can only perceive what is, not what ought to be</w:t>
      </w:r>
      <w:r>
        <w:rPr>
          <w:rFonts w:cs="Calibri"/>
        </w:rPr>
        <w:t>.</w:t>
      </w:r>
    </w:p>
    <w:p w14:paraId="721F1B17" w14:textId="15F00D75" w:rsidR="00B37DBD" w:rsidRDefault="00B37DBD" w:rsidP="00B37DBD">
      <w:pPr>
        <w:pStyle w:val="Heading4"/>
      </w:pPr>
      <w:r>
        <w:t xml:space="preserve">[E] </w:t>
      </w:r>
      <w:proofErr w:type="spellStart"/>
      <w:r>
        <w:rPr>
          <w:u w:val="single"/>
        </w:rPr>
        <w:t>Korsgaards</w:t>
      </w:r>
      <w:proofErr w:type="spellEnd"/>
      <w:r>
        <w:rPr>
          <w:u w:val="single"/>
        </w:rPr>
        <w:t xml:space="preserve"> Wager</w:t>
      </w:r>
      <w:r>
        <w:t xml:space="preserve"> – </w:t>
      </w:r>
      <w:proofErr w:type="spellStart"/>
      <w:r>
        <w:t>Korsgaard</w:t>
      </w:r>
      <w:proofErr w:type="spellEnd"/>
      <w:r>
        <w:t xml:space="preserve"> is or </w:t>
      </w:r>
      <w:proofErr w:type="spellStart"/>
      <w:r>
        <w:t>korsgaard</w:t>
      </w:r>
      <w:proofErr w:type="spellEnd"/>
      <w:r>
        <w:t xml:space="preserve"> is not – inconsistency with perfect duties means infinite badness, that means a 1% chance of </w:t>
      </w:r>
      <w:proofErr w:type="spellStart"/>
      <w:r>
        <w:t>apriori</w:t>
      </w:r>
      <w:proofErr w:type="spellEnd"/>
      <w:r>
        <w:t xml:space="preserve"> ethics being true means you affirm since anything else risks infinite immorality which outweighs any chance of it being wrong.</w:t>
      </w:r>
    </w:p>
    <w:p w14:paraId="54D63806" w14:textId="77777777" w:rsidR="00B37DBD" w:rsidRDefault="00B37DBD" w:rsidP="00B37DBD">
      <w:pPr>
        <w:pStyle w:val="Heading4"/>
      </w:pPr>
      <w:r>
        <w:t xml:space="preserve">That means we </w:t>
      </w:r>
      <w:proofErr w:type="gramStart"/>
      <w:r>
        <w:t>must</w:t>
      </w:r>
      <w:r w:rsidRPr="000A5608">
        <w:t xml:space="preserve"> universally </w:t>
      </w:r>
      <w:r>
        <w:t>will</w:t>
      </w:r>
      <w:proofErr w:type="gramEnd"/>
      <w:r>
        <w:t xml:space="preserve"> </w:t>
      </w:r>
      <w:r w:rsidRPr="000A5608">
        <w:t>maxims—</w:t>
      </w:r>
      <w:r>
        <w:t xml:space="preserve"> </w:t>
      </w:r>
      <w:r w:rsidRPr="000A5608">
        <w:t>any non-universalizable norm justifies someone’s ability to impede on your ends</w:t>
      </w:r>
      <w:r>
        <w:t>.</w:t>
      </w:r>
      <w:r w:rsidRPr="000A5608">
        <w:t xml:space="preserve">  </w:t>
      </w:r>
    </w:p>
    <w:p w14:paraId="39301CBD" w14:textId="77777777" w:rsidR="00B37DBD" w:rsidRDefault="00B37DBD" w:rsidP="00B37DBD">
      <w:pPr>
        <w:pStyle w:val="Heading4"/>
      </w:pPr>
      <w:r w:rsidRPr="000A5608">
        <w:t xml:space="preserve">Thus, the standard is consistency with the categorical imperative. </w:t>
      </w:r>
    </w:p>
    <w:p w14:paraId="73C4CB59" w14:textId="77777777" w:rsidR="00B37DBD" w:rsidRDefault="00B37DBD" w:rsidP="00B37DBD">
      <w:pPr>
        <w:pStyle w:val="Heading4"/>
        <w:rPr>
          <w:rFonts w:cs="Calibri"/>
        </w:rPr>
      </w:pPr>
      <w:r w:rsidRPr="006D7903">
        <w:rPr>
          <w:rFonts w:cs="Calibri"/>
        </w:rPr>
        <w:t>Prefer the standard:</w:t>
      </w:r>
    </w:p>
    <w:p w14:paraId="5EC85878" w14:textId="5A860E55" w:rsidR="00B37DBD" w:rsidRDefault="00B37DBD" w:rsidP="00B37DBD">
      <w:pPr>
        <w:pStyle w:val="Heading4"/>
        <w:rPr>
          <w:rFonts w:cs="Calibri"/>
          <w:color w:val="000000" w:themeColor="text1"/>
        </w:rPr>
      </w:pPr>
      <w:r w:rsidRPr="006D7903">
        <w:rPr>
          <w:rFonts w:cs="Calibri"/>
        </w:rPr>
        <w:t xml:space="preserve">[a] </w:t>
      </w:r>
      <w:r w:rsidRPr="006D7903">
        <w:rPr>
          <w:rFonts w:cs="Calibri"/>
          <w:color w:val="000000" w:themeColor="text1"/>
        </w:rPr>
        <w:t xml:space="preserve">freedom is the key to the process of justification of arguments. Willing that we should abide by their ethical theory presupposes that we own ourselves in the first place. Thus, it is logically incoherent to justify the neg arguments/standard without first willing that we can pursue ends free from others </w:t>
      </w:r>
    </w:p>
    <w:p w14:paraId="574BE0F5" w14:textId="6A7B60E3" w:rsidR="00B37DBD" w:rsidRDefault="00B37DBD" w:rsidP="00B37DBD">
      <w:pPr>
        <w:pStyle w:val="Heading4"/>
      </w:pPr>
      <w:r>
        <w:lastRenderedPageBreak/>
        <w:t xml:space="preserve">[b] </w:t>
      </w:r>
      <w:r>
        <w:rPr>
          <w:u w:val="single"/>
        </w:rPr>
        <w:t>Degrees of wrongness</w:t>
      </w:r>
      <w:r>
        <w:t xml:space="preserve"> – only </w:t>
      </w:r>
      <w:proofErr w:type="spellStart"/>
      <w:r>
        <w:t>apriori</w:t>
      </w:r>
      <w:proofErr w:type="spellEnd"/>
      <w:r>
        <w:t xml:space="preserve"> allows for weighing between morality </w:t>
      </w:r>
      <w:proofErr w:type="spellStart"/>
      <w:r>
        <w:t>i.e</w:t>
      </w:r>
      <w:proofErr w:type="spellEnd"/>
      <w:r>
        <w:t xml:space="preserve"> perfect and imperfect duties, positive and negative obligations, while util can’t explain how to weigh between competing infinite obligations like extinction. That justifies the </w:t>
      </w:r>
      <w:proofErr w:type="spellStart"/>
      <w:r>
        <w:t>doublebind</w:t>
      </w:r>
      <w:proofErr w:type="spellEnd"/>
      <w:r>
        <w:t xml:space="preserve"> – either we can </w:t>
      </w:r>
      <w:proofErr w:type="gramStart"/>
      <w:r>
        <w:t>weigh</w:t>
      </w:r>
      <w:proofErr w:type="gramEnd"/>
      <w:r>
        <w:t xml:space="preserve"> and extinction first logic is incoherent or we can’t and util is incoherent.</w:t>
      </w:r>
    </w:p>
    <w:p w14:paraId="46AB24A1" w14:textId="362F9579" w:rsidR="00D6627A" w:rsidRPr="002A50DC" w:rsidRDefault="00D6627A" w:rsidP="00D6627A">
      <w:pPr>
        <w:pStyle w:val="Heading4"/>
        <w:rPr>
          <w:rFonts w:cs="Calibri"/>
        </w:rPr>
      </w:pPr>
      <w:r>
        <w:rPr>
          <w:rFonts w:cs="Calibri"/>
        </w:rPr>
        <w:t xml:space="preserve">[c] </w:t>
      </w:r>
      <w:r w:rsidRPr="002A50DC">
        <w:rPr>
          <w:rFonts w:cs="Calibri"/>
        </w:rPr>
        <w:t>Only universalizable reason can effectively explain the perspectives of agents – that’s the best method for combatting oppression.</w:t>
      </w:r>
    </w:p>
    <w:p w14:paraId="2EA90F27" w14:textId="77777777" w:rsidR="00D6627A" w:rsidRPr="002A50DC" w:rsidRDefault="00D6627A" w:rsidP="00D6627A">
      <w:r w:rsidRPr="002A50DC">
        <w:rPr>
          <w:rStyle w:val="Style13ptBold"/>
        </w:rPr>
        <w:t>Farr 02</w:t>
      </w:r>
      <w:r w:rsidRPr="002A50DC">
        <w:t xml:space="preserve"> Arnold Farr (prof of </w:t>
      </w:r>
      <w:proofErr w:type="spellStart"/>
      <w:r w:rsidRPr="002A50DC">
        <w:t>phil</w:t>
      </w:r>
      <w:proofErr w:type="spellEnd"/>
      <w:r w:rsidRPr="002A50DC">
        <w:t xml:space="preserve"> @ </w:t>
      </w:r>
      <w:proofErr w:type="spellStart"/>
      <w:r w:rsidRPr="002A50DC">
        <w:t>UKentucky</w:t>
      </w:r>
      <w:proofErr w:type="spellEnd"/>
      <w:r w:rsidRPr="002A50DC">
        <w:t>, focusing on German idealism, philosophy of race, postmodernism, psychoanalysis, and liberation philosophy). “Can a Philosophy of Race Afford to Abandon the Kantian Categorical Imperative?” JOURNAL of SOCIAL PHILOSOPHY, Vol. 33 No. 1, Spring 2002, 17–32.</w:t>
      </w:r>
    </w:p>
    <w:p w14:paraId="26B71CC4" w14:textId="77777777" w:rsidR="00D6627A" w:rsidRDefault="00D6627A" w:rsidP="00D6627A">
      <w:pPr>
        <w:rPr>
          <w:b/>
          <w:u w:val="single"/>
        </w:rPr>
      </w:pPr>
      <w:r w:rsidRPr="002A50DC">
        <w:rPr>
          <w:b/>
          <w:u w:val="single"/>
        </w:rPr>
        <w:t>One</w:t>
      </w:r>
      <w:r w:rsidRPr="002A50DC">
        <w:t xml:space="preserve"> of the most popular </w:t>
      </w:r>
      <w:r w:rsidRPr="002A50DC">
        <w:rPr>
          <w:b/>
          <w:u w:val="single"/>
        </w:rPr>
        <w:t>criticism</w:t>
      </w:r>
      <w:r w:rsidRPr="002A50DC">
        <w:t xml:space="preserve">s </w:t>
      </w:r>
      <w:r w:rsidRPr="002A50DC">
        <w:rPr>
          <w:b/>
          <w:u w:val="single"/>
        </w:rPr>
        <w:t>of Kant’s moral philosophy is that it is too formalistic.</w:t>
      </w:r>
      <w:r w:rsidRPr="002A50DC">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2A50DC">
        <w:rPr>
          <w:b/>
          <w:u w:val="single"/>
        </w:rPr>
        <w:t>although a distinction between the universal and the concrete is</w:t>
      </w:r>
      <w:r w:rsidRPr="002A50DC">
        <w:t xml:space="preserve"> a </w:t>
      </w:r>
      <w:r w:rsidRPr="002A50DC">
        <w:rPr>
          <w:b/>
          <w:u w:val="single"/>
        </w:rPr>
        <w:t>valid</w:t>
      </w:r>
      <w:r w:rsidRPr="002A50DC">
        <w:t xml:space="preserve"> distinction, </w:t>
      </w:r>
      <w:r w:rsidRPr="002A50DC">
        <w:rPr>
          <w:b/>
          <w:u w:val="single"/>
        </w:rPr>
        <w:t>the unity of the two is required for</w:t>
      </w:r>
      <w:r w:rsidRPr="002A50DC">
        <w:t xml:space="preserve"> an understanding of human </w:t>
      </w:r>
      <w:r w:rsidRPr="002A50DC">
        <w:rPr>
          <w:b/>
          <w:u w:val="single"/>
        </w:rPr>
        <w:t>agency.</w:t>
      </w:r>
      <w:r w:rsidRPr="002A50DC">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2A50DC">
        <w:rPr>
          <w:b/>
          <w:u w:val="single"/>
        </w:rPr>
        <w:t>Kant is</w:t>
      </w:r>
      <w:r w:rsidRPr="002A50DC">
        <w:t xml:space="preserve"> often </w:t>
      </w:r>
      <w:r w:rsidRPr="002A50DC">
        <w:rPr>
          <w:b/>
          <w:u w:val="single"/>
        </w:rPr>
        <w:t>accused of making the moral agent an abstract, empty</w:t>
      </w:r>
      <w:r w:rsidRPr="002A50DC">
        <w:t xml:space="preserve">, noumenal </w:t>
      </w:r>
      <w:r w:rsidRPr="002A50DC">
        <w:rPr>
          <w:b/>
          <w:u w:val="single"/>
        </w:rPr>
        <w:t>subject. Nothing could be further from the truth. The Kantian subject is</w:t>
      </w:r>
      <w:r w:rsidRPr="002A50DC">
        <w:t xml:space="preserve"> an </w:t>
      </w:r>
      <w:r w:rsidRPr="002A50DC">
        <w:rPr>
          <w:rStyle w:val="Emphasis"/>
        </w:rPr>
        <w:t>embodied</w:t>
      </w:r>
      <w:r w:rsidRPr="002A50DC">
        <w:t>,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2A5F51">
        <w:rPr>
          <w:highlight w:val="green"/>
        </w:rPr>
        <w:t xml:space="preserve">. </w:t>
      </w:r>
      <w:r w:rsidRPr="002A5F51">
        <w:rPr>
          <w:b/>
          <w:highlight w:val="green"/>
          <w:u w:val="single"/>
        </w:rPr>
        <w:t>The</w:t>
      </w:r>
      <w:r w:rsidRPr="002A50DC">
        <w:t xml:space="preserve"> very </w:t>
      </w:r>
      <w:r w:rsidRPr="002A5F51">
        <w:rPr>
          <w:b/>
          <w:highlight w:val="green"/>
          <w:u w:val="single"/>
        </w:rPr>
        <w:t>fact that I cannot</w:t>
      </w:r>
      <w:r w:rsidRPr="002A50DC">
        <w:rPr>
          <w:b/>
          <w:u w:val="single"/>
        </w:rPr>
        <w:t xml:space="preserve"> simply </w:t>
      </w:r>
      <w:r w:rsidRPr="002A5F51">
        <w:rPr>
          <w:b/>
          <w:highlight w:val="green"/>
          <w:u w:val="single"/>
        </w:rPr>
        <w:t>satisfy my desires without considering the rightness</w:t>
      </w:r>
      <w:r w:rsidRPr="002A50DC">
        <w:t xml:space="preserve"> or wrongness </w:t>
      </w:r>
      <w:r w:rsidRPr="002A5F51">
        <w:rPr>
          <w:b/>
          <w:highlight w:val="green"/>
          <w:u w:val="single"/>
        </w:rPr>
        <w:t>of my actions suggests that my empirical character must be held in check</w:t>
      </w:r>
      <w:r w:rsidRPr="002A50DC">
        <w:t xml:space="preserve"> by something, or else I behave like a Freudian id. My </w:t>
      </w:r>
      <w:proofErr w:type="spellStart"/>
      <w:r w:rsidRPr="002A50DC">
        <w:t>empiri</w:t>
      </w:r>
      <w:proofErr w:type="spellEnd"/>
      <w:r w:rsidRPr="002A50DC">
        <w:t xml:space="preserve">- </w:t>
      </w:r>
      <w:proofErr w:type="spellStart"/>
      <w:r w:rsidRPr="002A50DC">
        <w:t>cal</w:t>
      </w:r>
      <w:proofErr w:type="spellEnd"/>
      <w:r w:rsidRPr="002A50DC">
        <w:t xml:space="preserve"> character must be held in check </w:t>
      </w:r>
      <w:r w:rsidRPr="002A50DC">
        <w:rPr>
          <w:b/>
          <w:u w:val="single"/>
        </w:rPr>
        <w:t>by my intelligible character</w:t>
      </w:r>
      <w:r w:rsidRPr="002A50DC">
        <w:t xml:space="preserve">, which is the legislative activity of practical reason. It is through our intelligible character that </w:t>
      </w:r>
      <w:r w:rsidRPr="002A50DC">
        <w:rPr>
          <w:b/>
          <w:u w:val="single"/>
        </w:rPr>
        <w:t>we formulate principles that keep our</w:t>
      </w:r>
      <w:r w:rsidRPr="002A50DC">
        <w:t xml:space="preserve"> empirical </w:t>
      </w:r>
      <w:r w:rsidRPr="002A50DC">
        <w:rPr>
          <w:b/>
          <w:u w:val="single"/>
        </w:rPr>
        <w:t>impulses in check.</w:t>
      </w:r>
      <w:r w:rsidRPr="002A50DC">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2A50DC">
        <w:t>Onora</w:t>
      </w:r>
      <w:proofErr w:type="spellEnd"/>
      <w:r w:rsidRPr="002A50DC">
        <w:t xml:space="preserve"> O’Neill: In restricting our maxims to those that meet the test of the categorical imperative we refuse to base our lives on maxims that necessarily make our own case an exception. The reason why a </w:t>
      </w:r>
      <w:proofErr w:type="spellStart"/>
      <w:r w:rsidRPr="002A50DC">
        <w:t>universilizability</w:t>
      </w:r>
      <w:proofErr w:type="spellEnd"/>
      <w:r w:rsidRPr="002A50DC">
        <w:t xml:space="preserve"> criterion is morally signiﬁcant is that it makes our own case no special exception (G, IV, 404). In accepting the Categorical </w:t>
      </w:r>
      <w:proofErr w:type="gramStart"/>
      <w:r w:rsidRPr="002A50DC">
        <w:t>Imperative</w:t>
      </w:r>
      <w:proofErr w:type="gramEnd"/>
      <w:r w:rsidRPr="002A50DC">
        <w:t xml:space="preserve"> we accept the moral reality of other selves, and hence the possibility (not, note, the reality) of a moral community. </w:t>
      </w:r>
      <w:r w:rsidRPr="002A5F51">
        <w:rPr>
          <w:b/>
          <w:highlight w:val="green"/>
          <w:u w:val="single"/>
        </w:rPr>
        <w:t>The Formula of Universal Law enjoins no more than that we act only on maxims that are open to others also</w:t>
      </w:r>
      <w:r w:rsidRPr="002A50DC">
        <w:rPr>
          <w:b/>
          <w:u w:val="single"/>
        </w:rPr>
        <w:t>.</w:t>
      </w:r>
      <w:r w:rsidRPr="002A50DC">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2A50DC">
        <w:t>individ</w:t>
      </w:r>
      <w:proofErr w:type="spellEnd"/>
      <w:r w:rsidRPr="002A50DC">
        <w:t xml:space="preserve">- </w:t>
      </w:r>
      <w:proofErr w:type="spellStart"/>
      <w:r w:rsidRPr="002A50DC">
        <w:t>ual</w:t>
      </w:r>
      <w:proofErr w:type="spellEnd"/>
      <w:r w:rsidRPr="002A50DC">
        <w:t xml:space="preserve"> think beyond his or her own </w:t>
      </w:r>
      <w:proofErr w:type="gramStart"/>
      <w:r w:rsidRPr="002A50DC">
        <w:t>particular desires</w:t>
      </w:r>
      <w:proofErr w:type="gramEnd"/>
      <w:r w:rsidRPr="002A5F51">
        <w:rPr>
          <w:highlight w:val="green"/>
        </w:rPr>
        <w:t xml:space="preserve">. </w:t>
      </w:r>
      <w:r w:rsidRPr="002A5F51">
        <w:rPr>
          <w:rStyle w:val="Emphasis"/>
          <w:highlight w:val="green"/>
        </w:rPr>
        <w:t>The individual is not allowed to exclude others</w:t>
      </w:r>
      <w:r w:rsidRPr="002A5F51">
        <w:rPr>
          <w:b/>
          <w:highlight w:val="green"/>
          <w:u w:val="single"/>
        </w:rPr>
        <w:t xml:space="preserve"> as</w:t>
      </w:r>
      <w:r w:rsidRPr="002A50DC">
        <w:t xml:space="preserve"> rational </w:t>
      </w:r>
      <w:r w:rsidRPr="002A5F51">
        <w:rPr>
          <w:b/>
          <w:highlight w:val="green"/>
          <w:u w:val="single"/>
        </w:rPr>
        <w:t>moral agents</w:t>
      </w:r>
      <w:r w:rsidRPr="002A50DC">
        <w:t xml:space="preserve"> who have the right to act as he acts </w:t>
      </w:r>
      <w:proofErr w:type="gramStart"/>
      <w:r w:rsidRPr="002A50DC">
        <w:t>in a given</w:t>
      </w:r>
      <w:proofErr w:type="gramEnd"/>
      <w:r w:rsidRPr="002A50DC">
        <w:t xml:space="preserve"> situation. For example, if I decide to use another person merely as a means for my own </w:t>
      </w:r>
      <w:proofErr w:type="gramStart"/>
      <w:r w:rsidRPr="002A50DC">
        <w:t>end</w:t>
      </w:r>
      <w:proofErr w:type="gramEnd"/>
      <w:r w:rsidRPr="002A50DC">
        <w:t xml:space="preserve"> I must recognize the other person’s right to do the same to me. I </w:t>
      </w:r>
      <w:proofErr w:type="gramStart"/>
      <w:r w:rsidRPr="002A50DC">
        <w:t>cannot consistently will</w:t>
      </w:r>
      <w:proofErr w:type="gramEnd"/>
      <w:r w:rsidRPr="002A50DC">
        <w:t xml:space="preserve"> that I use another as a means only and will that I not be used in the same manner by another. </w:t>
      </w:r>
      <w:r w:rsidRPr="002A50DC">
        <w:rPr>
          <w:b/>
          <w:u w:val="single"/>
        </w:rPr>
        <w:t>Hence,</w:t>
      </w:r>
      <w:r w:rsidRPr="002A50DC">
        <w:t xml:space="preserve"> </w:t>
      </w:r>
      <w:r w:rsidRPr="002A5F51">
        <w:rPr>
          <w:highlight w:val="green"/>
        </w:rPr>
        <w:t xml:space="preserve">the </w:t>
      </w:r>
      <w:r w:rsidRPr="002A5F51">
        <w:rPr>
          <w:b/>
          <w:highlight w:val="green"/>
          <w:u w:val="single"/>
        </w:rPr>
        <w:t>universalizability</w:t>
      </w:r>
      <w:r w:rsidRPr="002A50DC">
        <w:t xml:space="preserve"> criterion </w:t>
      </w:r>
      <w:r w:rsidRPr="002A5F51">
        <w:rPr>
          <w:b/>
          <w:highlight w:val="green"/>
          <w:u w:val="single"/>
        </w:rPr>
        <w:t>is a principle of consistency and</w:t>
      </w:r>
      <w:r w:rsidRPr="002A50DC">
        <w:t xml:space="preserve"> a principle </w:t>
      </w:r>
      <w:r w:rsidRPr="002A5F51">
        <w:rPr>
          <w:highlight w:val="green"/>
        </w:rPr>
        <w:t xml:space="preserve">of </w:t>
      </w:r>
      <w:r w:rsidRPr="002A5F51">
        <w:rPr>
          <w:b/>
          <w:highlight w:val="green"/>
          <w:u w:val="single"/>
        </w:rPr>
        <w:t>inclusion</w:t>
      </w:r>
      <w:r w:rsidRPr="002A50DC">
        <w:rPr>
          <w:b/>
          <w:u w:val="single"/>
        </w:rPr>
        <w:t>.</w:t>
      </w:r>
      <w:r w:rsidRPr="002A50DC">
        <w:t xml:space="preserve"> That is, in choosing my maxims </w:t>
      </w:r>
      <w:r w:rsidRPr="002A50DC">
        <w:rPr>
          <w:b/>
          <w:u w:val="single"/>
        </w:rPr>
        <w:t>I</w:t>
      </w:r>
      <w:r w:rsidRPr="002A50DC">
        <w:t xml:space="preserve"> attempt to </w:t>
      </w:r>
      <w:r w:rsidRPr="002A5F51">
        <w:rPr>
          <w:b/>
          <w:highlight w:val="green"/>
          <w:u w:val="single"/>
        </w:rPr>
        <w:t>include the perspective of other moral agents</w:t>
      </w:r>
      <w:r w:rsidRPr="002A50DC">
        <w:rPr>
          <w:b/>
          <w:u w:val="single"/>
        </w:rPr>
        <w:t>.</w:t>
      </w:r>
    </w:p>
    <w:p w14:paraId="1A40E558" w14:textId="77777777" w:rsidR="00D6627A" w:rsidRPr="00D6627A" w:rsidRDefault="00D6627A" w:rsidP="00D6627A"/>
    <w:p w14:paraId="76F92F8C" w14:textId="2E830664" w:rsidR="00B37DBD" w:rsidRDefault="00B37DBD" w:rsidP="00B37DBD">
      <w:pPr>
        <w:pStyle w:val="Heading3"/>
      </w:pPr>
      <w:r>
        <w:lastRenderedPageBreak/>
        <w:t>Advocacy</w:t>
      </w:r>
    </w:p>
    <w:p w14:paraId="50CE90F5" w14:textId="1253AE91" w:rsidR="00B37DBD" w:rsidRDefault="00B37DBD" w:rsidP="00B37DBD">
      <w:pPr>
        <w:pStyle w:val="Heading4"/>
        <w:rPr>
          <w:rFonts w:asciiTheme="majorHAnsi" w:hAnsiTheme="majorHAnsi" w:cstheme="majorHAnsi"/>
        </w:rPr>
      </w:pPr>
      <w:r w:rsidRPr="001E393B">
        <w:rPr>
          <w:rFonts w:asciiTheme="majorHAnsi" w:hAnsiTheme="majorHAnsi" w:cstheme="majorHAnsi"/>
          <w:color w:val="000000" w:themeColor="text1"/>
        </w:rPr>
        <w:t xml:space="preserve">Plan Text – Resolved: </w:t>
      </w:r>
      <w:r w:rsidRPr="001E393B">
        <w:rPr>
          <w:rFonts w:asciiTheme="majorHAnsi" w:hAnsiTheme="majorHAnsi" w:cstheme="majorHAnsi"/>
        </w:rPr>
        <w:t>The member nations of the World Trade Organization ought to reduce intellectual property protections for medicines.</w:t>
      </w:r>
    </w:p>
    <w:p w14:paraId="2F5C9BE9" w14:textId="252FA371" w:rsidR="00B37DBD" w:rsidRDefault="00B37DBD" w:rsidP="00B37DBD">
      <w:pPr>
        <w:pStyle w:val="Heading3"/>
      </w:pPr>
      <w:r>
        <w:lastRenderedPageBreak/>
        <w:t>Offense</w:t>
      </w:r>
    </w:p>
    <w:p w14:paraId="569D76FB" w14:textId="3CF523ED" w:rsidR="00B37DBD" w:rsidRPr="008D79F2" w:rsidRDefault="00B37DBD" w:rsidP="00B37DBD">
      <w:pPr>
        <w:pStyle w:val="Heading4"/>
        <w:rPr>
          <w:rFonts w:cs="Calibri"/>
        </w:rPr>
      </w:pPr>
      <w:r>
        <w:rPr>
          <w:rFonts w:cs="Calibri"/>
        </w:rPr>
        <w:t xml:space="preserve">[1] </w:t>
      </w:r>
      <w:r w:rsidRPr="008D79F2">
        <w:rPr>
          <w:rFonts w:cs="Calibri"/>
        </w:rPr>
        <w:t>Patents attempt to assert ownership over nature and impede individuals’ abilities to pursue their own ends</w:t>
      </w:r>
      <w:r w:rsidR="002507D5">
        <w:rPr>
          <w:rFonts w:cs="Calibri"/>
        </w:rPr>
        <w:t>, violating freedom</w:t>
      </w:r>
      <w:r>
        <w:rPr>
          <w:rFonts w:cs="Calibri"/>
        </w:rPr>
        <w:t>.</w:t>
      </w:r>
    </w:p>
    <w:p w14:paraId="71EA57CB" w14:textId="77777777" w:rsidR="00B37DBD" w:rsidRPr="008D79F2" w:rsidRDefault="00B37DBD" w:rsidP="00B37DBD">
      <w:pPr>
        <w:rPr>
          <w:rStyle w:val="Style13ptBold"/>
          <w:b w:val="0"/>
          <w:bCs/>
        </w:rPr>
      </w:pPr>
      <w:r w:rsidRPr="008D79F2">
        <w:rPr>
          <w:rStyle w:val="Style13ptBold"/>
        </w:rPr>
        <w:t xml:space="preserve">Long 95 </w:t>
      </w:r>
      <w:r w:rsidRPr="005C18C0">
        <w:rPr>
          <w:rStyle w:val="Style13ptBold"/>
          <w:b w:val="0"/>
          <w:bCs/>
          <w:sz w:val="16"/>
          <w:szCs w:val="16"/>
        </w:rPr>
        <w:t xml:space="preserve">[(Roderick T., </w:t>
      </w:r>
      <w:r w:rsidRPr="005C18C0">
        <w:rPr>
          <w:bCs/>
          <w:szCs w:val="16"/>
        </w:rPr>
        <w:t xml:space="preserve">professor of philosophy at Auburn University, editor of the Journal of Ayn Rand Studies, director and president of the Molinari Institute and a Senior Fellow at the Center for a Stateless Society) </w:t>
      </w:r>
      <w:r w:rsidRPr="005C18C0">
        <w:rPr>
          <w:rStyle w:val="Style13ptBold"/>
          <w:b w:val="0"/>
          <w:bCs/>
          <w:sz w:val="16"/>
          <w:szCs w:val="16"/>
        </w:rPr>
        <w:t>“</w:t>
      </w:r>
      <w:r w:rsidRPr="005C18C0">
        <w:rPr>
          <w:szCs w:val="16"/>
        </w:rPr>
        <w:t>The Libertarian Case Against Intellectual Property Rights,” Free Nation Foundation, 1995] JL recut Lex VM</w:t>
      </w:r>
    </w:p>
    <w:p w14:paraId="4636F411" w14:textId="77777777" w:rsidR="00B37DBD" w:rsidRPr="009F3A5C" w:rsidRDefault="00B37DBD" w:rsidP="00B37DBD">
      <w:pPr>
        <w:rPr>
          <w:sz w:val="12"/>
        </w:rPr>
      </w:pPr>
      <w:r w:rsidRPr="009F3A5C">
        <w:rPr>
          <w:rStyle w:val="StyleUnderline"/>
        </w:rPr>
        <w:t xml:space="preserve">The moral case against patents is even clearer. </w:t>
      </w:r>
      <w:r w:rsidRPr="009F3A5C">
        <w:rPr>
          <w:rStyle w:val="Emphasis"/>
          <w:highlight w:val="green"/>
        </w:rPr>
        <w:t>A patent is,</w:t>
      </w:r>
      <w:r w:rsidRPr="009F3A5C">
        <w:rPr>
          <w:rStyle w:val="Emphasis"/>
        </w:rPr>
        <w:t xml:space="preserve"> in </w:t>
      </w:r>
      <w:r w:rsidRPr="0097335B">
        <w:rPr>
          <w:rStyle w:val="Emphasis"/>
        </w:rPr>
        <w:t xml:space="preserve">effect, </w:t>
      </w:r>
      <w:r w:rsidRPr="0097335B">
        <w:rPr>
          <w:rStyle w:val="Emphasis"/>
          <w:highlight w:val="green"/>
        </w:rPr>
        <w:t>a claim</w:t>
      </w:r>
      <w:r w:rsidRPr="0097335B">
        <w:rPr>
          <w:rStyle w:val="Emphasis"/>
        </w:rPr>
        <w:t xml:space="preserve"> of ownership </w:t>
      </w:r>
      <w:r w:rsidRPr="009F3A5C">
        <w:rPr>
          <w:rStyle w:val="Emphasis"/>
          <w:highlight w:val="green"/>
        </w:rPr>
        <w:t>over a law of nature</w:t>
      </w:r>
      <w:r w:rsidRPr="009F3A5C">
        <w:rPr>
          <w:rStyle w:val="StyleUnderline"/>
          <w:highlight w:val="green"/>
        </w:rPr>
        <w:t>.</w:t>
      </w:r>
      <w:r w:rsidRPr="0097335B">
        <w:rPr>
          <w:rStyle w:val="StyleUnderline"/>
        </w:rPr>
        <w:t xml:space="preserve"> What if Newton</w:t>
      </w:r>
      <w:r w:rsidRPr="009F3A5C">
        <w:rPr>
          <w:rStyle w:val="StyleUnderline"/>
        </w:rPr>
        <w:t xml:space="preserve"> had </w:t>
      </w:r>
      <w:r w:rsidRPr="0097335B">
        <w:rPr>
          <w:rStyle w:val="StyleUnderline"/>
        </w:rPr>
        <w:t>claimed to own</w:t>
      </w:r>
      <w:r w:rsidRPr="009F3A5C">
        <w:rPr>
          <w:rStyle w:val="StyleUnderline"/>
        </w:rPr>
        <w:t xml:space="preserve"> calculus, or the law of </w:t>
      </w:r>
      <w:r w:rsidRPr="0097335B">
        <w:rPr>
          <w:rStyle w:val="StyleUnderline"/>
        </w:rPr>
        <w:t>gravity?</w:t>
      </w:r>
      <w:r w:rsidRPr="009F3A5C">
        <w:rPr>
          <w:sz w:val="12"/>
        </w:rPr>
        <w:t xml:space="preserve"> Would we have to pay a fee to his estate every time we used one of the principles he discovered?</w:t>
      </w:r>
    </w:p>
    <w:p w14:paraId="453E0A9D" w14:textId="77777777" w:rsidR="00B37DBD" w:rsidRPr="005C2851" w:rsidRDefault="00B37DBD" w:rsidP="00B37DBD">
      <w:pPr>
        <w:rPr>
          <w:sz w:val="12"/>
        </w:rPr>
      </w:pPr>
      <w:r w:rsidRPr="009F3A5C">
        <w:rPr>
          <w:rStyle w:val="StyleUnderline"/>
        </w:rPr>
        <w:t>Defenders of patents claim that patent laws protect ownership only of inventions, not of discoveries</w:t>
      </w:r>
      <w:r w:rsidRPr="009F3A5C">
        <w:rPr>
          <w:sz w:val="12"/>
        </w:rPr>
        <w:t xml:space="preserve">. (Likewise, defenders of copyright claim that </w:t>
      </w:r>
      <w:r w:rsidRPr="005C2851">
        <w:rPr>
          <w:sz w:val="12"/>
        </w:rPr>
        <w:t>copyright laws protect only </w:t>
      </w:r>
      <w:r w:rsidRPr="005C2851">
        <w:rPr>
          <w:i/>
          <w:iCs/>
          <w:sz w:val="12"/>
        </w:rPr>
        <w:t>implementations</w:t>
      </w:r>
      <w:r w:rsidRPr="005C2851">
        <w:rPr>
          <w:sz w:val="12"/>
        </w:rPr>
        <w:t xml:space="preserve"> of ideas, not the ideas themselves.) But </w:t>
      </w:r>
      <w:r w:rsidRPr="005C2851">
        <w:rPr>
          <w:rStyle w:val="StyleUnderline"/>
        </w:rPr>
        <w:t>this distinction is an artificial one. Laws of nature come in varying degrees of generality and specificity; if it is a law of nature that copper conducts electricity, it is no less a law of nature that this much copper, arranged in this configuration, with these other materials arranged so, makes a workable battery</w:t>
      </w:r>
      <w:r w:rsidRPr="005C2851">
        <w:rPr>
          <w:sz w:val="12"/>
        </w:rPr>
        <w:t>. And so on.</w:t>
      </w:r>
    </w:p>
    <w:p w14:paraId="782A0C16" w14:textId="77777777" w:rsidR="00B37DBD" w:rsidRPr="005C2851" w:rsidRDefault="00B37DBD" w:rsidP="00B37DBD">
      <w:pPr>
        <w:rPr>
          <w:sz w:val="12"/>
        </w:rPr>
      </w:pPr>
      <w:r w:rsidRPr="005C2851">
        <w:rPr>
          <w:rStyle w:val="StyleUnderline"/>
        </w:rPr>
        <w:t>Suppose you are trapped at the bottom of a ravine. Sabre-tooth tigers are approaching hungrily. Your only hope is to quickly construct a levitation device I've recently invented</w:t>
      </w:r>
      <w:r w:rsidRPr="005C2851">
        <w:rPr>
          <w:sz w:val="12"/>
        </w:rPr>
        <w:t xml:space="preserve">. You know how it </w:t>
      </w:r>
      <w:proofErr w:type="gramStart"/>
      <w:r w:rsidRPr="005C2851">
        <w:rPr>
          <w:sz w:val="12"/>
        </w:rPr>
        <w:t>works,</w:t>
      </w:r>
      <w:r w:rsidRPr="009F3A5C">
        <w:rPr>
          <w:sz w:val="12"/>
        </w:rPr>
        <w:t xml:space="preserve"> because</w:t>
      </w:r>
      <w:proofErr w:type="gramEnd"/>
      <w:r w:rsidRPr="009F3A5C">
        <w:rPr>
          <w:sz w:val="12"/>
        </w:rPr>
        <w:t xml:space="preserve"> you attended a </w:t>
      </w:r>
      <w:r w:rsidRPr="005C2851">
        <w:rPr>
          <w:sz w:val="12"/>
        </w:rPr>
        <w:t>public lecture I gave on the topic. And it's easy to construct, quite rapidly, out of materials you see lying around in the ravine.</w:t>
      </w:r>
    </w:p>
    <w:p w14:paraId="001EAD25" w14:textId="77777777" w:rsidR="00B37DBD" w:rsidRPr="009F3A5C" w:rsidRDefault="00B37DBD" w:rsidP="00B37DBD">
      <w:pPr>
        <w:rPr>
          <w:sz w:val="12"/>
        </w:rPr>
      </w:pPr>
      <w:r w:rsidRPr="005C2851">
        <w:rPr>
          <w:sz w:val="12"/>
        </w:rPr>
        <w:t xml:space="preserve">But </w:t>
      </w:r>
      <w:r w:rsidRPr="005C2851">
        <w:rPr>
          <w:rStyle w:val="StyleUnderline"/>
        </w:rPr>
        <w:t>there's a problem. I've patented my levitation device. I own it — not just the individual model I built, but the universal. Thus, you can't construct your means of escape without using my property</w:t>
      </w:r>
      <w:r w:rsidRPr="005C2851">
        <w:rPr>
          <w:sz w:val="12"/>
        </w:rPr>
        <w:t>. And I, mean old skinflint</w:t>
      </w:r>
      <w:r w:rsidRPr="009F3A5C">
        <w:rPr>
          <w:sz w:val="12"/>
        </w:rPr>
        <w:t xml:space="preserve"> that I am, refuse to give my permission. And </w:t>
      </w:r>
      <w:proofErr w:type="gramStart"/>
      <w:r w:rsidRPr="009F3A5C">
        <w:rPr>
          <w:sz w:val="12"/>
        </w:rPr>
        <w:t>so</w:t>
      </w:r>
      <w:proofErr w:type="gramEnd"/>
      <w:r w:rsidRPr="009F3A5C">
        <w:rPr>
          <w:sz w:val="12"/>
        </w:rPr>
        <w:t xml:space="preserve"> the tigers dine well.</w:t>
      </w:r>
    </w:p>
    <w:p w14:paraId="33E50F60" w14:textId="77777777" w:rsidR="00B37DBD" w:rsidRPr="009F3A5C" w:rsidRDefault="00B37DBD" w:rsidP="00B37DBD">
      <w:pPr>
        <w:rPr>
          <w:sz w:val="12"/>
        </w:rPr>
      </w:pPr>
      <w:r w:rsidRPr="009F3A5C">
        <w:rPr>
          <w:rStyle w:val="StyleUnderline"/>
        </w:rPr>
        <w:t xml:space="preserve">This highlights the moral problem with the notion of intellectual property. By claiming a patent on my levitation device, I'm saying that </w:t>
      </w:r>
      <w:r w:rsidRPr="009F3A5C">
        <w:rPr>
          <w:rStyle w:val="Emphasis"/>
          <w:highlight w:val="green"/>
        </w:rPr>
        <w:t>you are not permitted to use your own knowledge to further your ends</w:t>
      </w:r>
      <w:r w:rsidRPr="009F3A5C">
        <w:rPr>
          <w:sz w:val="12"/>
        </w:rPr>
        <w:t>. By what right?</w:t>
      </w:r>
    </w:p>
    <w:p w14:paraId="758BB2C9" w14:textId="77777777" w:rsidR="00B37DBD" w:rsidRPr="004754E5" w:rsidRDefault="00B37DBD" w:rsidP="00B37DBD">
      <w:pPr>
        <w:rPr>
          <w:sz w:val="12"/>
        </w:rPr>
      </w:pPr>
      <w:r w:rsidRPr="009F3A5C">
        <w:rPr>
          <w:sz w:val="12"/>
        </w:rPr>
        <w:t xml:space="preserve">Another problem with patents is that, </w:t>
      </w:r>
      <w:r w:rsidRPr="009F3A5C">
        <w:rPr>
          <w:rStyle w:val="StyleUnderline"/>
        </w:rPr>
        <w:t xml:space="preserve">when it comes to laws of nature, even </w:t>
      </w:r>
      <w:proofErr w:type="gramStart"/>
      <w:r w:rsidRPr="009F3A5C">
        <w:rPr>
          <w:rStyle w:val="StyleUnderline"/>
        </w:rPr>
        <w:t>fairly specific</w:t>
      </w:r>
      <w:proofErr w:type="gramEnd"/>
      <w:r w:rsidRPr="009F3A5C">
        <w:rPr>
          <w:rStyle w:val="StyleUnderline"/>
        </w:rPr>
        <w:t xml:space="preserve"> ones, the odds are quite good that </w:t>
      </w:r>
      <w:r w:rsidRPr="009F3A5C">
        <w:rPr>
          <w:rStyle w:val="StyleUnderline"/>
          <w:highlight w:val="green"/>
        </w:rPr>
        <w:t>two people</w:t>
      </w:r>
      <w:r w:rsidRPr="009F3A5C">
        <w:rPr>
          <w:rStyle w:val="StyleUnderline"/>
        </w:rPr>
        <w:t xml:space="preserve">, working independently but drawing on the same background of research, may </w:t>
      </w:r>
      <w:r w:rsidRPr="009F3A5C">
        <w:rPr>
          <w:rStyle w:val="StyleUnderline"/>
          <w:highlight w:val="green"/>
        </w:rPr>
        <w:t>come up with the same invention</w:t>
      </w:r>
      <w:r w:rsidRPr="009F3A5C">
        <w:rPr>
          <w:rStyle w:val="StyleUnderline"/>
        </w:rPr>
        <w:t xml:space="preserve"> </w:t>
      </w:r>
      <w:r w:rsidRPr="009F3A5C">
        <w:rPr>
          <w:sz w:val="12"/>
        </w:rPr>
        <w:t xml:space="preserve">(discovery) </w:t>
      </w:r>
      <w:r w:rsidRPr="009F3A5C">
        <w:rPr>
          <w:rStyle w:val="StyleUnderline"/>
        </w:rPr>
        <w:t>independently</w:t>
      </w:r>
      <w:r w:rsidRPr="009F3A5C">
        <w:rPr>
          <w:sz w:val="12"/>
        </w:rPr>
        <w:t xml:space="preserve">. Yet </w:t>
      </w:r>
      <w:r w:rsidRPr="009F3A5C">
        <w:rPr>
          <w:rStyle w:val="Emphasis"/>
          <w:highlight w:val="green"/>
        </w:rPr>
        <w:t xml:space="preserve">patent law will </w:t>
      </w:r>
      <w:r w:rsidRPr="004F3D3E">
        <w:rPr>
          <w:rStyle w:val="Emphasis"/>
        </w:rPr>
        <w:t xml:space="preserve">arbitrarily </w:t>
      </w:r>
      <w:r w:rsidRPr="009F3A5C">
        <w:rPr>
          <w:rStyle w:val="Emphasis"/>
          <w:highlight w:val="green"/>
        </w:rPr>
        <w:t>grant exclusive rights to the inventor who reaches the</w:t>
      </w:r>
      <w:r w:rsidRPr="009F3A5C">
        <w:rPr>
          <w:rStyle w:val="Emphasis"/>
        </w:rPr>
        <w:t xml:space="preserve"> patent </w:t>
      </w:r>
      <w:r w:rsidRPr="009F3A5C">
        <w:rPr>
          <w:rStyle w:val="Emphasis"/>
          <w:highlight w:val="green"/>
        </w:rPr>
        <w:t>office first</w:t>
      </w:r>
      <w:r w:rsidRPr="009F3A5C">
        <w:rPr>
          <w:sz w:val="12"/>
        </w:rPr>
        <w:t xml:space="preserve">; </w:t>
      </w:r>
      <w:r w:rsidRPr="009F3A5C">
        <w:rPr>
          <w:rStyle w:val="StyleUnderline"/>
        </w:rPr>
        <w:t>the second inventor, despite having developed the idea on his own, will be forbidden to market his invention</w:t>
      </w:r>
      <w:r w:rsidRPr="009F3A5C">
        <w:rPr>
          <w:sz w:val="12"/>
        </w:rPr>
        <w:t>.</w:t>
      </w:r>
    </w:p>
    <w:p w14:paraId="0B56BA3D" w14:textId="77777777" w:rsidR="00B37DBD" w:rsidRPr="00872631" w:rsidRDefault="00B37DBD" w:rsidP="00B37DBD">
      <w:pPr>
        <w:pStyle w:val="Heading4"/>
        <w:rPr>
          <w:rFonts w:cs="Calibri"/>
        </w:rPr>
      </w:pPr>
      <w:r>
        <w:rPr>
          <w:rFonts w:cs="Calibri"/>
        </w:rPr>
        <w:t xml:space="preserve">[2] </w:t>
      </w:r>
      <w:r w:rsidRPr="00872631">
        <w:rPr>
          <w:rFonts w:cs="Calibri"/>
        </w:rPr>
        <w:t xml:space="preserve">An exclusive and </w:t>
      </w:r>
      <w:r>
        <w:rPr>
          <w:rFonts w:cs="Calibri"/>
        </w:rPr>
        <w:t xml:space="preserve">unconditional </w:t>
      </w:r>
      <w:r w:rsidRPr="00872631">
        <w:rPr>
          <w:rFonts w:cs="Calibri"/>
        </w:rPr>
        <w:t>right to property is not entailed by the categorical imperative</w:t>
      </w:r>
      <w:r>
        <w:rPr>
          <w:rFonts w:cs="Calibri"/>
        </w:rPr>
        <w:t xml:space="preserve"> – o</w:t>
      </w:r>
      <w:r w:rsidRPr="00872631">
        <w:rPr>
          <w:rFonts w:cs="Calibri"/>
        </w:rPr>
        <w:t>nly conditional use is universalizable</w:t>
      </w:r>
      <w:r>
        <w:rPr>
          <w:rFonts w:cs="Calibri"/>
        </w:rPr>
        <w:t>.</w:t>
      </w:r>
    </w:p>
    <w:p w14:paraId="19337B52" w14:textId="77777777" w:rsidR="00B37DBD" w:rsidRPr="00872631" w:rsidRDefault="00B37DBD" w:rsidP="00B37DBD">
      <w:r w:rsidRPr="00F47C09">
        <w:rPr>
          <w:rStyle w:val="Style13ptBold"/>
        </w:rPr>
        <w:t>Westphal 97</w:t>
      </w:r>
      <w:r w:rsidRPr="00E50098">
        <w:rPr>
          <w:szCs w:val="16"/>
        </w:rPr>
        <w:t xml:space="preserve"> [(Kenneth R., Professor of Philosophy at </w:t>
      </w:r>
      <w:proofErr w:type="spellStart"/>
      <w:r w:rsidRPr="00E50098">
        <w:rPr>
          <w:szCs w:val="16"/>
        </w:rPr>
        <w:t>Boðaziçi</w:t>
      </w:r>
      <w:proofErr w:type="spellEnd"/>
      <w:r w:rsidRPr="00E50098">
        <w:rPr>
          <w:szCs w:val="16"/>
        </w:rPr>
        <w:t xml:space="preserve"> </w:t>
      </w:r>
      <w:proofErr w:type="spellStart"/>
      <w:r w:rsidRPr="00E50098">
        <w:rPr>
          <w:szCs w:val="16"/>
        </w:rPr>
        <w:t>Üniversitesi</w:t>
      </w:r>
      <w:proofErr w:type="spellEnd"/>
      <w:r w:rsidRPr="00E50098">
        <w:rPr>
          <w:szCs w:val="16"/>
        </w:rPr>
        <w:t xml:space="preserve">, PhD in Philosophy from </w:t>
      </w:r>
      <w:proofErr w:type="spellStart"/>
      <w:r w:rsidRPr="00E50098">
        <w:rPr>
          <w:szCs w:val="16"/>
        </w:rPr>
        <w:t>Wisco</w:t>
      </w:r>
      <w:proofErr w:type="spellEnd"/>
      <w:r w:rsidRPr="00E50098">
        <w:rPr>
          <w:szCs w:val="16"/>
        </w:rPr>
        <w:t xml:space="preserve">) “Do Kant’s Principles Justify Property or Usufruct?” </w:t>
      </w:r>
      <w:proofErr w:type="spellStart"/>
      <w:r w:rsidRPr="00E50098">
        <w:rPr>
          <w:szCs w:val="16"/>
        </w:rPr>
        <w:t>Jahrbuch</w:t>
      </w:r>
      <w:proofErr w:type="spellEnd"/>
      <w:r w:rsidRPr="00E50098">
        <w:rPr>
          <w:szCs w:val="16"/>
        </w:rPr>
        <w:t xml:space="preserve"> </w:t>
      </w:r>
      <w:proofErr w:type="spellStart"/>
      <w:r w:rsidRPr="00E50098">
        <w:rPr>
          <w:szCs w:val="16"/>
        </w:rPr>
        <w:t>für</w:t>
      </w:r>
      <w:proofErr w:type="spellEnd"/>
      <w:r w:rsidRPr="00E50098">
        <w:rPr>
          <w:szCs w:val="16"/>
        </w:rPr>
        <w:t xml:space="preserve"> </w:t>
      </w:r>
      <w:proofErr w:type="spellStart"/>
      <w:r w:rsidRPr="00E50098">
        <w:rPr>
          <w:szCs w:val="16"/>
        </w:rPr>
        <w:t>Recht</w:t>
      </w:r>
      <w:proofErr w:type="spellEnd"/>
      <w:r w:rsidRPr="00E50098">
        <w:rPr>
          <w:szCs w:val="16"/>
        </w:rPr>
        <w:t xml:space="preserve"> und </w:t>
      </w:r>
      <w:proofErr w:type="spellStart"/>
      <w:r w:rsidRPr="00E50098">
        <w:rPr>
          <w:szCs w:val="16"/>
        </w:rPr>
        <w:t>Ethik</w:t>
      </w:r>
      <w:proofErr w:type="spellEnd"/>
      <w:r w:rsidRPr="00E50098">
        <w:rPr>
          <w:szCs w:val="16"/>
        </w:rPr>
        <w:t>/Annual Review of Law and Ethics 5 (1997):141–94.] RE</w:t>
      </w:r>
    </w:p>
    <w:p w14:paraId="670EC55D" w14:textId="77777777" w:rsidR="00B37DBD" w:rsidRPr="00066A83" w:rsidRDefault="00B37DBD" w:rsidP="00B37DBD">
      <w:pPr>
        <w:rPr>
          <w:sz w:val="12"/>
        </w:rPr>
      </w:pPr>
      <w:r w:rsidRPr="00D7721B">
        <w:rPr>
          <w:rStyle w:val="StyleUnderline"/>
        </w:rPr>
        <w:t xml:space="preserve">The compatibility of possession with the freedom of everyone according to universal laws is not a trivial </w:t>
      </w:r>
      <w:r w:rsidRPr="005C2851">
        <w:rPr>
          <w:rStyle w:val="StyleUnderline"/>
        </w:rPr>
        <w:t xml:space="preserve">assumption even for the case of detention or “empirical” possession. Under conditions of extreme scarcity, </w:t>
      </w:r>
      <w:r w:rsidRPr="005C2851">
        <w:rPr>
          <w:rStyle w:val="Emphasis"/>
        </w:rPr>
        <w:t>anyone’s use of some vital thing precludes someone else’s</w:t>
      </w:r>
      <w:r w:rsidRPr="005C2851">
        <w:rPr>
          <w:rStyle w:val="StyleUnderline"/>
        </w:rPr>
        <w:t xml:space="preserve"> equally vital </w:t>
      </w:r>
      <w:r w:rsidRPr="005C2851">
        <w:rPr>
          <w:rStyle w:val="Emphasis"/>
        </w:rPr>
        <w:t>use of that</w:t>
      </w:r>
      <w:r w:rsidRPr="005C2851">
        <w:rPr>
          <w:rStyle w:val="StyleUnderline"/>
        </w:rPr>
        <w:t xml:space="preserve"> thing or of anything of its kind (</w:t>
      </w:r>
      <w:r w:rsidRPr="005C2851">
        <w:rPr>
          <w:rStyle w:val="Emphasis"/>
        </w:rPr>
        <w:t>given the condition of</w:t>
      </w:r>
      <w:r w:rsidRPr="005C2851">
        <w:rPr>
          <w:rStyle w:val="StyleUnderline"/>
        </w:rPr>
        <w:t xml:space="preserve"> extreme relative </w:t>
      </w:r>
      <w:r w:rsidRPr="005C2851">
        <w:rPr>
          <w:rStyle w:val="Emphasis"/>
        </w:rPr>
        <w:t>scarcity</w:t>
      </w:r>
      <w:r w:rsidRPr="005C2851">
        <w:rPr>
          <w:rStyle w:val="StyleUnderline"/>
        </w:rPr>
        <w:t>).</w:t>
      </w:r>
      <w:r w:rsidRPr="005C2851">
        <w:rPr>
          <w:sz w:val="12"/>
        </w:rPr>
        <w:t xml:space="preserve"> This is not</w:t>
      </w:r>
      <w:r w:rsidRPr="00066A83">
        <w:rPr>
          <w:sz w:val="12"/>
        </w:rPr>
        <w:t xml:space="preserve"> quite to agree with Hume, that conditions of justice exclude both extreme scarcity and superabundance.32 But it is to recognize that he came close to an important insight: </w:t>
      </w:r>
      <w:r w:rsidRPr="0042609F">
        <w:rPr>
          <w:rStyle w:val="Emphasis"/>
          <w:highlight w:val="green"/>
        </w:rPr>
        <w:t>legitimate action requires sufficient abundance so that one person’s use</w:t>
      </w:r>
      <w:r w:rsidRPr="00872631">
        <w:rPr>
          <w:rStyle w:val="StyleUnderline"/>
        </w:rPr>
        <w:t xml:space="preserve"> (benefit) </w:t>
      </w:r>
      <w:r w:rsidRPr="0042609F">
        <w:rPr>
          <w:rStyle w:val="Emphasis"/>
          <w:highlight w:val="green"/>
        </w:rPr>
        <w:t>is not</w:t>
      </w:r>
      <w:r w:rsidRPr="00872631">
        <w:rPr>
          <w:rStyle w:val="StyleUnderline"/>
        </w:rPr>
        <w:t xml:space="preserve"> (at </w:t>
      </w:r>
      <w:r w:rsidRPr="00872631">
        <w:rPr>
          <w:rStyle w:val="StyleUnderline"/>
        </w:rPr>
        <w:lastRenderedPageBreak/>
        <w:t xml:space="preserve">least not directly) </w:t>
      </w:r>
      <w:r w:rsidRPr="0042609F">
        <w:rPr>
          <w:rStyle w:val="Emphasis"/>
          <w:highlight w:val="green"/>
        </w:rPr>
        <w:t>someone else’s</w:t>
      </w:r>
      <w:r w:rsidRPr="00872631">
        <w:rPr>
          <w:rStyle w:val="StyleUnderline"/>
        </w:rPr>
        <w:t xml:space="preserve"> vital injury </w:t>
      </w:r>
      <w:r w:rsidRPr="0042609F">
        <w:rPr>
          <w:rStyle w:val="Emphasis"/>
          <w:highlight w:val="green"/>
        </w:rPr>
        <w:t>(deprivation)</w:t>
      </w:r>
      <w:r w:rsidRPr="00872631">
        <w:rPr>
          <w:rStyle w:val="StyleUnderline"/>
        </w:rPr>
        <w:t xml:space="preserve">. </w:t>
      </w:r>
      <w:r w:rsidRPr="00066A83">
        <w:rPr>
          <w:sz w:val="12"/>
        </w:rPr>
        <w:t xml:space="preserve">This is not merely to say that property is psychologically impossible in extreme scarcity because no one could respect it (per Hume); the point is that </w:t>
      </w:r>
      <w:r w:rsidRPr="00872631">
        <w:rPr>
          <w:rStyle w:val="StyleUnderline"/>
        </w:rPr>
        <w:t>possession and perhaps even use are not, at least not obviously, legitimate under such conditions.</w:t>
      </w:r>
      <w:r w:rsidRPr="00066A83">
        <w:rPr>
          <w:sz w:val="12"/>
        </w:rPr>
        <w:t xml:space="preserve"> (How Kant would propose to resolve the conflicting grounds of obligation in such circumstances, the duty to self-preservation versus the duty not to harm others’ life or liberty, I do not understand.)</w:t>
      </w:r>
    </w:p>
    <w:p w14:paraId="3CB6730D" w14:textId="77777777" w:rsidR="00B37DBD" w:rsidRPr="00066A83" w:rsidRDefault="00B37DBD" w:rsidP="00B37DBD">
      <w:pPr>
        <w:rPr>
          <w:sz w:val="12"/>
        </w:rPr>
      </w:pPr>
      <w:r w:rsidRPr="00872631">
        <w:rPr>
          <w:rStyle w:val="StyleUnderline"/>
        </w:rPr>
        <w:t>The assumption that possession is compatible with the freedom of everyone according to universal laws [5] is even less trivial for the case of “intelligible” or “noumenal” possession, that is, possession without physical detention. The compatibility of intelligible possession with the freedom of everyone according to universal laws requires both sufficient resources so that the free use of something by one person is not as such the infringement of like freedom of another, and it requires that mere empirical or physical possession does not suffice to secure the innate right to freedom</w:t>
      </w:r>
      <w:r w:rsidRPr="00066A83">
        <w:rPr>
          <w:sz w:val="12"/>
        </w:rPr>
        <w:t xml:space="preserve"> of overt (</w:t>
      </w:r>
      <w:proofErr w:type="spellStart"/>
      <w:r w:rsidRPr="00066A83">
        <w:rPr>
          <w:sz w:val="12"/>
        </w:rPr>
        <w:t>äußere</w:t>
      </w:r>
      <w:proofErr w:type="spellEnd"/>
      <w:r w:rsidRPr="00066A83">
        <w:rPr>
          <w:sz w:val="12"/>
        </w:rPr>
        <w:t xml:space="preserve">) action. If physical possession did suffice to secure the innate right to overt action, Kant’s main ground of proof would entail no conclusion stronger than </w:t>
      </w:r>
      <w:proofErr w:type="gramStart"/>
      <w:r w:rsidRPr="00066A83">
        <w:rPr>
          <w:sz w:val="12"/>
        </w:rPr>
        <w:t>that rights of physical possession (detention)</w:t>
      </w:r>
      <w:proofErr w:type="gramEnd"/>
      <w:r w:rsidRPr="00066A83">
        <w:rPr>
          <w:sz w:val="12"/>
        </w:rPr>
        <w:t xml:space="preserve">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w:t>
      </w:r>
    </w:p>
    <w:p w14:paraId="3E6893A3" w14:textId="77777777" w:rsidR="00B37DBD" w:rsidRPr="00066A83" w:rsidRDefault="00B37DBD" w:rsidP="00B37DBD">
      <w:pPr>
        <w:rPr>
          <w:sz w:val="12"/>
          <w:szCs w:val="12"/>
        </w:rPr>
      </w:pPr>
      <w:r w:rsidRPr="00066A83">
        <w:rPr>
          <w:sz w:val="12"/>
          <w:szCs w:val="12"/>
        </w:rPr>
        <w:t>2.2.6 The previous section raises a very serious question about Kant’s justification of intelligible rights to possess and use (</w:t>
      </w:r>
      <w:proofErr w:type="spellStart"/>
      <w:r w:rsidRPr="00066A83">
        <w:rPr>
          <w:sz w:val="12"/>
          <w:szCs w:val="12"/>
        </w:rPr>
        <w:t>possessio</w:t>
      </w:r>
      <w:proofErr w:type="spellEnd"/>
      <w:r w:rsidRPr="00066A83">
        <w:rPr>
          <w:sz w:val="12"/>
          <w:szCs w:val="12"/>
        </w:rPr>
        <w:t>). The questions about Kant’s supposed justification of property rights, the possibility of having things as one’s own (</w:t>
      </w:r>
      <w:proofErr w:type="spellStart"/>
      <w:r w:rsidRPr="00066A83">
        <w:rPr>
          <w:sz w:val="12"/>
          <w:szCs w:val="12"/>
        </w:rPr>
        <w:t>Eigentum</w:t>
      </w:r>
      <w:proofErr w:type="spellEnd"/>
      <w:r w:rsidRPr="00066A83">
        <w:rPr>
          <w:sz w:val="12"/>
          <w:szCs w:val="12"/>
        </w:rPr>
        <w:t>, dominium), are even more acute. To derive such strong rights from Kant’s argument requires at least one of three assumptions. The first assumption would be that the sole relevant condition of use is proprietary ownership of things (cf. RL §1 ¶1); this assumption requires interpreting “</w:t>
      </w:r>
      <w:proofErr w:type="spellStart"/>
      <w:r w:rsidRPr="00066A83">
        <w:rPr>
          <w:sz w:val="12"/>
          <w:szCs w:val="12"/>
        </w:rPr>
        <w:t>Besitz</w:t>
      </w:r>
      <w:proofErr w:type="spellEnd"/>
      <w:r w:rsidRPr="00066A83">
        <w:rPr>
          <w:sz w:val="12"/>
          <w:szCs w:val="12"/>
        </w:rPr>
        <w:t>”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w:t>
      </w:r>
      <w:proofErr w:type="spellStart"/>
      <w:r w:rsidRPr="00066A83">
        <w:rPr>
          <w:sz w:val="12"/>
          <w:szCs w:val="12"/>
        </w:rPr>
        <w:t>beliebigen</w:t>
      </w:r>
      <w:proofErr w:type="spellEnd"/>
      <w:r w:rsidRPr="00066A83">
        <w:rPr>
          <w:sz w:val="12"/>
          <w:szCs w:val="12"/>
        </w:rPr>
        <w:t xml:space="preserve">) use, that is, the right to do whatever one pleases with something ([10]; cf. RL §7, 253.25–27), where this can include any of the rights involved in the further incidents of proprietary ownership. Reading Kant’s text in this way assimilates </w:t>
      </w:r>
      <w:proofErr w:type="spellStart"/>
      <w:r w:rsidRPr="00066A83">
        <w:rPr>
          <w:sz w:val="12"/>
          <w:szCs w:val="12"/>
        </w:rPr>
        <w:t>possessio</w:t>
      </w:r>
      <w:proofErr w:type="spellEnd"/>
      <w:r w:rsidRPr="00066A83">
        <w:rPr>
          <w:sz w:val="12"/>
          <w:szCs w:val="12"/>
        </w:rPr>
        <w:t xml:space="preserve"> to dominium by stressing Kant’s term “</w:t>
      </w:r>
      <w:proofErr w:type="spellStart"/>
      <w:r w:rsidRPr="00066A83">
        <w:rPr>
          <w:sz w:val="12"/>
          <w:szCs w:val="12"/>
        </w:rPr>
        <w:t>beliebigen</w:t>
      </w:r>
      <w:proofErr w:type="spellEnd"/>
      <w:r w:rsidRPr="00066A83">
        <w:rPr>
          <w:sz w:val="12"/>
          <w:szCs w:val="12"/>
        </w:rPr>
        <w:t>”. So far as Kant’s literal statement is concerned, it is equally plausible to stress Kant’s term “</w:t>
      </w:r>
      <w:proofErr w:type="spellStart"/>
      <w:r w:rsidRPr="00066A83">
        <w:rPr>
          <w:sz w:val="12"/>
          <w:szCs w:val="12"/>
        </w:rPr>
        <w:t>Gebrauch</w:t>
      </w:r>
      <w:proofErr w:type="spellEnd"/>
      <w:r w:rsidRPr="00066A83">
        <w:rPr>
          <w:sz w:val="12"/>
          <w:szCs w:val="12"/>
        </w:rPr>
        <w:t xml:space="preserve">” (use), which would restrict Kant’s argument to justifying </w:t>
      </w:r>
      <w:proofErr w:type="spellStart"/>
      <w:r w:rsidRPr="00066A83">
        <w:rPr>
          <w:sz w:val="12"/>
          <w:szCs w:val="12"/>
        </w:rPr>
        <w:t>possessio</w:t>
      </w:r>
      <w:proofErr w:type="spellEnd"/>
      <w:r w:rsidRPr="00066A83">
        <w:rPr>
          <w:sz w:val="12"/>
          <w:szCs w:val="12"/>
        </w:rPr>
        <w:t xml:space="preserve">. Kant’s reductio ad absurdum argument assumes the contrapositive thesis that [it is not] altogether ... rightly in my power, </w:t>
      </w:r>
      <w:proofErr w:type="gramStart"/>
      <w:r w:rsidRPr="00066A83">
        <w:rPr>
          <w:sz w:val="12"/>
          <w:szCs w:val="12"/>
        </w:rPr>
        <w:t>i.e.</w:t>
      </w:r>
      <w:proofErr w:type="gramEnd"/>
      <w:r w:rsidRPr="00066A83">
        <w:rPr>
          <w:sz w:val="12"/>
          <w:szCs w:val="12"/>
        </w:rPr>
        <w:t xml:space="preserve"> it [is] not ... compatible with the freedom of everyone according to a universal law ([it is] wrong), to make use of [something which is physically within my power to use]. ([2], [1])</w:t>
      </w:r>
    </w:p>
    <w:p w14:paraId="4CF4ACDB" w14:textId="77777777" w:rsidR="00B37DBD" w:rsidRPr="00872631" w:rsidRDefault="00B37DBD" w:rsidP="00B37DBD">
      <w:pPr>
        <w:rPr>
          <w:rStyle w:val="StyleUnderline"/>
        </w:rPr>
      </w:pPr>
      <w:r w:rsidRPr="00066A83">
        <w:rPr>
          <w:sz w:val="12"/>
        </w:rPr>
        <w:t xml:space="preserve">His argument then purports to derive a contradiction from this assumption. From this contradiction follows the negation of this assumption by disjunctive syllogism. Strictly speaking, </w:t>
      </w:r>
      <w:r w:rsidRPr="00872631">
        <w:rPr>
          <w:rStyle w:val="StyleUnderline"/>
        </w:rPr>
        <w:t xml:space="preserve">what Kant’s argument (at best) proves is that </w:t>
      </w:r>
      <w:r w:rsidRPr="0042609F">
        <w:rPr>
          <w:rStyle w:val="Emphasis"/>
          <w:highlight w:val="green"/>
        </w:rPr>
        <w:t>it is</w:t>
      </w:r>
      <w:r w:rsidRPr="00872631">
        <w:rPr>
          <w:rStyle w:val="StyleUnderline"/>
        </w:rPr>
        <w:t xml:space="preserve"> indeed </w:t>
      </w:r>
      <w:r w:rsidRPr="0042609F">
        <w:rPr>
          <w:rStyle w:val="Emphasis"/>
          <w:highlight w:val="green"/>
        </w:rPr>
        <w:t>rightful to make use of things</w:t>
      </w:r>
      <w:r w:rsidRPr="00872631">
        <w:rPr>
          <w:rStyle w:val="StyleUnderline"/>
        </w:rPr>
        <w:t xml:space="preserve"> which in principle are </w:t>
      </w:r>
      <w:r w:rsidRPr="0042609F">
        <w:rPr>
          <w:rStyle w:val="Emphasis"/>
          <w:highlight w:val="green"/>
        </w:rPr>
        <w:t>within one’s power</w:t>
      </w:r>
      <w:r w:rsidRPr="00872631">
        <w:rPr>
          <w:rStyle w:val="StyleUnderline"/>
        </w:rPr>
        <w:t>, provided</w:t>
      </w:r>
      <w:r w:rsidRPr="00066A83">
        <w:rPr>
          <w:sz w:val="12"/>
        </w:rPr>
        <w:t xml:space="preserve"> (“</w:t>
      </w:r>
      <w:proofErr w:type="spellStart"/>
      <w:r w:rsidRPr="00066A83">
        <w:rPr>
          <w:sz w:val="12"/>
        </w:rPr>
        <w:t>obgleich</w:t>
      </w:r>
      <w:proofErr w:type="spellEnd"/>
      <w:r w:rsidRPr="00066A83">
        <w:rPr>
          <w:sz w:val="12"/>
        </w:rPr>
        <w:t xml:space="preserve"> ...”) </w:t>
      </w:r>
      <w:r w:rsidRPr="00872631">
        <w:rPr>
          <w:rStyle w:val="StyleUnderline"/>
        </w:rPr>
        <w:t>that one ’s use is compatible with the freedom of everyone in accord with a universal law</w:t>
      </w:r>
      <w:r w:rsidRPr="00066A83">
        <w:rPr>
          <w:sz w:val="12"/>
        </w:rPr>
        <w:t xml:space="preserve"> [5]. As mentioned, </w:t>
      </w:r>
      <w:r w:rsidRPr="00872631">
        <w:rPr>
          <w:rStyle w:val="StyleUnderline"/>
        </w:rPr>
        <w:t xml:space="preserve">Kant’s argument assumes rather than proves that this assumption is correct. </w:t>
      </w:r>
      <w:r w:rsidRPr="00066A83">
        <w:rPr>
          <w:sz w:val="12"/>
        </w:rPr>
        <w:t xml:space="preserve">Kant must prove that this assumption is correct </w:t>
      </w:r>
      <w:proofErr w:type="gramStart"/>
      <w:r w:rsidRPr="00066A83">
        <w:rPr>
          <w:sz w:val="12"/>
        </w:rPr>
        <w:t>in order to</w:t>
      </w:r>
      <w:proofErr w:type="gramEnd"/>
      <w:r w:rsidRPr="00066A83">
        <w:rPr>
          <w:sz w:val="12"/>
        </w:rPr>
        <w:t xml:space="preserve"> prove his conclusion. This requires showing that possession and use of things (in their narrow, strict senses) is consistent with the freedom of everyone in accord with universal laws. That would justify rights to </w:t>
      </w:r>
      <w:proofErr w:type="spellStart"/>
      <w:r w:rsidRPr="00066A83">
        <w:rPr>
          <w:sz w:val="12"/>
        </w:rPr>
        <w:t>possessio</w:t>
      </w:r>
      <w:proofErr w:type="spellEnd"/>
      <w:r w:rsidRPr="00066A83">
        <w:rPr>
          <w:sz w:val="12"/>
        </w:rPr>
        <w:t xml:space="preserve">. </w:t>
      </w:r>
      <w:r w:rsidRPr="00872631">
        <w:rPr>
          <w:rStyle w:val="StyleUnderline"/>
        </w:rPr>
        <w:t>To justify the stronger rights to dominium requires showing that holding things in accord with the rights involved in the further incidents of property ownership is also consistent with the freedom of everyone in accord with universal laws.</w:t>
      </w:r>
      <w:r w:rsidRPr="00066A83">
        <w:rPr>
          <w:sz w:val="12"/>
        </w:rPr>
        <w:t xml:space="preserve">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right, these </w:t>
      </w:r>
      <w:r w:rsidRPr="00872631">
        <w:rPr>
          <w:rStyle w:val="StyleUnderline"/>
        </w:rPr>
        <w:t>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w:t>
      </w:r>
      <w:r w:rsidRPr="00066A83">
        <w:rPr>
          <w:sz w:val="12"/>
        </w:rPr>
        <w:t xml:space="preserve"> Consequently, </w:t>
      </w:r>
      <w:r w:rsidRPr="00872631">
        <w:rPr>
          <w:rStyle w:val="StyleUnderline"/>
        </w:rPr>
        <w:t xml:space="preserve">merely demonstrating the consistency </w:t>
      </w:r>
      <w:r w:rsidRPr="00066A83">
        <w:rPr>
          <w:sz w:val="12"/>
        </w:rPr>
        <w:t xml:space="preserve">of one or another of these sets of rights with the freedom of everyone according to universal laws </w:t>
      </w:r>
      <w:r w:rsidRPr="00872631">
        <w:rPr>
          <w:rStyle w:val="StyleUnderline"/>
        </w:rPr>
        <w:t>suffices only to justify the permissibility of that set of rights.</w:t>
      </w:r>
    </w:p>
    <w:p w14:paraId="619822D3" w14:textId="77777777" w:rsidR="00B37DBD" w:rsidRPr="00872631" w:rsidRDefault="00B37DBD" w:rsidP="00B37DBD">
      <w:pPr>
        <w:pStyle w:val="Heading4"/>
        <w:rPr>
          <w:rFonts w:cs="Calibri"/>
        </w:rPr>
      </w:pPr>
      <w:r>
        <w:rPr>
          <w:rFonts w:cs="Calibri"/>
        </w:rPr>
        <w:t xml:space="preserve">[3] </w:t>
      </w:r>
      <w:r w:rsidRPr="00872631">
        <w:rPr>
          <w:rFonts w:cs="Calibri"/>
        </w:rPr>
        <w:t xml:space="preserve">That implies that </w:t>
      </w:r>
      <w:r>
        <w:rPr>
          <w:rFonts w:cs="Calibri"/>
        </w:rPr>
        <w:t xml:space="preserve">intellectual property </w:t>
      </w:r>
      <w:r w:rsidRPr="00872631">
        <w:rPr>
          <w:rFonts w:cs="Calibri"/>
        </w:rPr>
        <w:t>is unjust.</w:t>
      </w:r>
    </w:p>
    <w:p w14:paraId="247CED9E" w14:textId="77777777" w:rsidR="00B37DBD" w:rsidRPr="00872631" w:rsidRDefault="00B37DBD" w:rsidP="00B37DBD">
      <w:r w:rsidRPr="00F47C09">
        <w:rPr>
          <w:rStyle w:val="Style13ptBold"/>
        </w:rPr>
        <w:t>Westphal 97</w:t>
      </w:r>
      <w:r w:rsidRPr="00E50098">
        <w:rPr>
          <w:szCs w:val="16"/>
        </w:rPr>
        <w:t xml:space="preserve"> [(Kenneth R., Professor of Philosophy at </w:t>
      </w:r>
      <w:proofErr w:type="spellStart"/>
      <w:r w:rsidRPr="00E50098">
        <w:rPr>
          <w:szCs w:val="16"/>
        </w:rPr>
        <w:t>Boðaziçi</w:t>
      </w:r>
      <w:proofErr w:type="spellEnd"/>
      <w:r w:rsidRPr="00E50098">
        <w:rPr>
          <w:szCs w:val="16"/>
        </w:rPr>
        <w:t xml:space="preserve"> </w:t>
      </w:r>
      <w:proofErr w:type="spellStart"/>
      <w:r w:rsidRPr="00E50098">
        <w:rPr>
          <w:szCs w:val="16"/>
        </w:rPr>
        <w:t>Üniversitesi</w:t>
      </w:r>
      <w:proofErr w:type="spellEnd"/>
      <w:r w:rsidRPr="00E50098">
        <w:rPr>
          <w:szCs w:val="16"/>
        </w:rPr>
        <w:t xml:space="preserve">, PhD in Philosophy from </w:t>
      </w:r>
      <w:proofErr w:type="spellStart"/>
      <w:r w:rsidRPr="00E50098">
        <w:rPr>
          <w:szCs w:val="16"/>
        </w:rPr>
        <w:t>Wisco</w:t>
      </w:r>
      <w:proofErr w:type="spellEnd"/>
      <w:r w:rsidRPr="00E50098">
        <w:rPr>
          <w:szCs w:val="16"/>
        </w:rPr>
        <w:t xml:space="preserve">) “Do Kant’s Principles Justify Property or Usufruct?” </w:t>
      </w:r>
      <w:proofErr w:type="spellStart"/>
      <w:r w:rsidRPr="00E50098">
        <w:rPr>
          <w:szCs w:val="16"/>
        </w:rPr>
        <w:t>Jahrbuch</w:t>
      </w:r>
      <w:proofErr w:type="spellEnd"/>
      <w:r w:rsidRPr="00E50098">
        <w:rPr>
          <w:szCs w:val="16"/>
        </w:rPr>
        <w:t xml:space="preserve"> </w:t>
      </w:r>
      <w:proofErr w:type="spellStart"/>
      <w:r w:rsidRPr="00E50098">
        <w:rPr>
          <w:szCs w:val="16"/>
        </w:rPr>
        <w:t>für</w:t>
      </w:r>
      <w:proofErr w:type="spellEnd"/>
      <w:r w:rsidRPr="00E50098">
        <w:rPr>
          <w:szCs w:val="16"/>
        </w:rPr>
        <w:t xml:space="preserve"> </w:t>
      </w:r>
      <w:proofErr w:type="spellStart"/>
      <w:r w:rsidRPr="00E50098">
        <w:rPr>
          <w:szCs w:val="16"/>
        </w:rPr>
        <w:t>Recht</w:t>
      </w:r>
      <w:proofErr w:type="spellEnd"/>
      <w:r w:rsidRPr="00E50098">
        <w:rPr>
          <w:szCs w:val="16"/>
        </w:rPr>
        <w:t xml:space="preserve"> und </w:t>
      </w:r>
      <w:proofErr w:type="spellStart"/>
      <w:r w:rsidRPr="00E50098">
        <w:rPr>
          <w:szCs w:val="16"/>
        </w:rPr>
        <w:t>Ethik</w:t>
      </w:r>
      <w:proofErr w:type="spellEnd"/>
      <w:r w:rsidRPr="00E50098">
        <w:rPr>
          <w:szCs w:val="16"/>
        </w:rPr>
        <w:t>/Annual Review of Law and Ethics 5 (1997):141–94.] RE</w:t>
      </w:r>
    </w:p>
    <w:p w14:paraId="67B48EA1" w14:textId="77777777" w:rsidR="00B37DBD" w:rsidRDefault="00B37DBD" w:rsidP="00B37DBD">
      <w:pPr>
        <w:rPr>
          <w:sz w:val="12"/>
        </w:rPr>
      </w:pPr>
      <w:r w:rsidRPr="00066A83">
        <w:rPr>
          <w:sz w:val="12"/>
        </w:rPr>
        <w:t>6.</w:t>
      </w:r>
      <w:r w:rsidRPr="00D7721B">
        <w:rPr>
          <w:sz w:val="12"/>
        </w:rPr>
        <w:t xml:space="preserve">2 </w:t>
      </w:r>
      <w:r w:rsidRPr="00D7721B">
        <w:rPr>
          <w:rStyle w:val="StyleUnderline"/>
        </w:rPr>
        <w:t>One right that is not justified by the Kantian</w:t>
      </w:r>
      <w:r w:rsidRPr="00872631">
        <w:rPr>
          <w:rStyle w:val="StyleUnderline"/>
        </w:rPr>
        <w:t xml:space="preserve"> defense of rights to use developed </w:t>
      </w:r>
      <w:r w:rsidRPr="00D7721B">
        <w:rPr>
          <w:rStyle w:val="StyleUnderline"/>
        </w:rPr>
        <w:t>above is the</w:t>
      </w:r>
      <w:r w:rsidRPr="00872631">
        <w:rPr>
          <w:rStyle w:val="StyleUnderline"/>
        </w:rPr>
        <w:t xml:space="preserve"> </w:t>
      </w:r>
      <w:r w:rsidRPr="0042609F">
        <w:rPr>
          <w:rStyle w:val="Emphasis"/>
          <w:highlight w:val="green"/>
        </w:rPr>
        <w:t>exclusion of others from</w:t>
      </w:r>
      <w:r w:rsidRPr="00872631">
        <w:rPr>
          <w:rStyle w:val="StyleUnderline"/>
        </w:rPr>
        <w:t xml:space="preserve"> the use </w:t>
      </w:r>
      <w:r w:rsidRPr="00D7721B">
        <w:rPr>
          <w:rStyle w:val="StyleUnderline"/>
        </w:rPr>
        <w:t xml:space="preserve">of something to which one has </w:t>
      </w:r>
      <w:r w:rsidRPr="0042609F">
        <w:rPr>
          <w:rStyle w:val="Emphasis"/>
          <w:highlight w:val="green"/>
        </w:rPr>
        <w:t>a right</w:t>
      </w:r>
      <w:r w:rsidRPr="00872631">
        <w:rPr>
          <w:rStyle w:val="StyleUnderline"/>
        </w:rPr>
        <w:t xml:space="preserve"> on those occasions </w:t>
      </w:r>
      <w:r w:rsidRPr="0042609F">
        <w:rPr>
          <w:rStyle w:val="Emphasis"/>
          <w:highlight w:val="green"/>
        </w:rPr>
        <w:t>when one does not need</w:t>
      </w:r>
      <w:r w:rsidRPr="00872631">
        <w:rPr>
          <w:rStyle w:val="StyleUnderline"/>
        </w:rPr>
        <w:t xml:space="preserve"> and is not likely to need to use </w:t>
      </w:r>
      <w:r w:rsidRPr="0042609F">
        <w:rPr>
          <w:rStyle w:val="Emphasis"/>
          <w:highlight w:val="green"/>
        </w:rPr>
        <w:t>the item</w:t>
      </w:r>
      <w:r w:rsidRPr="00872631">
        <w:rPr>
          <w:rStyle w:val="StyleUnderline"/>
        </w:rPr>
        <w:t xml:space="preserve"> in </w:t>
      </w:r>
      <w:r w:rsidRPr="00D7721B">
        <w:rPr>
          <w:rStyle w:val="StyleUnderline"/>
        </w:rPr>
        <w:t>q</w:t>
      </w:r>
      <w:r w:rsidRPr="00872631">
        <w:rPr>
          <w:rStyle w:val="StyleUnderline"/>
        </w:rPr>
        <w:t xml:space="preserve">uestion. </w:t>
      </w:r>
      <w:r w:rsidRPr="0042609F">
        <w:rPr>
          <w:rStyle w:val="Emphasis"/>
          <w:highlight w:val="green"/>
        </w:rPr>
        <w:t>Property rights involve such an exclusion</w:t>
      </w:r>
      <w:r w:rsidRPr="00872631">
        <w:rPr>
          <w:rStyle w:val="StyleUnderline"/>
        </w:rPr>
        <w:t xml:space="preserve">. </w:t>
      </w:r>
      <w:r w:rsidRPr="00066A83">
        <w:rPr>
          <w:sz w:val="12"/>
        </w:rPr>
        <w:t xml:space="preserve">To the extent that I have shown that qualified choses in possession suffice to fulfill the desiderata established by Kant’s own principles and strategy for justifying possession (in the narrow sense), I have shown that property rights cannot be justified by Kant’s metaphysical principles. This is because </w:t>
      </w:r>
      <w:r w:rsidRPr="00872631">
        <w:rPr>
          <w:rStyle w:val="StyleUnderline"/>
        </w:rPr>
        <w:t xml:space="preserve">there are alternative sets of rights to things which meet both Kant’s sine qua </w:t>
      </w:r>
      <w:proofErr w:type="spellStart"/>
      <w:r w:rsidRPr="00872631">
        <w:rPr>
          <w:rStyle w:val="StyleUnderline"/>
        </w:rPr>
        <w:t>non of</w:t>
      </w:r>
      <w:proofErr w:type="spellEnd"/>
      <w:r w:rsidRPr="00872631">
        <w:rPr>
          <w:rStyle w:val="StyleUnderline"/>
        </w:rPr>
        <w:t xml:space="preserve"> being </w:t>
      </w:r>
      <w:r w:rsidRPr="00872631">
        <w:rPr>
          <w:rStyle w:val="StyleUnderline"/>
        </w:rPr>
        <w:lastRenderedPageBreak/>
        <w:t>consistent with the freedom of all in accord with universal laws</w:t>
      </w:r>
      <w:r w:rsidRPr="00066A83">
        <w:rPr>
          <w:sz w:val="12"/>
        </w:rPr>
        <w:t xml:space="preserve"> [5] and Kant’s metaphysical grounds of proof concerning freedom of overt action. Neither Kant’s own argument nor my reconstruction of it address most of the incidents of property ownership. (Though I </w:t>
      </w:r>
      <w:r w:rsidRPr="00D7721B">
        <w:rPr>
          <w:sz w:val="12"/>
        </w:rPr>
        <w:t xml:space="preserve">have suggested that </w:t>
      </w:r>
      <w:r w:rsidRPr="00D7721B">
        <w:rPr>
          <w:rStyle w:val="StyleUnderline"/>
        </w:rPr>
        <w:t>Kant’s principles can justify the prohibition on harmful use</w:t>
      </w:r>
      <w:r w:rsidRPr="00D7721B">
        <w:rPr>
          <w:sz w:val="12"/>
        </w:rPr>
        <w:t xml:space="preserve"> and very</w:t>
      </w:r>
      <w:r w:rsidRPr="00066A83">
        <w:rPr>
          <w:sz w:val="12"/>
        </w:rPr>
        <w:t xml:space="preserve"> likely some version of the liability to execution.) Indeed, </w:t>
      </w:r>
      <w:r w:rsidRPr="00872631">
        <w:rPr>
          <w:rStyle w:val="StyleUnderline"/>
        </w:rPr>
        <w:t>Kant’s sole Innate Right to Freedom, Universal Law of Right, and Permissive Law of Practical Reason appear to entail that it is illegitimate to exclude others’ use of something to which one has a qualified chose in possession</w:t>
      </w:r>
      <w:r w:rsidRPr="00066A83">
        <w:rPr>
          <w:sz w:val="12"/>
        </w:rPr>
        <w:t xml:space="preserve"> provided that their use does not interfere with one’s own regular and reliable use of the item in question. </w:t>
      </w:r>
      <w:r w:rsidRPr="00872631">
        <w:rPr>
          <w:rStyle w:val="StyleUnderline"/>
        </w:rPr>
        <w:t>Moreover, Kant’s principles give priority to use over first acquisition</w:t>
      </w:r>
      <w:r w:rsidRPr="00066A83">
        <w:rPr>
          <w:sz w:val="12"/>
        </w:rPr>
        <w:t xml:space="preserve">, and indeed they justify first acquisition only in view of legitimate and needful use. </w:t>
      </w:r>
      <w:r w:rsidRPr="00872631">
        <w:rPr>
          <w:rStyle w:val="StyleUnderline"/>
        </w:rPr>
        <w:t xml:space="preserve">To this extent, Kant’ s </w:t>
      </w:r>
      <w:r w:rsidRPr="0042609F">
        <w:rPr>
          <w:rStyle w:val="Emphasis"/>
          <w:highlight w:val="green"/>
        </w:rPr>
        <w:t>principles undermine and repudiate</w:t>
      </w:r>
      <w:r w:rsidRPr="00872631">
        <w:rPr>
          <w:rStyle w:val="StyleUnderline"/>
        </w:rPr>
        <w:t xml:space="preserve"> one of </w:t>
      </w:r>
      <w:r w:rsidRPr="0042609F">
        <w:rPr>
          <w:rStyle w:val="Emphasis"/>
          <w:highlight w:val="green"/>
        </w:rPr>
        <w:t>the cherished</w:t>
      </w:r>
      <w:r w:rsidRPr="00C17C91">
        <w:rPr>
          <w:rStyle w:val="StyleUnderline"/>
        </w:rPr>
        <w:t xml:space="preserve"> hallmarks of the </w:t>
      </w:r>
      <w:r w:rsidRPr="0042609F">
        <w:rPr>
          <w:rStyle w:val="Emphasis"/>
          <w:highlight w:val="green"/>
        </w:rPr>
        <w:t>liberal conception of</w:t>
      </w:r>
      <w:r w:rsidRPr="00C17C91">
        <w:rPr>
          <w:rStyle w:val="StyleUnderline"/>
        </w:rPr>
        <w:t xml:space="preserve"> private </w:t>
      </w:r>
      <w:r w:rsidRPr="0042609F">
        <w:rPr>
          <w:rStyle w:val="Emphasis"/>
          <w:highlight w:val="green"/>
        </w:rPr>
        <w:t>property</w:t>
      </w:r>
      <w:r w:rsidRPr="00872631">
        <w:rPr>
          <w:rStyle w:val="StyleUnderline"/>
        </w:rPr>
        <w:t>, namely, that first acquisition as such secures a right over the disposition of a thing, regardless of subsequent disuse</w:t>
      </w:r>
      <w:r w:rsidRPr="00066A83">
        <w:rPr>
          <w:sz w:val="12"/>
        </w:rPr>
        <w:t xml:space="preserve"> (cf. §3.10).</w:t>
      </w:r>
    </w:p>
    <w:p w14:paraId="65E91B43" w14:textId="2DD74FA7" w:rsidR="003B56CB" w:rsidRPr="00305C79" w:rsidRDefault="003B56CB" w:rsidP="003B56CB">
      <w:pPr>
        <w:pStyle w:val="Heading4"/>
        <w:rPr>
          <w:rFonts w:cs="Calibri"/>
        </w:rPr>
      </w:pPr>
      <w:r>
        <w:rPr>
          <w:rFonts w:cs="Calibri"/>
        </w:rPr>
        <w:t xml:space="preserve">[4] </w:t>
      </w:r>
      <w:r w:rsidRPr="00305C79">
        <w:rPr>
          <w:rFonts w:cs="Calibri"/>
        </w:rPr>
        <w:t>The categorical imperative rejects the idea of intellectual property as it suppresses freedom by preventing others from innovating and suppressing speech in the name of a copyright.</w:t>
      </w:r>
    </w:p>
    <w:p w14:paraId="3AC7CFE1" w14:textId="77777777" w:rsidR="003B56CB" w:rsidRPr="00305C79" w:rsidRDefault="003B56CB" w:rsidP="003B56CB">
      <w:proofErr w:type="spellStart"/>
      <w:r w:rsidRPr="00305C79">
        <w:rPr>
          <w:rStyle w:val="Style13ptBold"/>
        </w:rPr>
        <w:t>Pievatolo</w:t>
      </w:r>
      <w:proofErr w:type="spellEnd"/>
      <w:r w:rsidRPr="00305C79">
        <w:rPr>
          <w:rStyle w:val="Style13ptBold"/>
        </w:rPr>
        <w:t xml:space="preserve"> 10</w:t>
      </w:r>
      <w:r w:rsidRPr="00305C79">
        <w:t xml:space="preserve"> </w:t>
      </w:r>
      <w:proofErr w:type="spellStart"/>
      <w:r w:rsidRPr="00305C79">
        <w:t>Pievatolo</w:t>
      </w:r>
      <w:proofErr w:type="spellEnd"/>
      <w:r w:rsidRPr="00305C79">
        <w:t>, Maria. “Freedom, Ownership and Copyright: Why Does Kant Reject the Concept of Intellectual Property?” </w:t>
      </w:r>
      <w:r w:rsidRPr="00305C79">
        <w:rPr>
          <w:i/>
          <w:iCs/>
        </w:rPr>
        <w:t xml:space="preserve">Freedom, Ownership and Copyright: Why Does Kant Reject the Concept of Intellectual </w:t>
      </w:r>
      <w:proofErr w:type="gramStart"/>
      <w:r w:rsidRPr="00305C79">
        <w:rPr>
          <w:i/>
          <w:iCs/>
        </w:rPr>
        <w:t>Property?</w:t>
      </w:r>
      <w:r w:rsidRPr="00305C79">
        <w:t>,</w:t>
      </w:r>
      <w:proofErr w:type="gramEnd"/>
      <w:r w:rsidRPr="00305C79">
        <w:t xml:space="preserve"> 7 Feb. 2010, bfp.sp.unipi.it/</w:t>
      </w:r>
      <w:proofErr w:type="spellStart"/>
      <w:r w:rsidRPr="00305C79">
        <w:t>chiara</w:t>
      </w:r>
      <w:proofErr w:type="spellEnd"/>
      <w:r w:rsidRPr="00305C79">
        <w:t>/</w:t>
      </w:r>
      <w:proofErr w:type="spellStart"/>
      <w:r w:rsidRPr="00305C79">
        <w:t>lm</w:t>
      </w:r>
      <w:proofErr w:type="spellEnd"/>
      <w:r w:rsidRPr="00305C79">
        <w:t>/kantpisa1.html. SJEP</w:t>
      </w:r>
    </w:p>
    <w:p w14:paraId="1E7EABDA" w14:textId="77777777" w:rsidR="003B56CB" w:rsidRPr="00305C79" w:rsidRDefault="003B56CB" w:rsidP="003B56CB">
      <w:r w:rsidRPr="00305C79">
        <w:rPr>
          <w:rStyle w:val="Emphasis"/>
        </w:rPr>
        <w:t xml:space="preserve">In the Metaphysics of Morals, Kant seems to take for granted that the objects of real rights are only corporeal entities or res </w:t>
      </w:r>
      <w:proofErr w:type="spellStart"/>
      <w:r w:rsidRPr="00305C79">
        <w:rPr>
          <w:rStyle w:val="Emphasis"/>
        </w:rPr>
        <w:t>corporales</w:t>
      </w:r>
      <w:proofErr w:type="spellEnd"/>
      <w:r w:rsidRPr="00305C79">
        <w:rPr>
          <w:rStyle w:val="Emphasis"/>
        </w:rPr>
        <w:t>: «</w:t>
      </w:r>
      <w:proofErr w:type="spellStart"/>
      <w:r w:rsidRPr="00305C79">
        <w:rPr>
          <w:rStyle w:val="Emphasis"/>
        </w:rPr>
        <w:t>Sache</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w:t>
      </w:r>
      <w:proofErr w:type="spellStart"/>
      <w:r w:rsidRPr="00305C79">
        <w:rPr>
          <w:rStyle w:val="Emphasis"/>
        </w:rPr>
        <w:t>ein</w:t>
      </w:r>
      <w:proofErr w:type="spellEnd"/>
      <w:r w:rsidRPr="00305C79">
        <w:rPr>
          <w:rStyle w:val="Emphasis"/>
        </w:rPr>
        <w:t xml:space="preserve"> Ding, was </w:t>
      </w:r>
      <w:proofErr w:type="spellStart"/>
      <w:r w:rsidRPr="00305C79">
        <w:rPr>
          <w:rStyle w:val="Emphasis"/>
        </w:rPr>
        <w:t>keiner</w:t>
      </w:r>
      <w:proofErr w:type="spellEnd"/>
      <w:r w:rsidRPr="00305C79">
        <w:rPr>
          <w:rStyle w:val="Emphasis"/>
        </w:rPr>
        <w:t xml:space="preserve"> </w:t>
      </w:r>
      <w:proofErr w:type="spellStart"/>
      <w:r w:rsidRPr="00305C79">
        <w:rPr>
          <w:rStyle w:val="Emphasis"/>
        </w:rPr>
        <w:t>Zurechnung</w:t>
      </w:r>
      <w:proofErr w:type="spellEnd"/>
      <w:r w:rsidRPr="00305C79">
        <w:rPr>
          <w:rStyle w:val="Emphasis"/>
        </w:rPr>
        <w:t xml:space="preserve"> </w:t>
      </w:r>
      <w:proofErr w:type="spellStart"/>
      <w:r w:rsidRPr="00305C79">
        <w:rPr>
          <w:rStyle w:val="Emphasis"/>
        </w:rPr>
        <w:t>fähig</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Ein </w:t>
      </w:r>
      <w:proofErr w:type="spellStart"/>
      <w:r w:rsidRPr="00305C79">
        <w:rPr>
          <w:rStyle w:val="Emphasis"/>
        </w:rPr>
        <w:t>jedes</w:t>
      </w:r>
      <w:proofErr w:type="spellEnd"/>
      <w:r w:rsidRPr="00305C79">
        <w:rPr>
          <w:rStyle w:val="Emphasis"/>
        </w:rPr>
        <w:t xml:space="preserve"> Object der </w:t>
      </w:r>
      <w:proofErr w:type="spellStart"/>
      <w:r w:rsidRPr="00305C79">
        <w:rPr>
          <w:rStyle w:val="Emphasis"/>
        </w:rPr>
        <w:t>freien</w:t>
      </w:r>
      <w:proofErr w:type="spellEnd"/>
      <w:r w:rsidRPr="00305C79">
        <w:rPr>
          <w:rStyle w:val="Emphasis"/>
        </w:rPr>
        <w:t xml:space="preserve"> </w:t>
      </w:r>
      <w:proofErr w:type="spellStart"/>
      <w:r w:rsidRPr="00305C79">
        <w:rPr>
          <w:rStyle w:val="Emphasis"/>
        </w:rPr>
        <w:t>Willkür</w:t>
      </w:r>
      <w:proofErr w:type="spellEnd"/>
      <w:r w:rsidRPr="00305C79">
        <w:rPr>
          <w:rStyle w:val="Emphasis"/>
        </w:rPr>
        <w:t xml:space="preserve">, welches </w:t>
      </w:r>
      <w:proofErr w:type="spellStart"/>
      <w:r w:rsidRPr="00305C79">
        <w:rPr>
          <w:rStyle w:val="Emphasis"/>
        </w:rPr>
        <w:t>selbst</w:t>
      </w:r>
      <w:proofErr w:type="spellEnd"/>
      <w:r w:rsidRPr="00305C79">
        <w:rPr>
          <w:rStyle w:val="Emphasis"/>
        </w:rPr>
        <w:t xml:space="preserve"> der </w:t>
      </w:r>
      <w:proofErr w:type="spellStart"/>
      <w:r w:rsidRPr="00305C79">
        <w:rPr>
          <w:rStyle w:val="Emphasis"/>
        </w:rPr>
        <w:t>Freiheit</w:t>
      </w:r>
      <w:proofErr w:type="spellEnd"/>
      <w:r w:rsidRPr="00305C79">
        <w:rPr>
          <w:rStyle w:val="Emphasis"/>
        </w:rPr>
        <w:t xml:space="preserve"> </w:t>
      </w:r>
      <w:proofErr w:type="spellStart"/>
      <w:r w:rsidRPr="00305C79">
        <w:rPr>
          <w:rStyle w:val="Emphasis"/>
        </w:rPr>
        <w:t>ermangelt</w:t>
      </w:r>
      <w:proofErr w:type="spellEnd"/>
      <w:r w:rsidRPr="00305C79">
        <w:rPr>
          <w:rStyle w:val="Emphasis"/>
        </w:rPr>
        <w:t xml:space="preserve">, </w:t>
      </w:r>
      <w:proofErr w:type="spellStart"/>
      <w:r w:rsidRPr="00305C79">
        <w:rPr>
          <w:rStyle w:val="Emphasis"/>
        </w:rPr>
        <w:t>heiß</w:t>
      </w:r>
      <w:proofErr w:type="spellEnd"/>
      <w:r w:rsidRPr="00305C79">
        <w:rPr>
          <w:rStyle w:val="Emphasis"/>
        </w:rPr>
        <w:t xml:space="preserve"> </w:t>
      </w:r>
      <w:proofErr w:type="spellStart"/>
      <w:r w:rsidRPr="00305C79">
        <w:rPr>
          <w:rStyle w:val="Emphasis"/>
        </w:rPr>
        <w:t>daher</w:t>
      </w:r>
      <w:proofErr w:type="spellEnd"/>
      <w:r w:rsidRPr="00305C79">
        <w:rPr>
          <w:rStyle w:val="Emphasis"/>
        </w:rPr>
        <w:t xml:space="preserve"> </w:t>
      </w:r>
      <w:proofErr w:type="spellStart"/>
      <w:r w:rsidRPr="00305C79">
        <w:rPr>
          <w:rStyle w:val="Emphasis"/>
        </w:rPr>
        <w:t>Sache</w:t>
      </w:r>
      <w:proofErr w:type="spellEnd"/>
      <w:r w:rsidRPr="00305C79">
        <w:rPr>
          <w:rStyle w:val="Emphasis"/>
        </w:rPr>
        <w:t xml:space="preserve"> (res </w:t>
      </w:r>
      <w:proofErr w:type="spellStart"/>
      <w:proofErr w:type="gramStart"/>
      <w:r w:rsidRPr="00305C79">
        <w:rPr>
          <w:rStyle w:val="Emphasis"/>
        </w:rPr>
        <w:t>corporalis</w:t>
      </w:r>
      <w:proofErr w:type="spellEnd"/>
      <w:r w:rsidRPr="00305C79">
        <w:rPr>
          <w:rStyle w:val="Emphasis"/>
        </w:rPr>
        <w:t>)»</w:t>
      </w:r>
      <w:proofErr w:type="gramEnd"/>
      <w:r w:rsidRPr="00305C79">
        <w:rPr>
          <w:rStyle w:val="Emphasis"/>
        </w:rPr>
        <w:t xml:space="preserve">. </w:t>
      </w:r>
      <w:hyperlink r:id="rId9" w:anchor="ftn.id2478823" w:history="1">
        <w:r w:rsidRPr="00305C79">
          <w:rPr>
            <w:rStyle w:val="Emphasis"/>
          </w:rPr>
          <w:t>32</w:t>
        </w:r>
      </w:hyperlink>
      <w:r w:rsidRPr="00305C79">
        <w:rPr>
          <w:rStyle w:val="Emphasis"/>
        </w:rPr>
        <w:t xml:space="preserve"> Theoretically, however, such a negative definition could have been appropriate to incorporeal things as well. According </w:t>
      </w:r>
      <w:r w:rsidRPr="00305C79">
        <w:rPr>
          <w:rStyle w:val="Emphasis"/>
          <w:highlight w:val="green"/>
        </w:rPr>
        <w:t>to Kant, the rightful possession</w:t>
      </w:r>
      <w:r w:rsidRPr="00305C79">
        <w:rPr>
          <w:rStyle w:val="Emphasis"/>
        </w:rPr>
        <w:t xml:space="preserve"> of a thing </w:t>
      </w:r>
      <w:r w:rsidRPr="00305C79">
        <w:rPr>
          <w:rStyle w:val="Emphasis"/>
          <w:highlight w:val="green"/>
        </w:rPr>
        <w:t xml:space="preserve">should be distinguished from </w:t>
      </w:r>
      <w:r w:rsidRPr="00305C79">
        <w:rPr>
          <w:rStyle w:val="Emphasis"/>
        </w:rPr>
        <w:t xml:space="preserve">its </w:t>
      </w:r>
      <w:r w:rsidRPr="00305C79">
        <w:rPr>
          <w:rStyle w:val="Emphasis"/>
          <w:highlight w:val="green"/>
        </w:rPr>
        <w:t>sensible possession</w:t>
      </w:r>
      <w:r w:rsidRPr="00305C79">
        <w:rPr>
          <w:rStyle w:val="Emphasis"/>
        </w:rPr>
        <w:t xml:space="preserve">. Something external would be rightfully mine «only if I may assume that </w:t>
      </w:r>
      <w:proofErr w:type="spellStart"/>
      <w:r w:rsidRPr="00305C79">
        <w:rPr>
          <w:rStyle w:val="Emphasis"/>
        </w:rPr>
        <w:t>i</w:t>
      </w:r>
      <w:proofErr w:type="spellEnd"/>
      <w:r w:rsidRPr="00305C79">
        <w:rPr>
          <w:rStyle w:val="Emphasis"/>
        </w:rPr>
        <w:t xml:space="preserve"> could be wronged by another's use of a thing even though I am not in possession of it» (AA.06 </w:t>
      </w:r>
      <w:hyperlink r:id="rId10" w:tgtFrame="_top" w:history="1">
        <w:r w:rsidRPr="00305C79">
          <w:rPr>
            <w:rStyle w:val="Emphasis"/>
          </w:rPr>
          <w:t>245:13-16</w:t>
        </w:r>
      </w:hyperlink>
      <w:r w:rsidRPr="00305C79">
        <w:rPr>
          <w:rStyle w:val="Emphasis"/>
        </w:rPr>
        <w:t xml:space="preserve">). </w:t>
      </w:r>
      <w:r w:rsidRPr="00305C79">
        <w:rPr>
          <w:rStyle w:val="Emphasis"/>
          <w:highlight w:val="green"/>
        </w:rPr>
        <w:t>The rightful possession</w:t>
      </w:r>
      <w:r w:rsidRPr="00305C79">
        <w:rPr>
          <w:rStyle w:val="Emphasis"/>
        </w:rPr>
        <w:t xml:space="preserve"> </w:t>
      </w:r>
      <w:r w:rsidRPr="00305C79">
        <w:rPr>
          <w:rStyle w:val="Emphasis"/>
          <w:highlight w:val="green"/>
        </w:rPr>
        <w:t>is an intelligible</w:t>
      </w:r>
      <w:r w:rsidRPr="00305C79">
        <w:rPr>
          <w:rStyle w:val="Emphasis"/>
        </w:rPr>
        <w:t xml:space="preserve">, not sensible, </w:t>
      </w:r>
      <w:r w:rsidRPr="00305C79">
        <w:rPr>
          <w:rStyle w:val="Emphasis"/>
          <w:highlight w:val="green"/>
        </w:rPr>
        <w:t>relation</w:t>
      </w:r>
      <w:r w:rsidRPr="00305C79">
        <w:rPr>
          <w:rStyle w:val="Emphasis"/>
        </w:rPr>
        <w:t xml:space="preserve">. I can claim that </w:t>
      </w:r>
      <w:r w:rsidRPr="00305C79">
        <w:rPr>
          <w:rStyle w:val="Emphasis"/>
          <w:highlight w:val="green"/>
        </w:rPr>
        <w:t>my bicycle is mine</w:t>
      </w:r>
      <w:r w:rsidRPr="00305C79">
        <w:rPr>
          <w:rStyle w:val="Emphasis"/>
        </w:rPr>
        <w:t xml:space="preserve"> only </w:t>
      </w:r>
      <w:r w:rsidRPr="00305C79">
        <w:rPr>
          <w:rStyle w:val="Emphasis"/>
          <w:highlight w:val="green"/>
        </w:rPr>
        <w:t>if I am entitled</w:t>
      </w:r>
      <w:r w:rsidRPr="00305C79">
        <w:rPr>
          <w:rStyle w:val="Emphasis"/>
        </w:rPr>
        <w:t xml:space="preserve"> </w:t>
      </w:r>
      <w:r w:rsidRPr="00305C79">
        <w:rPr>
          <w:rStyle w:val="Emphasis"/>
          <w:highlight w:val="green"/>
        </w:rPr>
        <w:t>to require that nobody takes it</w:t>
      </w:r>
      <w:r w:rsidRPr="00305C79">
        <w:rPr>
          <w:rStyle w:val="Emphasis"/>
        </w:rPr>
        <w:t xml:space="preserve"> even </w:t>
      </w:r>
      <w:r w:rsidRPr="00305C79">
        <w:rPr>
          <w:rStyle w:val="Emphasis"/>
          <w:highlight w:val="green"/>
        </w:rPr>
        <w:t>when I leave it alone</w:t>
      </w:r>
      <w:r w:rsidRPr="00305C79">
        <w:rPr>
          <w:rStyle w:val="Emphasis"/>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w:t>
      </w:r>
      <w:proofErr w:type="gramStart"/>
      <w:r w:rsidRPr="00305C79">
        <w:rPr>
          <w:rStyle w:val="Emphasis"/>
        </w:rPr>
        <w:t>really so</w:t>
      </w:r>
      <w:proofErr w:type="gramEnd"/>
      <w:r w:rsidRPr="00305C79">
        <w:rPr>
          <w:rStyle w:val="Emphasis"/>
        </w:rPr>
        <w:t xml:space="preserve"> obvious that originality implies property? </w:t>
      </w:r>
      <w:r w:rsidRPr="00305C79">
        <w:rPr>
          <w:rStyle w:val="Emphasis"/>
          <w:highlight w:val="green"/>
        </w:rPr>
        <w:t>Property is a</w:t>
      </w:r>
      <w:r w:rsidRPr="00305C79">
        <w:rPr>
          <w:rStyle w:val="Emphasis"/>
        </w:rPr>
        <w:t xml:space="preserve"> comfortable social </w:t>
      </w:r>
      <w:r w:rsidRPr="00305C79">
        <w:rPr>
          <w:rStyle w:val="Emphasis"/>
          <w:highlight w:val="green"/>
        </w:rPr>
        <w:t>convention</w:t>
      </w:r>
      <w:r w:rsidRPr="00305C79">
        <w:rPr>
          <w:rStyle w:val="Emphasis"/>
        </w:rPr>
        <w:t xml:space="preserve"> </w:t>
      </w:r>
      <w:r w:rsidRPr="00305C79">
        <w:rPr>
          <w:rStyle w:val="Emphasis"/>
          <w:highlight w:val="green"/>
        </w:rPr>
        <w:t>that</w:t>
      </w:r>
      <w:r w:rsidRPr="00305C79">
        <w:rPr>
          <w:rStyle w:val="Emphasis"/>
        </w:rPr>
        <w:t xml:space="preserve"> </w:t>
      </w:r>
      <w:r w:rsidRPr="00305C79">
        <w:rPr>
          <w:rStyle w:val="Emphasis"/>
          <w:highlight w:val="green"/>
        </w:rPr>
        <w:t>allows us to</w:t>
      </w:r>
      <w:r w:rsidRPr="00305C79">
        <w:rPr>
          <w:rStyle w:val="Emphasis"/>
        </w:rPr>
        <w:t xml:space="preserve"> </w:t>
      </w:r>
      <w:r w:rsidRPr="00305C79">
        <w:rPr>
          <w:rStyle w:val="Emphasis"/>
          <w:highlight w:val="green"/>
        </w:rPr>
        <w:t>avoid</w:t>
      </w:r>
      <w:r w:rsidRPr="00305C79">
        <w:rPr>
          <w:rStyle w:val="Emphasis"/>
        </w:rPr>
        <w:t xml:space="preserve"> </w:t>
      </w:r>
      <w:proofErr w:type="gramStart"/>
      <w:r w:rsidRPr="00305C79">
        <w:rPr>
          <w:rStyle w:val="Emphasis"/>
        </w:rPr>
        <w:t xml:space="preserve">to </w:t>
      </w:r>
      <w:r w:rsidRPr="00305C79">
        <w:rPr>
          <w:rStyle w:val="Emphasis"/>
          <w:highlight w:val="green"/>
        </w:rPr>
        <w:t>quarrel</w:t>
      </w:r>
      <w:proofErr w:type="gramEnd"/>
      <w:r w:rsidRPr="00305C79">
        <w:rPr>
          <w:rStyle w:val="Emphasis"/>
        </w:rPr>
        <w:t xml:space="preserve"> all the time </w:t>
      </w:r>
      <w:r w:rsidRPr="00305C79">
        <w:rPr>
          <w:rStyle w:val="Emphasis"/>
          <w:highlight w:val="green"/>
        </w:rPr>
        <w:t>over</w:t>
      </w:r>
      <w:r w:rsidRPr="00305C79">
        <w:rPr>
          <w:rStyle w:val="Emphasis"/>
        </w:rPr>
        <w:t xml:space="preserve"> the use of </w:t>
      </w:r>
      <w:r w:rsidRPr="00305C79">
        <w:rPr>
          <w:rStyle w:val="Emphasis"/>
          <w:highlight w:val="green"/>
        </w:rPr>
        <w:t>material objects.</w:t>
      </w:r>
      <w:r w:rsidRPr="00305C79">
        <w:rPr>
          <w:rStyle w:val="Emphasis"/>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w:t>
      </w:r>
      <w:proofErr w:type="gramStart"/>
      <w:r w:rsidRPr="00305C79">
        <w:rPr>
          <w:rStyle w:val="Emphasis"/>
        </w:rPr>
        <w:t>someone, and</w:t>
      </w:r>
      <w:proofErr w:type="gramEnd"/>
      <w:r w:rsidRPr="00305C79">
        <w:rPr>
          <w:rStyle w:val="Emphasis"/>
        </w:rPr>
        <w:t xml:space="preserve">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w:t>
      </w:r>
      <w:proofErr w:type="gramStart"/>
      <w:r w:rsidRPr="00305C79">
        <w:rPr>
          <w:rStyle w:val="Emphasis"/>
        </w:rPr>
        <w:t>i.e.</w:t>
      </w:r>
      <w:proofErr w:type="gramEnd"/>
      <w:r w:rsidRPr="00305C79">
        <w:rPr>
          <w:rStyle w:val="Emphasis"/>
        </w:rPr>
        <w:t xml:space="preserve"> by attributing it to a person who did not wrote it. </w:t>
      </w:r>
      <w:r w:rsidRPr="00305C79">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w:t>
      </w:r>
      <w:proofErr w:type="spellStart"/>
      <w:r w:rsidRPr="00305C79">
        <w:t>corporales</w:t>
      </w:r>
      <w:proofErr w:type="spellEnd"/>
      <w:r w:rsidRPr="00305C79">
        <w:t xml:space="preserve">, Kant determines the rightful possession of a thing as a possession without </w:t>
      </w:r>
      <w:proofErr w:type="spellStart"/>
      <w:r w:rsidRPr="00305C79">
        <w:t>detentio</w:t>
      </w:r>
      <w:proofErr w:type="spellEnd"/>
      <w:r w:rsidRPr="00305C79">
        <w:t xml:space="preserve">, by ignoring all </w:t>
      </w:r>
      <w:r w:rsidRPr="00305C79">
        <w:lastRenderedPageBreak/>
        <w:t xml:space="preserve">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w:t>
      </w:r>
      <w:hyperlink r:id="rId11" w:anchor="ftn.id2533469" w:history="1">
        <w:r w:rsidRPr="00305C79">
          <w:rPr>
            <w:rStyle w:val="Hyperlink"/>
          </w:rPr>
          <w:t>33</w:t>
        </w:r>
      </w:hyperlink>
      <w:r w:rsidRPr="00305C79">
        <w:t xml:space="preserve"> if a rightful possession were not possible, every object would be a res nullius and nobody would be entitled to use it. Kant implicitly denies that </w:t>
      </w:r>
      <w:proofErr w:type="gramStart"/>
      <w:r w:rsidRPr="00305C79">
        <w:t>a res nullius</w:t>
      </w:r>
      <w:proofErr w:type="gramEnd"/>
      <w:r w:rsidRPr="00305C79">
        <w:t xml:space="preserve"> can be used by everyone at the same time. His tacit assumption suggests that the objects of property, besides being distinct from the subjects, are excludable and rivalrous as well, just like the res </w:t>
      </w:r>
      <w:proofErr w:type="spellStart"/>
      <w:r w:rsidRPr="00305C79">
        <w:t>corporales</w:t>
      </w:r>
      <w:proofErr w:type="spellEnd"/>
      <w:r w:rsidRPr="00305C79">
        <w:t xml:space="preserve">. Kant asserts that something external is mine if I would be wronged by being disturbed in my use of it even though I am not in possession of it (AA.6, </w:t>
      </w:r>
      <w:hyperlink r:id="rId12" w:tgtFrame="_top" w:history="1">
        <w:r w:rsidRPr="00305C79">
          <w:rPr>
            <w:rStyle w:val="Hyperlink"/>
          </w:rPr>
          <w:t>249:5-7</w:t>
        </w:r>
      </w:hyperlink>
      <w:r w:rsidRPr="00305C79">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w:t>
      </w:r>
      <w:proofErr w:type="spellStart"/>
      <w:r w:rsidRPr="00305C79">
        <w:t>reprinter</w:t>
      </w:r>
      <w:proofErr w:type="spellEnd"/>
      <w:r w:rsidRPr="00305C79">
        <w:t xml:space="preserve">,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w:t>
      </w:r>
      <w:proofErr w:type="spellStart"/>
      <w:r w:rsidRPr="00305C79">
        <w:t>meum</w:t>
      </w:r>
      <w:proofErr w:type="spellEnd"/>
      <w:r w:rsidRPr="00305C79">
        <w:t xml:space="preserve"> vel </w:t>
      </w:r>
      <w:proofErr w:type="spellStart"/>
      <w:r w:rsidRPr="00305C79">
        <w:t>tuum</w:t>
      </w:r>
      <w:proofErr w:type="spellEnd"/>
      <w:r w:rsidRPr="00305C79">
        <w:t xml:space="preserve"> (AA.06, </w:t>
      </w:r>
      <w:hyperlink r:id="rId13" w:tgtFrame="_top" w:history="1">
        <w:r w:rsidRPr="00305C79">
          <w:rPr>
            <w:rStyle w:val="Hyperlink"/>
          </w:rPr>
          <w:t>237:24-25</w:t>
        </w:r>
      </w:hyperlink>
      <w:r w:rsidRPr="00305C79">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w:t>
      </w:r>
      <w:proofErr w:type="gramStart"/>
      <w:r w:rsidRPr="00305C79">
        <w:t>has to</w:t>
      </w:r>
      <w:proofErr w:type="gramEnd"/>
      <w:r w:rsidRPr="00305C79">
        <w:t xml:space="preserve"> be assumed before every civil constitution, because it is the very possibility condition of law. Freedom implies innate equality, «that is, independence from being bound by others to more than one can in turn bind them; hence a human being's quality of being his own master (sui </w:t>
      </w:r>
      <w:proofErr w:type="spellStart"/>
      <w:r w:rsidRPr="00305C79">
        <w:t>iuris</w:t>
      </w:r>
      <w:proofErr w:type="spellEnd"/>
      <w:r w:rsidRPr="00305C79">
        <w:t>), as well as being a human being beyond reproach (</w:t>
      </w:r>
      <w:proofErr w:type="spellStart"/>
      <w:r w:rsidRPr="00305C79">
        <w:t>iusti</w:t>
      </w:r>
      <w:proofErr w:type="spellEnd"/>
      <w:r w:rsidRPr="00305C79">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4" w:tgtFrame="_top" w:history="1">
        <w:r w:rsidRPr="00305C79">
          <w:rPr>
            <w:rStyle w:val="Hyperlink"/>
          </w:rPr>
          <w:t>237-238</w:t>
        </w:r>
      </w:hyperlink>
      <w:r w:rsidRPr="00305C79">
        <w:t xml:space="preserve">) </w:t>
      </w:r>
      <w:hyperlink r:id="rId15" w:anchor="ftn.id2533617" w:history="1">
        <w:r w:rsidRPr="00305C79">
          <w:rPr>
            <w:rStyle w:val="Hyperlink"/>
          </w:rPr>
          <w:t>34</w:t>
        </w:r>
      </w:hyperlink>
      <w:r w:rsidRPr="00305C79">
        <w:t xml:space="preserve"> </w:t>
      </w:r>
      <w:r w:rsidRPr="00305C79">
        <w:rPr>
          <w:rStyle w:val="Emphasis"/>
        </w:rPr>
        <w:t xml:space="preserve">In spite of his intellectual theory of property, </w:t>
      </w:r>
      <w:hyperlink r:id="rId16" w:anchor="ftn.id2533628" w:history="1">
        <w:r w:rsidRPr="00305C79">
          <w:rPr>
            <w:rStyle w:val="Emphasis"/>
          </w:rPr>
          <w:t>35</w:t>
        </w:r>
      </w:hyperlink>
      <w:r w:rsidRPr="00305C79">
        <w:rPr>
          <w:rStyle w:val="Emphasis"/>
        </w:rPr>
        <w:t xml:space="preserve"> </w:t>
      </w:r>
      <w:r w:rsidRPr="00305C79">
        <w:rPr>
          <w:rStyle w:val="Emphasis"/>
          <w:highlight w:val="green"/>
        </w:rPr>
        <w:t>Kant does not enter</w:t>
      </w:r>
      <w:r w:rsidRPr="00305C79">
        <w:rPr>
          <w:rStyle w:val="Emphasis"/>
        </w:rPr>
        <w:t xml:space="preserve"> in the realm of </w:t>
      </w:r>
      <w:r w:rsidRPr="00305C79">
        <w:rPr>
          <w:rStyle w:val="Emphasis"/>
          <w:highlight w:val="green"/>
        </w:rPr>
        <w:t>intellectual property</w:t>
      </w:r>
      <w:r w:rsidRPr="00305C79">
        <w:rPr>
          <w:rStyle w:val="Emphasis"/>
        </w:rPr>
        <w:t xml:space="preserve"> for a strong systematic reason. </w:t>
      </w:r>
      <w:r w:rsidRPr="00305C79">
        <w:rPr>
          <w:rStyle w:val="Emphasis"/>
          <w:highlight w:val="green"/>
        </w:rPr>
        <w:t>Liberty of speech</w:t>
      </w:r>
      <w:r w:rsidRPr="00305C79">
        <w:rPr>
          <w:rStyle w:val="Emphasis"/>
        </w:rPr>
        <w:t xml:space="preserve"> is </w:t>
      </w:r>
      <w:r w:rsidRPr="00305C79">
        <w:rPr>
          <w:rStyle w:val="Emphasis"/>
          <w:highlight w:val="green"/>
        </w:rPr>
        <w:t>an important part of the innate right of</w:t>
      </w:r>
      <w:r w:rsidRPr="00305C79">
        <w:rPr>
          <w:rStyle w:val="Emphasis"/>
        </w:rPr>
        <w:t xml:space="preserve"> </w:t>
      </w:r>
      <w:r w:rsidRPr="00305C79">
        <w:rPr>
          <w:rStyle w:val="Emphasis"/>
          <w:highlight w:val="green"/>
        </w:rPr>
        <w:t>freedom</w:t>
      </w:r>
      <w:r w:rsidRPr="00305C79">
        <w:rPr>
          <w:rStyle w:val="Emphasis"/>
        </w:rPr>
        <w:t xml:space="preserve">. </w:t>
      </w:r>
      <w:r w:rsidRPr="00305C79">
        <w:rPr>
          <w:rStyle w:val="Emphasis"/>
          <w:highlight w:val="green"/>
        </w:rPr>
        <w:t>It cannot be suppressed without suppressing freedom</w:t>
      </w:r>
      <w:r w:rsidRPr="00305C79">
        <w:rPr>
          <w:rStyle w:val="Emphasis"/>
        </w:rPr>
        <w:t xml:space="preserve"> itself. If the </w:t>
      </w:r>
      <w:proofErr w:type="spellStart"/>
      <w:r w:rsidRPr="00305C79">
        <w:rPr>
          <w:rStyle w:val="Emphasis"/>
        </w:rPr>
        <w:t>ius</w:t>
      </w:r>
      <w:proofErr w:type="spellEnd"/>
      <w:r w:rsidRPr="00305C79">
        <w:rPr>
          <w:rStyle w:val="Emphasis"/>
        </w:rPr>
        <w:t xml:space="preserve"> </w:t>
      </w:r>
      <w:proofErr w:type="spellStart"/>
      <w:r w:rsidRPr="00305C79">
        <w:rPr>
          <w:rStyle w:val="Emphasis"/>
        </w:rPr>
        <w:t>reale</w:t>
      </w:r>
      <w:proofErr w:type="spellEnd"/>
      <w:r w:rsidRPr="00305C79">
        <w:rPr>
          <w:rStyle w:val="Emphasis"/>
        </w:rPr>
        <w:t xml:space="preserve"> were applied to speeches, a basic element of freedom would be reduced to an alienable thing, making it </w:t>
      </w:r>
      <w:r w:rsidRPr="00305C79">
        <w:rPr>
          <w:rStyle w:val="Emphasis"/>
          <w:highlight w:val="green"/>
        </w:rPr>
        <w:t>easy to mix copyright protection</w:t>
      </w:r>
      <w:r w:rsidRPr="00305C79">
        <w:rPr>
          <w:rStyle w:val="Emphasis"/>
        </w:rPr>
        <w:t xml:space="preserve"> and </w:t>
      </w:r>
      <w:r w:rsidRPr="00305C79">
        <w:rPr>
          <w:rStyle w:val="Emphasis"/>
          <w:highlight w:val="green"/>
        </w:rPr>
        <w:t>censorship</w:t>
      </w:r>
      <w:r w:rsidRPr="00305C79">
        <w:rPr>
          <w:rStyle w:val="Emphasis"/>
        </w:rPr>
        <w:t xml:space="preserve">. </w:t>
      </w:r>
      <w:hyperlink r:id="rId17" w:anchor="ftn.id2533656" w:history="1">
        <w:r w:rsidRPr="00305C79">
          <w:rPr>
            <w:rStyle w:val="Emphasis"/>
          </w:rPr>
          <w:t>36</w:t>
        </w:r>
      </w:hyperlink>
      <w:r w:rsidRPr="00305C79">
        <w:rPr>
          <w:rStyle w:val="Emphasis"/>
        </w:rPr>
        <w:t xml:space="preserve"> Property rights </w:t>
      </w:r>
      <w:proofErr w:type="gramStart"/>
      <w:r w:rsidRPr="00305C79">
        <w:rPr>
          <w:rStyle w:val="Emphasis"/>
        </w:rPr>
        <w:t>are based on the assumption</w:t>
      </w:r>
      <w:proofErr w:type="gramEnd"/>
      <w:r w:rsidRPr="00305C79">
        <w:rPr>
          <w:rStyle w:val="Emphasis"/>
        </w:rPr>
        <w:t xml:space="preserve">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Therefore, </w:t>
      </w:r>
      <w:r w:rsidRPr="00305C79">
        <w:rPr>
          <w:rStyle w:val="Emphasis"/>
          <w:highlight w:val="green"/>
        </w:rPr>
        <w:t>Kant binds speeches to the persons</w:t>
      </w:r>
      <w:r w:rsidRPr="00305C79">
        <w:rPr>
          <w:rStyle w:val="Emphasis"/>
        </w:rPr>
        <w:t xml:space="preserve"> and their actions, </w:t>
      </w:r>
      <w:r w:rsidRPr="00305C79">
        <w:rPr>
          <w:rStyle w:val="Emphasis"/>
          <w:highlight w:val="green"/>
        </w:rPr>
        <w:t>and</w:t>
      </w:r>
      <w:r w:rsidRPr="00305C79">
        <w:rPr>
          <w:rStyle w:val="Emphasis"/>
        </w:rPr>
        <w:t xml:space="preserve"> </w:t>
      </w:r>
      <w:r w:rsidRPr="00305C79">
        <w:rPr>
          <w:rStyle w:val="Emphasis"/>
          <w:highlight w:val="green"/>
        </w:rPr>
        <w:t>limits the scope of copyright to publishing</w:t>
      </w:r>
      <w:r w:rsidRPr="00305C79">
        <w:rPr>
          <w:rStyle w:val="Emphasis"/>
        </w:rPr>
        <w:t xml:space="preserve">, or, better, to the publishing of the age of print: the </w:t>
      </w:r>
      <w:proofErr w:type="spellStart"/>
      <w:r w:rsidRPr="00305C79">
        <w:rPr>
          <w:rStyle w:val="Emphasis"/>
        </w:rPr>
        <w:t>Nachdruck</w:t>
      </w:r>
      <w:proofErr w:type="spellEnd"/>
      <w:r w:rsidRPr="00305C79">
        <w:rPr>
          <w:rStyle w:val="Emphasis"/>
        </w:rPr>
        <w:t xml:space="preserve"> is unjust only when someone reproduces a text without the author's permission and distributes its copies to the public</w:t>
      </w:r>
      <w:r w:rsidRPr="00305C79">
        <w:rPr>
          <w:rStyle w:val="Emphasis"/>
          <w:highlight w:val="green"/>
        </w:rPr>
        <w:t>. If</w:t>
      </w:r>
      <w:r w:rsidRPr="00305C79">
        <w:rPr>
          <w:rStyle w:val="Emphasis"/>
        </w:rPr>
        <w:t xml:space="preserve"> </w:t>
      </w:r>
      <w:r w:rsidRPr="00305C79">
        <w:rPr>
          <w:rStyle w:val="Emphasis"/>
          <w:highlight w:val="green"/>
        </w:rPr>
        <w:t>someone copies</w:t>
      </w:r>
      <w:r w:rsidRPr="00305C79">
        <w:rPr>
          <w:rStyle w:val="Emphasis"/>
        </w:rPr>
        <w:t xml:space="preserve"> a book </w:t>
      </w:r>
      <w:r w:rsidRPr="00305C79">
        <w:rPr>
          <w:rStyle w:val="Emphasis"/>
          <w:highlight w:val="green"/>
        </w:rPr>
        <w:t>for his personal use</w:t>
      </w:r>
      <w:r w:rsidRPr="00305C79">
        <w:rPr>
          <w:rStyle w:val="Emphasis"/>
        </w:rPr>
        <w:t xml:space="preserve">, </w:t>
      </w:r>
      <w:r w:rsidRPr="00305C79">
        <w:rPr>
          <w:rStyle w:val="Emphasis"/>
          <w:highlight w:val="green"/>
        </w:rPr>
        <w:t>or lets others do it</w:t>
      </w:r>
      <w:r w:rsidRPr="00305C79">
        <w:rPr>
          <w:rStyle w:val="Emphasis"/>
        </w:rPr>
        <w:t xml:space="preserve">, </w:t>
      </w:r>
      <w:r w:rsidRPr="00305C79">
        <w:rPr>
          <w:rStyle w:val="Emphasis"/>
          <w:highlight w:val="green"/>
        </w:rPr>
        <w:t>or translates</w:t>
      </w:r>
      <w:r w:rsidRPr="00305C79">
        <w:rPr>
          <w:rStyle w:val="Emphasis"/>
        </w:rPr>
        <w:t xml:space="preserve"> and elaborates a text, </w:t>
      </w:r>
      <w:r w:rsidRPr="00305C79">
        <w:rPr>
          <w:rStyle w:val="Emphasis"/>
          <w:highlight w:val="green"/>
        </w:rPr>
        <w:t>there is no copyright violation</w:t>
      </w:r>
      <w:r w:rsidRPr="00305C79">
        <w:rPr>
          <w:rStyle w:val="Emphasis"/>
        </w:rPr>
        <w:t xml:space="preserve">, just because </w:t>
      </w:r>
      <w:r w:rsidRPr="00305C79">
        <w:rPr>
          <w:rStyle w:val="Emphasis"/>
          <w:highlight w:val="green"/>
        </w:rPr>
        <w:t>it is not involved any intrinsic property right</w:t>
      </w:r>
      <w:r w:rsidRPr="00305C79">
        <w:rPr>
          <w:rStyle w:val="Emphasis"/>
        </w:rPr>
        <w:t xml:space="preserve">, </w:t>
      </w:r>
      <w:r w:rsidRPr="00305C79">
        <w:rPr>
          <w:rStyle w:val="Emphasis"/>
          <w:highlight w:val="green"/>
        </w:rPr>
        <w:t>but only the exercise of the innate</w:t>
      </w:r>
      <w:r w:rsidRPr="00305C79">
        <w:rPr>
          <w:rStyle w:val="Emphasis"/>
        </w:rPr>
        <w:t xml:space="preserve"> </w:t>
      </w:r>
      <w:r w:rsidRPr="00305C79">
        <w:rPr>
          <w:rStyle w:val="Emphasis"/>
          <w:highlight w:val="green"/>
        </w:rPr>
        <w:t>right of freedom</w:t>
      </w:r>
      <w:r w:rsidRPr="00305C79">
        <w:rPr>
          <w:rStyle w:val="Emphasis"/>
        </w:rPr>
        <w:t>. The boundary of Kant's copyright is the public use of reason, as a key element of a basic right that should be recognized to everyone. Kant does not stick to the Roman Law tradition because of conservatism, but because of Enlightenment.</w:t>
      </w:r>
    </w:p>
    <w:p w14:paraId="48CAD01D" w14:textId="2F180F3E" w:rsidR="00B37DBD" w:rsidRDefault="00B37DBD" w:rsidP="00B37DBD">
      <w:pPr>
        <w:pStyle w:val="Heading3"/>
      </w:pPr>
      <w:r>
        <w:lastRenderedPageBreak/>
        <w:t>Advantage</w:t>
      </w:r>
    </w:p>
    <w:p w14:paraId="081A17A2" w14:textId="7D78092A" w:rsidR="00B37DBD" w:rsidRPr="00976E44" w:rsidRDefault="002507D5" w:rsidP="00B37DBD">
      <w:pPr>
        <w:pStyle w:val="Heading4"/>
      </w:pPr>
      <w:r>
        <w:t xml:space="preserve"> </w:t>
      </w:r>
      <w:r w:rsidR="00B37DBD" w:rsidRPr="00976E44">
        <w:t>The plan is critical to boosting WTO legitimacy.</w:t>
      </w:r>
    </w:p>
    <w:p w14:paraId="6C095DCB" w14:textId="77777777" w:rsidR="00B37DBD" w:rsidRPr="00976E44" w:rsidRDefault="00B37DBD" w:rsidP="00B37DBD">
      <w:proofErr w:type="spellStart"/>
      <w:r w:rsidRPr="00976E44">
        <w:rPr>
          <w:rStyle w:val="Style13ptBold"/>
        </w:rPr>
        <w:t>Navnit</w:t>
      </w:r>
      <w:proofErr w:type="spellEnd"/>
      <w:r w:rsidRPr="00976E44">
        <w:rPr>
          <w:rStyle w:val="Style13ptBold"/>
        </w:rPr>
        <w:t xml:space="preserve"> 21</w:t>
      </w:r>
      <w:r w:rsidRPr="00976E44">
        <w:t xml:space="preserve"> [</w:t>
      </w:r>
      <w:proofErr w:type="spellStart"/>
      <w:r w:rsidRPr="00976E44">
        <w:t>Brajendra</w:t>
      </w:r>
      <w:proofErr w:type="spellEnd"/>
      <w:r w:rsidRPr="00976E44">
        <w:t xml:space="preserve">; Ambassador and Permanent Representative of India to WTO; “Science has delivered, will the WTO deliver?” Helsinki Times; 1/18/21; </w:t>
      </w:r>
      <w:hyperlink r:id="rId18" w:history="1">
        <w:r w:rsidRPr="00976E44">
          <w:rPr>
            <w:rStyle w:val="Hyperlink"/>
          </w:rPr>
          <w:t>https://www.helsinkitimes.fi/columns/columns/viewpoint/18561-science-has-delivered-will-the-wto-deliver.html</w:t>
        </w:r>
      </w:hyperlink>
      <w:r w:rsidRPr="00976E44">
        <w:t>] Justin</w:t>
      </w:r>
    </w:p>
    <w:p w14:paraId="3E601A93" w14:textId="77777777" w:rsidR="00B37DBD" w:rsidRPr="00976E44" w:rsidRDefault="00B37DBD" w:rsidP="00B37DBD">
      <w:pPr>
        <w:rPr>
          <w:u w:val="single"/>
        </w:rPr>
      </w:pPr>
      <w:r w:rsidRPr="00976E44">
        <w:rPr>
          <w:rStyle w:val="Emphasis"/>
          <w:highlight w:val="green"/>
        </w:rPr>
        <w:t>TRIPS waiver</w:t>
      </w:r>
      <w:r w:rsidRPr="00976E44">
        <w:rPr>
          <w:rStyle w:val="Emphasis"/>
        </w:rPr>
        <w:t xml:space="preserve"> proposal</w:t>
      </w:r>
      <w:r w:rsidRPr="00976E44">
        <w:rPr>
          <w:u w:val="single"/>
        </w:rPr>
        <w:t xml:space="preserve"> from India, South </w:t>
      </w:r>
      <w:proofErr w:type="gramStart"/>
      <w:r w:rsidRPr="00976E44">
        <w:rPr>
          <w:u w:val="single"/>
        </w:rPr>
        <w:t>Africa</w:t>
      </w:r>
      <w:proofErr w:type="gramEnd"/>
      <w:r w:rsidRPr="00976E44">
        <w:rPr>
          <w:u w:val="single"/>
        </w:rPr>
        <w:t xml:space="preserve"> and other members</w:t>
      </w:r>
    </w:p>
    <w:p w14:paraId="07E84D8D" w14:textId="77777777" w:rsidR="00B37DBD" w:rsidRPr="00976E44" w:rsidRDefault="00B37DBD" w:rsidP="00B37DBD">
      <w:pPr>
        <w:rPr>
          <w:u w:val="single"/>
        </w:rPr>
      </w:pPr>
      <w:r w:rsidRPr="00976E44">
        <w:rPr>
          <w:u w:val="single"/>
        </w:rPr>
        <w:t xml:space="preserve">A proposal by India, South Africa and eight other countries calls on the World Trade </w:t>
      </w:r>
      <w:proofErr w:type="spellStart"/>
      <w:r w:rsidRPr="00976E44">
        <w:rPr>
          <w:u w:val="single"/>
        </w:rPr>
        <w:t>Organisation</w:t>
      </w:r>
      <w:proofErr w:type="spellEnd"/>
      <w:r w:rsidRPr="00976E44">
        <w:rPr>
          <w:u w:val="single"/>
        </w:rPr>
        <w:t xml:space="preserve"> (WTO) to </w:t>
      </w:r>
      <w:r w:rsidRPr="00976E44">
        <w:rPr>
          <w:rStyle w:val="Emphasis"/>
          <w:highlight w:val="green"/>
        </w:rPr>
        <w:t>exempt</w:t>
      </w:r>
      <w:r w:rsidRPr="00976E44">
        <w:rPr>
          <w:rStyle w:val="Emphasis"/>
        </w:rPr>
        <w:t xml:space="preserve"> member countries from enforcing some patents</w:t>
      </w:r>
      <w:r w:rsidRPr="00976E44">
        <w:rPr>
          <w:u w:val="single"/>
        </w:rPr>
        <w:t xml:space="preserve">, and </w:t>
      </w:r>
      <w:r w:rsidRPr="00976E44">
        <w:rPr>
          <w:rStyle w:val="Emphasis"/>
        </w:rPr>
        <w:t xml:space="preserve">other </w:t>
      </w:r>
      <w:r w:rsidRPr="00976E44">
        <w:rPr>
          <w:rStyle w:val="Emphasis"/>
          <w:highlight w:val="green"/>
        </w:rPr>
        <w:t>Intellectual Property</w:t>
      </w:r>
      <w:r w:rsidRPr="00976E44">
        <w:rPr>
          <w:u w:val="single"/>
        </w:rPr>
        <w:t xml:space="preserve"> (IP) rights under the </w:t>
      </w:r>
      <w:r w:rsidRPr="00976E44">
        <w:rPr>
          <w:rStyle w:val="Emphasis"/>
        </w:rPr>
        <w:t>organization’s Agreement on Trade-Related Aspects of Intellectual Property Rights</w:t>
      </w:r>
      <w:r w:rsidRPr="00976E44">
        <w:rPr>
          <w:u w:val="single"/>
        </w:rPr>
        <w:t xml:space="preserve">, known as TRIPS, for a limited </w:t>
      </w:r>
      <w:proofErr w:type="gramStart"/>
      <w:r w:rsidRPr="00976E44">
        <w:rPr>
          <w:u w:val="single"/>
        </w:rPr>
        <w:t>period of time</w:t>
      </w:r>
      <w:proofErr w:type="gramEnd"/>
      <w:r w:rsidRPr="00976E44">
        <w:rPr>
          <w:u w:val="single"/>
        </w:rPr>
        <w:t>.</w:t>
      </w:r>
    </w:p>
    <w:p w14:paraId="75F3CD05" w14:textId="77777777" w:rsidR="00B37DBD" w:rsidRPr="00976E44" w:rsidRDefault="00B37DBD" w:rsidP="00B37DBD">
      <w:r w:rsidRPr="00976E44">
        <w:t xml:space="preserve">It is to </w:t>
      </w:r>
      <w:r w:rsidRPr="00976E44">
        <w:rPr>
          <w:u w:val="single"/>
        </w:rPr>
        <w:t xml:space="preserve">ensure that IPRs </w:t>
      </w:r>
      <w:r w:rsidRPr="00976E44">
        <w:rPr>
          <w:rStyle w:val="Emphasis"/>
        </w:rPr>
        <w:t>do not restrict the rapid scaling- up of manufacturing</w:t>
      </w:r>
      <w:r w:rsidRPr="00976E44">
        <w:rPr>
          <w:u w:val="single"/>
        </w:rPr>
        <w:t xml:space="preserve"> of COVID-19 vaccines and treatments</w:t>
      </w:r>
      <w:r w:rsidRPr="00976E44">
        <w:t xml:space="preserve">. While a few members have raised concerns about the proposal, a large proportion of the WTO membership supports the proposal. It has also received the backing of various international organizations, multilateral </w:t>
      </w:r>
      <w:proofErr w:type="gramStart"/>
      <w:r w:rsidRPr="00976E44">
        <w:t>agencies</w:t>
      </w:r>
      <w:proofErr w:type="gramEnd"/>
      <w:r w:rsidRPr="00976E44">
        <w:t xml:space="preserve"> and global civil society.</w:t>
      </w:r>
    </w:p>
    <w:p w14:paraId="250D3EDD" w14:textId="77777777" w:rsidR="00B37DBD" w:rsidRPr="00976E44" w:rsidRDefault="00B37DBD" w:rsidP="00B37DBD">
      <w:r w:rsidRPr="00976E44">
        <w:t xml:space="preserve">Unprecedented times call for unorthodox measures. We saw this in the efficacy of strict lockdowns for a limited period, as a policy intervention, in curtailing the spread of the </w:t>
      </w:r>
      <w:proofErr w:type="spellStart"/>
      <w:proofErr w:type="gramStart"/>
      <w:r w:rsidRPr="00976E44">
        <w:t>pandemic.International</w:t>
      </w:r>
      <w:proofErr w:type="spellEnd"/>
      <w:proofErr w:type="gramEnd"/>
      <w:r w:rsidRPr="00976E44">
        <w:t xml:space="preserve">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w:t>
      </w:r>
    </w:p>
    <w:p w14:paraId="08317C7B" w14:textId="77777777" w:rsidR="00B37DBD" w:rsidRPr="00976E44" w:rsidRDefault="00B37DBD" w:rsidP="00B37DBD">
      <w:pPr>
        <w:rPr>
          <w:u w:val="single"/>
        </w:rPr>
      </w:pPr>
      <w:r w:rsidRPr="00976E44">
        <w:rPr>
          <w:u w:val="single"/>
        </w:rPr>
        <w:t xml:space="preserve">"While </w:t>
      </w:r>
      <w:r w:rsidRPr="00976E44">
        <w:rPr>
          <w:highlight w:val="green"/>
          <w:u w:val="single"/>
        </w:rPr>
        <w:t>making</w:t>
      </w:r>
      <w:r w:rsidRPr="00976E44">
        <w:rPr>
          <w:u w:val="single"/>
        </w:rPr>
        <w:t xml:space="preserve"> the </w:t>
      </w:r>
      <w:r w:rsidRPr="00976E44">
        <w:rPr>
          <w:rStyle w:val="Emphasis"/>
          <w:highlight w:val="green"/>
        </w:rPr>
        <w:t>vaccines</w:t>
      </w:r>
      <w:r w:rsidRPr="00976E44">
        <w:rPr>
          <w:rStyle w:val="Emphasis"/>
        </w:rPr>
        <w:t xml:space="preserve"> available </w:t>
      </w:r>
      <w:r w:rsidRPr="00976E44">
        <w:rPr>
          <w:rStyle w:val="Emphasis"/>
          <w:highlight w:val="green"/>
        </w:rPr>
        <w:t>was a test of science</w:t>
      </w:r>
      <w:r w:rsidRPr="00976E44">
        <w:rPr>
          <w:highlight w:val="green"/>
          <w:u w:val="single"/>
        </w:rPr>
        <w:t xml:space="preserve">, making them </w:t>
      </w:r>
      <w:r w:rsidRPr="00976E44">
        <w:rPr>
          <w:rStyle w:val="Emphasis"/>
          <w:highlight w:val="green"/>
        </w:rPr>
        <w:t>accessible</w:t>
      </w:r>
      <w:r w:rsidRPr="00976E44">
        <w:rPr>
          <w:rStyle w:val="Emphasis"/>
        </w:rPr>
        <w:t xml:space="preserve"> and affordable is going to be a </w:t>
      </w:r>
      <w:r w:rsidRPr="00976E44">
        <w:rPr>
          <w:rStyle w:val="Emphasis"/>
          <w:highlight w:val="green"/>
        </w:rPr>
        <w:t>test of humanity</w:t>
      </w:r>
      <w:r w:rsidRPr="00976E44">
        <w:rPr>
          <w:u w:val="single"/>
        </w:rPr>
        <w:t>"</w:t>
      </w:r>
    </w:p>
    <w:p w14:paraId="6D812624" w14:textId="77777777" w:rsidR="00B37DBD" w:rsidRPr="00976E44" w:rsidRDefault="00B37DBD" w:rsidP="00B37DBD">
      <w:pPr>
        <w:rPr>
          <w:rStyle w:val="Emphasis"/>
        </w:rPr>
      </w:pPr>
      <w:r w:rsidRPr="00976E44">
        <w:t xml:space="preserve">Merely </w:t>
      </w:r>
      <w:r w:rsidRPr="00976E44">
        <w:rPr>
          <w:u w:val="single"/>
        </w:rPr>
        <w:t xml:space="preserve">a signal to ensure </w:t>
      </w:r>
      <w:r w:rsidRPr="00976E44">
        <w:rPr>
          <w:highlight w:val="green"/>
          <w:u w:val="single"/>
        </w:rPr>
        <w:t>timely</w:t>
      </w:r>
      <w:r w:rsidRPr="00976E44">
        <w:rPr>
          <w:u w:val="single"/>
        </w:rPr>
        <w:t xml:space="preserve"> and affordable </w:t>
      </w:r>
      <w:r w:rsidRPr="00976E44">
        <w:rPr>
          <w:highlight w:val="green"/>
          <w:u w:val="single"/>
        </w:rPr>
        <w:t>access</w:t>
      </w:r>
      <w:r w:rsidRPr="00976E44">
        <w:rPr>
          <w:u w:val="single"/>
        </w:rPr>
        <w:t xml:space="preserve"> to vaccines and treatments will </w:t>
      </w:r>
      <w:r w:rsidRPr="00976E44">
        <w:rPr>
          <w:highlight w:val="green"/>
          <w:u w:val="single"/>
        </w:rPr>
        <w:t xml:space="preserve">work as a </w:t>
      </w:r>
      <w:r w:rsidRPr="00976E44">
        <w:rPr>
          <w:rStyle w:val="Emphasis"/>
          <w:highlight w:val="green"/>
        </w:rPr>
        <w:t>big confidence booster</w:t>
      </w:r>
      <w:r w:rsidRPr="00976E44">
        <w:rPr>
          <w:rStyle w:val="Emphasis"/>
        </w:rPr>
        <w:t xml:space="preserve"> for demand revival</w:t>
      </w:r>
      <w:r w:rsidRPr="00976E44">
        <w:t xml:space="preserve"> in the economy. With the emergence of successful vaccines, there appears to be some hope on the horizon. But how will these be made accessible and affordable to global population? The fundamental question is whether there will be enough of Covid-19 vaccines to go around. As things stand, even the most optimistic scenarios today cannot assure access to Covid-19 vaccines and therapeutics for </w:t>
      </w:r>
      <w:proofErr w:type="gramStart"/>
      <w:r w:rsidRPr="00976E44">
        <w:t>the majority of</w:t>
      </w:r>
      <w:proofErr w:type="gramEnd"/>
      <w:r w:rsidRPr="00976E44">
        <w:t xml:space="preserve"> the population, in rich as well as poor countries, by the end of 2021. All the members of the WTO have agreed on one account that there is an urgent need to scale-up the manufacturing capacity for vaccines and therapeutics to meet the massive global needs. </w:t>
      </w:r>
      <w:r w:rsidRPr="00976E44">
        <w:rPr>
          <w:u w:val="single"/>
        </w:rPr>
        <w:t xml:space="preserve">The TRIPS Waiver Proposal </w:t>
      </w:r>
      <w:r w:rsidRPr="00976E44">
        <w:rPr>
          <w:rStyle w:val="Emphasis"/>
        </w:rPr>
        <w:t>seeks to fulfil this need by ensuring</w:t>
      </w:r>
      <w:r w:rsidRPr="00976E44">
        <w:rPr>
          <w:u w:val="single"/>
        </w:rPr>
        <w:t xml:space="preserve"> that </w:t>
      </w:r>
      <w:r w:rsidRPr="00976E44">
        <w:rPr>
          <w:highlight w:val="green"/>
          <w:u w:val="single"/>
        </w:rPr>
        <w:t xml:space="preserve">IP </w:t>
      </w:r>
      <w:r w:rsidRPr="00976E44">
        <w:rPr>
          <w:rStyle w:val="Emphasis"/>
          <w:highlight w:val="green"/>
        </w:rPr>
        <w:t>barriers</w:t>
      </w:r>
      <w:r w:rsidRPr="00976E44">
        <w:rPr>
          <w:rStyle w:val="Emphasis"/>
        </w:rPr>
        <w:t xml:space="preserve"> do not </w:t>
      </w:r>
      <w:r w:rsidRPr="00976E44">
        <w:rPr>
          <w:rStyle w:val="Emphasis"/>
          <w:highlight w:val="green"/>
        </w:rPr>
        <w:t>come in the way of</w:t>
      </w:r>
      <w:r w:rsidRPr="00976E44">
        <w:rPr>
          <w:rStyle w:val="Emphasis"/>
        </w:rPr>
        <w:t xml:space="preserve"> such scaling up of </w:t>
      </w:r>
      <w:r w:rsidRPr="00976E44">
        <w:rPr>
          <w:rStyle w:val="Emphasis"/>
          <w:highlight w:val="green"/>
        </w:rPr>
        <w:t>manufacturing capacity</w:t>
      </w:r>
      <w:r w:rsidRPr="00976E44">
        <w:rPr>
          <w:rStyle w:val="Emphasis"/>
        </w:rPr>
        <w:t>.</w:t>
      </w:r>
    </w:p>
    <w:p w14:paraId="0EA11A68" w14:textId="77777777" w:rsidR="00B37DBD" w:rsidRPr="00976E44" w:rsidRDefault="00B37DBD" w:rsidP="00B37DBD">
      <w:r w:rsidRPr="00976E44">
        <w:t>Why existing flexibilities under the TRIPS Agreement are not enough</w:t>
      </w:r>
    </w:p>
    <w:p w14:paraId="557ECDD7" w14:textId="77777777" w:rsidR="00B37DBD" w:rsidRPr="00976E44" w:rsidRDefault="00B37DBD" w:rsidP="00B37DBD">
      <w:r w:rsidRPr="00976E44">
        <w:t xml:space="preserve">The existing flexibilities under the TRIPS Agreement are not adequate as these were not designed keeping pandemics in mind. 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w:t>
      </w:r>
      <w:proofErr w:type="gramStart"/>
      <w:r w:rsidRPr="00976E44">
        <w:t>technology</w:t>
      </w:r>
      <w:proofErr w:type="gramEnd"/>
      <w:r w:rsidRPr="00976E44">
        <w:t xml:space="preserve"> and data to support the global sharing and scale-up of the manufacturing of COVID- 19 medical products. Voluntary Licenses, even where they exist, are shrouded in secrecy. Their terms and conditions are not transparent. Their scope is limited to specific amounts or for a limited subset of countries, thereby encouraging nationalism rather than true international collaboration.</w:t>
      </w:r>
    </w:p>
    <w:p w14:paraId="7CAB8492" w14:textId="77777777" w:rsidR="00B37DBD" w:rsidRPr="00976E44" w:rsidRDefault="00B37DBD" w:rsidP="00B37DBD">
      <w:r w:rsidRPr="00976E44">
        <w:t>Why is there a need to go beyond existing global cooperation initiatives?</w:t>
      </w:r>
    </w:p>
    <w:p w14:paraId="5B09E294" w14:textId="77777777" w:rsidR="00B37DBD" w:rsidRPr="00976E44" w:rsidRDefault="00B37DBD" w:rsidP="00B37DBD">
      <w:r w:rsidRPr="00976E44">
        <w:t xml:space="preserve">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w:t>
      </w:r>
      <w:proofErr w:type="gramStart"/>
      <w:r w:rsidRPr="00976E44">
        <w:t>the majority of</w:t>
      </w:r>
      <w:proofErr w:type="gramEnd"/>
      <w:r w:rsidRPr="00976E44">
        <w:t xml:space="preserve"> the global population.</w:t>
      </w:r>
    </w:p>
    <w:p w14:paraId="25462641" w14:textId="77777777" w:rsidR="00B37DBD" w:rsidRPr="00976E44" w:rsidRDefault="00B37DBD" w:rsidP="00B37DBD">
      <w:proofErr w:type="gramStart"/>
      <w:r w:rsidRPr="00976E44">
        <w:lastRenderedPageBreak/>
        <w:t>Past experience</w:t>
      </w:r>
      <w:proofErr w:type="gramEnd"/>
    </w:p>
    <w:p w14:paraId="0F3640F7" w14:textId="77777777" w:rsidR="00B37DBD" w:rsidRPr="00976E44" w:rsidRDefault="00B37DBD" w:rsidP="00B37DBD">
      <w:pPr>
        <w:rPr>
          <w:u w:val="single"/>
        </w:rPr>
      </w:pPr>
      <w:r w:rsidRPr="00976E44">
        <w:t xml:space="preserve">During the initial few months of the current pandemic, we have seen that shelves were emptied by those who had access to masks, PPEs, sanitizers, </w:t>
      </w:r>
      <w:proofErr w:type="gramStart"/>
      <w:r w:rsidRPr="00976E44">
        <w:t>gloves</w:t>
      </w:r>
      <w:proofErr w:type="gramEnd"/>
      <w:r w:rsidRPr="00976E44">
        <w:t xml:space="preserve"> and other essential Covid-19 items even without their immediate need. The same should not happen to vaccines. Eventually, the world was able to ramp up manufacturing of Covid-19 essentials as there were no IP barriers hindering that. At present, </w:t>
      </w:r>
      <w:r w:rsidRPr="00976E44">
        <w:rPr>
          <w:highlight w:val="green"/>
          <w:u w:val="single"/>
        </w:rPr>
        <w:t>we need</w:t>
      </w:r>
      <w:r w:rsidRPr="00976E44">
        <w:rPr>
          <w:u w:val="single"/>
        </w:rPr>
        <w:t xml:space="preserve"> the </w:t>
      </w:r>
      <w:r w:rsidRPr="00976E44">
        <w:rPr>
          <w:rStyle w:val="Emphasis"/>
        </w:rPr>
        <w:t xml:space="preserve">same pooling of IP rights and </w:t>
      </w:r>
      <w:r w:rsidRPr="00976E44">
        <w:rPr>
          <w:rStyle w:val="Emphasis"/>
          <w:highlight w:val="green"/>
        </w:rPr>
        <w:t>know-how</w:t>
      </w:r>
      <w:r w:rsidRPr="00976E44">
        <w:rPr>
          <w:u w:val="single"/>
        </w:rPr>
        <w:t xml:space="preserve"> for </w:t>
      </w:r>
      <w:r w:rsidRPr="00976E44">
        <w:rPr>
          <w:rStyle w:val="Emphasis"/>
        </w:rPr>
        <w:t>scaling up the manufacturing of vaccines</w:t>
      </w:r>
      <w:r w:rsidRPr="00976E44">
        <w:rPr>
          <w:u w:val="single"/>
        </w:rPr>
        <w:t xml:space="preserve"> and </w:t>
      </w:r>
      <w:r w:rsidRPr="00976E44">
        <w:rPr>
          <w:rStyle w:val="Emphasis"/>
        </w:rPr>
        <w:t>treatments</w:t>
      </w:r>
      <w:r w:rsidRPr="00976E44">
        <w:rPr>
          <w:u w:val="single"/>
        </w:rPr>
        <w:t xml:space="preserve">, which unfortunately has not been </w:t>
      </w:r>
      <w:r w:rsidRPr="00976E44">
        <w:rPr>
          <w:rStyle w:val="Emphasis"/>
        </w:rPr>
        <w:t>forthcoming</w:t>
      </w:r>
      <w:r w:rsidRPr="00976E44">
        <w:rPr>
          <w:u w:val="single"/>
        </w:rPr>
        <w:t>, necessitating the need for the Waiver.</w:t>
      </w:r>
    </w:p>
    <w:p w14:paraId="2F6703CC" w14:textId="77777777" w:rsidR="00B37DBD" w:rsidRPr="00976E44" w:rsidRDefault="00B37DBD" w:rsidP="00B37DBD">
      <w:r w:rsidRPr="00976E44">
        <w:t>It is the pandemic – an extraordinary, once in a lifetime event – that has mobilized the collaboration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w:t>
      </w:r>
    </w:p>
    <w:p w14:paraId="1E096834" w14:textId="77777777" w:rsidR="00B37DBD" w:rsidRPr="00976E44" w:rsidRDefault="00B37DBD" w:rsidP="00B37DBD">
      <w:r w:rsidRPr="00976E44">
        <w:t>Way forward</w:t>
      </w:r>
    </w:p>
    <w:p w14:paraId="69EF441E" w14:textId="77777777" w:rsidR="00B37DBD" w:rsidRPr="00976E44" w:rsidRDefault="00B37DBD" w:rsidP="00B37DBD">
      <w:pPr>
        <w:rPr>
          <w:u w:val="single"/>
        </w:rPr>
      </w:pPr>
      <w:r w:rsidRPr="00976E44">
        <w:t xml:space="preserve">The TRIPS waiver proposal is a targeted and proportionate response to the exceptional public health emergency that the world faces today. </w:t>
      </w:r>
      <w:r w:rsidRPr="00976E44">
        <w:rPr>
          <w:u w:val="single"/>
        </w:rPr>
        <w:t xml:space="preserve">Such a </w:t>
      </w:r>
      <w:r w:rsidRPr="00976E44">
        <w:rPr>
          <w:highlight w:val="green"/>
          <w:u w:val="single"/>
        </w:rPr>
        <w:t>Waiver</w:t>
      </w:r>
      <w:r w:rsidRPr="00976E44">
        <w:rPr>
          <w:u w:val="single"/>
        </w:rPr>
        <w:t xml:space="preserve"> is well-within the </w:t>
      </w:r>
      <w:r w:rsidRPr="00976E44">
        <w:rPr>
          <w:rStyle w:val="Emphasis"/>
          <w:highlight w:val="green"/>
        </w:rPr>
        <w:t>provisions of Article IX</w:t>
      </w:r>
      <w:r w:rsidRPr="00976E44">
        <w:rPr>
          <w:rStyle w:val="Emphasis"/>
        </w:rPr>
        <w:t xml:space="preserve"> of the Marrakesh Agreement </w:t>
      </w:r>
      <w:r w:rsidRPr="00976E44">
        <w:rPr>
          <w:rStyle w:val="Emphasis"/>
          <w:highlight w:val="green"/>
        </w:rPr>
        <w:t>which established the WTO</w:t>
      </w:r>
      <w:r w:rsidRPr="00976E44">
        <w:rPr>
          <w:u w:val="single"/>
        </w:rPr>
        <w:t>.</w:t>
      </w:r>
      <w:r w:rsidRPr="00976E44">
        <w:t xml:space="preserve"> It can help in ensuring that human lives are not lost for want of a timely and affordable access to vaccines. </w:t>
      </w:r>
      <w:r w:rsidRPr="00976E44">
        <w:rPr>
          <w:u w:val="single"/>
        </w:rPr>
        <w:t xml:space="preserve">The </w:t>
      </w:r>
      <w:r w:rsidRPr="00976E44">
        <w:rPr>
          <w:rStyle w:val="Emphasis"/>
          <w:highlight w:val="green"/>
        </w:rPr>
        <w:t>adoption</w:t>
      </w:r>
      <w:r w:rsidRPr="00976E44">
        <w:rPr>
          <w:u w:val="single"/>
        </w:rPr>
        <w:t xml:space="preserve"> of the Waiver will also </w:t>
      </w:r>
      <w:r w:rsidRPr="00976E44">
        <w:rPr>
          <w:rStyle w:val="Heading3Char"/>
          <w:rFonts w:cs="Calibri"/>
          <w:highlight w:val="green"/>
        </w:rPr>
        <w:t>re-establish</w:t>
      </w:r>
      <w:r w:rsidRPr="00976E44">
        <w:rPr>
          <w:rStyle w:val="Heading3Char"/>
          <w:rFonts w:cs="Calibri"/>
        </w:rPr>
        <w:t xml:space="preserve"> WTO’s </w:t>
      </w:r>
      <w:r w:rsidRPr="00976E44">
        <w:rPr>
          <w:rStyle w:val="Heading3Char"/>
          <w:rFonts w:cs="Calibri"/>
          <w:highlight w:val="green"/>
        </w:rPr>
        <w:t>credibility and show</w:t>
      </w:r>
      <w:r w:rsidRPr="00976E44">
        <w:rPr>
          <w:rStyle w:val="Heading3Char"/>
          <w:rFonts w:cs="Calibri"/>
        </w:rPr>
        <w:t xml:space="preserve"> that </w:t>
      </w:r>
      <w:r w:rsidRPr="00976E44">
        <w:rPr>
          <w:rStyle w:val="Heading3Char"/>
          <w:rFonts w:cs="Calibri"/>
          <w:highlight w:val="green"/>
        </w:rPr>
        <w:t>multilateral trading system</w:t>
      </w:r>
      <w:r w:rsidRPr="00976E44">
        <w:rPr>
          <w:rStyle w:val="Heading3Char"/>
          <w:rFonts w:cs="Calibri"/>
        </w:rPr>
        <w:t xml:space="preserve"> continues to be </w:t>
      </w:r>
      <w:r w:rsidRPr="00976E44">
        <w:rPr>
          <w:rStyle w:val="Heading3Char"/>
          <w:rFonts w:cs="Calibri"/>
          <w:highlight w:val="green"/>
        </w:rPr>
        <w:t>relevant and can deliver in</w:t>
      </w:r>
      <w:r w:rsidRPr="00976E44">
        <w:rPr>
          <w:rStyle w:val="Heading3Char"/>
          <w:rFonts w:cs="Calibri"/>
        </w:rPr>
        <w:t xml:space="preserve"> times of a </w:t>
      </w:r>
      <w:r w:rsidRPr="00976E44">
        <w:rPr>
          <w:rStyle w:val="Heading3Char"/>
          <w:rFonts w:cs="Calibri"/>
          <w:highlight w:val="green"/>
        </w:rPr>
        <w:t>crisis</w:t>
      </w:r>
      <w:r w:rsidRPr="00976E44">
        <w:rPr>
          <w:u w:val="single"/>
        </w:rPr>
        <w:t xml:space="preserve">. Now is the time for WTO members to act and </w:t>
      </w:r>
      <w:r w:rsidRPr="00976E44">
        <w:rPr>
          <w:rStyle w:val="Emphasis"/>
        </w:rPr>
        <w:t>adopt the Waiver</w:t>
      </w:r>
      <w:r w:rsidRPr="00976E44">
        <w:rPr>
          <w:u w:val="single"/>
        </w:rPr>
        <w:t xml:space="preserve"> to save lives and help in getting the economy back on the revival path quickly.</w:t>
      </w:r>
    </w:p>
    <w:p w14:paraId="1B1519B4" w14:textId="77777777" w:rsidR="00B37DBD" w:rsidRPr="00976E44" w:rsidRDefault="00B37DBD" w:rsidP="00B37DBD">
      <w:r w:rsidRPr="00976E44">
        <w:t xml:space="preserve">While making the vaccines available was a test of science, making them accessible and affordable is going to be a test of humanity. History should remember us for the “AAA rating” </w:t>
      </w:r>
      <w:proofErr w:type="gramStart"/>
      <w:r w:rsidRPr="00976E44">
        <w:t>i.e.</w:t>
      </w:r>
      <w:proofErr w:type="gramEnd"/>
      <w:r w:rsidRPr="00976E44">
        <w:t xml:space="preserve"> for Availability, Accessibility and Affordability of Covid19 vaccines and treatments and not for a single “A rating” for Availability only. Our future generations deserve nothing less.</w:t>
      </w:r>
    </w:p>
    <w:p w14:paraId="1387C9F6" w14:textId="77777777" w:rsidR="00B37DBD" w:rsidRPr="00976E44" w:rsidRDefault="00B37DBD" w:rsidP="00B37DBD"/>
    <w:p w14:paraId="5B5BA55A" w14:textId="28FEC1C3" w:rsidR="00B37DBD" w:rsidRPr="00976E44" w:rsidRDefault="00B37DBD" w:rsidP="00B37DBD">
      <w:pPr>
        <w:pStyle w:val="Heading4"/>
      </w:pPr>
      <w:r w:rsidRPr="00976E44">
        <w:t>WTO</w:t>
      </w:r>
      <w:r>
        <w:t xml:space="preserve"> cred</w:t>
      </w:r>
      <w:r w:rsidRPr="00976E44">
        <w:t xml:space="preserve"> solves wars that go </w:t>
      </w:r>
      <w:r w:rsidRPr="00976E44">
        <w:rPr>
          <w:u w:val="single"/>
        </w:rPr>
        <w:t>nuclear</w:t>
      </w:r>
      <w:r w:rsidRPr="00976E44">
        <w:t>.</w:t>
      </w:r>
    </w:p>
    <w:p w14:paraId="65E3565E" w14:textId="77777777" w:rsidR="00B37DBD" w:rsidRPr="00976E44" w:rsidRDefault="00B37DBD" w:rsidP="00B37DBD">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5D754AD5" w14:textId="0672A662" w:rsidR="00B37DBD" w:rsidRDefault="00B37DBD" w:rsidP="00B37DBD">
      <w:r w:rsidRPr="00976E44">
        <w:t>Both Antigua and the U.S. claimed the resolution of the arbitration as a victory.</w:t>
      </w:r>
      <w:proofErr w:type="gramStart"/>
      <w:r w:rsidRPr="00976E44">
        <w:t>99 In reality, the</w:t>
      </w:r>
      <w:proofErr w:type="gramEnd"/>
      <w:r w:rsidRPr="00976E44">
        <w:t xml:space="preserv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976E44">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976E44">
        <w:rPr>
          <w:rStyle w:val="Emphasis"/>
          <w:highlight w:val="green"/>
        </w:rPr>
        <w:t>the WTO</w:t>
      </w:r>
      <w:r w:rsidRPr="00976E44">
        <w:rPr>
          <w:highlight w:val="green"/>
          <w:u w:val="single"/>
        </w:rPr>
        <w:t xml:space="preserve"> cannot be </w:t>
      </w:r>
      <w:r w:rsidRPr="00976E44">
        <w:rPr>
          <w:rStyle w:val="Emphasis"/>
          <w:highlight w:val="green"/>
        </w:rPr>
        <w:t>overstated</w:t>
      </w:r>
      <w:r w:rsidRPr="00976E44">
        <w:rPr>
          <w:highlight w:val="green"/>
          <w:u w:val="single"/>
        </w:rPr>
        <w:t xml:space="preserve"> 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among </w:t>
      </w:r>
      <w:r w:rsidRPr="00976E44">
        <w:rPr>
          <w:rStyle w:val="Emphasis"/>
          <w:highlight w:val="green"/>
        </w:rPr>
        <w:t>nations</w:t>
      </w:r>
      <w:r w:rsidRPr="00976E44">
        <w:rPr>
          <w:u w:val="single"/>
        </w:rPr>
        <w:t xml:space="preserve"> with opposing </w:t>
      </w:r>
      <w:r w:rsidRPr="00976E44">
        <w:rPr>
          <w:rStyle w:val="Emphasis"/>
        </w:rPr>
        <w:t>philosophical goals or modes of governance</w:t>
      </w:r>
      <w:r w:rsidRPr="00976E44">
        <w:t xml:space="preserve">.102 Demagogues in 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credibility</w:t>
      </w:r>
      <w:r w:rsidRPr="00976E44">
        <w:rPr>
          <w:u w:val="single"/>
        </w:rPr>
        <w:t xml:space="preserve">.106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t xml:space="preserve"> to enforce sanctions.107 The arbitrators charged with performing the substantive work of the WTO by negotiating, compromising, and issuing judgments are keenly aware of the responsibility they have to uphold the organization’s credibility.108</w:t>
      </w:r>
    </w:p>
    <w:p w14:paraId="7765B891" w14:textId="2DCBC30F" w:rsidR="00B37DBD" w:rsidRDefault="00B37DBD" w:rsidP="00B37DBD">
      <w:pPr>
        <w:pStyle w:val="Heading3"/>
      </w:pPr>
      <w:r>
        <w:lastRenderedPageBreak/>
        <w:t>Advantage 2</w:t>
      </w:r>
    </w:p>
    <w:p w14:paraId="0636D0EA" w14:textId="77777777" w:rsidR="00B37DBD" w:rsidRPr="00361031" w:rsidRDefault="00B37DBD" w:rsidP="00B37DBD">
      <w:pPr>
        <w:pStyle w:val="Heading4"/>
      </w:pPr>
      <w:r w:rsidRPr="00361031">
        <w:t xml:space="preserve">Only the plan can solve </w:t>
      </w:r>
      <w:r w:rsidRPr="00361031">
        <w:rPr>
          <w:u w:val="single"/>
        </w:rPr>
        <w:t>covid access</w:t>
      </w:r>
      <w:r w:rsidRPr="00361031">
        <w:t xml:space="preserve"> – inequalities </w:t>
      </w:r>
      <w:r w:rsidRPr="00361031">
        <w:rPr>
          <w:u w:val="single"/>
        </w:rPr>
        <w:t>heighten</w:t>
      </w:r>
      <w:r w:rsidRPr="00361031">
        <w:t xml:space="preserve"> the risk of </w:t>
      </w:r>
      <w:r w:rsidRPr="00361031">
        <w:rPr>
          <w:u w:val="single"/>
        </w:rPr>
        <w:t>mutations</w:t>
      </w:r>
      <w:r w:rsidRPr="00361031">
        <w:t xml:space="preserve"> and </w:t>
      </w:r>
      <w:r w:rsidRPr="00361031">
        <w:rPr>
          <w:u w:val="single"/>
        </w:rPr>
        <w:t>uneven development</w:t>
      </w:r>
      <w:r w:rsidRPr="00361031">
        <w:t xml:space="preserve"> – neg objections </w:t>
      </w:r>
      <w:r w:rsidRPr="00361031">
        <w:rPr>
          <w:u w:val="single"/>
        </w:rPr>
        <w:t>miss the boat</w:t>
      </w:r>
      <w:r w:rsidRPr="00361031">
        <w:t>.</w:t>
      </w:r>
    </w:p>
    <w:p w14:paraId="7FF94977" w14:textId="77777777" w:rsidR="00B37DBD" w:rsidRPr="00361031" w:rsidRDefault="00B37DBD" w:rsidP="00B37DBD">
      <w:r w:rsidRPr="00361031">
        <w:rPr>
          <w:rStyle w:val="Style13ptBold"/>
        </w:rPr>
        <w:t>Kumar 21</w:t>
      </w:r>
      <w:r w:rsidRPr="00361031">
        <w:t xml:space="preserve"> [</w:t>
      </w:r>
      <w:proofErr w:type="spellStart"/>
      <w:r w:rsidRPr="00361031">
        <w:t>Rajeesh</w:t>
      </w:r>
      <w:proofErr w:type="spellEnd"/>
      <w:r w:rsidRPr="00361031">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361031">
        <w:t>JamiaMilliaIslamia</w:t>
      </w:r>
      <w:proofErr w:type="spellEnd"/>
      <w:r w:rsidRPr="00361031">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361031">
        <w:t>books;Eurozone</w:t>
      </w:r>
      <w:proofErr w:type="spellEnd"/>
      <w:r w:rsidRPr="00361031">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9" w:history="1">
        <w:r w:rsidRPr="00361031">
          <w:rPr>
            <w:rStyle w:val="Hyperlink"/>
          </w:rPr>
          <w:t>https://idsa.in/issuebrief/wto-trips-waiver-covid-vaccine-rkumar-120721</w:t>
        </w:r>
      </w:hyperlink>
      <w:r w:rsidRPr="00361031">
        <w:t>] Justin</w:t>
      </w:r>
    </w:p>
    <w:p w14:paraId="19845DBB" w14:textId="77777777" w:rsidR="00B37DBD" w:rsidRPr="00361031" w:rsidRDefault="00B37DBD" w:rsidP="00B37DBD">
      <w:r w:rsidRPr="00361031">
        <w:t xml:space="preserve">According to Duke Global Health Innovation Center, which monitors COVID-19 vaccine purchases, </w:t>
      </w:r>
      <w:r w:rsidRPr="00361031">
        <w:rPr>
          <w:rStyle w:val="Emphasis"/>
          <w:highlight w:val="green"/>
        </w:rPr>
        <w:t>rich nations</w:t>
      </w:r>
      <w:r w:rsidRPr="00361031">
        <w:rPr>
          <w:rStyle w:val="Emphasis"/>
        </w:rPr>
        <w:t xml:space="preserve"> representing</w:t>
      </w:r>
      <w:r w:rsidRPr="00361031">
        <w:rPr>
          <w:u w:val="single"/>
        </w:rPr>
        <w:t xml:space="preserve"> just 14 per cent of the world population have </w:t>
      </w:r>
      <w:r w:rsidRPr="00361031">
        <w:rPr>
          <w:highlight w:val="green"/>
          <w:u w:val="single"/>
        </w:rPr>
        <w:t>bought</w:t>
      </w:r>
      <w:r w:rsidRPr="00361031">
        <w:rPr>
          <w:u w:val="single"/>
        </w:rPr>
        <w:t xml:space="preserve"> up to </w:t>
      </w:r>
      <w:r w:rsidRPr="00361031">
        <w:rPr>
          <w:rStyle w:val="Emphasis"/>
        </w:rPr>
        <w:t xml:space="preserve">53 per cent of the most promising </w:t>
      </w:r>
      <w:r w:rsidRPr="00361031">
        <w:rPr>
          <w:rStyle w:val="Emphasis"/>
          <w:highlight w:val="green"/>
        </w:rPr>
        <w:t>vaccines</w:t>
      </w:r>
      <w:r w:rsidRPr="00361031">
        <w:rPr>
          <w:u w:val="single"/>
        </w:rPr>
        <w:t xml:space="preserve"> so far</w:t>
      </w:r>
      <w:r w:rsidRPr="00361031">
        <w:t xml:space="preserve">. As of 4 July 2021, the </w:t>
      </w:r>
      <w:r w:rsidRPr="00361031">
        <w:rPr>
          <w:rStyle w:val="Emphasis"/>
        </w:rPr>
        <w:t>high-income countries</w:t>
      </w:r>
      <w:r w:rsidRPr="00361031">
        <w:rPr>
          <w:u w:val="single"/>
        </w:rPr>
        <w:t xml:space="preserve"> (HICs) purchased more than half (6.16 billion) vaccine doses sold globally</w:t>
      </w:r>
      <w:r w:rsidRPr="00361031">
        <w:t xml:space="preserve">. At the same time, </w:t>
      </w:r>
      <w:r w:rsidRPr="00361031">
        <w:rPr>
          <w:u w:val="single"/>
        </w:rPr>
        <w:t xml:space="preserve">the </w:t>
      </w:r>
      <w:r w:rsidRPr="00361031">
        <w:rPr>
          <w:highlight w:val="green"/>
          <w:u w:val="single"/>
        </w:rPr>
        <w:t>low-income countries</w:t>
      </w:r>
      <w:r w:rsidRPr="00361031">
        <w:rPr>
          <w:u w:val="single"/>
        </w:rPr>
        <w:t xml:space="preserve"> (</w:t>
      </w:r>
      <w:r w:rsidRPr="00361031">
        <w:rPr>
          <w:rStyle w:val="Emphasis"/>
        </w:rPr>
        <w:t>LICs</w:t>
      </w:r>
      <w:r w:rsidRPr="00361031">
        <w:rPr>
          <w:u w:val="single"/>
        </w:rPr>
        <w:t xml:space="preserve">) </w:t>
      </w:r>
      <w:r w:rsidRPr="00361031">
        <w:rPr>
          <w:highlight w:val="green"/>
          <w:u w:val="single"/>
        </w:rPr>
        <w:t>received</w:t>
      </w:r>
      <w:r w:rsidRPr="00361031">
        <w:rPr>
          <w:u w:val="single"/>
        </w:rPr>
        <w:t xml:space="preserve"> only </w:t>
      </w:r>
      <w:r w:rsidRPr="00361031">
        <w:rPr>
          <w:highlight w:val="green"/>
          <w:u w:val="single"/>
        </w:rPr>
        <w:t>0.3 per cent</w:t>
      </w:r>
      <w:r w:rsidRPr="00361031">
        <w:rPr>
          <w:u w:val="single"/>
        </w:rPr>
        <w:t xml:space="preserve"> of the vaccines produced. The low and middle-income countries (LMICs), which account for </w:t>
      </w:r>
      <w:r w:rsidRPr="00361031">
        <w:rPr>
          <w:rStyle w:val="Emphasis"/>
        </w:rPr>
        <w:t>81 per cent of the global adult population</w:t>
      </w:r>
      <w:r w:rsidRPr="00361031">
        <w:rPr>
          <w:u w:val="single"/>
        </w:rPr>
        <w:t xml:space="preserve">, purchased </w:t>
      </w:r>
      <w:r w:rsidRPr="00361031">
        <w:rPr>
          <w:rStyle w:val="Emphasis"/>
        </w:rPr>
        <w:t>33 per cent</w:t>
      </w:r>
      <w:r w:rsidRPr="00361031">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060CA062" w14:textId="77777777" w:rsidR="00B37DBD" w:rsidRPr="00361031" w:rsidRDefault="00B37DBD" w:rsidP="00B37DBD">
      <w:pPr>
        <w:rPr>
          <w:u w:val="single"/>
        </w:rPr>
      </w:pPr>
      <w:r w:rsidRPr="00361031">
        <w:t xml:space="preserve">Consequently, </w:t>
      </w:r>
      <w:r w:rsidRPr="00361031">
        <w:rPr>
          <w:u w:val="single"/>
        </w:rPr>
        <w:t xml:space="preserve">there is a </w:t>
      </w:r>
      <w:r w:rsidRPr="00361031">
        <w:rPr>
          <w:rStyle w:val="Emphasis"/>
          <w:highlight w:val="green"/>
        </w:rPr>
        <w:t>significant disparity</w:t>
      </w:r>
      <w:r w:rsidRPr="00361031">
        <w:rPr>
          <w:rStyle w:val="Emphasis"/>
        </w:rPr>
        <w:t xml:space="preserve"> between HICs and LICs</w:t>
      </w:r>
      <w:r w:rsidRPr="00361031">
        <w:rPr>
          <w:u w:val="single"/>
        </w:rPr>
        <w:t xml:space="preserve"> in vaccine administration as well. As of 8 July 2021, </w:t>
      </w:r>
      <w:r w:rsidRPr="00361031">
        <w:rPr>
          <w:rStyle w:val="Emphasis"/>
        </w:rPr>
        <w:t>3.32 billion vaccine doses had been administered globally</w:t>
      </w:r>
      <w:r w:rsidRPr="00361031">
        <w:t xml:space="preserve">.12 Nonetheless, </w:t>
      </w:r>
      <w:r w:rsidRPr="00361031">
        <w:rPr>
          <w:u w:val="single"/>
        </w:rPr>
        <w:t xml:space="preserve">only </w:t>
      </w:r>
      <w:r w:rsidRPr="00361031">
        <w:rPr>
          <w:rStyle w:val="Emphasis"/>
        </w:rPr>
        <w:t>one per cent</w:t>
      </w:r>
      <w:r w:rsidRPr="00361031">
        <w:rPr>
          <w:u w:val="single"/>
        </w:rPr>
        <w:t xml:space="preserve"> of people in LICs have been given at least </w:t>
      </w:r>
      <w:r w:rsidRPr="00361031">
        <w:rPr>
          <w:rStyle w:val="Emphasis"/>
        </w:rPr>
        <w:t>one dose</w:t>
      </w:r>
      <w:r w:rsidRPr="00361031">
        <w:rPr>
          <w:u w:val="single"/>
        </w:rPr>
        <w:t>. While in HICs almost one in four people have received the vaccine</w:t>
      </w:r>
      <w:r w:rsidRPr="00361031">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361031">
        <w:rPr>
          <w:u w:val="single"/>
        </w:rPr>
        <w:t xml:space="preserve">In Sub-Saharan Africa, </w:t>
      </w:r>
      <w:r w:rsidRPr="00361031">
        <w:rPr>
          <w:rStyle w:val="Emphasis"/>
        </w:rPr>
        <w:t>vaccine rollout remains the slowest in the world</w:t>
      </w:r>
      <w:r w:rsidRPr="00361031">
        <w:rPr>
          <w:u w:val="single"/>
        </w:rPr>
        <w:t>. According to the International Monetary Fund</w:t>
      </w:r>
      <w:r w:rsidRPr="00361031">
        <w:t xml:space="preserve"> (IMF), at current rates, by the end of 2021, a </w:t>
      </w:r>
      <w:r w:rsidRPr="00361031">
        <w:rPr>
          <w:u w:val="single"/>
        </w:rPr>
        <w:t xml:space="preserve">massive </w:t>
      </w:r>
      <w:r w:rsidRPr="00361031">
        <w:rPr>
          <w:rStyle w:val="Emphasis"/>
        </w:rPr>
        <w:t>global inequity</w:t>
      </w:r>
      <w:r w:rsidRPr="00361031">
        <w:rPr>
          <w:u w:val="single"/>
        </w:rPr>
        <w:t xml:space="preserve"> will continue to exist, with Africa still </w:t>
      </w:r>
      <w:r w:rsidRPr="00361031">
        <w:rPr>
          <w:rStyle w:val="Emphasis"/>
        </w:rPr>
        <w:t>experiencing meagre vaccination</w:t>
      </w:r>
      <w:r w:rsidRPr="00361031">
        <w:rPr>
          <w:u w:val="single"/>
        </w:rPr>
        <w:t xml:space="preserve"> rates while other parts of the world move much closer to complete vaccination.14</w:t>
      </w:r>
    </w:p>
    <w:p w14:paraId="2D719416" w14:textId="77777777" w:rsidR="00B37DBD" w:rsidRPr="00361031" w:rsidRDefault="00B37DBD" w:rsidP="00B37DBD">
      <w:r w:rsidRPr="00361031">
        <w:rPr>
          <w:u w:val="single"/>
        </w:rPr>
        <w:t xml:space="preserve">This vaccine inequity is not only </w:t>
      </w:r>
      <w:r w:rsidRPr="00361031">
        <w:rPr>
          <w:rStyle w:val="Emphasis"/>
        </w:rPr>
        <w:t>morally indefensible</w:t>
      </w:r>
      <w:r w:rsidRPr="00361031">
        <w:rPr>
          <w:u w:val="single"/>
        </w:rPr>
        <w:t xml:space="preserve"> but also </w:t>
      </w:r>
      <w:r w:rsidRPr="00361031">
        <w:rPr>
          <w:rStyle w:val="Emphasis"/>
        </w:rPr>
        <w:t>clinically counter-productive</w:t>
      </w:r>
      <w:r w:rsidRPr="00361031">
        <w:rPr>
          <w:u w:val="single"/>
        </w:rPr>
        <w:t xml:space="preserve">. If this situation prevails, LICs could be </w:t>
      </w:r>
      <w:r w:rsidRPr="00361031">
        <w:rPr>
          <w:rStyle w:val="Emphasis"/>
        </w:rPr>
        <w:t>waiting until 2025 for vaccinating</w:t>
      </w:r>
      <w:r w:rsidRPr="00361031">
        <w:rPr>
          <w:u w:val="single"/>
        </w:rPr>
        <w:t xml:space="preserve"> half of their people. Allowing most of the world’s population to go unvaccinated will also </w:t>
      </w:r>
      <w:r w:rsidRPr="00361031">
        <w:rPr>
          <w:highlight w:val="green"/>
          <w:u w:val="single"/>
        </w:rPr>
        <w:t xml:space="preserve">spawn </w:t>
      </w:r>
      <w:r w:rsidRPr="00361031">
        <w:rPr>
          <w:rStyle w:val="Emphasis"/>
          <w:highlight w:val="green"/>
        </w:rPr>
        <w:t>new</w:t>
      </w:r>
      <w:r w:rsidRPr="00361031">
        <w:rPr>
          <w:rStyle w:val="Emphasis"/>
        </w:rPr>
        <w:t xml:space="preserve"> virus </w:t>
      </w:r>
      <w:r w:rsidRPr="00361031">
        <w:rPr>
          <w:rStyle w:val="Emphasis"/>
          <w:highlight w:val="green"/>
        </w:rPr>
        <w:t>mutations</w:t>
      </w:r>
      <w:r w:rsidRPr="00361031">
        <w:rPr>
          <w:highlight w:val="green"/>
          <w:u w:val="single"/>
        </w:rPr>
        <w:t xml:space="preserve">, more </w:t>
      </w:r>
      <w:r w:rsidRPr="00361031">
        <w:rPr>
          <w:rStyle w:val="Emphasis"/>
          <w:highlight w:val="green"/>
        </w:rPr>
        <w:t>contagious viruses</w:t>
      </w:r>
      <w:r w:rsidRPr="00361031">
        <w:rPr>
          <w:u w:val="single"/>
        </w:rPr>
        <w:t xml:space="preserve"> leading to a steep rise in COVID-19 cases</w:t>
      </w:r>
      <w:r w:rsidRPr="00361031">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794AEA94" w14:textId="77777777" w:rsidR="00B37DBD" w:rsidRPr="00361031" w:rsidRDefault="00B37DBD" w:rsidP="00B37DBD">
      <w:pPr>
        <w:rPr>
          <w:u w:val="single"/>
        </w:rPr>
      </w:pPr>
      <w:r w:rsidRPr="00361031">
        <w:rPr>
          <w:u w:val="single"/>
        </w:rPr>
        <w:t xml:space="preserve">TRIPS: </w:t>
      </w:r>
      <w:r w:rsidRPr="00361031">
        <w:rPr>
          <w:rStyle w:val="Emphasis"/>
        </w:rPr>
        <w:t>Barrier to Equitable Health Care Access</w:t>
      </w:r>
    </w:p>
    <w:p w14:paraId="4A1620C2" w14:textId="77777777" w:rsidR="00B37DBD" w:rsidRPr="00361031" w:rsidRDefault="00B37DBD" w:rsidP="00B37DBD">
      <w:r w:rsidRPr="00361031">
        <w:rPr>
          <w:u w:val="single"/>
        </w:rPr>
        <w:t>The opponents of the waiver proposal argue that IPR are not a significant barrier to equitable access to health care, and existing TRIPS flexibilities are sufficient to address the COVID-19 pandemic</w:t>
      </w:r>
      <w:r w:rsidRPr="00361031">
        <w:t xml:space="preserve">. However, </w:t>
      </w:r>
      <w:r w:rsidRPr="00361031">
        <w:rPr>
          <w:rStyle w:val="Emphasis"/>
        </w:rPr>
        <w:t>history suggests the contrary</w:t>
      </w:r>
      <w:r w:rsidRPr="00361031">
        <w:t xml:space="preserve">. For instance, when South Africa passed the Medicines and Related Substances Act of 1997 to address the HIV/AIDS public health crisis, </w:t>
      </w:r>
      <w:r w:rsidRPr="00361031">
        <w:rPr>
          <w:u w:val="single"/>
        </w:rPr>
        <w:t xml:space="preserve">nearly </w:t>
      </w:r>
      <w:r w:rsidRPr="00361031">
        <w:rPr>
          <w:rStyle w:val="Emphasis"/>
        </w:rPr>
        <w:t>40 of world’s largest and influential pharma companies took the South African government to court over the violation of TRIPS</w:t>
      </w:r>
      <w:r w:rsidRPr="00361031">
        <w:t xml:space="preserve">. The Act, which invoked the compulsory licensing provision, allowed South Africa to produce affordable generic drugs.15 </w:t>
      </w:r>
      <w:r w:rsidRPr="00361031">
        <w:rPr>
          <w:u w:val="single"/>
        </w:rPr>
        <w:t xml:space="preserve">The Big Pharma also lobbied developed countries, particularly the US, to put bilateral </w:t>
      </w:r>
      <w:r w:rsidRPr="00361031">
        <w:rPr>
          <w:rStyle w:val="Emphasis"/>
        </w:rPr>
        <w:t>trade sanctions against South Africa</w:t>
      </w:r>
      <w:r w:rsidRPr="00361031">
        <w:t>.16</w:t>
      </w:r>
    </w:p>
    <w:p w14:paraId="4DF38905" w14:textId="77777777" w:rsidR="00B37DBD" w:rsidRPr="00361031" w:rsidRDefault="00B37DBD" w:rsidP="00B37DBD">
      <w:r w:rsidRPr="00361031">
        <w:t xml:space="preserve">Similarly, </w:t>
      </w:r>
      <w:r w:rsidRPr="00361031">
        <w:rPr>
          <w:u w:val="single"/>
        </w:rPr>
        <w:t xml:space="preserve">when Indian company Cipla decided to provide generic antiretrovirals (ARVs) to the African market at a lower cost, Big Pharma retaliated through </w:t>
      </w:r>
      <w:r w:rsidRPr="00361031">
        <w:rPr>
          <w:rStyle w:val="Emphasis"/>
        </w:rPr>
        <w:t xml:space="preserve">patent litigations in Indian and international trade courts and branded </w:t>
      </w:r>
      <w:r w:rsidRPr="00361031">
        <w:rPr>
          <w:rStyle w:val="Emphasis"/>
        </w:rPr>
        <w:lastRenderedPageBreak/>
        <w:t>Indian drug companies as thieves</w:t>
      </w:r>
      <w:r w:rsidRPr="00361031">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12DC56CB" w14:textId="77777777" w:rsidR="00B37DBD" w:rsidRPr="00361031" w:rsidRDefault="00B37DBD" w:rsidP="00B37DBD">
      <w:r w:rsidRPr="00361031">
        <w:t xml:space="preserve">A recent document by Médecins Sans </w:t>
      </w:r>
      <w:proofErr w:type="spellStart"/>
      <w:r w:rsidRPr="00361031">
        <w:t>Frontières</w:t>
      </w:r>
      <w:proofErr w:type="spellEnd"/>
      <w:r w:rsidRPr="00361031">
        <w:t xml:space="preserve"> (MSF), or Doctors Without Borders, highlights various instances of how </w:t>
      </w:r>
      <w:r w:rsidRPr="00361031">
        <w:rPr>
          <w:highlight w:val="green"/>
          <w:u w:val="single"/>
        </w:rPr>
        <w:t xml:space="preserve">IP </w:t>
      </w:r>
      <w:r w:rsidRPr="00361031">
        <w:rPr>
          <w:rStyle w:val="Emphasis"/>
          <w:highlight w:val="green"/>
        </w:rPr>
        <w:t>hinders manufacturing</w:t>
      </w:r>
      <w:r w:rsidRPr="00361031">
        <w:rPr>
          <w:rStyle w:val="Emphasis"/>
        </w:rPr>
        <w:t xml:space="preserve"> and </w:t>
      </w:r>
      <w:r w:rsidRPr="00361031">
        <w:rPr>
          <w:rStyle w:val="Emphasis"/>
          <w:highlight w:val="green"/>
        </w:rPr>
        <w:t>supply of</w:t>
      </w:r>
      <w:r w:rsidRPr="00361031">
        <w:rPr>
          <w:rStyle w:val="Emphasis"/>
        </w:rPr>
        <w:t xml:space="preserve"> diagnostics, medical </w:t>
      </w:r>
      <w:r w:rsidRPr="00361031">
        <w:rPr>
          <w:rStyle w:val="Emphasis"/>
          <w:highlight w:val="green"/>
        </w:rPr>
        <w:t>equipment</w:t>
      </w:r>
      <w:r w:rsidRPr="00361031">
        <w:rPr>
          <w:u w:val="single"/>
        </w:rPr>
        <w:t xml:space="preserve">, </w:t>
      </w:r>
      <w:proofErr w:type="gramStart"/>
      <w:r w:rsidRPr="00361031">
        <w:rPr>
          <w:rStyle w:val="Emphasis"/>
        </w:rPr>
        <w:t>treatments</w:t>
      </w:r>
      <w:proofErr w:type="gramEnd"/>
      <w:r w:rsidRPr="00361031">
        <w:rPr>
          <w:u w:val="single"/>
        </w:rPr>
        <w:t xml:space="preserve"> and </w:t>
      </w:r>
      <w:r w:rsidRPr="00361031">
        <w:rPr>
          <w:rStyle w:val="Emphasis"/>
        </w:rPr>
        <w:t>vaccines</w:t>
      </w:r>
      <w:r w:rsidRPr="00361031">
        <w:rPr>
          <w:u w:val="single"/>
        </w:rPr>
        <w:t xml:space="preserve"> during the COVID-19 pandemic</w:t>
      </w:r>
      <w:r w:rsidRPr="00361031">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29FA5249" w14:textId="77777777" w:rsidR="00B37DBD" w:rsidRPr="00361031" w:rsidRDefault="00B37DBD" w:rsidP="00B37DBD">
      <w:r w:rsidRPr="00361031">
        <w:t xml:space="preserve">The </w:t>
      </w:r>
      <w:r w:rsidRPr="00361031">
        <w:rPr>
          <w:u w:val="single"/>
        </w:rPr>
        <w:t xml:space="preserve">opponents of the TRIPS waiver also argue that IP is the </w:t>
      </w:r>
      <w:r w:rsidRPr="00361031">
        <w:rPr>
          <w:rStyle w:val="Emphasis"/>
        </w:rPr>
        <w:t>incentive for innovation and if it is undermined</w:t>
      </w:r>
      <w:r w:rsidRPr="00361031">
        <w:rPr>
          <w:u w:val="single"/>
        </w:rPr>
        <w:t xml:space="preserve">, future innovation will </w:t>
      </w:r>
      <w:r w:rsidRPr="00361031">
        <w:rPr>
          <w:rStyle w:val="Emphasis"/>
        </w:rPr>
        <w:t>suffer</w:t>
      </w:r>
      <w:r w:rsidRPr="00361031">
        <w:rPr>
          <w:u w:val="single"/>
        </w:rPr>
        <w:t xml:space="preserve">. However, most of the COVID-19 </w:t>
      </w:r>
      <w:r w:rsidRPr="00361031">
        <w:rPr>
          <w:rStyle w:val="Emphasis"/>
        </w:rPr>
        <w:t>medical innovations</w:t>
      </w:r>
      <w:r w:rsidRPr="00361031">
        <w:rPr>
          <w:u w:val="single"/>
        </w:rPr>
        <w:t xml:space="preserve">, particularly vaccines, are developed with </w:t>
      </w:r>
      <w:r w:rsidRPr="00361031">
        <w:rPr>
          <w:rStyle w:val="Emphasis"/>
        </w:rPr>
        <w:t>public financing assistance</w:t>
      </w:r>
      <w:r w:rsidRPr="00361031">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03337844" w14:textId="77777777" w:rsidR="00B37DBD" w:rsidRPr="00361031" w:rsidRDefault="00B37DBD" w:rsidP="00B37DBD">
      <w:r w:rsidRPr="00361031">
        <w:t xml:space="preserve">Private companies received 94.6 per cent of this funding; </w:t>
      </w:r>
      <w:proofErr w:type="spellStart"/>
      <w:r w:rsidRPr="00361031">
        <w:t>Moderna</w:t>
      </w:r>
      <w:proofErr w:type="spellEnd"/>
      <w:r w:rsidRPr="00361031">
        <w:t xml:space="preserve">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68996F97" w14:textId="77777777" w:rsidR="00B37DBD" w:rsidRPr="00361031" w:rsidRDefault="00B37DBD" w:rsidP="00B37DBD">
      <w:r w:rsidRPr="00361031">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361031">
        <w:t>favouring</w:t>
      </w:r>
      <w:proofErr w:type="spellEnd"/>
      <w:r w:rsidRPr="00361031">
        <w:t xml:space="preserve"> developing countries’ products against this promise of technology transfer.</w:t>
      </w:r>
    </w:p>
    <w:p w14:paraId="615AD81C" w14:textId="77777777" w:rsidR="00B37DBD" w:rsidRPr="00361031" w:rsidRDefault="00B37DBD" w:rsidP="00B37DBD">
      <w:pPr>
        <w:rPr>
          <w:rStyle w:val="Emphasis"/>
        </w:rPr>
      </w:pPr>
      <w:r w:rsidRPr="00361031">
        <w:rPr>
          <w:u w:val="single"/>
        </w:rPr>
        <w:t xml:space="preserve">Another argument against the proposed TRIPS </w:t>
      </w:r>
      <w:r w:rsidRPr="00361031">
        <w:rPr>
          <w:highlight w:val="green"/>
          <w:u w:val="single"/>
        </w:rPr>
        <w:t>waiver</w:t>
      </w:r>
      <w:r w:rsidRPr="00361031">
        <w:rPr>
          <w:u w:val="single"/>
        </w:rPr>
        <w:t xml:space="preserve"> is that a waiver would not increase the manufacturing of COVID-19 vaccines</w:t>
      </w:r>
      <w:r w:rsidRPr="00361031">
        <w:t xml:space="preserve">. Indeed, </w:t>
      </w:r>
      <w:r w:rsidRPr="00361031">
        <w:rPr>
          <w:u w:val="single"/>
        </w:rPr>
        <w:t xml:space="preserve">one of the </w:t>
      </w:r>
      <w:r w:rsidRPr="00361031">
        <w:rPr>
          <w:rStyle w:val="Emphasis"/>
        </w:rPr>
        <w:t>significant factors contributing to vaccine inequity</w:t>
      </w:r>
      <w:r w:rsidRPr="00361031">
        <w:rPr>
          <w:u w:val="single"/>
        </w:rPr>
        <w:t xml:space="preserve"> is the </w:t>
      </w:r>
      <w:r w:rsidRPr="00361031">
        <w:rPr>
          <w:rStyle w:val="Emphasis"/>
        </w:rPr>
        <w:t>lack of manufacturing capacity</w:t>
      </w:r>
      <w:r w:rsidRPr="00361031">
        <w:t xml:space="preserve"> in the global south. Further, a TRIPS waiver will not automatically translate into improved manufacturing capacity. However, </w:t>
      </w:r>
      <w:r w:rsidRPr="00361031">
        <w:rPr>
          <w:u w:val="single"/>
        </w:rPr>
        <w:t xml:space="preserve">a waiver would be the first but essential step to </w:t>
      </w:r>
      <w:r w:rsidRPr="00361031">
        <w:rPr>
          <w:rStyle w:val="Emphasis"/>
          <w:highlight w:val="green"/>
        </w:rPr>
        <w:t>increase</w:t>
      </w:r>
      <w:r w:rsidRPr="00361031">
        <w:rPr>
          <w:rStyle w:val="Emphasis"/>
        </w:rPr>
        <w:t xml:space="preserve"> manufacturing </w:t>
      </w:r>
      <w:r w:rsidRPr="00361031">
        <w:rPr>
          <w:rStyle w:val="Emphasis"/>
          <w:highlight w:val="green"/>
        </w:rPr>
        <w:t>capacity</w:t>
      </w:r>
      <w:r w:rsidRPr="00361031">
        <w:rPr>
          <w:u w:val="single"/>
        </w:rPr>
        <w:t xml:space="preserve"> worldwide</w:t>
      </w:r>
      <w:r w:rsidRPr="00361031">
        <w:t xml:space="preserve">. For instance, </w:t>
      </w:r>
      <w:r w:rsidRPr="00361031">
        <w:rPr>
          <w:highlight w:val="green"/>
          <w:u w:val="single"/>
        </w:rPr>
        <w:t xml:space="preserve">to </w:t>
      </w:r>
      <w:r w:rsidRPr="00361031">
        <w:rPr>
          <w:rStyle w:val="Emphasis"/>
          <w:highlight w:val="green"/>
        </w:rPr>
        <w:t>export</w:t>
      </w:r>
      <w:r w:rsidRPr="00361031">
        <w:rPr>
          <w:rStyle w:val="Emphasis"/>
        </w:rPr>
        <w:t xml:space="preserve"> COVID-19 vaccine-related products</w:t>
      </w:r>
      <w:r w:rsidRPr="00361031">
        <w:rPr>
          <w:u w:val="single"/>
        </w:rPr>
        <w:t>, countries need to ensure that there are no IP restrictions at both ends</w:t>
      </w:r>
      <w:r w:rsidRPr="00361031">
        <w:t xml:space="preserve"> – exporting and importing. The </w:t>
      </w:r>
      <w:r w:rsidRPr="00361031">
        <w:rPr>
          <w:u w:val="single"/>
        </w:rPr>
        <w:t>market for vaccine materials includes consumables, single-use reactors bags, filters, culture media, and vaccine ingredients. Export blockages</w:t>
      </w:r>
      <w:r w:rsidRPr="00361031">
        <w:t xml:space="preserve"> on raw materials, equipment and finished products </w:t>
      </w:r>
      <w:r w:rsidRPr="00361031">
        <w:rPr>
          <w:u w:val="single"/>
        </w:rPr>
        <w:t>harm the overall output of the vaccine supply chain. If there is no TRIPS restriction</w:t>
      </w:r>
      <w:r w:rsidRPr="00361031">
        <w:t xml:space="preserve">, more </w:t>
      </w:r>
      <w:r w:rsidRPr="00361031">
        <w:rPr>
          <w:u w:val="single"/>
        </w:rPr>
        <w:t xml:space="preserve">governments and companies will invest in </w:t>
      </w:r>
      <w:r w:rsidRPr="00361031">
        <w:rPr>
          <w:rStyle w:val="Emphasis"/>
          <w:highlight w:val="green"/>
        </w:rPr>
        <w:t>repurposing</w:t>
      </w:r>
      <w:r w:rsidRPr="00361031">
        <w:rPr>
          <w:rStyle w:val="Emphasis"/>
        </w:rPr>
        <w:t xml:space="preserve"> their </w:t>
      </w:r>
      <w:r w:rsidRPr="00361031">
        <w:rPr>
          <w:rStyle w:val="Emphasis"/>
          <w:highlight w:val="green"/>
        </w:rPr>
        <w:t>facilities</w:t>
      </w:r>
      <w:r w:rsidRPr="00361031">
        <w:rPr>
          <w:rStyle w:val="Emphasis"/>
        </w:rPr>
        <w:t>.</w:t>
      </w:r>
    </w:p>
    <w:p w14:paraId="75219C5C" w14:textId="77777777" w:rsidR="00B37DBD" w:rsidRPr="00361031" w:rsidRDefault="00B37DBD" w:rsidP="00B37DBD">
      <w:pPr>
        <w:rPr>
          <w:u w:val="single"/>
        </w:rPr>
      </w:pPr>
      <w:r w:rsidRPr="00361031">
        <w:t xml:space="preserve">Similarly, </w:t>
      </w:r>
      <w:r w:rsidRPr="00361031">
        <w:rPr>
          <w:u w:val="single"/>
        </w:rPr>
        <w:t xml:space="preserve">the arguments such as that </w:t>
      </w:r>
      <w:r w:rsidRPr="00361031">
        <w:rPr>
          <w:rStyle w:val="Emphasis"/>
        </w:rPr>
        <w:t>no other manufacturers can carry out the complex manufacturing</w:t>
      </w:r>
      <w:r w:rsidRPr="00361031">
        <w:rPr>
          <w:u w:val="single"/>
        </w:rPr>
        <w:t xml:space="preserve"> </w:t>
      </w:r>
      <w:r w:rsidRPr="00361031">
        <w:rPr>
          <w:rStyle w:val="Emphasis"/>
        </w:rPr>
        <w:t>process</w:t>
      </w:r>
      <w:r w:rsidRPr="00361031">
        <w:rPr>
          <w:u w:val="single"/>
        </w:rPr>
        <w:t xml:space="preserve"> of COVID-19 vaccines and generic manufacturing as that would </w:t>
      </w:r>
      <w:proofErr w:type="spellStart"/>
      <w:r w:rsidRPr="00361031">
        <w:rPr>
          <w:u w:val="single"/>
        </w:rPr>
        <w:t>jeopardise</w:t>
      </w:r>
      <w:proofErr w:type="spellEnd"/>
      <w:r w:rsidRPr="00361031">
        <w:rPr>
          <w:u w:val="single"/>
        </w:rPr>
        <w:t xml:space="preserve"> quality, have also been proven </w:t>
      </w:r>
      <w:r w:rsidRPr="00361031">
        <w:rPr>
          <w:rStyle w:val="Emphasis"/>
        </w:rPr>
        <w:t>wrong</w:t>
      </w:r>
      <w:r w:rsidRPr="00361031">
        <w:rPr>
          <w:u w:val="single"/>
        </w:rPr>
        <w:t xml:space="preserve"> in the past</w:t>
      </w:r>
      <w:r w:rsidRPr="00361031">
        <w:t xml:space="preserve">. For instance, in the early 1990s, when Indian company </w:t>
      </w:r>
      <w:proofErr w:type="spellStart"/>
      <w:r w:rsidRPr="00361031">
        <w:t>Shantha</w:t>
      </w:r>
      <w:proofErr w:type="spellEnd"/>
      <w:r w:rsidRPr="00361031">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361031">
        <w:rPr>
          <w:u w:val="single"/>
        </w:rPr>
        <w:t>Shantha</w:t>
      </w:r>
      <w:proofErr w:type="spellEnd"/>
      <w:r w:rsidRPr="00361031">
        <w:rPr>
          <w:u w:val="single"/>
        </w:rPr>
        <w:t xml:space="preserve"> </w:t>
      </w:r>
      <w:r w:rsidRPr="00361031">
        <w:rPr>
          <w:highlight w:val="green"/>
          <w:u w:val="single"/>
        </w:rPr>
        <w:t xml:space="preserve">Biotechnics </w:t>
      </w:r>
      <w:r w:rsidRPr="00361031">
        <w:rPr>
          <w:rStyle w:val="Emphasis"/>
        </w:rPr>
        <w:t>developed its own vaccine at $1 per dose</w:t>
      </w:r>
      <w:r w:rsidRPr="00361031">
        <w:rPr>
          <w:u w:val="single"/>
        </w:rPr>
        <w:t xml:space="preserve">, and the UNICEF (United Nations Children’s Emergency Fund) mass inoculation </w:t>
      </w:r>
      <w:proofErr w:type="spellStart"/>
      <w:r w:rsidRPr="00361031">
        <w:rPr>
          <w:u w:val="single"/>
        </w:rPr>
        <w:t>programme</w:t>
      </w:r>
      <w:proofErr w:type="spellEnd"/>
      <w:r w:rsidRPr="00361031">
        <w:rPr>
          <w:u w:val="single"/>
        </w:rPr>
        <w:t xml:space="preserve"> uses this vaccine against Hepatitis B. In 2009, </w:t>
      </w:r>
      <w:proofErr w:type="spellStart"/>
      <w:r w:rsidRPr="00361031">
        <w:rPr>
          <w:u w:val="single"/>
        </w:rPr>
        <w:t>Shantha</w:t>
      </w:r>
      <w:proofErr w:type="spellEnd"/>
      <w:r w:rsidRPr="00361031">
        <w:rPr>
          <w:u w:val="single"/>
        </w:rPr>
        <w:t xml:space="preserve"> sold over 120 million doses of vaccines globally.</w:t>
      </w:r>
    </w:p>
    <w:p w14:paraId="25786EBC" w14:textId="77777777" w:rsidR="00B37DBD" w:rsidRPr="00361031" w:rsidRDefault="00B37DBD" w:rsidP="00B37DBD">
      <w:r w:rsidRPr="00361031">
        <w:rPr>
          <w:highlight w:val="green"/>
          <w:u w:val="single"/>
        </w:rPr>
        <w:t>India</w:t>
      </w:r>
      <w:r w:rsidRPr="00361031">
        <w:rPr>
          <w:u w:val="single"/>
        </w:rPr>
        <w:t xml:space="preserve"> also produces </w:t>
      </w:r>
      <w:r w:rsidRPr="00361031">
        <w:rPr>
          <w:rStyle w:val="Emphasis"/>
        </w:rPr>
        <w:t>high-quality generic drugs for HIV/AIDS and cancer treatment</w:t>
      </w:r>
      <w:r w:rsidRPr="00361031">
        <w:rPr>
          <w:u w:val="single"/>
        </w:rPr>
        <w:t xml:space="preserve"> and markets them across the globe</w:t>
      </w:r>
      <w:r w:rsidRPr="00361031">
        <w:t xml:space="preserve">. Now, a couple of </w:t>
      </w:r>
      <w:r w:rsidRPr="00361031">
        <w:rPr>
          <w:u w:val="single"/>
        </w:rPr>
        <w:t xml:space="preserve">Indian companies are in the </w:t>
      </w:r>
      <w:r w:rsidRPr="00361031">
        <w:rPr>
          <w:rStyle w:val="Emphasis"/>
        </w:rPr>
        <w:t>last stage of producing mRNA</w:t>
      </w:r>
      <w:r w:rsidRPr="00361031">
        <w:t xml:space="preserve"> (Messenger RNA) </w:t>
      </w:r>
      <w:r w:rsidRPr="00361031">
        <w:rPr>
          <w:u w:val="single"/>
        </w:rPr>
        <w:t>vaccines</w:t>
      </w:r>
      <w:r w:rsidRPr="00361031">
        <w:t xml:space="preserve">.26 Similarly, </w:t>
      </w:r>
      <w:r w:rsidRPr="00361031">
        <w:rPr>
          <w:highlight w:val="green"/>
          <w:u w:val="single"/>
        </w:rPr>
        <w:t xml:space="preserve">Bangladesh </w:t>
      </w:r>
      <w:r w:rsidRPr="00361031">
        <w:rPr>
          <w:u w:val="single"/>
        </w:rPr>
        <w:t xml:space="preserve">and Indonesia claimed that they could </w:t>
      </w:r>
      <w:r w:rsidRPr="00361031">
        <w:rPr>
          <w:rStyle w:val="Emphasis"/>
        </w:rPr>
        <w:t>manufacture millions of COVID-19 vaccine doses a year</w:t>
      </w:r>
      <w:r w:rsidRPr="00361031">
        <w:rPr>
          <w:u w:val="single"/>
        </w:rPr>
        <w:t xml:space="preserve"> if pharmaceutical companies share the know-how</w:t>
      </w:r>
      <w:r w:rsidRPr="00361031">
        <w:t xml:space="preserve">.27 Recently, </w:t>
      </w:r>
      <w:r w:rsidRPr="00361031">
        <w:rPr>
          <w:highlight w:val="green"/>
          <w:u w:val="single"/>
        </w:rPr>
        <w:t>Vietnam</w:t>
      </w:r>
      <w:r w:rsidRPr="00361031">
        <w:rPr>
          <w:u w:val="single"/>
        </w:rPr>
        <w:t xml:space="preserve"> also said that the country could </w:t>
      </w:r>
      <w:r w:rsidRPr="00361031">
        <w:rPr>
          <w:rStyle w:val="Emphasis"/>
          <w:highlight w:val="green"/>
        </w:rPr>
        <w:t>satisfy</w:t>
      </w:r>
      <w:r w:rsidRPr="00361031">
        <w:rPr>
          <w:rStyle w:val="Emphasis"/>
        </w:rPr>
        <w:t xml:space="preserve"> COVID-</w:t>
      </w:r>
      <w:r w:rsidRPr="00361031">
        <w:rPr>
          <w:rStyle w:val="Emphasis"/>
        </w:rPr>
        <w:lastRenderedPageBreak/>
        <w:t xml:space="preserve">19 vaccine </w:t>
      </w:r>
      <w:r w:rsidRPr="00361031">
        <w:rPr>
          <w:rStyle w:val="Emphasis"/>
          <w:highlight w:val="green"/>
        </w:rPr>
        <w:t>production</w:t>
      </w:r>
      <w:r w:rsidRPr="00361031">
        <w:rPr>
          <w:u w:val="single"/>
        </w:rPr>
        <w:t xml:space="preserve"> requirements once it obtains vaccine patents</w:t>
      </w:r>
      <w:r w:rsidRPr="00361031">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361031">
        <w:t>Africa</w:t>
      </w:r>
      <w:proofErr w:type="gramEnd"/>
      <w:r w:rsidRPr="00361031">
        <w:t xml:space="preserve"> and Tunisia have limited manufacturing capacities, which could also produce COVID-19 vaccines after repurposing.</w:t>
      </w:r>
    </w:p>
    <w:p w14:paraId="183CD8C6" w14:textId="77777777" w:rsidR="00B37DBD" w:rsidRPr="00361031" w:rsidRDefault="00B37DBD" w:rsidP="00B37DBD">
      <w:r w:rsidRPr="00361031">
        <w:t xml:space="preserve">Moreover, </w:t>
      </w:r>
      <w:r w:rsidRPr="00361031">
        <w:rPr>
          <w:u w:val="single"/>
        </w:rPr>
        <w:t xml:space="preserve">COVID-19 vaccine IPR runs </w:t>
      </w:r>
      <w:r w:rsidRPr="00361031">
        <w:rPr>
          <w:rStyle w:val="Emphasis"/>
        </w:rPr>
        <w:t>across the entire value chain</w:t>
      </w:r>
      <w:r w:rsidRPr="00361031">
        <w:t xml:space="preserve"> – vaccine development, production, use, etc. A mere patent waiver may not be enough to address the issues related to its production and distribution. </w:t>
      </w:r>
      <w:r w:rsidRPr="00361031">
        <w:rPr>
          <w:u w:val="single"/>
        </w:rPr>
        <w:t xml:space="preserve">What is more important here is to share the technical </w:t>
      </w:r>
      <w:r w:rsidRPr="00361031">
        <w:rPr>
          <w:rStyle w:val="Emphasis"/>
        </w:rPr>
        <w:t>know-how and information</w:t>
      </w:r>
      <w:r w:rsidRPr="00361031">
        <w:rPr>
          <w:u w:val="single"/>
        </w:rPr>
        <w:t xml:space="preserve"> such as trade secrets. Therefore, the existing TRIPS flexibilities, such as </w:t>
      </w:r>
      <w:r w:rsidRPr="00361031">
        <w:rPr>
          <w:rStyle w:val="Emphasis"/>
        </w:rPr>
        <w:t>compulsory and voluntary licensing, are insufficient</w:t>
      </w:r>
      <w:r w:rsidRPr="00361031">
        <w:rPr>
          <w:u w:val="single"/>
        </w:rPr>
        <w:t xml:space="preserve"> to address this crisis</w:t>
      </w:r>
      <w:r w:rsidRPr="00361031">
        <w:t>. Further, compulsory licensing and the domestic legal procedures it requires is cumbersome and not expedient in a public health crisis like the COVID-19 pandemic.</w:t>
      </w:r>
    </w:p>
    <w:p w14:paraId="7154D96D" w14:textId="77777777" w:rsidR="00B37DBD" w:rsidRPr="00361031" w:rsidRDefault="00B37DBD" w:rsidP="00B37DBD">
      <w:pPr>
        <w:rPr>
          <w:szCs w:val="16"/>
        </w:rPr>
      </w:pPr>
      <w:r w:rsidRPr="00361031">
        <w:rPr>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361031">
        <w:rPr>
          <w:szCs w:val="16"/>
        </w:rPr>
        <w:t>programmes</w:t>
      </w:r>
      <w:proofErr w:type="spellEnd"/>
      <w:r w:rsidRPr="00361031">
        <w:rPr>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361031">
        <w:rPr>
          <w:szCs w:val="16"/>
        </w:rPr>
        <w:t>Maitri</w:t>
      </w:r>
      <w:proofErr w:type="spellEnd"/>
      <w:r w:rsidRPr="00361031">
        <w:rPr>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361031">
        <w:rPr>
          <w:szCs w:val="16"/>
        </w:rPr>
        <w:t>Covaxin</w:t>
      </w:r>
      <w:proofErr w:type="spellEnd"/>
      <w:r w:rsidRPr="00361031">
        <w:rPr>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361031">
        <w:rPr>
          <w:szCs w:val="16"/>
        </w:rPr>
        <w:t>Maitri</w:t>
      </w:r>
      <w:proofErr w:type="spellEnd"/>
      <w:r w:rsidRPr="00361031">
        <w:rPr>
          <w:szCs w:val="16"/>
        </w:rPr>
        <w:t xml:space="preserve"> initiative is the scarcity of vaccines at home. On the other hand, China is increasing its standing in Africa, South </w:t>
      </w:r>
      <w:proofErr w:type="gramStart"/>
      <w:r w:rsidRPr="00361031">
        <w:rPr>
          <w:szCs w:val="16"/>
        </w:rPr>
        <w:t>America</w:t>
      </w:r>
      <w:proofErr w:type="gramEnd"/>
      <w:r w:rsidRPr="00361031">
        <w:rPr>
          <w:szCs w:val="16"/>
        </w:rPr>
        <w:t xml:space="preserve"> and the Pacific through vaccine diplomacy. The WHO approval of the Chinese vaccines and lack of access to vaccines by most developing countries, </w:t>
      </w:r>
      <w:proofErr w:type="gramStart"/>
      <w:r w:rsidRPr="00361031">
        <w:rPr>
          <w:szCs w:val="16"/>
        </w:rPr>
        <w:t>opens up</w:t>
      </w:r>
      <w:proofErr w:type="gramEnd"/>
      <w:r w:rsidRPr="00361031">
        <w:rPr>
          <w:szCs w:val="16"/>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361031">
        <w:rPr>
          <w:szCs w:val="16"/>
        </w:rPr>
        <w:t>pressurising</w:t>
      </w:r>
      <w:proofErr w:type="spellEnd"/>
      <w:r w:rsidRPr="00361031">
        <w:rPr>
          <w:szCs w:val="16"/>
        </w:rPr>
        <w:t>, to make the waiver happen.</w:t>
      </w:r>
    </w:p>
    <w:p w14:paraId="5F261EF6" w14:textId="77777777" w:rsidR="00B37DBD" w:rsidRPr="00361031" w:rsidRDefault="00B37DBD" w:rsidP="00B37DBD">
      <w:pPr>
        <w:pStyle w:val="Heading4"/>
      </w:pPr>
      <w:r w:rsidRPr="00361031">
        <w:t xml:space="preserve">Yes </w:t>
      </w:r>
      <w:r w:rsidRPr="00361031">
        <w:rPr>
          <w:u w:val="single"/>
        </w:rPr>
        <w:t>scale-up</w:t>
      </w:r>
      <w:r w:rsidRPr="00361031">
        <w:t xml:space="preserve"> for covid.</w:t>
      </w:r>
    </w:p>
    <w:p w14:paraId="547EA0A7" w14:textId="77777777" w:rsidR="00B37DBD" w:rsidRPr="00361031" w:rsidRDefault="00B37DBD" w:rsidP="00B37DBD">
      <w:proofErr w:type="spellStart"/>
      <w:r w:rsidRPr="00361031">
        <w:rPr>
          <w:rStyle w:val="Style13ptBold"/>
        </w:rPr>
        <w:t>Erfani</w:t>
      </w:r>
      <w:proofErr w:type="spellEnd"/>
      <w:r w:rsidRPr="00361031">
        <w:rPr>
          <w:rStyle w:val="Style13ptBold"/>
        </w:rPr>
        <w:t xml:space="preserve"> et al 21</w:t>
      </w:r>
      <w:r w:rsidRPr="00361031">
        <w:t xml:space="preserve"> [</w:t>
      </w:r>
      <w:proofErr w:type="spellStart"/>
      <w:r w:rsidRPr="00361031">
        <w:t>Parsa</w:t>
      </w:r>
      <w:proofErr w:type="spellEnd"/>
      <w:r w:rsidRPr="00361031">
        <w:t xml:space="preserve">; Lawrence </w:t>
      </w:r>
      <w:proofErr w:type="spellStart"/>
      <w:r w:rsidRPr="00361031">
        <w:t>Gostin</w:t>
      </w:r>
      <w:proofErr w:type="spellEnd"/>
      <w:r w:rsidRPr="00361031">
        <w:t xml:space="preserve">; Vanessa Kerry; </w:t>
      </w:r>
      <w:proofErr w:type="spellStart"/>
      <w:r w:rsidRPr="00361031">
        <w:t>Parsa</w:t>
      </w:r>
      <w:proofErr w:type="spellEnd"/>
      <w:r w:rsidRPr="00361031">
        <w:t xml:space="preserve"> </w:t>
      </w:r>
      <w:proofErr w:type="spellStart"/>
      <w:r w:rsidRPr="00361031">
        <w:t>Erfani</w:t>
      </w:r>
      <w:proofErr w:type="spellEnd"/>
      <w:r w:rsidRPr="00361031">
        <w:t xml:space="preserve"> is a Fogarty Global Health Scholar at Harvard Medical School and the University of Global Health Equity. Lawrence </w:t>
      </w:r>
      <w:proofErr w:type="spellStart"/>
      <w:r w:rsidRPr="00361031">
        <w:t>Gostin</w:t>
      </w:r>
      <w:proofErr w:type="spellEnd"/>
      <w:r w:rsidRPr="00361031">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20" w:history="1">
        <w:r w:rsidRPr="00361031">
          <w:rPr>
            <w:rStyle w:val="Hyperlink"/>
          </w:rPr>
          <w:t>https://www.statnews.com/2021/05/19/beyond-a-symbolic-gesture-whats-needed-to-turn-the-ip-waiver-into-covid-19-vaccines/</w:t>
        </w:r>
      </w:hyperlink>
      <w:r w:rsidRPr="00361031">
        <w:t>] Justin</w:t>
      </w:r>
    </w:p>
    <w:p w14:paraId="18E605FB" w14:textId="77777777" w:rsidR="00B37DBD" w:rsidRPr="00361031" w:rsidRDefault="00B37DBD" w:rsidP="00B37DBD">
      <w:r w:rsidRPr="00361031">
        <w:rPr>
          <w:u w:val="single"/>
        </w:rPr>
        <w:t xml:space="preserve">Currently many idle suppliers </w:t>
      </w:r>
      <w:r w:rsidRPr="00361031">
        <w:rPr>
          <w:rStyle w:val="Emphasis"/>
        </w:rPr>
        <w:t>can’t begin vaccine production</w:t>
      </w:r>
      <w:r w:rsidRPr="00361031">
        <w:rPr>
          <w:u w:val="single"/>
        </w:rPr>
        <w:t xml:space="preserve"> until they upgrade and </w:t>
      </w:r>
      <w:r w:rsidRPr="00361031">
        <w:rPr>
          <w:rStyle w:val="Emphasis"/>
        </w:rPr>
        <w:t>repurpose existing manufacturing capacity</w:t>
      </w:r>
      <w:r w:rsidRPr="00361031">
        <w:rPr>
          <w:u w:val="single"/>
        </w:rPr>
        <w:t xml:space="preserve"> for new technology. </w:t>
      </w:r>
      <w:r w:rsidRPr="00361031">
        <w:rPr>
          <w:highlight w:val="green"/>
          <w:u w:val="single"/>
        </w:rPr>
        <w:t>Opponents</w:t>
      </w:r>
      <w:r w:rsidRPr="00361031">
        <w:rPr>
          <w:u w:val="single"/>
        </w:rPr>
        <w:t xml:space="preserve"> often </w:t>
      </w:r>
      <w:r w:rsidRPr="00361031">
        <w:rPr>
          <w:highlight w:val="green"/>
          <w:u w:val="single"/>
        </w:rPr>
        <w:t>argue</w:t>
      </w:r>
      <w:r w:rsidRPr="00361031">
        <w:rPr>
          <w:u w:val="single"/>
        </w:rPr>
        <w:t xml:space="preserve"> that </w:t>
      </w:r>
      <w:r w:rsidRPr="00361031">
        <w:rPr>
          <w:rStyle w:val="Emphasis"/>
        </w:rPr>
        <w:t xml:space="preserve">this step is the true </w:t>
      </w:r>
      <w:r w:rsidRPr="00361031">
        <w:rPr>
          <w:rStyle w:val="Emphasis"/>
          <w:highlight w:val="green"/>
        </w:rPr>
        <w:t xml:space="preserve">barrier </w:t>
      </w:r>
      <w:r w:rsidRPr="00361031">
        <w:rPr>
          <w:rStyle w:val="Emphasis"/>
        </w:rPr>
        <w:t xml:space="preserve">to rapid </w:t>
      </w:r>
      <w:r w:rsidRPr="00361031">
        <w:rPr>
          <w:rStyle w:val="Emphasis"/>
          <w:highlight w:val="green"/>
        </w:rPr>
        <w:t>scale-up</w:t>
      </w:r>
      <w:r w:rsidRPr="00361031">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4B802375" w14:textId="77777777" w:rsidR="00B37DBD" w:rsidRPr="00361031" w:rsidRDefault="00B37DBD" w:rsidP="00B37DBD">
      <w:r w:rsidRPr="00361031">
        <w:rPr>
          <w:u w:val="single"/>
        </w:rPr>
        <w:lastRenderedPageBreak/>
        <w:t xml:space="preserve">This </w:t>
      </w:r>
      <w:r w:rsidRPr="00361031">
        <w:rPr>
          <w:highlight w:val="green"/>
          <w:u w:val="single"/>
        </w:rPr>
        <w:t xml:space="preserve">argument </w:t>
      </w:r>
      <w:r w:rsidRPr="00361031">
        <w:rPr>
          <w:rStyle w:val="Emphasis"/>
          <w:highlight w:val="green"/>
        </w:rPr>
        <w:t>ignores</w:t>
      </w:r>
      <w:r w:rsidRPr="00361031">
        <w:rPr>
          <w:rStyle w:val="Emphasis"/>
        </w:rPr>
        <w:t xml:space="preserve"> two core truths</w:t>
      </w:r>
      <w:r w:rsidRPr="00361031">
        <w:rPr>
          <w:u w:val="single"/>
        </w:rPr>
        <w:t xml:space="preserve">: In many cases, </w:t>
      </w:r>
      <w:r w:rsidRPr="00361031">
        <w:rPr>
          <w:rStyle w:val="Emphasis"/>
          <w:highlight w:val="green"/>
        </w:rPr>
        <w:t>manufacturing</w:t>
      </w:r>
      <w:r w:rsidRPr="00361031">
        <w:rPr>
          <w:rStyle w:val="Emphasis"/>
        </w:rPr>
        <w:t xml:space="preserve"> capacity needs only </w:t>
      </w:r>
      <w:r w:rsidRPr="00361031">
        <w:rPr>
          <w:rStyle w:val="Emphasis"/>
          <w:highlight w:val="green"/>
        </w:rPr>
        <w:t>repurposing</w:t>
      </w:r>
      <w:r w:rsidRPr="00361031">
        <w:rPr>
          <w:rStyle w:val="Emphasis"/>
        </w:rPr>
        <w:t xml:space="preserve"> which can </w:t>
      </w:r>
      <w:r w:rsidRPr="00361031">
        <w:rPr>
          <w:rStyle w:val="Emphasis"/>
          <w:highlight w:val="green"/>
        </w:rPr>
        <w:t xml:space="preserve">take </w:t>
      </w:r>
      <w:r w:rsidRPr="00361031">
        <w:rPr>
          <w:rStyle w:val="Emphasis"/>
        </w:rPr>
        <w:t xml:space="preserve">mere </w:t>
      </w:r>
      <w:r w:rsidRPr="00361031">
        <w:rPr>
          <w:rStyle w:val="Emphasis"/>
          <w:highlight w:val="green"/>
        </w:rPr>
        <w:t>months</w:t>
      </w:r>
      <w:r w:rsidRPr="00361031">
        <w:t>. And Covid-19, at the current global response and vaccination rates, will be a threat for years.</w:t>
      </w:r>
    </w:p>
    <w:p w14:paraId="0DDD1EF7" w14:textId="77777777" w:rsidR="00B37DBD" w:rsidRPr="00361031" w:rsidRDefault="00B37DBD" w:rsidP="00B37DBD">
      <w:pPr>
        <w:rPr>
          <w:rStyle w:val="Emphasis"/>
        </w:rPr>
      </w:pPr>
      <w:r w:rsidRPr="00361031">
        <w:rPr>
          <w:u w:val="single"/>
        </w:rPr>
        <w:t xml:space="preserve">Both truths suggest that we </w:t>
      </w:r>
      <w:r w:rsidRPr="00361031">
        <w:rPr>
          <w:rStyle w:val="Emphasis"/>
        </w:rPr>
        <w:t>pass the blueprint and build the kitchen.</w:t>
      </w:r>
    </w:p>
    <w:p w14:paraId="76F9ACF0" w14:textId="77777777" w:rsidR="00B37DBD" w:rsidRDefault="00B37DBD" w:rsidP="00B37DBD">
      <w:pPr>
        <w:rPr>
          <w:rStyle w:val="Emphasis"/>
        </w:rPr>
      </w:pPr>
      <w:r w:rsidRPr="00361031">
        <w:rPr>
          <w:u w:val="single"/>
        </w:rPr>
        <w:t xml:space="preserve">Facilitating </w:t>
      </w:r>
      <w:r w:rsidRPr="00361031">
        <w:rPr>
          <w:highlight w:val="green"/>
          <w:u w:val="single"/>
        </w:rPr>
        <w:t xml:space="preserve">structures </w:t>
      </w:r>
      <w:r w:rsidRPr="00361031">
        <w:rPr>
          <w:u w:val="single"/>
        </w:rPr>
        <w:t xml:space="preserve">to transfer technology and capacity are </w:t>
      </w:r>
      <w:r w:rsidRPr="00361031">
        <w:rPr>
          <w:rStyle w:val="Emphasis"/>
        </w:rPr>
        <w:t xml:space="preserve">already </w:t>
      </w:r>
      <w:r w:rsidRPr="00361031">
        <w:rPr>
          <w:rStyle w:val="Emphasis"/>
          <w:highlight w:val="green"/>
        </w:rPr>
        <w:t>in place</w:t>
      </w:r>
      <w:r w:rsidRPr="00361031">
        <w:rPr>
          <w:highlight w:val="green"/>
          <w:u w:val="single"/>
        </w:rPr>
        <w:t>.</w:t>
      </w:r>
      <w:r w:rsidRPr="00361031">
        <w:rPr>
          <w:u w:val="single"/>
        </w:rPr>
        <w:t xml:space="preserve"> The </w:t>
      </w:r>
      <w:r w:rsidRPr="00361031">
        <w:rPr>
          <w:highlight w:val="green"/>
          <w:u w:val="single"/>
        </w:rPr>
        <w:t>WHO launched</w:t>
      </w:r>
      <w:r w:rsidRPr="00361031">
        <w:rPr>
          <w:u w:val="single"/>
        </w:rPr>
        <w:t xml:space="preserve"> the </w:t>
      </w:r>
      <w:r w:rsidRPr="00361031">
        <w:rPr>
          <w:rStyle w:val="Emphasis"/>
          <w:highlight w:val="green"/>
        </w:rPr>
        <w:t>mRNA</w:t>
      </w:r>
      <w:r w:rsidRPr="00361031">
        <w:rPr>
          <w:rStyle w:val="Emphasis"/>
        </w:rPr>
        <w:t xml:space="preserve"> technology </w:t>
      </w:r>
      <w:r w:rsidRPr="00361031">
        <w:rPr>
          <w:rStyle w:val="Emphasis"/>
          <w:highlight w:val="green"/>
        </w:rPr>
        <w:t>transfer hub</w:t>
      </w:r>
      <w:r w:rsidRPr="00361031">
        <w:rPr>
          <w:rStyle w:val="Emphasis"/>
        </w:rPr>
        <w:t xml:space="preserve"> model</w:t>
      </w:r>
      <w:r w:rsidRPr="00361031">
        <w:t xml:space="preserve"> last month to provide manufacturers in low- and middle-income countries </w:t>
      </w:r>
      <w:r w:rsidRPr="00361031">
        <w:rPr>
          <w:highlight w:val="green"/>
          <w:u w:val="single"/>
        </w:rPr>
        <w:t>with</w:t>
      </w:r>
      <w:r w:rsidRPr="00361031">
        <w:rPr>
          <w:u w:val="single"/>
        </w:rPr>
        <w:t xml:space="preserve"> the </w:t>
      </w:r>
      <w:r w:rsidRPr="00361031">
        <w:rPr>
          <w:rStyle w:val="Emphasis"/>
          <w:highlight w:val="green"/>
        </w:rPr>
        <w:t>financial, training</w:t>
      </w:r>
      <w:r w:rsidRPr="00361031">
        <w:rPr>
          <w:rStyle w:val="Emphasis"/>
        </w:rPr>
        <w:t xml:space="preserve">, and </w:t>
      </w:r>
      <w:r w:rsidRPr="00361031">
        <w:rPr>
          <w:rStyle w:val="Emphasis"/>
          <w:highlight w:val="green"/>
        </w:rPr>
        <w:t>logistical support</w:t>
      </w:r>
      <w:r w:rsidRPr="00361031">
        <w:rPr>
          <w:rStyle w:val="Emphasis"/>
        </w:rPr>
        <w:t xml:space="preserve"> needed</w:t>
      </w:r>
      <w:r w:rsidRPr="00361031">
        <w:rPr>
          <w:u w:val="single"/>
        </w:rPr>
        <w:t xml:space="preserve"> </w:t>
      </w:r>
      <w:r w:rsidRPr="00361031">
        <w:rPr>
          <w:highlight w:val="green"/>
          <w:u w:val="single"/>
        </w:rPr>
        <w:t>to scale up</w:t>
      </w:r>
      <w:r w:rsidRPr="00361031">
        <w:rPr>
          <w:u w:val="single"/>
        </w:rPr>
        <w:t xml:space="preserve"> vaccine manufacturing capacity. Scores of </w:t>
      </w:r>
      <w:r w:rsidRPr="00361031">
        <w:rPr>
          <w:highlight w:val="green"/>
          <w:u w:val="single"/>
        </w:rPr>
        <w:t xml:space="preserve">manufacturers </w:t>
      </w:r>
      <w:r w:rsidRPr="00361031">
        <w:rPr>
          <w:u w:val="single"/>
        </w:rPr>
        <w:t xml:space="preserve">in these countries have already </w:t>
      </w:r>
      <w:r w:rsidRPr="00361031">
        <w:rPr>
          <w:rStyle w:val="Emphasis"/>
          <w:highlight w:val="green"/>
        </w:rPr>
        <w:t>expressed interest</w:t>
      </w:r>
      <w:r w:rsidRPr="00361031">
        <w:rPr>
          <w:highlight w:val="green"/>
          <w:u w:val="single"/>
        </w:rPr>
        <w:t>. This</w:t>
      </w:r>
      <w:r w:rsidRPr="00361031">
        <w:rPr>
          <w:u w:val="single"/>
        </w:rPr>
        <w:t xml:space="preserve"> initiative, however, </w:t>
      </w:r>
      <w:r w:rsidRPr="00361031">
        <w:rPr>
          <w:highlight w:val="green"/>
          <w:u w:val="single"/>
        </w:rPr>
        <w:t>requires</w:t>
      </w:r>
      <w:r w:rsidRPr="00361031">
        <w:rPr>
          <w:u w:val="single"/>
        </w:rPr>
        <w:t xml:space="preserve"> recipient manufacturers to acquire </w:t>
      </w:r>
      <w:r w:rsidRPr="00361031">
        <w:rPr>
          <w:rStyle w:val="Emphasis"/>
        </w:rPr>
        <w:t xml:space="preserve">the </w:t>
      </w:r>
      <w:r w:rsidRPr="00361031">
        <w:rPr>
          <w:rStyle w:val="Emphasis"/>
          <w:highlight w:val="green"/>
        </w:rPr>
        <w:t xml:space="preserve">IP </w:t>
      </w:r>
      <w:r w:rsidRPr="00361031">
        <w:rPr>
          <w:rStyle w:val="Emphasis"/>
        </w:rPr>
        <w:t xml:space="preserve">necessary for mRNA technologies— </w:t>
      </w:r>
      <w:r w:rsidRPr="00361031">
        <w:rPr>
          <w:rStyle w:val="Emphasis"/>
          <w:highlight w:val="green"/>
        </w:rPr>
        <w:t>which is</w:t>
      </w:r>
      <w:r w:rsidRPr="00361031">
        <w:rPr>
          <w:rStyle w:val="Emphasis"/>
        </w:rPr>
        <w:t xml:space="preserve"> currently </w:t>
      </w:r>
      <w:r w:rsidRPr="00361031">
        <w:rPr>
          <w:rStyle w:val="Emphasis"/>
          <w:highlight w:val="green"/>
        </w:rPr>
        <w:t>missing</w:t>
      </w:r>
      <w:r w:rsidRPr="00361031">
        <w:rPr>
          <w:rStyle w:val="Emphasis"/>
        </w:rPr>
        <w:t>.</w:t>
      </w:r>
    </w:p>
    <w:p w14:paraId="636C70C4" w14:textId="77777777" w:rsidR="00B37DBD" w:rsidRPr="00361031" w:rsidRDefault="00B37DBD" w:rsidP="00B37DBD">
      <w:pPr>
        <w:rPr>
          <w:b/>
          <w:iCs/>
          <w:u w:val="single"/>
        </w:rPr>
      </w:pPr>
    </w:p>
    <w:p w14:paraId="522EF987" w14:textId="77777777" w:rsidR="00B37DBD" w:rsidRPr="00361031" w:rsidRDefault="00B37DBD" w:rsidP="00B37DBD">
      <w:pPr>
        <w:pStyle w:val="Heading4"/>
      </w:pPr>
      <w:r w:rsidRPr="00361031">
        <w:t xml:space="preserve">Corona escalates </w:t>
      </w:r>
      <w:r w:rsidRPr="00361031">
        <w:rPr>
          <w:u w:val="single"/>
        </w:rPr>
        <w:t>security threats</w:t>
      </w:r>
      <w:r w:rsidRPr="00361031">
        <w:t xml:space="preserve"> that cause </w:t>
      </w:r>
      <w:r w:rsidRPr="00361031">
        <w:rPr>
          <w:u w:val="single"/>
        </w:rPr>
        <w:t>extinction</w:t>
      </w:r>
      <w:r w:rsidRPr="00361031">
        <w:t xml:space="preserve"> – cooperation thesis is </w:t>
      </w:r>
      <w:r w:rsidRPr="00361031">
        <w:rPr>
          <w:u w:val="single"/>
        </w:rPr>
        <w:t>wrong</w:t>
      </w:r>
      <w:r w:rsidRPr="00361031">
        <w:t>.</w:t>
      </w:r>
    </w:p>
    <w:p w14:paraId="6F278037" w14:textId="77777777" w:rsidR="00B37DBD" w:rsidRPr="00361031" w:rsidRDefault="00B37DBD" w:rsidP="00B37DBD">
      <w:proofErr w:type="spellStart"/>
      <w:r w:rsidRPr="00361031">
        <w:rPr>
          <w:rStyle w:val="Style13ptBold"/>
        </w:rPr>
        <w:t>Recna</w:t>
      </w:r>
      <w:proofErr w:type="spellEnd"/>
      <w:r w:rsidRPr="00361031">
        <w:rPr>
          <w:rStyle w:val="Style13ptBold"/>
        </w:rPr>
        <w:t xml:space="preserve"> 21</w:t>
      </w:r>
      <w:r w:rsidRPr="00361031">
        <w:t xml:space="preserve"> [Research Center for Nuclear Weapon Abolition; Nagasaki, Japan; “Pandemic Futures and Nuclear Weapon Risks: The Nagasaki 75th Anniversary pandemic-nuclear nexus scenarios final report,” Journal for Peace and Nuclear Disarmament; 5/28/21; </w:t>
      </w:r>
      <w:hyperlink r:id="rId21" w:history="1">
        <w:r w:rsidRPr="00361031">
          <w:rPr>
            <w:rStyle w:val="Hyperlink"/>
          </w:rPr>
          <w:t>https://www.tandfonline.com/doi/full/10.1080/25751654.2021.1890867</w:t>
        </w:r>
      </w:hyperlink>
      <w:r w:rsidRPr="00361031">
        <w:t>] Justin</w:t>
      </w:r>
    </w:p>
    <w:p w14:paraId="596EA575" w14:textId="77777777" w:rsidR="00B37DBD" w:rsidRPr="00361031" w:rsidRDefault="00B37DBD" w:rsidP="00B37DBD">
      <w:pPr>
        <w:rPr>
          <w:rStyle w:val="Emphasis"/>
        </w:rPr>
      </w:pPr>
      <w:r w:rsidRPr="00361031">
        <w:t xml:space="preserve">The Challenge: </w:t>
      </w:r>
      <w:r w:rsidRPr="00361031">
        <w:rPr>
          <w:rStyle w:val="Emphasis"/>
        </w:rPr>
        <w:t xml:space="preserve">Multiple </w:t>
      </w:r>
      <w:r w:rsidRPr="00361031">
        <w:rPr>
          <w:rStyle w:val="Emphasis"/>
          <w:highlight w:val="green"/>
        </w:rPr>
        <w:t>Existential Threats</w:t>
      </w:r>
    </w:p>
    <w:p w14:paraId="04CE4D81" w14:textId="77777777" w:rsidR="00B37DBD" w:rsidRPr="00361031" w:rsidRDefault="00B37DBD" w:rsidP="00B37DBD">
      <w:r w:rsidRPr="00361031">
        <w:t xml:space="preserve">The relationship between pandemics and war is </w:t>
      </w:r>
      <w:proofErr w:type="gramStart"/>
      <w:r w:rsidRPr="00361031">
        <w:t>as long as</w:t>
      </w:r>
      <w:proofErr w:type="gramEnd"/>
      <w:r w:rsidRPr="00361031">
        <w:t xml:space="preserve"> human history. Past </w:t>
      </w:r>
      <w:r w:rsidRPr="00361031">
        <w:rPr>
          <w:highlight w:val="green"/>
          <w:u w:val="single"/>
        </w:rPr>
        <w:t>pandemics</w:t>
      </w:r>
      <w:r w:rsidRPr="00361031">
        <w:rPr>
          <w:u w:val="single"/>
        </w:rPr>
        <w:t xml:space="preserve"> have </w:t>
      </w:r>
      <w:r w:rsidRPr="00361031">
        <w:rPr>
          <w:rStyle w:val="Emphasis"/>
        </w:rPr>
        <w:t>set the scene for wars</w:t>
      </w:r>
      <w:r w:rsidRPr="00361031">
        <w:rPr>
          <w:u w:val="single"/>
        </w:rPr>
        <w:t xml:space="preserve"> by </w:t>
      </w:r>
      <w:r w:rsidRPr="00361031">
        <w:rPr>
          <w:rStyle w:val="Emphasis"/>
          <w:highlight w:val="green"/>
        </w:rPr>
        <w:t>weaken</w:t>
      </w:r>
      <w:r w:rsidRPr="00361031">
        <w:rPr>
          <w:rStyle w:val="Emphasis"/>
        </w:rPr>
        <w:t xml:space="preserve">ing </w:t>
      </w:r>
      <w:r w:rsidRPr="00361031">
        <w:rPr>
          <w:rStyle w:val="Emphasis"/>
          <w:highlight w:val="green"/>
        </w:rPr>
        <w:t>societies</w:t>
      </w:r>
      <w:r w:rsidRPr="00361031">
        <w:rPr>
          <w:u w:val="single"/>
        </w:rPr>
        <w:t xml:space="preserve">, undermining </w:t>
      </w:r>
      <w:r w:rsidRPr="00361031">
        <w:rPr>
          <w:rStyle w:val="Emphasis"/>
        </w:rPr>
        <w:t>resilience</w:t>
      </w:r>
      <w:r w:rsidRPr="00361031">
        <w:rPr>
          <w:u w:val="single"/>
        </w:rPr>
        <w:t xml:space="preserve">, and </w:t>
      </w:r>
      <w:r w:rsidRPr="00361031">
        <w:rPr>
          <w:rStyle w:val="Emphasis"/>
          <w:highlight w:val="green"/>
        </w:rPr>
        <w:t>exacerbating</w:t>
      </w:r>
      <w:r w:rsidRPr="00361031">
        <w:rPr>
          <w:rStyle w:val="Emphasis"/>
        </w:rPr>
        <w:t xml:space="preserve"> civil and inter-state </w:t>
      </w:r>
      <w:r w:rsidRPr="00361031">
        <w:rPr>
          <w:rStyle w:val="Emphasis"/>
          <w:highlight w:val="green"/>
        </w:rPr>
        <w:t>conflict</w:t>
      </w:r>
      <w:r w:rsidRPr="00361031">
        <w:rPr>
          <w:u w:val="single"/>
        </w:rPr>
        <w:t>.</w:t>
      </w:r>
      <w:r w:rsidRPr="00361031">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797FF2BA" w14:textId="77777777" w:rsidR="00B37DBD" w:rsidRPr="00361031" w:rsidRDefault="00B37DBD" w:rsidP="00B37DBD">
      <w:pPr>
        <w:rPr>
          <w:rStyle w:val="Emphasis"/>
        </w:rPr>
      </w:pPr>
      <w:r w:rsidRPr="00361031">
        <w:rPr>
          <w:u w:val="single"/>
        </w:rPr>
        <w:t xml:space="preserve">The COVID-19 is the most </w:t>
      </w:r>
      <w:r w:rsidRPr="00361031">
        <w:rPr>
          <w:rStyle w:val="Emphasis"/>
        </w:rPr>
        <w:t>demonic pandemic threat in modern history</w:t>
      </w:r>
      <w:r w:rsidRPr="00361031">
        <w:t xml:space="preserve">. It has erupted at a juncture of other existential global threats, most importantly, accelerating climate change and resurgent nuclear threat-making. The most important issue, therefore, is how the coronavirus (and future pandemics) will </w:t>
      </w:r>
      <w:r w:rsidRPr="00361031">
        <w:rPr>
          <w:rStyle w:val="Emphasis"/>
        </w:rPr>
        <w:t>increase or decrease the risks associated with these twin threats, climate change effects, and the next use of nuclear weapons in war.5</w:t>
      </w:r>
    </w:p>
    <w:p w14:paraId="3C8FB17F" w14:textId="77777777" w:rsidR="00B37DBD" w:rsidRPr="00361031" w:rsidRDefault="00B37DBD" w:rsidP="00B37DBD">
      <w:pPr>
        <w:rPr>
          <w:rStyle w:val="Emphasis"/>
        </w:rPr>
      </w:pPr>
      <w:r w:rsidRPr="00361031">
        <w:t xml:space="preserve">Today, the nine </w:t>
      </w:r>
      <w:r w:rsidRPr="00361031">
        <w:rPr>
          <w:rStyle w:val="Emphasis"/>
          <w:highlight w:val="green"/>
        </w:rPr>
        <w:t>nuc</w:t>
      </w:r>
      <w:r w:rsidRPr="004D4D43">
        <w:rPr>
          <w:rStyle w:val="Emphasis"/>
        </w:rPr>
        <w:t>lear weapons</w:t>
      </w:r>
      <w:r w:rsidRPr="00361031">
        <w:rPr>
          <w:rStyle w:val="Emphasis"/>
        </w:rPr>
        <w:t xml:space="preserve"> arsenals</w:t>
      </w:r>
      <w:r w:rsidRPr="00361031">
        <w:rPr>
          <w:u w:val="single"/>
        </w:rPr>
        <w:t xml:space="preserve"> not only can </w:t>
      </w:r>
      <w:r w:rsidRPr="00361031">
        <w:rPr>
          <w:rStyle w:val="Heading3Char"/>
          <w:rFonts w:cs="Calibri"/>
          <w:sz w:val="22"/>
          <w:szCs w:val="22"/>
          <w:highlight w:val="green"/>
        </w:rPr>
        <w:t>annihilate</w:t>
      </w:r>
      <w:r w:rsidRPr="00361031">
        <w:rPr>
          <w:rStyle w:val="Heading3Char"/>
          <w:rFonts w:cs="Calibri"/>
          <w:sz w:val="22"/>
          <w:szCs w:val="22"/>
        </w:rPr>
        <w:t xml:space="preserve"> hundreds of </w:t>
      </w:r>
      <w:r w:rsidRPr="00361031">
        <w:rPr>
          <w:rStyle w:val="Heading3Char"/>
          <w:rFonts w:cs="Calibri"/>
          <w:sz w:val="22"/>
          <w:szCs w:val="22"/>
          <w:highlight w:val="green"/>
        </w:rPr>
        <w:t>cities</w:t>
      </w:r>
      <w:r w:rsidRPr="00361031">
        <w:rPr>
          <w:u w:val="single"/>
        </w:rPr>
        <w:t xml:space="preserve">, but also </w:t>
      </w:r>
      <w:r w:rsidRPr="00361031">
        <w:rPr>
          <w:highlight w:val="green"/>
          <w:u w:val="single"/>
        </w:rPr>
        <w:t xml:space="preserve">cause </w:t>
      </w:r>
      <w:r w:rsidRPr="00361031">
        <w:rPr>
          <w:rStyle w:val="Emphasis"/>
        </w:rPr>
        <w:t xml:space="preserve">nuclear </w:t>
      </w:r>
      <w:r w:rsidRPr="00361031">
        <w:rPr>
          <w:rStyle w:val="Emphasis"/>
          <w:highlight w:val="green"/>
        </w:rPr>
        <w:t xml:space="preserve">winter and </w:t>
      </w:r>
      <w:r w:rsidRPr="00361031">
        <w:rPr>
          <w:rStyle w:val="Emphasis"/>
        </w:rPr>
        <w:t xml:space="preserve">mass </w:t>
      </w:r>
      <w:r w:rsidRPr="00361031">
        <w:rPr>
          <w:rStyle w:val="Emphasis"/>
          <w:highlight w:val="green"/>
        </w:rPr>
        <w:t>starvation</w:t>
      </w:r>
      <w:r w:rsidRPr="00361031">
        <w:rPr>
          <w:highlight w:val="green"/>
          <w:u w:val="single"/>
        </w:rPr>
        <w:t xml:space="preserve"> of</w:t>
      </w:r>
      <w:r w:rsidRPr="00361031">
        <w:rPr>
          <w:u w:val="single"/>
        </w:rPr>
        <w:t xml:space="preserve"> a billion or more people, if not </w:t>
      </w:r>
      <w:r w:rsidRPr="00361031">
        <w:rPr>
          <w:highlight w:val="green"/>
          <w:u w:val="single"/>
        </w:rPr>
        <w:t xml:space="preserve">the </w:t>
      </w:r>
      <w:r w:rsidRPr="00361031">
        <w:rPr>
          <w:rStyle w:val="Heading3Char"/>
          <w:rFonts w:cs="Calibri"/>
          <w:sz w:val="22"/>
          <w:szCs w:val="22"/>
          <w:highlight w:val="green"/>
        </w:rPr>
        <w:t>entire</w:t>
      </w:r>
      <w:r w:rsidRPr="00361031">
        <w:rPr>
          <w:rStyle w:val="Heading3Char"/>
          <w:rFonts w:cs="Calibri"/>
          <w:sz w:val="22"/>
          <w:szCs w:val="22"/>
        </w:rPr>
        <w:t xml:space="preserve"> human </w:t>
      </w:r>
      <w:r w:rsidRPr="00361031">
        <w:rPr>
          <w:rStyle w:val="Heading3Char"/>
          <w:rFonts w:cs="Calibri"/>
          <w:sz w:val="22"/>
          <w:szCs w:val="22"/>
          <w:highlight w:val="green"/>
        </w:rPr>
        <w:t>species</w:t>
      </w:r>
      <w:r w:rsidRPr="00361031">
        <w:rPr>
          <w:u w:val="single"/>
        </w:rPr>
        <w:t xml:space="preserve">. </w:t>
      </w:r>
      <w:r w:rsidRPr="00361031">
        <w:t xml:space="preserve">Concurrently, </w:t>
      </w:r>
      <w:r w:rsidRPr="00361031">
        <w:rPr>
          <w:u w:val="single"/>
        </w:rPr>
        <w:t xml:space="preserve">climate change is </w:t>
      </w:r>
      <w:r w:rsidRPr="00361031">
        <w:rPr>
          <w:rStyle w:val="Emphasis"/>
        </w:rPr>
        <w:t>enveloping the planet with more frequent</w:t>
      </w:r>
      <w:r w:rsidRPr="00361031">
        <w:rPr>
          <w:u w:val="single"/>
        </w:rPr>
        <w:t xml:space="preserve"> and </w:t>
      </w:r>
      <w:r w:rsidRPr="00361031">
        <w:rPr>
          <w:rStyle w:val="Emphasis"/>
        </w:rPr>
        <w:t>intense storms</w:t>
      </w:r>
      <w:r w:rsidRPr="00361031">
        <w:rPr>
          <w:u w:val="single"/>
        </w:rPr>
        <w:t xml:space="preserve">, accelerating </w:t>
      </w:r>
      <w:r w:rsidRPr="00361031">
        <w:rPr>
          <w:rStyle w:val="Emphasis"/>
        </w:rPr>
        <w:t>sea level rise</w:t>
      </w:r>
      <w:r w:rsidRPr="00361031">
        <w:rPr>
          <w:u w:val="single"/>
        </w:rPr>
        <w:t xml:space="preserve">, and advancing </w:t>
      </w:r>
      <w:r w:rsidRPr="00361031">
        <w:rPr>
          <w:rStyle w:val="Emphasis"/>
        </w:rPr>
        <w:t>rapid ecological change</w:t>
      </w:r>
      <w:r w:rsidRPr="00361031">
        <w:rPr>
          <w:u w:val="single"/>
        </w:rPr>
        <w:t xml:space="preserve">, expressed in </w:t>
      </w:r>
      <w:r w:rsidRPr="00361031">
        <w:rPr>
          <w:rStyle w:val="Emphasis"/>
        </w:rPr>
        <w:t>unprecedented forest fires</w:t>
      </w:r>
      <w:r w:rsidRPr="00361031">
        <w:rPr>
          <w:u w:val="single"/>
        </w:rPr>
        <w:t xml:space="preserve"> across the world</w:t>
      </w:r>
      <w:r w:rsidRPr="00361031">
        <w:t xml:space="preserve">. </w:t>
      </w:r>
      <w:r w:rsidRPr="00361031">
        <w:rPr>
          <w:u w:val="single"/>
        </w:rPr>
        <w:t xml:space="preserve">Already </w:t>
      </w:r>
      <w:r w:rsidRPr="00361031">
        <w:rPr>
          <w:rStyle w:val="Emphasis"/>
        </w:rPr>
        <w:t>stretched</w:t>
      </w:r>
      <w:r w:rsidRPr="00361031">
        <w:rPr>
          <w:u w:val="single"/>
        </w:rPr>
        <w:t xml:space="preserve"> to a breaking point</w:t>
      </w:r>
      <w:r w:rsidRPr="00361031">
        <w:t xml:space="preserve"> in many countries, </w:t>
      </w:r>
      <w:r w:rsidRPr="00361031">
        <w:rPr>
          <w:u w:val="single"/>
        </w:rPr>
        <w:t xml:space="preserve">the current pandemic may overcome resilience to the point of near or </w:t>
      </w:r>
      <w:r w:rsidRPr="00361031">
        <w:rPr>
          <w:rStyle w:val="Emphasis"/>
        </w:rPr>
        <w:t>actual collapse of social, economic, and political order.</w:t>
      </w:r>
    </w:p>
    <w:p w14:paraId="6F992C93" w14:textId="77777777" w:rsidR="00B37DBD" w:rsidRPr="00361031" w:rsidRDefault="00B37DBD" w:rsidP="00B37DBD">
      <w:pPr>
        <w:rPr>
          <w:u w:val="single"/>
        </w:rPr>
      </w:pPr>
      <w:r w:rsidRPr="00361031">
        <w:t xml:space="preserve">In this extraordinary moment, </w:t>
      </w:r>
      <w:r w:rsidRPr="00361031">
        <w:rPr>
          <w:u w:val="single"/>
        </w:rPr>
        <w:t xml:space="preserve">it is timely to </w:t>
      </w:r>
      <w:r w:rsidRPr="00361031">
        <w:rPr>
          <w:rStyle w:val="Emphasis"/>
        </w:rPr>
        <w:t>reflect</w:t>
      </w:r>
      <w:r w:rsidRPr="00361031">
        <w:rPr>
          <w:u w:val="single"/>
        </w:rPr>
        <w:t xml:space="preserve"> on the existence and </w:t>
      </w:r>
      <w:r w:rsidRPr="00361031">
        <w:rPr>
          <w:rStyle w:val="Emphasis"/>
        </w:rPr>
        <w:t xml:space="preserve">possible uses of </w:t>
      </w:r>
      <w:r w:rsidRPr="00361031">
        <w:rPr>
          <w:rStyle w:val="Emphasis"/>
          <w:highlight w:val="green"/>
        </w:rPr>
        <w:t>w</w:t>
      </w:r>
      <w:r w:rsidRPr="00361031">
        <w:rPr>
          <w:rStyle w:val="Emphasis"/>
        </w:rPr>
        <w:t xml:space="preserve">eapons of </w:t>
      </w:r>
      <w:r w:rsidRPr="00361031">
        <w:rPr>
          <w:rStyle w:val="Emphasis"/>
          <w:highlight w:val="green"/>
        </w:rPr>
        <w:t>m</w:t>
      </w:r>
      <w:r w:rsidRPr="00361031">
        <w:rPr>
          <w:rStyle w:val="Emphasis"/>
        </w:rPr>
        <w:t xml:space="preserve">ass </w:t>
      </w:r>
      <w:r w:rsidRPr="004D4D43">
        <w:rPr>
          <w:rStyle w:val="Emphasis"/>
        </w:rPr>
        <w:t>destruction under pandemic conditions</w:t>
      </w:r>
      <w:r w:rsidRPr="004D4D43">
        <w:t xml:space="preserve"> – m</w:t>
      </w:r>
      <w:r w:rsidRPr="00361031">
        <w:t xml:space="preserve">ost importantly, </w:t>
      </w:r>
      <w:r w:rsidRPr="00361031">
        <w:rPr>
          <w:rStyle w:val="Emphasis"/>
        </w:rPr>
        <w:t>nuclear weapons</w:t>
      </w:r>
      <w:r w:rsidRPr="00361031">
        <w:rPr>
          <w:u w:val="single"/>
        </w:rPr>
        <w:t xml:space="preserve">, but also </w:t>
      </w:r>
      <w:r w:rsidRPr="00361031">
        <w:rPr>
          <w:rStyle w:val="Emphasis"/>
        </w:rPr>
        <w:t>chemical</w:t>
      </w:r>
      <w:r w:rsidRPr="00361031">
        <w:rPr>
          <w:u w:val="single"/>
        </w:rPr>
        <w:t xml:space="preserve"> and </w:t>
      </w:r>
      <w:r w:rsidRPr="00361031">
        <w:rPr>
          <w:rStyle w:val="Emphasis"/>
        </w:rPr>
        <w:t>biological</w:t>
      </w:r>
      <w:r w:rsidRPr="00361031">
        <w:rPr>
          <w:u w:val="single"/>
        </w:rPr>
        <w:t xml:space="preserve"> weapons</w:t>
      </w:r>
      <w:r w:rsidRPr="00361031">
        <w:t xml:space="preserve">. Moments of </w:t>
      </w:r>
      <w:r w:rsidRPr="00361031">
        <w:rPr>
          <w:rStyle w:val="Emphasis"/>
        </w:rPr>
        <w:t xml:space="preserve">extreme </w:t>
      </w:r>
      <w:r w:rsidRPr="004D4D43">
        <w:rPr>
          <w:rStyle w:val="Emphasis"/>
        </w:rPr>
        <w:t xml:space="preserve">crisis </w:t>
      </w:r>
      <w:r w:rsidRPr="00361031">
        <w:rPr>
          <w:rStyle w:val="Emphasis"/>
        </w:rPr>
        <w:t>and vulnerability</w:t>
      </w:r>
      <w:r w:rsidRPr="00361031">
        <w:rPr>
          <w:u w:val="single"/>
        </w:rPr>
        <w:t xml:space="preserve"> can </w:t>
      </w:r>
      <w:r w:rsidRPr="004D4D43">
        <w:rPr>
          <w:u w:val="single"/>
        </w:rPr>
        <w:t xml:space="preserve">prompt </w:t>
      </w:r>
      <w:r w:rsidRPr="00361031">
        <w:rPr>
          <w:rStyle w:val="Emphasis"/>
          <w:highlight w:val="green"/>
        </w:rPr>
        <w:t>aggressive</w:t>
      </w:r>
      <w:r w:rsidRPr="00361031">
        <w:rPr>
          <w:u w:val="single"/>
        </w:rPr>
        <w:t xml:space="preserve"> and counterintuitive </w:t>
      </w:r>
      <w:r w:rsidRPr="00361031">
        <w:rPr>
          <w:rStyle w:val="Emphasis"/>
          <w:highlight w:val="green"/>
        </w:rPr>
        <w:t>actions</w:t>
      </w:r>
      <w:r w:rsidRPr="00361031">
        <w:rPr>
          <w:u w:val="single"/>
        </w:rPr>
        <w:t xml:space="preserve"> that in turn may destabilize already precariously balanced threat systems, underpinned by conventional and nuclear weapons, as well as the threat of weaponized </w:t>
      </w:r>
      <w:r w:rsidRPr="00361031">
        <w:rPr>
          <w:rStyle w:val="Emphasis"/>
        </w:rPr>
        <w:t>chemical and biological technologies</w:t>
      </w:r>
      <w:r w:rsidRPr="00361031">
        <w:t xml:space="preserve">. Consequently, </w:t>
      </w:r>
      <w:r w:rsidRPr="00361031">
        <w:rPr>
          <w:u w:val="single"/>
        </w:rPr>
        <w:t xml:space="preserve">the </w:t>
      </w:r>
      <w:r w:rsidRPr="00361031">
        <w:rPr>
          <w:rStyle w:val="Emphasis"/>
          <w:highlight w:val="green"/>
        </w:rPr>
        <w:t>risk</w:t>
      </w:r>
      <w:r w:rsidRPr="00361031">
        <w:rPr>
          <w:rStyle w:val="Emphasis"/>
        </w:rPr>
        <w:t xml:space="preserve"> of the use of weapons of mass destruction</w:t>
      </w:r>
      <w:r w:rsidRPr="00361031">
        <w:rPr>
          <w:u w:val="single"/>
        </w:rPr>
        <w:t xml:space="preserve"> (WMD), especially nuclear weapons, </w:t>
      </w:r>
      <w:r w:rsidRPr="00361031">
        <w:rPr>
          <w:rStyle w:val="Emphasis"/>
          <w:highlight w:val="green"/>
        </w:rPr>
        <w:t>increases</w:t>
      </w:r>
      <w:r w:rsidRPr="00361031">
        <w:rPr>
          <w:u w:val="single"/>
        </w:rPr>
        <w:t xml:space="preserve"> at such times, possibly sharply.</w:t>
      </w:r>
    </w:p>
    <w:p w14:paraId="625002A1" w14:textId="77777777" w:rsidR="00B37DBD" w:rsidRPr="00361031" w:rsidRDefault="00B37DBD" w:rsidP="00B37DBD">
      <w:pPr>
        <w:rPr>
          <w:u w:val="single"/>
        </w:rPr>
      </w:pPr>
      <w:r w:rsidRPr="00361031">
        <w:t xml:space="preserve">The </w:t>
      </w:r>
      <w:r w:rsidRPr="00361031">
        <w:rPr>
          <w:u w:val="single"/>
        </w:rPr>
        <w:t xml:space="preserve">COVID-19 pandemic is </w:t>
      </w:r>
      <w:r w:rsidRPr="00361031">
        <w:rPr>
          <w:rStyle w:val="Emphasis"/>
        </w:rPr>
        <w:t>clearly driving massive, rapid, and unpredictable changes</w:t>
      </w:r>
      <w:r w:rsidRPr="00361031">
        <w:rPr>
          <w:u w:val="single"/>
        </w:rPr>
        <w:t xml:space="preserve"> that will </w:t>
      </w:r>
      <w:r w:rsidRPr="00361031">
        <w:rPr>
          <w:rStyle w:val="Emphasis"/>
        </w:rPr>
        <w:t>redefine every aspect of the human condition</w:t>
      </w:r>
      <w:r w:rsidRPr="00361031">
        <w:rPr>
          <w:u w:val="single"/>
        </w:rPr>
        <w:t xml:space="preserve">, including </w:t>
      </w:r>
      <w:r w:rsidRPr="00361031">
        <w:rPr>
          <w:rStyle w:val="Emphasis"/>
        </w:rPr>
        <w:t>WMD</w:t>
      </w:r>
      <w:r w:rsidRPr="00361031">
        <w:t xml:space="preserve"> – just as the world wars of the first half of the 20th century </w:t>
      </w:r>
      <w:r w:rsidRPr="00361031">
        <w:lastRenderedPageBreak/>
        <w:t xml:space="preserve">led to a revolution in international affairs and entirely new ways of organizing societies, economies, and international relations, in part based on nuclear weapons and their threatened use. </w:t>
      </w:r>
      <w:r w:rsidRPr="00361031">
        <w:rPr>
          <w:u w:val="single"/>
        </w:rPr>
        <w:t xml:space="preserve">In a world </w:t>
      </w:r>
      <w:r w:rsidRPr="00361031">
        <w:rPr>
          <w:rStyle w:val="Emphasis"/>
        </w:rPr>
        <w:t>reshaped by pandemics</w:t>
      </w:r>
      <w:r w:rsidRPr="00361031">
        <w:rPr>
          <w:u w:val="single"/>
        </w:rPr>
        <w:t xml:space="preserve">, </w:t>
      </w:r>
      <w:r w:rsidRPr="00361031">
        <w:rPr>
          <w:rStyle w:val="Emphasis"/>
        </w:rPr>
        <w:t>nuclear weapons</w:t>
      </w:r>
      <w:r w:rsidRPr="00361031">
        <w:rPr>
          <w:u w:val="single"/>
        </w:rPr>
        <w:t xml:space="preserve"> – as well as correlated </w:t>
      </w:r>
      <w:r w:rsidRPr="00361031">
        <w:rPr>
          <w:rStyle w:val="Emphasis"/>
        </w:rPr>
        <w:t>non-nuclear WMD</w:t>
      </w:r>
      <w:r w:rsidRPr="00361031">
        <w:rPr>
          <w:u w:val="single"/>
        </w:rPr>
        <w:t xml:space="preserve">, </w:t>
      </w:r>
      <w:r w:rsidRPr="00361031">
        <w:rPr>
          <w:rStyle w:val="Emphasis"/>
        </w:rPr>
        <w:t>nuclear alliances</w:t>
      </w:r>
      <w:r w:rsidRPr="00361031">
        <w:rPr>
          <w:u w:val="single"/>
        </w:rPr>
        <w:t xml:space="preserve">, </w:t>
      </w:r>
      <w:r w:rsidRPr="00361031">
        <w:rPr>
          <w:rStyle w:val="Emphasis"/>
        </w:rPr>
        <w:t>“deterrence” doctrines</w:t>
      </w:r>
      <w:r w:rsidRPr="00361031">
        <w:rPr>
          <w:u w:val="single"/>
        </w:rPr>
        <w:t xml:space="preserve">, operational and </w:t>
      </w:r>
      <w:r w:rsidRPr="00361031">
        <w:rPr>
          <w:rStyle w:val="Emphasis"/>
        </w:rPr>
        <w:t>declaratory policies</w:t>
      </w:r>
      <w:r w:rsidRPr="00361031">
        <w:rPr>
          <w:u w:val="single"/>
        </w:rPr>
        <w:t xml:space="preserve">, nuclear </w:t>
      </w:r>
      <w:r w:rsidRPr="00361031">
        <w:rPr>
          <w:rStyle w:val="Emphasis"/>
        </w:rPr>
        <w:t>extended deterrence</w:t>
      </w:r>
      <w:r w:rsidRPr="00361031">
        <w:rPr>
          <w:u w:val="single"/>
        </w:rPr>
        <w:t xml:space="preserve">, organizational practices, and the </w:t>
      </w:r>
      <w:r w:rsidRPr="00361031">
        <w:rPr>
          <w:rFonts w:eastAsiaTheme="majorEastAsia"/>
          <w:b/>
          <w:sz w:val="32"/>
          <w:u w:val="single"/>
        </w:rPr>
        <w:t>existential risks</w:t>
      </w:r>
      <w:r w:rsidRPr="00361031">
        <w:rPr>
          <w:u w:val="single"/>
        </w:rPr>
        <w:t xml:space="preserve"> posed by retaining these capabilities – are all up for redefinition.</w:t>
      </w:r>
    </w:p>
    <w:p w14:paraId="3281C4D0" w14:textId="77777777" w:rsidR="00B37DBD" w:rsidRPr="00361031" w:rsidRDefault="00B37DBD" w:rsidP="00B37DBD">
      <w:r w:rsidRPr="00361031">
        <w:t xml:space="preserve">A </w:t>
      </w:r>
      <w:r w:rsidRPr="004D4D43">
        <w:rPr>
          <w:u w:val="single"/>
        </w:rPr>
        <w:t xml:space="preserve">pandemic has potential to </w:t>
      </w:r>
      <w:r w:rsidRPr="004D4D43">
        <w:rPr>
          <w:rStyle w:val="Emphasis"/>
        </w:rPr>
        <w:t>destabilize a nuclear-prone</w:t>
      </w:r>
      <w:r w:rsidRPr="00361031">
        <w:rPr>
          <w:rStyle w:val="Emphasis"/>
        </w:rPr>
        <w:t xml:space="preserve"> conflict by </w:t>
      </w:r>
      <w:r w:rsidRPr="00361031">
        <w:rPr>
          <w:rStyle w:val="Emphasis"/>
          <w:highlight w:val="green"/>
        </w:rPr>
        <w:t>incapacitating</w:t>
      </w:r>
      <w:r w:rsidRPr="00361031">
        <w:rPr>
          <w:u w:val="single"/>
        </w:rPr>
        <w:t xml:space="preserve"> the supreme nuclear commander or </w:t>
      </w:r>
      <w:r w:rsidRPr="00361031">
        <w:rPr>
          <w:rStyle w:val="Emphasis"/>
          <w:highlight w:val="green"/>
        </w:rPr>
        <w:t>commanders</w:t>
      </w:r>
      <w:r w:rsidRPr="00361031">
        <w:rPr>
          <w:highlight w:val="green"/>
          <w:u w:val="single"/>
        </w:rPr>
        <w:t xml:space="preserve"> who</w:t>
      </w:r>
      <w:r w:rsidRPr="00361031">
        <w:rPr>
          <w:u w:val="single"/>
        </w:rPr>
        <w:t xml:space="preserve"> have to </w:t>
      </w:r>
      <w:r w:rsidRPr="00361031">
        <w:rPr>
          <w:rStyle w:val="Emphasis"/>
          <w:highlight w:val="green"/>
        </w:rPr>
        <w:t>issue nuclear strike</w:t>
      </w:r>
      <w:r w:rsidRPr="00361031">
        <w:rPr>
          <w:rStyle w:val="Emphasis"/>
        </w:rPr>
        <w:t xml:space="preserve"> orders</w:t>
      </w:r>
      <w:r w:rsidRPr="00361031">
        <w:rPr>
          <w:u w:val="single"/>
        </w:rPr>
        <w:t xml:space="preserve">, creating </w:t>
      </w:r>
      <w:r w:rsidRPr="00361031">
        <w:rPr>
          <w:highlight w:val="green"/>
          <w:u w:val="single"/>
        </w:rPr>
        <w:t>uncertainty</w:t>
      </w:r>
      <w:r w:rsidRPr="00361031">
        <w:rPr>
          <w:u w:val="single"/>
        </w:rPr>
        <w:t xml:space="preserve"> as to who is in charge, how to handle nuclear mistakes</w:t>
      </w:r>
      <w:r w:rsidRPr="00361031">
        <w:t xml:space="preserve"> (such as errors, accidents, technological failures, and entanglement with conventional operations gone awry), </w:t>
      </w:r>
      <w:r w:rsidRPr="00361031">
        <w:rPr>
          <w:u w:val="single"/>
        </w:rPr>
        <w:t xml:space="preserve">and opening a brief opportunity </w:t>
      </w:r>
      <w:r w:rsidRPr="004D4D43">
        <w:rPr>
          <w:u w:val="single"/>
        </w:rPr>
        <w:t>for a first strike</w:t>
      </w:r>
      <w:r w:rsidRPr="004D4D43">
        <w:t xml:space="preserve"> at a time when the COVID-infected state may not be able to retaliate efficiently – or at all – </w:t>
      </w:r>
      <w:r w:rsidRPr="004D4D43">
        <w:rPr>
          <w:u w:val="single"/>
        </w:rPr>
        <w:t>due to leadership confusion.</w:t>
      </w:r>
      <w:r w:rsidRPr="004D4D43">
        <w:t xml:space="preserve"> In some nuclear-laden conflicts, </w:t>
      </w:r>
      <w:r w:rsidRPr="004D4D43">
        <w:rPr>
          <w:u w:val="single"/>
        </w:rPr>
        <w:t>a state might</w:t>
      </w:r>
      <w:r w:rsidRPr="00361031">
        <w:rPr>
          <w:u w:val="single"/>
        </w:rPr>
        <w:t xml:space="preserve"> use a </w:t>
      </w:r>
      <w:r w:rsidRPr="00361031">
        <w:rPr>
          <w:highlight w:val="green"/>
          <w:u w:val="single"/>
        </w:rPr>
        <w:t>pandemic</w:t>
      </w:r>
      <w:r w:rsidRPr="00361031">
        <w:rPr>
          <w:u w:val="single"/>
        </w:rPr>
        <w:t xml:space="preserve"> as a </w:t>
      </w:r>
      <w:r w:rsidRPr="00361031">
        <w:rPr>
          <w:highlight w:val="green"/>
          <w:u w:val="single"/>
        </w:rPr>
        <w:t>cover for</w:t>
      </w:r>
      <w:r w:rsidRPr="00361031">
        <w:rPr>
          <w:u w:val="single"/>
        </w:rPr>
        <w:t xml:space="preserve"> political or military </w:t>
      </w:r>
      <w:r w:rsidRPr="00361031">
        <w:rPr>
          <w:highlight w:val="green"/>
          <w:u w:val="single"/>
        </w:rPr>
        <w:t>provocations</w:t>
      </w:r>
      <w:r w:rsidRPr="00361031">
        <w:rPr>
          <w:u w:val="single"/>
        </w:rPr>
        <w:t xml:space="preserve"> in the belief that </w:t>
      </w:r>
      <w:r w:rsidRPr="004D4D43">
        <w:rPr>
          <w:u w:val="single"/>
        </w:rPr>
        <w:t>the adversary is distracted and</w:t>
      </w:r>
      <w:r w:rsidRPr="00361031">
        <w:rPr>
          <w:u w:val="single"/>
        </w:rPr>
        <w:t xml:space="preserve"> partly disabled by the pandemic, increasing the risk of war in a nuclear-prone conflict</w:t>
      </w:r>
      <w:r w:rsidRPr="00361031">
        <w:t xml:space="preserve">. At the same time, </w:t>
      </w:r>
      <w:r w:rsidRPr="00361031">
        <w:rPr>
          <w:u w:val="single"/>
        </w:rPr>
        <w:t>a pandemic may lead nuclear armed s</w:t>
      </w:r>
      <w:r w:rsidRPr="004D4D43">
        <w:rPr>
          <w:u w:val="single"/>
        </w:rPr>
        <w:t>tat</w:t>
      </w:r>
      <w:r w:rsidRPr="00361031">
        <w:rPr>
          <w:u w:val="single"/>
        </w:rPr>
        <w:t xml:space="preserve">es to </w:t>
      </w:r>
      <w:r w:rsidRPr="00361031">
        <w:rPr>
          <w:highlight w:val="green"/>
          <w:u w:val="single"/>
        </w:rPr>
        <w:t>increase</w:t>
      </w:r>
      <w:r w:rsidRPr="00361031">
        <w:rPr>
          <w:u w:val="single"/>
        </w:rPr>
        <w:t xml:space="preserve"> the </w:t>
      </w:r>
      <w:r w:rsidRPr="00361031">
        <w:rPr>
          <w:highlight w:val="green"/>
          <w:u w:val="single"/>
        </w:rPr>
        <w:t xml:space="preserve">isolation </w:t>
      </w:r>
      <w:r w:rsidRPr="00361031">
        <w:rPr>
          <w:u w:val="single"/>
        </w:rPr>
        <w:t xml:space="preserve">and </w:t>
      </w:r>
      <w:r w:rsidRPr="00361031">
        <w:rPr>
          <w:highlight w:val="green"/>
          <w:u w:val="single"/>
        </w:rPr>
        <w:t>sanctions</w:t>
      </w:r>
      <w:r w:rsidRPr="00361031">
        <w:t xml:space="preserve"> against a nuclear adversary, making it even harder to stop the spread of the disease, in turn creating a pandemic reservoir and transmission risk back to the nuclear armed state or its allies.</w:t>
      </w:r>
    </w:p>
    <w:p w14:paraId="37682FBD" w14:textId="77777777" w:rsidR="00B37DBD" w:rsidRPr="00361031" w:rsidRDefault="00B37DBD" w:rsidP="00B37DBD">
      <w:r w:rsidRPr="00361031">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361031">
        <w:rPr>
          <w:u w:val="single"/>
        </w:rPr>
        <w:t>militaries may cooperate to control pandemic transmission</w:t>
      </w:r>
      <w:r w:rsidRPr="00361031">
        <w:t>, including by working together against criminal-terrorist non-state actors that are trafficking people or by joining forces to ensure that a new pathogen is not developed as a bioweapon.</w:t>
      </w:r>
    </w:p>
    <w:p w14:paraId="32FC26C6" w14:textId="77777777" w:rsidR="00B37DBD" w:rsidRDefault="00B37DBD" w:rsidP="00B37DBD">
      <w:pPr>
        <w:rPr>
          <w:rStyle w:val="Emphasis"/>
          <w:rFonts w:eastAsiaTheme="majorEastAsia"/>
          <w:sz w:val="32"/>
        </w:rPr>
      </w:pPr>
      <w:r w:rsidRPr="00361031">
        <w:t xml:space="preserve">To date, </w:t>
      </w:r>
      <w:r w:rsidRPr="00361031">
        <w:rPr>
          <w:u w:val="single"/>
        </w:rPr>
        <w:t xml:space="preserve">however, the COVID-19 pandemic has increased the isolation of some nuclear-armed states and provided a textbook case of the </w:t>
      </w:r>
      <w:r w:rsidRPr="00361031">
        <w:rPr>
          <w:rStyle w:val="Emphasis"/>
          <w:highlight w:val="green"/>
        </w:rPr>
        <w:t xml:space="preserve">failure </w:t>
      </w:r>
      <w:r w:rsidRPr="00361031">
        <w:rPr>
          <w:rStyle w:val="Emphasis"/>
        </w:rPr>
        <w:t xml:space="preserve">of states </w:t>
      </w:r>
      <w:r w:rsidRPr="00361031">
        <w:rPr>
          <w:rStyle w:val="Emphasis"/>
          <w:highlight w:val="green"/>
        </w:rPr>
        <w:t>to cooperate</w:t>
      </w:r>
      <w:r w:rsidRPr="00361031">
        <w:rPr>
          <w:rStyle w:val="Emphasis"/>
        </w:rPr>
        <w:t xml:space="preserve"> to overcome the pandemic</w:t>
      </w:r>
      <w:r w:rsidRPr="00361031">
        <w:rPr>
          <w:u w:val="single"/>
        </w:rPr>
        <w:t>. Borders have slammed shut, trade shut down, and budgets blown out</w:t>
      </w:r>
      <w:r w:rsidRPr="00361031">
        <w:t xml:space="preserve">, creating </w:t>
      </w:r>
      <w:r w:rsidRPr="00361031">
        <w:rPr>
          <w:u w:val="single"/>
        </w:rPr>
        <w:t xml:space="preserve">enormous pressure to focus on immediate domestic priorities. Foreign policies have become markedly more nationalistic. </w:t>
      </w:r>
      <w:r w:rsidRPr="00361031">
        <w:rPr>
          <w:highlight w:val="green"/>
          <w:u w:val="single"/>
        </w:rPr>
        <w:t xml:space="preserve">Dependence on </w:t>
      </w:r>
      <w:r w:rsidRPr="00361031">
        <w:rPr>
          <w:rStyle w:val="Emphasis"/>
          <w:highlight w:val="green"/>
        </w:rPr>
        <w:t>nuclear weapons</w:t>
      </w:r>
      <w:r w:rsidRPr="00361031">
        <w:rPr>
          <w:rStyle w:val="Emphasis"/>
        </w:rPr>
        <w:t xml:space="preserve"> may </w:t>
      </w:r>
      <w:r w:rsidRPr="00361031">
        <w:rPr>
          <w:rStyle w:val="Emphasis"/>
          <w:highlight w:val="green"/>
        </w:rPr>
        <w:t>increase</w:t>
      </w:r>
      <w:r w:rsidRPr="00361031">
        <w:rPr>
          <w:rStyle w:val="Emphasis"/>
        </w:rPr>
        <w:t xml:space="preserve"> as states seek to buttress a global re-spatialization6</w:t>
      </w:r>
      <w:r w:rsidRPr="00361031">
        <w:rPr>
          <w:u w:val="single"/>
        </w:rPr>
        <w:t xml:space="preserve"> of all dimensions of human interaction at all levels to manage pandemics</w:t>
      </w:r>
      <w:r w:rsidRPr="00361031">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361031">
        <w:rPr>
          <w:u w:val="single"/>
        </w:rPr>
        <w:t xml:space="preserve">some states may </w:t>
      </w:r>
      <w:r w:rsidRPr="004D4D43">
        <w:rPr>
          <w:rStyle w:val="Emphasis"/>
        </w:rPr>
        <w:t>proliferate</w:t>
      </w:r>
      <w:r w:rsidRPr="00361031">
        <w:rPr>
          <w:u w:val="single"/>
        </w:rPr>
        <w:t xml:space="preserve"> their own nuclear weapons, further reinforcing the spiral of conflicts contained by nuclear threat, with </w:t>
      </w:r>
      <w:r w:rsidRPr="00361031">
        <w:rPr>
          <w:rStyle w:val="Emphasis"/>
          <w:rFonts w:eastAsiaTheme="majorEastAsia"/>
          <w:sz w:val="32"/>
        </w:rPr>
        <w:t>cascading effects on the risk of nuclear war.</w:t>
      </w:r>
    </w:p>
    <w:p w14:paraId="18DBC71D" w14:textId="77777777" w:rsidR="00D6627A" w:rsidRPr="00995043" w:rsidRDefault="00D6627A" w:rsidP="00D6627A">
      <w:pPr>
        <w:pStyle w:val="Heading3"/>
        <w:rPr>
          <w:rFonts w:asciiTheme="majorHAnsi" w:hAnsiTheme="majorHAnsi" w:cstheme="majorHAnsi"/>
        </w:rPr>
      </w:pPr>
      <w:proofErr w:type="spellStart"/>
      <w:r w:rsidRPr="00995043">
        <w:rPr>
          <w:rFonts w:asciiTheme="majorHAnsi" w:hAnsiTheme="majorHAnsi" w:cstheme="majorHAnsi"/>
        </w:rPr>
        <w:lastRenderedPageBreak/>
        <w:t>Underview</w:t>
      </w:r>
      <w:proofErr w:type="spellEnd"/>
    </w:p>
    <w:p w14:paraId="374728DC" w14:textId="50547611" w:rsidR="00D6627A" w:rsidRPr="002A50DC" w:rsidRDefault="00D6627A" w:rsidP="00D6627A">
      <w:pPr>
        <w:pStyle w:val="Heading4"/>
        <w:rPr>
          <w:rFonts w:cs="Calibri"/>
        </w:rPr>
      </w:pPr>
      <w:r>
        <w:t>[</w:t>
      </w:r>
      <w:r w:rsidR="00684E39">
        <w:t>1</w:t>
      </w:r>
      <w:r>
        <w:t xml:space="preserve">] </w:t>
      </w:r>
      <w:r>
        <w:rPr>
          <w:rFonts w:cs="Calibri"/>
        </w:rPr>
        <w:t>Nonideal theory is epistemically bankrupt:</w:t>
      </w:r>
    </w:p>
    <w:p w14:paraId="3FF75AA9" w14:textId="388FF849" w:rsidR="00D6627A" w:rsidRDefault="00D6627A" w:rsidP="00D6627A">
      <w:pPr>
        <w:pStyle w:val="Heading4"/>
        <w:rPr>
          <w:rFonts w:cs="Calibri"/>
        </w:rPr>
      </w:pPr>
      <w:r w:rsidRPr="003F11A1">
        <w:rPr>
          <w:rFonts w:cs="Calibri"/>
        </w:rPr>
        <w:t xml:space="preserve">a) triggers skep – we’d constantly be fixing injustices as a precondition to ethical action so we never get to the bottom of what is actually ethical b) relevance - every society has different injustices that occur – the resolution is a universal values statement which means you cannot universalize any theory under nonideal theory c) every ethical theory can be misused – but that isn’t a problem with ethical principles, that is a problem with us – also means we should reclaim the true function of these ethical concepts in places like debate to challenge the way they are misunderstood d) real world </w:t>
      </w:r>
      <w:r w:rsidRPr="000B3E5E">
        <w:rPr>
          <w:rFonts w:cs="Calibri"/>
        </w:rPr>
        <w:t xml:space="preserve">injustices need universal ideal principles to ground them and explain why they are wrong. You can’t measure something with a ruler constantly changing length. </w:t>
      </w:r>
    </w:p>
    <w:p w14:paraId="31D4C386" w14:textId="77777777" w:rsidR="006D26B8" w:rsidRDefault="006D26B8" w:rsidP="006D26B8">
      <w:pPr>
        <w:pStyle w:val="Heading4"/>
      </w:pPr>
      <w:r>
        <w:t>[2</w:t>
      </w:r>
      <w:r w:rsidRPr="00995043">
        <w:t xml:space="preserve">] </w:t>
      </w:r>
      <w:proofErr w:type="spellStart"/>
      <w:r w:rsidRPr="00995043">
        <w:t>Aff</w:t>
      </w:r>
      <w:proofErr w:type="spellEnd"/>
      <w:r w:rsidRPr="00995043">
        <w:t xml:space="preserve"> gets 1AR theory – otherwise the neg can be infinitely abusive and there’s no way to check against this. </w:t>
      </w:r>
      <w:proofErr w:type="spellStart"/>
      <w:r>
        <w:t>Aff</w:t>
      </w:r>
      <w:proofErr w:type="spellEnd"/>
      <w:r w:rsidRPr="00995043">
        <w:t xml:space="preserve"> theory is drop the debater, competing </w:t>
      </w:r>
      <w:proofErr w:type="spellStart"/>
      <w:r w:rsidRPr="00995043">
        <w:t>interps</w:t>
      </w:r>
      <w:proofErr w:type="spellEnd"/>
      <w:r w:rsidRPr="00995043">
        <w:t>, and the highest layer of the round – the 1ARs too short to be able to rectify abuse and adequately cover substance – you must be punished</w:t>
      </w:r>
      <w:r>
        <w:t xml:space="preserve">, </w:t>
      </w:r>
    </w:p>
    <w:p w14:paraId="0634C777" w14:textId="77777777" w:rsidR="006D26B8" w:rsidRPr="006D26B8" w:rsidRDefault="006D26B8" w:rsidP="006D26B8"/>
    <w:p w14:paraId="147A4709" w14:textId="448E5CB7" w:rsidR="003935A8" w:rsidRDefault="003935A8" w:rsidP="003935A8">
      <w:pPr>
        <w:pStyle w:val="Heading3"/>
      </w:pPr>
      <w:r>
        <w:lastRenderedPageBreak/>
        <w:t>Offense 2</w:t>
      </w:r>
    </w:p>
    <w:p w14:paraId="5B7B9823" w14:textId="1691219E" w:rsidR="005C3B6B" w:rsidRDefault="005C3B6B" w:rsidP="005C3B6B">
      <w:pPr>
        <w:pStyle w:val="Heading4"/>
      </w:pPr>
      <w:r>
        <w:t>[1] IP interferes with freedom of speech and expression.</w:t>
      </w:r>
    </w:p>
    <w:p w14:paraId="2F88593F" w14:textId="77777777" w:rsidR="005C3B6B" w:rsidRPr="00160E08" w:rsidRDefault="005C3B6B" w:rsidP="005C3B6B">
      <w:r w:rsidRPr="00816D8A">
        <w:rPr>
          <w:rStyle w:val="Style13ptBold"/>
        </w:rPr>
        <w:t xml:space="preserve">Moore and </w:t>
      </w:r>
      <w:proofErr w:type="spellStart"/>
      <w:r w:rsidRPr="00816D8A">
        <w:rPr>
          <w:rStyle w:val="Style13ptBold"/>
        </w:rPr>
        <w:t>Hinma</w:t>
      </w:r>
      <w:proofErr w:type="spellEnd"/>
      <w:r w:rsidRPr="00816D8A">
        <w:rPr>
          <w:rStyle w:val="Style13ptBold"/>
        </w:rPr>
        <w:t xml:space="preserve"> 18</w:t>
      </w:r>
      <w:r>
        <w:t xml:space="preserve"> [</w:t>
      </w:r>
      <w:r w:rsidRPr="00816D8A">
        <w:t xml:space="preserve">Moore, </w:t>
      </w:r>
      <w:proofErr w:type="gramStart"/>
      <w:r w:rsidRPr="00816D8A">
        <w:t>Adam</w:t>
      </w:r>
      <w:proofErr w:type="gramEnd"/>
      <w:r w:rsidRPr="00816D8A">
        <w:t xml:space="preserve"> and Ken </w:t>
      </w:r>
      <w:proofErr w:type="spellStart"/>
      <w:r w:rsidRPr="00816D8A">
        <w:t>Himma</w:t>
      </w:r>
      <w:proofErr w:type="spellEnd"/>
      <w:r w:rsidRPr="00816D8A">
        <w:t xml:space="preserve">, "Intellectual Property", The Stanford Encyclopedia of Philosophy (Winter 2018 Edition), Edward N. </w:t>
      </w:r>
      <w:proofErr w:type="spellStart"/>
      <w:r w:rsidRPr="00816D8A">
        <w:t>Zalta</w:t>
      </w:r>
      <w:proofErr w:type="spellEnd"/>
      <w:r w:rsidRPr="00816D8A">
        <w:t> (ed.), URL = &lt;https://plato.stanford.edu/archives/win2018/entries/intellectual-property/&gt;.</w:t>
      </w:r>
      <w:r>
        <w:t xml:space="preserve">]/ </w:t>
      </w:r>
      <w:proofErr w:type="spellStart"/>
      <w:r>
        <w:t>lm</w:t>
      </w:r>
      <w:proofErr w:type="spellEnd"/>
    </w:p>
    <w:p w14:paraId="1CD49A42" w14:textId="77777777" w:rsidR="005C3B6B" w:rsidRPr="00160E08" w:rsidRDefault="005C3B6B" w:rsidP="005C3B6B">
      <w:r w:rsidRPr="00160E08">
        <w:t xml:space="preserve">4.4 </w:t>
      </w:r>
      <w:r w:rsidRPr="00160E08">
        <w:rPr>
          <w:u w:val="single"/>
        </w:rPr>
        <w:t>The Free Speech Argument against Intellectual Property</w:t>
      </w:r>
    </w:p>
    <w:p w14:paraId="232E9DAF" w14:textId="77777777" w:rsidR="005C3B6B" w:rsidRDefault="005C3B6B" w:rsidP="005C3B6B">
      <w:r w:rsidRPr="00160E08">
        <w:t xml:space="preserve">According to some, </w:t>
      </w:r>
      <w:r w:rsidRPr="00902064">
        <w:rPr>
          <w:highlight w:val="cyan"/>
          <w:u w:val="single"/>
        </w:rPr>
        <w:t>promoting i</w:t>
      </w:r>
      <w:r w:rsidRPr="00160E08">
        <w:rPr>
          <w:u w:val="single"/>
        </w:rPr>
        <w:t xml:space="preserve">ntellectual </w:t>
      </w:r>
      <w:r w:rsidRPr="00902064">
        <w:rPr>
          <w:highlight w:val="cyan"/>
          <w:u w:val="single"/>
        </w:rPr>
        <w:t>p</w:t>
      </w:r>
      <w:r w:rsidRPr="00160E08">
        <w:rPr>
          <w:u w:val="single"/>
        </w:rPr>
        <w:t xml:space="preserve">roperty </w:t>
      </w:r>
      <w:r w:rsidRPr="00902064">
        <w:rPr>
          <w:highlight w:val="cyan"/>
          <w:u w:val="single"/>
        </w:rPr>
        <w:t>r</w:t>
      </w:r>
      <w:r w:rsidRPr="00160E08">
        <w:rPr>
          <w:u w:val="single"/>
        </w:rPr>
        <w:t xml:space="preserve">ights </w:t>
      </w:r>
      <w:r w:rsidRPr="00902064">
        <w:rPr>
          <w:highlight w:val="cyan"/>
          <w:u w:val="single"/>
        </w:rPr>
        <w:t>is inconsistent with</w:t>
      </w:r>
      <w:r w:rsidRPr="00160E08">
        <w:t xml:space="preserve"> our </w:t>
      </w:r>
      <w:r w:rsidRPr="00160E08">
        <w:rPr>
          <w:u w:val="single"/>
        </w:rPr>
        <w:t xml:space="preserve">commitment to </w:t>
      </w:r>
      <w:r w:rsidRPr="00902064">
        <w:rPr>
          <w:highlight w:val="cyan"/>
          <w:u w:val="single"/>
        </w:rPr>
        <w:t>freedom of</w:t>
      </w:r>
      <w:r w:rsidRPr="00160E08">
        <w:rPr>
          <w:u w:val="single"/>
        </w:rPr>
        <w:t xml:space="preserve"> thought and </w:t>
      </w:r>
      <w:r w:rsidRPr="00C11B55">
        <w:rPr>
          <w:highlight w:val="cyan"/>
          <w:u w:val="single"/>
        </w:rPr>
        <w:t>speech</w:t>
      </w:r>
      <w:r w:rsidRPr="00160E08">
        <w:t xml:space="preserve"> (</w:t>
      </w:r>
      <w:proofErr w:type="spellStart"/>
      <w:r w:rsidRPr="00160E08">
        <w:t>Nimmer</w:t>
      </w:r>
      <w:proofErr w:type="spellEnd"/>
      <w:r w:rsidRPr="00160E08">
        <w:t xml:space="preserve"> 1970; Hettinger 1989; Waldron 1993). Closely associated with this argument is the position that </w:t>
      </w:r>
      <w:r w:rsidRPr="00902064">
        <w:rPr>
          <w:highlight w:val="cyan"/>
          <w:u w:val="single"/>
        </w:rPr>
        <w:t>individuals have a right to knowledge</w:t>
      </w:r>
      <w:r w:rsidRPr="00160E08">
        <w:rPr>
          <w:u w:val="single"/>
        </w:rPr>
        <w:t xml:space="preserve"> and </w:t>
      </w:r>
      <w:r w:rsidRPr="00902064">
        <w:rPr>
          <w:highlight w:val="cyan"/>
          <w:u w:val="single"/>
        </w:rPr>
        <w:t>i</w:t>
      </w:r>
      <w:r w:rsidRPr="00160E08">
        <w:rPr>
          <w:u w:val="single"/>
        </w:rPr>
        <w:t xml:space="preserve">ntellectual </w:t>
      </w:r>
      <w:r w:rsidRPr="00902064">
        <w:rPr>
          <w:highlight w:val="cyan"/>
          <w:u w:val="single"/>
        </w:rPr>
        <w:t>p</w:t>
      </w:r>
      <w:r w:rsidRPr="00160E08">
        <w:rPr>
          <w:u w:val="single"/>
        </w:rPr>
        <w:t xml:space="preserve">roperty </w:t>
      </w:r>
      <w:r w:rsidRPr="00902064">
        <w:rPr>
          <w:highlight w:val="cyan"/>
          <w:u w:val="single"/>
        </w:rPr>
        <w:t>institutions interfere with this</w:t>
      </w:r>
      <w:r w:rsidRPr="00160E08">
        <w:rPr>
          <w:u w:val="single"/>
        </w:rPr>
        <w:t xml:space="preserve"> basic right</w:t>
      </w:r>
      <w:r w:rsidRPr="00160E08">
        <w:t xml:space="preserve">. Hettinger argues that </w:t>
      </w:r>
      <w:r w:rsidRPr="00160E08">
        <w:rPr>
          <w:u w:val="single"/>
        </w:rPr>
        <w:t>intellectual property “</w:t>
      </w:r>
      <w:r w:rsidRPr="00902064">
        <w:rPr>
          <w:highlight w:val="cyan"/>
          <w:u w:val="single"/>
        </w:rPr>
        <w:t>restricts</w:t>
      </w:r>
      <w:r w:rsidRPr="00160E08">
        <w:rPr>
          <w:u w:val="single"/>
        </w:rPr>
        <w:t xml:space="preserve"> </w:t>
      </w:r>
      <w:r w:rsidRPr="00902064">
        <w:rPr>
          <w:u w:val="single"/>
        </w:rPr>
        <w:t>methods</w:t>
      </w:r>
      <w:r w:rsidRPr="00160E08">
        <w:rPr>
          <w:u w:val="single"/>
        </w:rPr>
        <w:t xml:space="preserve"> of </w:t>
      </w:r>
      <w:r w:rsidRPr="00902064">
        <w:rPr>
          <w:highlight w:val="cyan"/>
          <w:u w:val="single"/>
        </w:rPr>
        <w:t xml:space="preserve">acquiring </w:t>
      </w:r>
      <w:r w:rsidRPr="00902064">
        <w:rPr>
          <w:u w:val="single"/>
        </w:rPr>
        <w:t>ideas</w:t>
      </w:r>
      <w:r w:rsidRPr="00160E08">
        <w:rPr>
          <w:u w:val="single"/>
        </w:rPr>
        <w:t xml:space="preserve"> (as do trade secrets</w:t>
      </w:r>
      <w:r w:rsidRPr="00160E08">
        <w:t xml:space="preserve">), it </w:t>
      </w:r>
      <w:r w:rsidRPr="00160E08">
        <w:rPr>
          <w:u w:val="single"/>
        </w:rPr>
        <w:t xml:space="preserve">restricts the </w:t>
      </w:r>
      <w:r w:rsidRPr="00902064">
        <w:rPr>
          <w:highlight w:val="cyan"/>
          <w:u w:val="single"/>
        </w:rPr>
        <w:t>use of</w:t>
      </w:r>
      <w:r w:rsidRPr="00160E08">
        <w:rPr>
          <w:u w:val="single"/>
        </w:rPr>
        <w:t xml:space="preserve"> ideas</w:t>
      </w:r>
      <w:r w:rsidRPr="00160E08">
        <w:t xml:space="preserve"> (</w:t>
      </w:r>
      <w:r w:rsidRPr="00160E08">
        <w:rPr>
          <w:u w:val="single"/>
        </w:rPr>
        <w:t>as do patents</w:t>
      </w:r>
      <w:r w:rsidRPr="00160E08">
        <w:t xml:space="preserve">), </w:t>
      </w:r>
      <w:r w:rsidRPr="00902064">
        <w:rPr>
          <w:highlight w:val="cyan"/>
          <w:u w:val="single"/>
        </w:rPr>
        <w:t>and</w:t>
      </w:r>
      <w:r w:rsidRPr="00160E08">
        <w:rPr>
          <w:u w:val="single"/>
        </w:rPr>
        <w:t xml:space="preserve"> it restricts the </w:t>
      </w:r>
      <w:r w:rsidRPr="00902064">
        <w:rPr>
          <w:highlight w:val="cyan"/>
          <w:u w:val="single"/>
        </w:rPr>
        <w:t>expression of ideas</w:t>
      </w:r>
      <w:r w:rsidRPr="00160E08">
        <w:t xml:space="preserve"> (</w:t>
      </w:r>
      <w:r w:rsidRPr="00160E08">
        <w:rPr>
          <w:u w:val="single"/>
        </w:rPr>
        <w:t>as do copyrights</w:t>
      </w:r>
      <w:r w:rsidRPr="00160E08">
        <w:t>)—restrictions undesirable for a number of reasons” (Hettinger 1989). Hettinger singles out trade secrets as the most troublesome because, unlike patents and copyrights, they do not require disclosure.</w:t>
      </w:r>
    </w:p>
    <w:p w14:paraId="184D4191" w14:textId="1F6995AB" w:rsidR="005C3B6B" w:rsidRDefault="005C3B6B" w:rsidP="005C3B6B">
      <w:pPr>
        <w:pStyle w:val="Heading4"/>
      </w:pPr>
      <w:r>
        <w:t xml:space="preserve">[2] </w:t>
      </w:r>
      <w:r>
        <w:rPr>
          <w:u w:val="single"/>
        </w:rPr>
        <w:t>Evergreening</w:t>
      </w:r>
      <w:r>
        <w:t xml:space="preserve"> – </w:t>
      </w:r>
      <w:r>
        <w:rPr>
          <w:u w:val="single"/>
        </w:rPr>
        <w:t>exploitation</w:t>
      </w:r>
      <w:r>
        <w:t xml:space="preserve"> of </w:t>
      </w:r>
      <w:r>
        <w:rPr>
          <w:u w:val="single"/>
        </w:rPr>
        <w:t>patents</w:t>
      </w:r>
      <w:r>
        <w:t xml:space="preserve"> is anti-ethical to the intrinsic nature of medical duty – that </w:t>
      </w:r>
      <w:r>
        <w:rPr>
          <w:u w:val="single"/>
        </w:rPr>
        <w:t>affirms</w:t>
      </w:r>
      <w:r>
        <w:t>.</w:t>
      </w:r>
    </w:p>
    <w:p w14:paraId="66D92287" w14:textId="77777777" w:rsidR="005C3B6B" w:rsidRPr="00556A58" w:rsidRDefault="005C3B6B" w:rsidP="005C3B6B">
      <w:r w:rsidRPr="00556A58">
        <w:rPr>
          <w:rStyle w:val="Style13ptBold"/>
        </w:rPr>
        <w:t>McHenry</w:t>
      </w:r>
      <w:r>
        <w:rPr>
          <w:rStyle w:val="Style13ptBold"/>
        </w:rPr>
        <w:t xml:space="preserve"> 6</w:t>
      </w:r>
      <w:r w:rsidRPr="00556A58">
        <w:t xml:space="preserve">, </w:t>
      </w:r>
      <w:proofErr w:type="spellStart"/>
      <w:r w:rsidRPr="00556A58">
        <w:t>Leemon</w:t>
      </w:r>
      <w:proofErr w:type="spellEnd"/>
      <w:r w:rsidRPr="00556A58">
        <w:t>. "Ethical issues in psychopharmacology." Journal of Medical Ethics 32.7 (2006): 405-410.</w:t>
      </w:r>
    </w:p>
    <w:p w14:paraId="330E807E" w14:textId="77777777" w:rsidR="005C3B6B" w:rsidRDefault="005C3B6B" w:rsidP="005C3B6B">
      <w:r w:rsidRPr="00556A58">
        <w:t xml:space="preserve">It is often </w:t>
      </w:r>
      <w:r w:rsidRPr="00556A58">
        <w:rPr>
          <w:u w:val="single"/>
        </w:rPr>
        <w:t>claimed that corporations that are profit driven could not be expected to behave in any other manner than they do</w:t>
      </w:r>
      <w:r w:rsidRPr="00556A58">
        <w:t xml:space="preserve">. The nature of business demands </w:t>
      </w:r>
      <w:proofErr w:type="spellStart"/>
      <w:r w:rsidRPr="00556A58">
        <w:t>maximisation</w:t>
      </w:r>
      <w:proofErr w:type="spellEnd"/>
      <w:r w:rsidRPr="00556A58">
        <w:t xml:space="preserve"> of the market share and shareholder value. </w:t>
      </w:r>
      <w:r w:rsidRPr="001B373A">
        <w:rPr>
          <w:b/>
          <w:sz w:val="26"/>
          <w:highlight w:val="green"/>
          <w:u w:val="single"/>
        </w:rPr>
        <w:t>Pharmaceutical companies</w:t>
      </w:r>
      <w:r w:rsidRPr="00556A58">
        <w:rPr>
          <w:u w:val="single"/>
        </w:rPr>
        <w:t xml:space="preserve">, however, </w:t>
      </w:r>
      <w:r w:rsidRPr="001B373A">
        <w:rPr>
          <w:b/>
          <w:sz w:val="26"/>
          <w:highlight w:val="green"/>
          <w:u w:val="single"/>
        </w:rPr>
        <w:t>present</w:t>
      </w:r>
      <w:r w:rsidRPr="001B373A">
        <w:rPr>
          <w:highlight w:val="green"/>
          <w:u w:val="single"/>
        </w:rPr>
        <w:t xml:space="preserve"> </w:t>
      </w:r>
      <w:r w:rsidRPr="00556A58">
        <w:rPr>
          <w:u w:val="single"/>
        </w:rPr>
        <w:t xml:space="preserve">themselves </w:t>
      </w:r>
      <w:r w:rsidRPr="001B373A">
        <w:rPr>
          <w:b/>
          <w:sz w:val="26"/>
          <w:highlight w:val="green"/>
          <w:u w:val="single"/>
          <w:bdr w:val="single" w:sz="4" w:space="0" w:color="auto"/>
        </w:rPr>
        <w:t>as responsible producers of healthcare products</w:t>
      </w:r>
      <w:r w:rsidRPr="00556A58">
        <w:rPr>
          <w:u w:val="single"/>
        </w:rPr>
        <w:t xml:space="preserve">. The </w:t>
      </w:r>
      <w:r w:rsidRPr="001B373A">
        <w:rPr>
          <w:b/>
          <w:sz w:val="26"/>
          <w:highlight w:val="green"/>
          <w:u w:val="single"/>
        </w:rPr>
        <w:t>very nature</w:t>
      </w:r>
      <w:r w:rsidRPr="001B373A">
        <w:rPr>
          <w:highlight w:val="green"/>
          <w:u w:val="single"/>
        </w:rPr>
        <w:t xml:space="preserve"> </w:t>
      </w:r>
      <w:r w:rsidRPr="00556A58">
        <w:rPr>
          <w:u w:val="single"/>
        </w:rPr>
        <w:t xml:space="preserve">of the product </w:t>
      </w:r>
      <w:r w:rsidRPr="001B373A">
        <w:rPr>
          <w:b/>
          <w:sz w:val="26"/>
          <w:highlight w:val="green"/>
          <w:u w:val="single"/>
        </w:rPr>
        <w:t>involves trust</w:t>
      </w:r>
      <w:r w:rsidRPr="001B373A">
        <w:rPr>
          <w:highlight w:val="green"/>
          <w:u w:val="single"/>
        </w:rPr>
        <w:t xml:space="preserve"> </w:t>
      </w:r>
      <w:r w:rsidRPr="00556A58">
        <w:rPr>
          <w:u w:val="single"/>
        </w:rPr>
        <w:t xml:space="preserve">in the science that produced it </w:t>
      </w:r>
      <w:r w:rsidRPr="001B373A">
        <w:rPr>
          <w:b/>
          <w:sz w:val="26"/>
          <w:highlight w:val="green"/>
          <w:u w:val="single"/>
        </w:rPr>
        <w:t>and</w:t>
      </w:r>
      <w:r w:rsidRPr="001B373A">
        <w:rPr>
          <w:highlight w:val="green"/>
          <w:u w:val="single"/>
        </w:rPr>
        <w:t xml:space="preserve"> </w:t>
      </w:r>
      <w:r w:rsidRPr="00556A58">
        <w:rPr>
          <w:u w:val="single"/>
        </w:rPr>
        <w:t xml:space="preserve">an </w:t>
      </w:r>
      <w:r w:rsidRPr="001B373A">
        <w:rPr>
          <w:b/>
          <w:sz w:val="26"/>
          <w:highlight w:val="green"/>
          <w:u w:val="single"/>
        </w:rPr>
        <w:t>ethical commitment to</w:t>
      </w:r>
      <w:r w:rsidRPr="001B373A">
        <w:rPr>
          <w:highlight w:val="green"/>
          <w:u w:val="single"/>
        </w:rPr>
        <w:t xml:space="preserve"> </w:t>
      </w:r>
      <w:r w:rsidRPr="00556A58">
        <w:rPr>
          <w:u w:val="single"/>
        </w:rPr>
        <w:t xml:space="preserve">the </w:t>
      </w:r>
      <w:r w:rsidRPr="001B373A">
        <w:rPr>
          <w:b/>
          <w:sz w:val="26"/>
          <w:highlight w:val="green"/>
          <w:u w:val="single"/>
        </w:rPr>
        <w:t>wellbeing of the patients</w:t>
      </w:r>
      <w:r w:rsidRPr="001B373A">
        <w:rPr>
          <w:highlight w:val="green"/>
          <w:u w:val="single"/>
        </w:rPr>
        <w:t xml:space="preserve"> </w:t>
      </w:r>
      <w:r w:rsidRPr="00556A58">
        <w:rPr>
          <w:u w:val="single"/>
        </w:rPr>
        <w:t>who are their consumers</w:t>
      </w:r>
      <w:r w:rsidRPr="00556A58">
        <w:t xml:space="preserve">. Despite appearances, nothing of this sort is true in the pharmaceutical industry. As we have seen above, the serotonin hypothesis sold to consumers of pharmaceuticals is flawed. Making questionable claims for the efficacy and safety of SSRIs involves the pharmaceutical companies in further deception. Expanding the market for these drugs by creating dubious disease categories and then luring vulnerable individuals into SSRI therapy by </w:t>
      </w:r>
      <w:proofErr w:type="gramStart"/>
      <w:r w:rsidRPr="00556A58">
        <w:t>direct to consumer</w:t>
      </w:r>
      <w:proofErr w:type="gramEnd"/>
      <w:r w:rsidRPr="00556A58">
        <w:t xml:space="preserve"> advertising would represent, if perpetrated by a doctor, an abuse of the trust implicit in the relationship between patient and doctor. I do not argue that SSRIs should be withdrawn from the market thus depriving clinicians and patients of this therapeutic option. </w:t>
      </w:r>
      <w:r w:rsidRPr="00556A58">
        <w:rPr>
          <w:u w:val="single"/>
        </w:rPr>
        <w:t xml:space="preserve">Rather I argue that </w:t>
      </w:r>
      <w:r w:rsidRPr="001B373A">
        <w:rPr>
          <w:b/>
          <w:sz w:val="26"/>
          <w:highlight w:val="green"/>
          <w:u w:val="single"/>
        </w:rPr>
        <w:t>full disclosure</w:t>
      </w:r>
      <w:r w:rsidRPr="001B373A">
        <w:rPr>
          <w:highlight w:val="green"/>
          <w:u w:val="single"/>
        </w:rPr>
        <w:t xml:space="preserve"> </w:t>
      </w:r>
      <w:r w:rsidRPr="00556A58">
        <w:rPr>
          <w:u w:val="single"/>
        </w:rPr>
        <w:t xml:space="preserve">of the data for efficacy and safety </w:t>
      </w:r>
      <w:r w:rsidRPr="001B373A">
        <w:rPr>
          <w:b/>
          <w:sz w:val="26"/>
          <w:highlight w:val="green"/>
          <w:u w:val="single"/>
        </w:rPr>
        <w:t>is a basic moral obligation</w:t>
      </w:r>
      <w:r w:rsidRPr="001B373A">
        <w:rPr>
          <w:highlight w:val="green"/>
          <w:u w:val="single"/>
        </w:rPr>
        <w:t xml:space="preserve"> </w:t>
      </w:r>
      <w:r w:rsidRPr="00556A58">
        <w:rPr>
          <w:u w:val="single"/>
        </w:rPr>
        <w:t xml:space="preserve">of the pharmaceutical industry. Until such data is available to the public, prescribing clinicians and patients are relying on drug promotion rather than rigorous science. When </w:t>
      </w:r>
      <w:r w:rsidRPr="001B373A">
        <w:rPr>
          <w:b/>
          <w:sz w:val="26"/>
          <w:highlight w:val="green"/>
          <w:u w:val="single"/>
        </w:rPr>
        <w:t>Kant discusses</w:t>
      </w:r>
      <w:r w:rsidRPr="001B373A">
        <w:rPr>
          <w:highlight w:val="green"/>
          <w:u w:val="single"/>
        </w:rPr>
        <w:t xml:space="preserve"> </w:t>
      </w:r>
      <w:r w:rsidRPr="00556A58">
        <w:rPr>
          <w:u w:val="single"/>
        </w:rPr>
        <w:t xml:space="preserve">the </w:t>
      </w:r>
      <w:r w:rsidRPr="001B373A">
        <w:rPr>
          <w:b/>
          <w:sz w:val="26"/>
          <w:highlight w:val="green"/>
          <w:u w:val="single"/>
        </w:rPr>
        <w:t>motivation of acting from duty</w:t>
      </w:r>
      <w:r w:rsidRPr="001B373A">
        <w:rPr>
          <w:highlight w:val="green"/>
          <w:u w:val="single"/>
        </w:rPr>
        <w:t xml:space="preserve"> </w:t>
      </w:r>
      <w:r w:rsidRPr="001B373A">
        <w:rPr>
          <w:b/>
          <w:sz w:val="26"/>
          <w:highlight w:val="green"/>
          <w:u w:val="single"/>
        </w:rPr>
        <w:t xml:space="preserve">as opposed to </w:t>
      </w:r>
      <w:r w:rsidRPr="00556A58">
        <w:rPr>
          <w:u w:val="single"/>
        </w:rPr>
        <w:t xml:space="preserve">the motivation of </w:t>
      </w:r>
      <w:proofErr w:type="spellStart"/>
      <w:r w:rsidRPr="001B373A">
        <w:rPr>
          <w:b/>
          <w:sz w:val="26"/>
          <w:highlight w:val="green"/>
          <w:u w:val="single"/>
        </w:rPr>
        <w:t>self interest</w:t>
      </w:r>
      <w:proofErr w:type="spellEnd"/>
      <w:r w:rsidRPr="00556A58">
        <w:rPr>
          <w:u w:val="single"/>
        </w:rPr>
        <w:t xml:space="preserve">, he mentions the case of the merchant who keeps a fixed price for everyone so that a child who buys from him pays the same price as everyone else.53 The </w:t>
      </w:r>
      <w:r w:rsidRPr="001B373A">
        <w:rPr>
          <w:b/>
          <w:sz w:val="26"/>
          <w:highlight w:val="green"/>
          <w:u w:val="single"/>
          <w:bdr w:val="single" w:sz="4" w:space="0" w:color="auto"/>
        </w:rPr>
        <w:t>only actions that have moral worth are those done from the motive of duty alone</w:t>
      </w:r>
      <w:r w:rsidRPr="00556A58">
        <w:rPr>
          <w:u w:val="single"/>
        </w:rPr>
        <w:t xml:space="preserve">. And similarly, </w:t>
      </w:r>
      <w:r w:rsidRPr="001B373A">
        <w:rPr>
          <w:b/>
          <w:sz w:val="26"/>
          <w:highlight w:val="green"/>
          <w:u w:val="single"/>
        </w:rPr>
        <w:t>only when</w:t>
      </w:r>
      <w:r w:rsidRPr="001B373A">
        <w:rPr>
          <w:highlight w:val="green"/>
          <w:u w:val="single"/>
        </w:rPr>
        <w:t xml:space="preserve"> </w:t>
      </w:r>
      <w:r w:rsidRPr="00556A58">
        <w:rPr>
          <w:u w:val="single"/>
        </w:rPr>
        <w:t xml:space="preserve">the </w:t>
      </w:r>
      <w:r w:rsidRPr="001B373A">
        <w:rPr>
          <w:b/>
          <w:sz w:val="26"/>
          <w:highlight w:val="green"/>
          <w:u w:val="single"/>
        </w:rPr>
        <w:t>pharmaceutical companies act from</w:t>
      </w:r>
      <w:r w:rsidRPr="00556A58">
        <w:rPr>
          <w:u w:val="single"/>
        </w:rPr>
        <w:t xml:space="preserve"> the motive of </w:t>
      </w:r>
      <w:r w:rsidRPr="001B373A">
        <w:rPr>
          <w:b/>
          <w:sz w:val="26"/>
          <w:highlight w:val="green"/>
          <w:u w:val="single"/>
        </w:rPr>
        <w:t>duty</w:t>
      </w:r>
      <w:r w:rsidRPr="001B373A">
        <w:rPr>
          <w:highlight w:val="green"/>
          <w:u w:val="single"/>
        </w:rPr>
        <w:t xml:space="preserve"> </w:t>
      </w:r>
      <w:r w:rsidRPr="00556A58">
        <w:rPr>
          <w:u w:val="single"/>
        </w:rPr>
        <w:t xml:space="preserve">in fully disclosing all information they possess about the risks and benefits of their drugs </w:t>
      </w:r>
      <w:r w:rsidRPr="001B373A">
        <w:rPr>
          <w:b/>
          <w:sz w:val="26"/>
          <w:highlight w:val="green"/>
          <w:u w:val="single"/>
          <w:bdr w:val="single" w:sz="4" w:space="0" w:color="auto"/>
        </w:rPr>
        <w:t>do their actions have any moral worth</w:t>
      </w:r>
      <w:r w:rsidRPr="00556A58">
        <w:t xml:space="preserve">. The SSRI marketing story provides a lens through which we can view a much larger problem. The </w:t>
      </w:r>
      <w:r w:rsidRPr="001B373A">
        <w:rPr>
          <w:b/>
          <w:sz w:val="26"/>
          <w:highlight w:val="green"/>
          <w:u w:val="single"/>
        </w:rPr>
        <w:t>integrity of medicine is endangered by</w:t>
      </w:r>
      <w:r w:rsidRPr="001B373A">
        <w:rPr>
          <w:highlight w:val="green"/>
        </w:rPr>
        <w:t xml:space="preserve"> </w:t>
      </w:r>
      <w:r w:rsidRPr="00556A58">
        <w:t xml:space="preserve">an industry that profits from illness and distorts the process of scientific inquiry by marketing strategy, public relations campaigns, and the </w:t>
      </w:r>
      <w:r w:rsidRPr="001B373A">
        <w:rPr>
          <w:b/>
          <w:sz w:val="26"/>
          <w:highlight w:val="green"/>
          <w:u w:val="single"/>
          <w:bdr w:val="single" w:sz="4" w:space="0" w:color="auto"/>
        </w:rPr>
        <w:t>sheer power of buying influence</w:t>
      </w:r>
      <w:r w:rsidRPr="001B373A">
        <w:rPr>
          <w:highlight w:val="green"/>
        </w:rPr>
        <w:t xml:space="preserve"> </w:t>
      </w:r>
      <w:r w:rsidRPr="00556A58">
        <w:t xml:space="preserve">in high places. The House of Commons health committee in the UK has made the point: “It is not in the </w:t>
      </w:r>
      <w:proofErr w:type="gramStart"/>
      <w:r w:rsidRPr="00556A58">
        <w:t>long term</w:t>
      </w:r>
      <w:proofErr w:type="gramEnd"/>
      <w:r w:rsidRPr="00556A58">
        <w:t xml:space="preserve"> interest of industry for prescribers and the public to lose faith in it. We need an industry which is led by the values of scientists not those of its marketing force” (House of Commons health committee,23 p 6). Medicine desperately needs to win back the territory lost to business. </w:t>
      </w:r>
      <w:proofErr w:type="gramStart"/>
      <w:r w:rsidRPr="00556A58">
        <w:t>If and when</w:t>
      </w:r>
      <w:proofErr w:type="gramEnd"/>
      <w:r w:rsidRPr="00556A58">
        <w:t xml:space="preserve"> it does, it is not likely to be a result of industry and government regulators facing up to the problems, but rather a matter of the sheer weight of legal actions filed by victims and public outcry about the moral concerns of the sort raised in this paper.</w:t>
      </w:r>
    </w:p>
    <w:p w14:paraId="0F013AFB" w14:textId="77777777" w:rsidR="00E42E4C" w:rsidRPr="00F601E6" w:rsidRDefault="00E42E4C" w:rsidP="005C3B6B">
      <w:pPr>
        <w:pStyle w:val="Heading4"/>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Open Sans">
    <w:panose1 w:val="020B0604020202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37DB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0C06"/>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F03"/>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7D5"/>
    <w:rsid w:val="00267EBB"/>
    <w:rsid w:val="0027023B"/>
    <w:rsid w:val="00272F3F"/>
    <w:rsid w:val="00274EDB"/>
    <w:rsid w:val="0027729E"/>
    <w:rsid w:val="002843B2"/>
    <w:rsid w:val="00284ED6"/>
    <w:rsid w:val="00290C5A"/>
    <w:rsid w:val="00290C92"/>
    <w:rsid w:val="00290EA7"/>
    <w:rsid w:val="0029647A"/>
    <w:rsid w:val="00296504"/>
    <w:rsid w:val="002B5511"/>
    <w:rsid w:val="002B7ACF"/>
    <w:rsid w:val="002E0643"/>
    <w:rsid w:val="002E392E"/>
    <w:rsid w:val="002E6BBC"/>
    <w:rsid w:val="002F1BA9"/>
    <w:rsid w:val="002F6E74"/>
    <w:rsid w:val="0030284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35A8"/>
    <w:rsid w:val="00395864"/>
    <w:rsid w:val="00396557"/>
    <w:rsid w:val="00397316"/>
    <w:rsid w:val="003A248F"/>
    <w:rsid w:val="003A4D9C"/>
    <w:rsid w:val="003B1668"/>
    <w:rsid w:val="003B56CB"/>
    <w:rsid w:val="003C5F4C"/>
    <w:rsid w:val="003D5EA8"/>
    <w:rsid w:val="003D7B28"/>
    <w:rsid w:val="003E305E"/>
    <w:rsid w:val="003E34DB"/>
    <w:rsid w:val="003E4678"/>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5B5"/>
    <w:rsid w:val="004C657F"/>
    <w:rsid w:val="004C7244"/>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3B6B"/>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2A70"/>
    <w:rsid w:val="00654695"/>
    <w:rsid w:val="0065500A"/>
    <w:rsid w:val="00655217"/>
    <w:rsid w:val="0065727C"/>
    <w:rsid w:val="00674A78"/>
    <w:rsid w:val="00684E39"/>
    <w:rsid w:val="00696A16"/>
    <w:rsid w:val="006A4840"/>
    <w:rsid w:val="006A52A0"/>
    <w:rsid w:val="006A7E1D"/>
    <w:rsid w:val="006C3A56"/>
    <w:rsid w:val="006D13F4"/>
    <w:rsid w:val="006D26B8"/>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7B01"/>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43B6"/>
    <w:rsid w:val="008E7A3E"/>
    <w:rsid w:val="008F41FD"/>
    <w:rsid w:val="008F4479"/>
    <w:rsid w:val="008F4BA0"/>
    <w:rsid w:val="00901726"/>
    <w:rsid w:val="00920193"/>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619A"/>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7DBD"/>
    <w:rsid w:val="00B43676"/>
    <w:rsid w:val="00B5602D"/>
    <w:rsid w:val="00B60125"/>
    <w:rsid w:val="00B6656B"/>
    <w:rsid w:val="00B70F18"/>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72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7A2"/>
    <w:rsid w:val="00D61A4E"/>
    <w:rsid w:val="00D634EA"/>
    <w:rsid w:val="00D6627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1DA5"/>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88B9E4"/>
  <w14:defaultImageDpi w14:val="300"/>
  <w15:docId w15:val="{8AAC2B18-D35E-D34D-A736-2643123AD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D26B8"/>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6D26B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D26B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6D26B8"/>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6D26B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D26B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26B8"/>
  </w:style>
  <w:style w:type="character" w:customStyle="1" w:styleId="Heading1Char">
    <w:name w:val="Heading 1 Char"/>
    <w:aliases w:val="Pocket Char"/>
    <w:basedOn w:val="DefaultParagraphFont"/>
    <w:link w:val="Heading1"/>
    <w:uiPriority w:val="9"/>
    <w:rsid w:val="006D26B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D26B8"/>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6D26B8"/>
    <w:rPr>
      <w:rFonts w:ascii="Calibri" w:eastAsiaTheme="majorEastAsia" w:hAnsi="Calibri" w:cstheme="majorBidi"/>
      <w:b/>
      <w:bCs/>
      <w:sz w:val="36"/>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6D26B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D26B8"/>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1"/>
    <w:qFormat/>
    <w:rsid w:val="006D26B8"/>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6D26B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D26B8"/>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
    <w:basedOn w:val="DefaultParagraphFont"/>
    <w:link w:val="NoSpacing"/>
    <w:uiPriority w:val="99"/>
    <w:unhideWhenUsed/>
    <w:rsid w:val="006D26B8"/>
    <w:rPr>
      <w:color w:val="auto"/>
      <w:u w:val="none"/>
    </w:rPr>
  </w:style>
  <w:style w:type="paragraph" w:styleId="DocumentMap">
    <w:name w:val="Document Map"/>
    <w:basedOn w:val="Normal"/>
    <w:link w:val="DocumentMapChar"/>
    <w:uiPriority w:val="99"/>
    <w:semiHidden/>
    <w:unhideWhenUsed/>
    <w:rsid w:val="006D26B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D26B8"/>
    <w:rPr>
      <w:rFonts w:ascii="Lucida Grande" w:hAnsi="Lucida Grande" w:cs="Lucida Grande"/>
    </w:rPr>
  </w:style>
  <w:style w:type="paragraph" w:customStyle="1" w:styleId="textbold">
    <w:name w:val="text bold"/>
    <w:basedOn w:val="Normal"/>
    <w:link w:val="Emphasis"/>
    <w:uiPriority w:val="20"/>
    <w:qFormat/>
    <w:rsid w:val="00B37DBD"/>
    <w:pPr>
      <w:widowControl w:val="0"/>
      <w:ind w:left="720"/>
      <w:jc w:val="both"/>
    </w:pPr>
    <w:rPr>
      <w:b/>
      <w:iCs/>
      <w:sz w:val="22"/>
      <w:u w:val="single"/>
    </w:rPr>
  </w:style>
  <w:style w:type="paragraph" w:styleId="NoSpacing">
    <w:name w:val="No Spacing"/>
    <w:aliases w:val="Note Level 2,Small Text,Card Format,Note Level 21,ClearFormatting,Clear,DDI Tag,Tag Title,No Spacing51,No Spacing11211,card,Medium Grid 21,No Spacing111111,No Spacing31,No Spacing22,No Spacing3,Dont use,No Spacing41,No Spacing111112,CD - Cite"/>
    <w:basedOn w:val="Heading1"/>
    <w:link w:val="Hyperlink"/>
    <w:autoRedefine/>
    <w:uiPriority w:val="99"/>
    <w:qFormat/>
    <w:rsid w:val="00B37DB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virt052.zim.uni-duisburg-essen.de/Kant/aa06/237.html" TargetMode="External"/><Relationship Id="rId18" Type="http://schemas.openxmlformats.org/officeDocument/2006/relationships/hyperlink" Target="https://www.helsinkitimes.fi/columns/columns/viewpoint/18561-science-has-delivered-will-the-wto-deliver.html" TargetMode="External"/><Relationship Id="rId3" Type="http://schemas.openxmlformats.org/officeDocument/2006/relationships/customXml" Target="../customXml/item3.xml"/><Relationship Id="rId21" Type="http://schemas.openxmlformats.org/officeDocument/2006/relationships/hyperlink" Target="https://www.tandfonline.com/doi/full/10.1080/25751654.2021.1890867" TargetMode="External"/><Relationship Id="rId7" Type="http://schemas.openxmlformats.org/officeDocument/2006/relationships/settings" Target="settings.xml"/><Relationship Id="rId12" Type="http://schemas.openxmlformats.org/officeDocument/2006/relationships/hyperlink" Target="http://virt052.zim.uni-duisburg-essen.de/Kant/aa06/249.html" TargetMode="External"/><Relationship Id="rId17" Type="http://schemas.openxmlformats.org/officeDocument/2006/relationships/hyperlink" Target="http://bfp.sp.unipi.it/chiara/lm/kantpisa1.html" TargetMode="External"/><Relationship Id="rId2" Type="http://schemas.openxmlformats.org/officeDocument/2006/relationships/customXml" Target="../customXml/item2.xml"/><Relationship Id="rId16" Type="http://schemas.openxmlformats.org/officeDocument/2006/relationships/hyperlink" Target="http://bfp.sp.unipi.it/chiara/lm/kantpisa1.html" TargetMode="External"/><Relationship Id="rId20" Type="http://schemas.openxmlformats.org/officeDocument/2006/relationships/hyperlink" Target="https://www.statnews.com/2021/05/19/beyond-a-symbolic-gesture-whats-needed-to-turn-the-ip-waiver-into-covid-19-vaccin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bfp.sp.unipi.it/chiara/lm/kantpisa1.html" TargetMode="External"/><Relationship Id="rId5" Type="http://schemas.openxmlformats.org/officeDocument/2006/relationships/numbering" Target="numbering.xml"/><Relationship Id="rId15" Type="http://schemas.openxmlformats.org/officeDocument/2006/relationships/hyperlink" Target="http://bfp.sp.unipi.it/chiara/lm/kantpisa1.html" TargetMode="External"/><Relationship Id="rId23" Type="http://schemas.openxmlformats.org/officeDocument/2006/relationships/theme" Target="theme/theme1.xml"/><Relationship Id="rId10" Type="http://schemas.openxmlformats.org/officeDocument/2006/relationships/hyperlink" Target="http://virt052.zim.uni-duisburg-essen.de/Kant/aa06/245.html" TargetMode="External"/><Relationship Id="rId19" Type="http://schemas.openxmlformats.org/officeDocument/2006/relationships/hyperlink" Target="https://idsa.in/issuebrief/wto-trips-waiver-covid-vaccine-rkumar-120721" TargetMode="External"/><Relationship Id="rId4" Type="http://schemas.openxmlformats.org/officeDocument/2006/relationships/customXml" Target="../customXml/item4.xml"/><Relationship Id="rId9" Type="http://schemas.openxmlformats.org/officeDocument/2006/relationships/hyperlink" Target="http://bfp.sp.unipi.it/chiara/lm/kantpisa1.html" TargetMode="External"/><Relationship Id="rId14" Type="http://schemas.openxmlformats.org/officeDocument/2006/relationships/hyperlink" Target="http://virt052.zim.uni-duisburg-essen.de/Kant/aa06/237.html"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16</Pages>
  <Words>9937</Words>
  <Characters>56644</Characters>
  <Application>Microsoft Office Word</Application>
  <DocSecurity>0</DocSecurity>
  <Lines>472</Lines>
  <Paragraphs>132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66449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5</cp:revision>
  <dcterms:created xsi:type="dcterms:W3CDTF">2021-10-16T13:34:00Z</dcterms:created>
  <dcterms:modified xsi:type="dcterms:W3CDTF">2021-10-16T13:52:00Z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