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D7131" w14:textId="1A40CCFA" w:rsidR="00B37DBD" w:rsidRDefault="00B37DBD" w:rsidP="00B37DBD">
      <w:pPr>
        <w:pStyle w:val="Heading1"/>
      </w:pPr>
      <w:r>
        <w:t>1AC r2</w:t>
      </w:r>
    </w:p>
    <w:p w14:paraId="011C0F9F" w14:textId="2C2C1491" w:rsidR="00B37DBD" w:rsidRDefault="00B37DBD" w:rsidP="00B37DBD">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aff since there is nothing that prevents us from doing it.</w:t>
      </w:r>
    </w:p>
    <w:p w14:paraId="590C509F" w14:textId="0727134C" w:rsidR="00B37DBD" w:rsidRDefault="00B37DBD" w:rsidP="00B37DBD">
      <w:pPr>
        <w:pStyle w:val="Heading4"/>
      </w:pPr>
      <w:r>
        <w:t>Ethics must begin apriori –</w:t>
      </w:r>
    </w:p>
    <w:p w14:paraId="487DCC36" w14:textId="77777777" w:rsidR="00B37DBD" w:rsidRDefault="00B37DBD" w:rsidP="00B37DBD">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r w:rsidRPr="00BE14DA">
        <w:rPr>
          <w:u w:val="single"/>
        </w:rPr>
        <w:t>Apriori Aposteriori</w:t>
      </w:r>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50A20A04" w14:textId="42EB888F" w:rsidR="00B37DBD" w:rsidRDefault="00B37DBD" w:rsidP="00B37DBD">
      <w:pPr>
        <w:pStyle w:val="Heading4"/>
        <w:rPr>
          <w:rFonts w:cs="Calibri"/>
          <w:shd w:val="clear" w:color="auto" w:fill="FFFFFF"/>
        </w:rPr>
      </w:pPr>
      <w:r>
        <w:t>[</w:t>
      </w:r>
      <w:r w:rsidR="008E43B6">
        <w:t>B</w:t>
      </w:r>
      <w:r>
        <w:t>]</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i.e</w:t>
      </w:r>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p>
    <w:p w14:paraId="20084084" w14:textId="56799769" w:rsidR="008E43B6" w:rsidRPr="00B70F18" w:rsidRDefault="008E43B6" w:rsidP="00B70F18">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5ADA5053" w14:textId="2EA309FA" w:rsidR="00B37DBD" w:rsidRDefault="00B37DBD" w:rsidP="00B37DBD">
      <w:pPr>
        <w:pStyle w:val="Heading4"/>
        <w:rPr>
          <w:rFonts w:cs="Calibri"/>
        </w:rPr>
      </w:pPr>
      <w:r>
        <w:rPr>
          <w:rFonts w:cs="Calibri"/>
        </w:rPr>
        <w:t>[</w:t>
      </w:r>
      <w:r w:rsidR="008E43B6">
        <w:rPr>
          <w:rFonts w:cs="Calibri"/>
        </w:rPr>
        <w:t>D</w:t>
      </w:r>
      <w:r>
        <w:rPr>
          <w:rFonts w:cs="Calibri"/>
        </w:rPr>
        <w:t>]</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21F1B17" w14:textId="15F00D75" w:rsidR="00B37DBD" w:rsidRDefault="00B37DBD" w:rsidP="00B37DBD">
      <w:pPr>
        <w:pStyle w:val="Heading4"/>
      </w:pPr>
      <w:r>
        <w:t xml:space="preserve">[E] </w:t>
      </w:r>
      <w:r>
        <w:rPr>
          <w:u w:val="single"/>
        </w:rPr>
        <w:t>Korsgaards Wager</w:t>
      </w:r>
      <w:r>
        <w:t xml:space="preserve"> – Korsgaard is or korsgaard is not – inconsistency with perfect duties means infinite badness, that means a 1% chance of apriori ethics being true means you affirm since anything else risks infinite immorality which outweighs any chance of it being wrong.</w:t>
      </w:r>
    </w:p>
    <w:p w14:paraId="54D63806" w14:textId="77777777" w:rsidR="00B37DBD" w:rsidRDefault="00B37DBD" w:rsidP="00B37DBD">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9301CBD" w14:textId="77777777" w:rsidR="00B37DBD" w:rsidRDefault="00B37DBD" w:rsidP="00B37DBD">
      <w:pPr>
        <w:pStyle w:val="Heading4"/>
      </w:pPr>
      <w:r w:rsidRPr="000A5608">
        <w:t xml:space="preserve">Thus, the standard is consistency with the categorical imperative. </w:t>
      </w:r>
    </w:p>
    <w:p w14:paraId="73C4CB59" w14:textId="77777777" w:rsidR="00B37DBD" w:rsidRDefault="00B37DBD" w:rsidP="00B37DBD">
      <w:pPr>
        <w:pStyle w:val="Heading4"/>
        <w:rPr>
          <w:rFonts w:cs="Calibri"/>
        </w:rPr>
      </w:pPr>
      <w:r w:rsidRPr="006D7903">
        <w:rPr>
          <w:rFonts w:cs="Calibri"/>
        </w:rPr>
        <w:t>Prefer the standard:</w:t>
      </w:r>
    </w:p>
    <w:p w14:paraId="5EC85878" w14:textId="5A860E55" w:rsidR="00B37DBD" w:rsidRDefault="00B37DBD" w:rsidP="00B37DBD">
      <w:pPr>
        <w:pStyle w:val="Heading4"/>
        <w:rPr>
          <w:rFonts w:cs="Calibri"/>
          <w:color w:val="000000" w:themeColor="text1"/>
        </w:rPr>
      </w:pPr>
      <w:r w:rsidRPr="006D7903">
        <w:rPr>
          <w:rFonts w:cs="Calibri"/>
        </w:rPr>
        <w:t xml:space="preserve">[a]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574BE0F5" w14:textId="6A7B60E3" w:rsidR="00B37DBD" w:rsidRDefault="00B37DBD" w:rsidP="00B37DBD">
      <w:pPr>
        <w:pStyle w:val="Heading4"/>
      </w:pPr>
      <w:r>
        <w:lastRenderedPageBreak/>
        <w:t xml:space="preserve">[b] </w:t>
      </w:r>
      <w:r>
        <w:rPr>
          <w:u w:val="single"/>
        </w:rPr>
        <w:t>Degrees of wrongness</w:t>
      </w:r>
      <w:r>
        <w:t xml:space="preserve"> – only apriori allows for weighing between morality i.e perfect and imperfect duties, positive and negative obligations, while util can’t explain how to weigh between competing infinite obligations like extinction. That justifies the doublebind – either we can </w:t>
      </w:r>
      <w:proofErr w:type="gramStart"/>
      <w:r>
        <w:t>weigh</w:t>
      </w:r>
      <w:proofErr w:type="gramEnd"/>
      <w:r>
        <w:t xml:space="preserve"> and extinction first logic is incoherent or we can’t and util is incoherent.</w:t>
      </w:r>
    </w:p>
    <w:p w14:paraId="46AB24A1" w14:textId="362F9579" w:rsidR="00D6627A" w:rsidRPr="002A50DC" w:rsidRDefault="00D6627A" w:rsidP="00D6627A">
      <w:pPr>
        <w:pStyle w:val="Heading4"/>
        <w:rPr>
          <w:rFonts w:cs="Calibri"/>
        </w:rPr>
      </w:pPr>
      <w:r>
        <w:rPr>
          <w:rFonts w:cs="Calibri"/>
        </w:rPr>
        <w:t xml:space="preserve">[c] </w:t>
      </w:r>
      <w:r w:rsidRPr="002A50DC">
        <w:rPr>
          <w:rFonts w:cs="Calibri"/>
        </w:rPr>
        <w:t>Only universalizable reason can effectively explain the perspectives of agents – that’s the best method for combatting oppression.</w:t>
      </w:r>
    </w:p>
    <w:p w14:paraId="2EA90F27" w14:textId="77777777" w:rsidR="00D6627A" w:rsidRPr="002A50DC" w:rsidRDefault="00D6627A" w:rsidP="00D6627A">
      <w:r w:rsidRPr="002A50DC">
        <w:rPr>
          <w:rStyle w:val="Style13ptBold"/>
        </w:rPr>
        <w:t>Farr 02</w:t>
      </w:r>
      <w:r w:rsidRPr="002A50DC">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6B71CC4" w14:textId="77777777" w:rsidR="00D6627A" w:rsidRDefault="00D6627A" w:rsidP="00D6627A">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empiri- cal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A40E558" w14:textId="77777777" w:rsidR="00D6627A" w:rsidRPr="00D6627A" w:rsidRDefault="00D6627A" w:rsidP="00D6627A"/>
    <w:p w14:paraId="76F92F8C" w14:textId="2E830664" w:rsidR="00B37DBD" w:rsidRDefault="00B37DBD" w:rsidP="00B37DBD">
      <w:pPr>
        <w:pStyle w:val="Heading3"/>
      </w:pPr>
      <w:r>
        <w:lastRenderedPageBreak/>
        <w:t>Advocacy</w:t>
      </w:r>
    </w:p>
    <w:p w14:paraId="50CE90F5" w14:textId="1253AE91" w:rsidR="00B37DBD" w:rsidRDefault="00B37DBD" w:rsidP="00B37DBD">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2F5C9BE9" w14:textId="252FA371" w:rsidR="00B37DBD" w:rsidRDefault="00B37DBD" w:rsidP="00B37DBD">
      <w:pPr>
        <w:pStyle w:val="Heading3"/>
      </w:pPr>
      <w:r>
        <w:lastRenderedPageBreak/>
        <w:t>Offense</w:t>
      </w:r>
    </w:p>
    <w:p w14:paraId="569D76FB" w14:textId="77777777" w:rsidR="00B37DBD" w:rsidRPr="008D79F2" w:rsidRDefault="00B37DBD" w:rsidP="00B37DBD">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r>
        <w:rPr>
          <w:rFonts w:cs="Calibri"/>
        </w:rPr>
        <w:t>.</w:t>
      </w:r>
    </w:p>
    <w:p w14:paraId="71EA57CB" w14:textId="77777777" w:rsidR="00B37DBD" w:rsidRPr="008D79F2" w:rsidRDefault="00B37DBD" w:rsidP="00B37DBD">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4636F411" w14:textId="77777777" w:rsidR="00B37DBD" w:rsidRPr="009F3A5C" w:rsidRDefault="00B37DBD" w:rsidP="00B37DB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453E0A9D" w14:textId="77777777" w:rsidR="00B37DBD" w:rsidRPr="005C2851" w:rsidRDefault="00B37DBD" w:rsidP="00B37DBD">
      <w:pPr>
        <w:rPr>
          <w:sz w:val="12"/>
        </w:rPr>
      </w:pPr>
      <w:r w:rsidRPr="009F3A5C">
        <w:rPr>
          <w:rStyle w:val="StyleUnderline"/>
        </w:rPr>
        <w:t>Defenders of patents claim that patent laws protect ownership only of inventions, not of discoveries</w:t>
      </w:r>
      <w:r w:rsidRPr="009F3A5C">
        <w:rPr>
          <w:sz w:val="12"/>
        </w:rPr>
        <w:t xml:space="preserve">. (Likewise, defenders of copyright claim that </w:t>
      </w:r>
      <w:r w:rsidRPr="005C2851">
        <w:rPr>
          <w:sz w:val="12"/>
        </w:rPr>
        <w:t>copyright laws protect only </w:t>
      </w:r>
      <w:r w:rsidRPr="005C2851">
        <w:rPr>
          <w:i/>
          <w:iCs/>
          <w:sz w:val="12"/>
        </w:rPr>
        <w:t>implementations</w:t>
      </w:r>
      <w:r w:rsidRPr="005C2851">
        <w:rPr>
          <w:sz w:val="12"/>
        </w:rPr>
        <w:t xml:space="preserve"> of ideas, not the ideas themselves.) But </w:t>
      </w:r>
      <w:r w:rsidRPr="005C2851">
        <w:rPr>
          <w:rStyle w:val="StyleUnderline"/>
        </w:rPr>
        <w:t>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w:t>
      </w:r>
      <w:r w:rsidRPr="005C2851">
        <w:rPr>
          <w:sz w:val="12"/>
        </w:rPr>
        <w:t>. And so on.</w:t>
      </w:r>
    </w:p>
    <w:p w14:paraId="782A0C16" w14:textId="77777777" w:rsidR="00B37DBD" w:rsidRPr="005C2851" w:rsidRDefault="00B37DBD" w:rsidP="00B37DBD">
      <w:pPr>
        <w:rPr>
          <w:sz w:val="12"/>
        </w:rPr>
      </w:pPr>
      <w:r w:rsidRPr="005C2851">
        <w:rPr>
          <w:rStyle w:val="StyleUnderline"/>
        </w:rPr>
        <w:t>Suppose you are trapped at the bottom of a ravine. Sabre-tooth tigers are approaching hungrily. Your only hope is to quickly construct a levitation device I've recently invented</w:t>
      </w:r>
      <w:r w:rsidRPr="005C2851">
        <w:rPr>
          <w:sz w:val="12"/>
        </w:rPr>
        <w:t xml:space="preserve">. You know how it </w:t>
      </w:r>
      <w:proofErr w:type="gramStart"/>
      <w:r w:rsidRPr="005C2851">
        <w:rPr>
          <w:sz w:val="12"/>
        </w:rPr>
        <w:t>works,</w:t>
      </w:r>
      <w:r w:rsidRPr="009F3A5C">
        <w:rPr>
          <w:sz w:val="12"/>
        </w:rPr>
        <w:t xml:space="preserve"> because</w:t>
      </w:r>
      <w:proofErr w:type="gramEnd"/>
      <w:r w:rsidRPr="009F3A5C">
        <w:rPr>
          <w:sz w:val="12"/>
        </w:rPr>
        <w:t xml:space="preserve"> you attended a </w:t>
      </w:r>
      <w:r w:rsidRPr="005C2851">
        <w:rPr>
          <w:sz w:val="12"/>
        </w:rPr>
        <w:t>public lecture I gave on the topic. And it's easy to construct, quite rapidly, out of materials you see lying around in the ravine.</w:t>
      </w:r>
    </w:p>
    <w:p w14:paraId="001EAD25" w14:textId="77777777" w:rsidR="00B37DBD" w:rsidRPr="009F3A5C" w:rsidRDefault="00B37DBD" w:rsidP="00B37DBD">
      <w:pPr>
        <w:rPr>
          <w:sz w:val="12"/>
        </w:rPr>
      </w:pPr>
      <w:r w:rsidRPr="005C2851">
        <w:rPr>
          <w:sz w:val="12"/>
        </w:rPr>
        <w:t xml:space="preserve">But </w:t>
      </w:r>
      <w:r w:rsidRPr="005C2851">
        <w:rPr>
          <w:rStyle w:val="StyleUnderline"/>
        </w:rPr>
        <w:t>there's a problem. I've patented my levitation device. I own it — not just the individual model I built, but the universal. Thus, you can't construct your means of escape without using my property</w:t>
      </w:r>
      <w:r w:rsidRPr="005C2851">
        <w:rPr>
          <w:sz w:val="12"/>
        </w:rPr>
        <w:t>. And I, mean old skinflint</w:t>
      </w:r>
      <w:r w:rsidRPr="009F3A5C">
        <w:rPr>
          <w:sz w:val="12"/>
        </w:rPr>
        <w:t xml:space="preserve"> that I am, refuse to give my permission. And </w:t>
      </w:r>
      <w:proofErr w:type="gramStart"/>
      <w:r w:rsidRPr="009F3A5C">
        <w:rPr>
          <w:sz w:val="12"/>
        </w:rPr>
        <w:t>so</w:t>
      </w:r>
      <w:proofErr w:type="gramEnd"/>
      <w:r w:rsidRPr="009F3A5C">
        <w:rPr>
          <w:sz w:val="12"/>
        </w:rPr>
        <w:t xml:space="preserve"> the tigers dine well.</w:t>
      </w:r>
    </w:p>
    <w:p w14:paraId="33E50F60" w14:textId="77777777" w:rsidR="00B37DBD" w:rsidRPr="009F3A5C" w:rsidRDefault="00B37DBD" w:rsidP="00B37DB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58BB2C9" w14:textId="77777777" w:rsidR="00B37DBD" w:rsidRPr="004754E5" w:rsidRDefault="00B37DBD" w:rsidP="00B37DBD">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0B56BA3D" w14:textId="77777777" w:rsidR="00B37DBD" w:rsidRPr="00872631" w:rsidRDefault="00B37DBD" w:rsidP="00B37DBD">
      <w:pPr>
        <w:pStyle w:val="Heading4"/>
        <w:rPr>
          <w:rFonts w:cs="Calibri"/>
        </w:rPr>
      </w:pPr>
      <w:r>
        <w:rPr>
          <w:rFonts w:cs="Calibri"/>
        </w:rPr>
        <w:t xml:space="preserve">[2]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19337B52" w14:textId="77777777" w:rsidR="00B37DBD" w:rsidRPr="00872631" w:rsidRDefault="00B37DBD" w:rsidP="00B37DBD">
      <w:r w:rsidRPr="00F47C09">
        <w:rPr>
          <w:rStyle w:val="Style13ptBold"/>
        </w:rPr>
        <w:t>Westphal 97</w:t>
      </w:r>
      <w:r w:rsidRPr="00E50098">
        <w:rPr>
          <w:szCs w:val="16"/>
        </w:rPr>
        <w:t xml:space="preserve"> [(Kenneth R., Professor of Philosophy at Boðaziçi Üniversitesi, PhD in Philosophy from Wisco) “Do Kant’s Principles Justify Property or Usufruct?” Jahrbuch für Recht und Ethik/Annual Review of Law and Ethics 5 (1997):141–94.] RE</w:t>
      </w:r>
    </w:p>
    <w:p w14:paraId="670EC55D" w14:textId="77777777" w:rsidR="00B37DBD" w:rsidRPr="00066A83" w:rsidRDefault="00B37DBD" w:rsidP="00B37DBD">
      <w:pPr>
        <w:rPr>
          <w:sz w:val="12"/>
        </w:rPr>
      </w:pPr>
      <w:r w:rsidRPr="00D7721B">
        <w:rPr>
          <w:rStyle w:val="StyleUnderline"/>
        </w:rPr>
        <w:t xml:space="preserve">The compatibility of possession with the freedom of everyone according to universal laws is not a trivial </w:t>
      </w:r>
      <w:r w:rsidRPr="005C2851">
        <w:rPr>
          <w:rStyle w:val="StyleUnderline"/>
        </w:rPr>
        <w:t xml:space="preserve">assumption even for the case of detention or “empirical” possession. Under conditions of extreme scarcity, </w:t>
      </w:r>
      <w:r w:rsidRPr="005C2851">
        <w:rPr>
          <w:rStyle w:val="Emphasis"/>
        </w:rPr>
        <w:t>anyone’s use of some vital thing precludes someone else’s</w:t>
      </w:r>
      <w:r w:rsidRPr="005C2851">
        <w:rPr>
          <w:rStyle w:val="StyleUnderline"/>
        </w:rPr>
        <w:t xml:space="preserve"> equally vital </w:t>
      </w:r>
      <w:r w:rsidRPr="005C2851">
        <w:rPr>
          <w:rStyle w:val="Emphasis"/>
        </w:rPr>
        <w:t>use of that</w:t>
      </w:r>
      <w:r w:rsidRPr="005C2851">
        <w:rPr>
          <w:rStyle w:val="StyleUnderline"/>
        </w:rPr>
        <w:t xml:space="preserve"> thing or of anything of its kind (</w:t>
      </w:r>
      <w:r w:rsidRPr="005C2851">
        <w:rPr>
          <w:rStyle w:val="Emphasis"/>
        </w:rPr>
        <w:t>given the condition of</w:t>
      </w:r>
      <w:r w:rsidRPr="005C2851">
        <w:rPr>
          <w:rStyle w:val="StyleUnderline"/>
        </w:rPr>
        <w:t xml:space="preserve"> extreme relative </w:t>
      </w:r>
      <w:r w:rsidRPr="005C2851">
        <w:rPr>
          <w:rStyle w:val="Emphasis"/>
        </w:rPr>
        <w:t>scarcity</w:t>
      </w:r>
      <w:r w:rsidRPr="005C2851">
        <w:rPr>
          <w:rStyle w:val="StyleUnderline"/>
        </w:rPr>
        <w:t>).</w:t>
      </w:r>
      <w:r w:rsidRPr="005C2851">
        <w:rPr>
          <w:sz w:val="12"/>
        </w:rPr>
        <w:t xml:space="preserve"> This is not</w:t>
      </w:r>
      <w:r w:rsidRPr="00066A83">
        <w:rPr>
          <w:sz w:val="12"/>
        </w:rPr>
        <w:t xml:space="preserve">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w:t>
      </w:r>
      <w:r w:rsidRPr="00872631">
        <w:rPr>
          <w:rStyle w:val="StyleUnderline"/>
        </w:rPr>
        <w:lastRenderedPageBreak/>
        <w:t xml:space="preserve">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3CB6730D" w14:textId="77777777" w:rsidR="00B37DBD" w:rsidRPr="00066A83" w:rsidRDefault="00B37DBD" w:rsidP="00B37DBD">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(äußere)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E6893A3" w14:textId="77777777" w:rsidR="00B37DBD" w:rsidRPr="00066A83" w:rsidRDefault="00B37DBD" w:rsidP="00B37DBD">
      <w:pPr>
        <w:rPr>
          <w:sz w:val="12"/>
          <w:szCs w:val="12"/>
        </w:rPr>
      </w:pPr>
      <w:r w:rsidRPr="00066A83">
        <w:rPr>
          <w:sz w:val="12"/>
          <w:szCs w:val="12"/>
        </w:rPr>
        <w:t xml:space="preserve">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4CF4ACDB" w14:textId="77777777" w:rsidR="00B37DBD" w:rsidRPr="00872631" w:rsidRDefault="00B37DBD" w:rsidP="00B37DBD">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(“obgleich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possessio.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619822D3" w14:textId="77777777" w:rsidR="00B37DBD" w:rsidRPr="00872631" w:rsidRDefault="00B37DBD" w:rsidP="00B37DBD">
      <w:pPr>
        <w:pStyle w:val="Heading4"/>
        <w:rPr>
          <w:rFonts w:cs="Calibri"/>
        </w:rPr>
      </w:pPr>
      <w:r>
        <w:rPr>
          <w:rFonts w:cs="Calibri"/>
        </w:rPr>
        <w:t xml:space="preserve">[3] </w:t>
      </w:r>
      <w:r w:rsidRPr="00872631">
        <w:rPr>
          <w:rFonts w:cs="Calibri"/>
        </w:rPr>
        <w:t xml:space="preserve">That implies that </w:t>
      </w:r>
      <w:r>
        <w:rPr>
          <w:rFonts w:cs="Calibri"/>
        </w:rPr>
        <w:t xml:space="preserve">intellectual property </w:t>
      </w:r>
      <w:r w:rsidRPr="00872631">
        <w:rPr>
          <w:rFonts w:cs="Calibri"/>
        </w:rPr>
        <w:t>is unjust.</w:t>
      </w:r>
    </w:p>
    <w:p w14:paraId="247CED9E" w14:textId="77777777" w:rsidR="00B37DBD" w:rsidRPr="00872631" w:rsidRDefault="00B37DBD" w:rsidP="00B37DBD">
      <w:r w:rsidRPr="00F47C09">
        <w:rPr>
          <w:rStyle w:val="Style13ptBold"/>
        </w:rPr>
        <w:t>Westphal 97</w:t>
      </w:r>
      <w:r w:rsidRPr="00E50098">
        <w:rPr>
          <w:szCs w:val="16"/>
        </w:rPr>
        <w:t xml:space="preserve"> [(Kenneth R., Professor of Philosophy at Boðaziçi Üniversitesi, PhD in Philosophy from Wisco) “Do Kant’s Principles Justify Property or Usufruct?” Jahrbuch für Recht und Ethik/Annual Review of Law and Ethics 5 (1997):141–94.] RE</w:t>
      </w:r>
    </w:p>
    <w:p w14:paraId="67B48EA1" w14:textId="77777777" w:rsidR="00B37DBD" w:rsidRDefault="00B37DBD" w:rsidP="00B37DBD">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non of being </w:t>
      </w:r>
      <w:r w:rsidRPr="00872631">
        <w:rPr>
          <w:rStyle w:val="StyleUnderline"/>
        </w:rPr>
        <w:lastRenderedPageBreak/>
        <w:t>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65E91B43" w14:textId="2DD74FA7" w:rsidR="003B56CB" w:rsidRPr="00305C79" w:rsidRDefault="003B56CB" w:rsidP="003B56CB">
      <w:pPr>
        <w:pStyle w:val="Heading4"/>
        <w:rPr>
          <w:rFonts w:cs="Calibri"/>
        </w:rPr>
      </w:pPr>
      <w:r>
        <w:rPr>
          <w:rFonts w:cs="Calibri"/>
        </w:rPr>
        <w:t xml:space="preserve">[4] </w:t>
      </w:r>
      <w:r w:rsidRPr="00305C79">
        <w:rPr>
          <w:rFonts w:cs="Calibri"/>
        </w:rPr>
        <w:t>The categorical imperative rejects the idea of intellectual property as it suppresses freedom by preventing others from innovating and suppressing speech in the name of a copyright.</w:t>
      </w:r>
    </w:p>
    <w:p w14:paraId="3AC7CFE1" w14:textId="77777777" w:rsidR="003B56CB" w:rsidRPr="00305C79" w:rsidRDefault="003B56CB" w:rsidP="003B56CB">
      <w:r w:rsidRPr="00305C79">
        <w:rPr>
          <w:rStyle w:val="Style13ptBold"/>
        </w:rPr>
        <w:t>Pievatolo 10</w:t>
      </w:r>
      <w:r w:rsidRPr="00305C79">
        <w:t xml:space="preserve"> Pievatolo,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bfp.sp.unipi.it/chiara/lm/kantpisa1.html. SJEP</w:t>
      </w:r>
    </w:p>
    <w:p w14:paraId="1E7EABDA" w14:textId="77777777" w:rsidR="003B56CB" w:rsidRPr="00305C79" w:rsidRDefault="003B56CB" w:rsidP="003B56CB">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w:t>
      </w:r>
      <w:proofErr w:type="gramStart"/>
      <w:r w:rsidRPr="00305C79">
        <w:rPr>
          <w:rStyle w:val="Emphasis"/>
        </w:rPr>
        <w:t>corporalis)»</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w:t>
      </w:r>
      <w:r w:rsidRPr="00305C79">
        <w:lastRenderedPageBreak/>
        <w:t xml:space="preserve">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48CAD01D" w14:textId="2F180F3E" w:rsidR="00B37DBD" w:rsidRDefault="00B37DBD" w:rsidP="00B37DBD">
      <w:pPr>
        <w:pStyle w:val="Heading3"/>
      </w:pPr>
      <w:r>
        <w:lastRenderedPageBreak/>
        <w:t>Advantage</w:t>
      </w:r>
    </w:p>
    <w:p w14:paraId="081A17A2" w14:textId="490D944A" w:rsidR="00B37DBD" w:rsidRPr="00976E44" w:rsidRDefault="00B37DBD" w:rsidP="00B37DBD">
      <w:pPr>
        <w:pStyle w:val="Heading4"/>
      </w:pPr>
      <w:r w:rsidRPr="00976E44">
        <w:t>The plan is critical to boosting WTO legitimacy.</w:t>
      </w:r>
    </w:p>
    <w:p w14:paraId="6C095DCB" w14:textId="77777777" w:rsidR="00B37DBD" w:rsidRPr="00976E44" w:rsidRDefault="00B37DBD" w:rsidP="00B37DBD">
      <w:r w:rsidRPr="00976E44">
        <w:rPr>
          <w:rStyle w:val="Style13ptBold"/>
        </w:rPr>
        <w:t>Navnit 21</w:t>
      </w:r>
      <w:r w:rsidRPr="00976E44">
        <w:t xml:space="preserve"> [Brajendra;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3E601A93" w14:textId="77777777" w:rsidR="00B37DBD" w:rsidRPr="00976E44" w:rsidRDefault="00B37DBD" w:rsidP="00B37DB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07E84D8D" w14:textId="77777777" w:rsidR="00B37DBD" w:rsidRPr="00976E44" w:rsidRDefault="00B37DBD" w:rsidP="00B37DB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5F3CD05" w14:textId="77777777" w:rsidR="00B37DBD" w:rsidRPr="00976E44" w:rsidRDefault="00B37DBD" w:rsidP="00B37DBD">
      <w:r w:rsidRPr="00976E44">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t>agencies</w:t>
      </w:r>
      <w:proofErr w:type="gramEnd"/>
      <w:r w:rsidRPr="00976E44">
        <w:t xml:space="preserve"> and global civil society.</w:t>
      </w:r>
    </w:p>
    <w:p w14:paraId="250D3EDD" w14:textId="77777777" w:rsidR="00B37DBD" w:rsidRPr="00976E44" w:rsidRDefault="00B37DBD" w:rsidP="00B37DBD">
      <w:r w:rsidRPr="00976E44">
        <w:t xml:space="preserve">Unprecedented times call for unorthodox measures. We saw this in the efficacy of strict lockdowns for a limited period, as a policy intervention, in curtailing the spread of the </w:t>
      </w:r>
      <w:proofErr w:type="gramStart"/>
      <w:r w:rsidRPr="00976E44">
        <w:t>pandemic.International</w:t>
      </w:r>
      <w:proofErr w:type="gramEnd"/>
      <w:r w:rsidRPr="00976E44">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8317C7B" w14:textId="77777777" w:rsidR="00B37DBD" w:rsidRPr="00976E44" w:rsidRDefault="00B37DBD" w:rsidP="00B37DB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6D812624" w14:textId="77777777" w:rsidR="00B37DBD" w:rsidRPr="00976E44" w:rsidRDefault="00B37DBD" w:rsidP="00B37DBD">
      <w:pPr>
        <w:rPr>
          <w:rStyle w:val="Emphasis"/>
        </w:rPr>
      </w:pPr>
      <w:r w:rsidRPr="00976E44">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t>the majority of</w:t>
      </w:r>
      <w:proofErr w:type="gramEnd"/>
      <w:r w:rsidRPr="00976E44">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0EA11A68" w14:textId="77777777" w:rsidR="00B37DBD" w:rsidRPr="00976E44" w:rsidRDefault="00B37DBD" w:rsidP="00B37DBD">
      <w:r w:rsidRPr="00976E44">
        <w:t>Why existing flexibilities under the TRIPS Agreement are not enough</w:t>
      </w:r>
    </w:p>
    <w:p w14:paraId="557ECDD7" w14:textId="77777777" w:rsidR="00B37DBD" w:rsidRPr="00976E44" w:rsidRDefault="00B37DBD" w:rsidP="00B37DBD">
      <w:r w:rsidRPr="00976E44">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t>technology</w:t>
      </w:r>
      <w:proofErr w:type="gramEnd"/>
      <w:r w:rsidRPr="00976E44">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CAB8492" w14:textId="77777777" w:rsidR="00B37DBD" w:rsidRPr="00976E44" w:rsidRDefault="00B37DBD" w:rsidP="00B37DBD">
      <w:r w:rsidRPr="00976E44">
        <w:t>Why is there a need to go beyond existing global cooperation initiatives?</w:t>
      </w:r>
    </w:p>
    <w:p w14:paraId="5B09E294" w14:textId="77777777" w:rsidR="00B37DBD" w:rsidRPr="00976E44" w:rsidRDefault="00B37DBD" w:rsidP="00B37DBD">
      <w:r w:rsidRPr="00976E44">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t>the majority of</w:t>
      </w:r>
      <w:proofErr w:type="gramEnd"/>
      <w:r w:rsidRPr="00976E44">
        <w:t xml:space="preserve"> the global population.</w:t>
      </w:r>
    </w:p>
    <w:p w14:paraId="25462641" w14:textId="77777777" w:rsidR="00B37DBD" w:rsidRPr="00976E44" w:rsidRDefault="00B37DBD" w:rsidP="00B37DBD">
      <w:proofErr w:type="gramStart"/>
      <w:r w:rsidRPr="00976E44">
        <w:lastRenderedPageBreak/>
        <w:t>Past experience</w:t>
      </w:r>
      <w:proofErr w:type="gramEnd"/>
    </w:p>
    <w:p w14:paraId="0F3640F7" w14:textId="77777777" w:rsidR="00B37DBD" w:rsidRPr="00976E44" w:rsidRDefault="00B37DBD" w:rsidP="00B37DBD">
      <w:pPr>
        <w:rPr>
          <w:u w:val="single"/>
        </w:rPr>
      </w:pPr>
      <w:r w:rsidRPr="00976E44">
        <w:t xml:space="preserve">During the initial few months of the current pandemic, we have seen that shelves were emptied by those who had access to masks, PPEs, sanitizers, </w:t>
      </w:r>
      <w:proofErr w:type="gramStart"/>
      <w:r w:rsidRPr="00976E44">
        <w:t>gloves</w:t>
      </w:r>
      <w:proofErr w:type="gramEnd"/>
      <w:r w:rsidRPr="00976E44">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F6703CC" w14:textId="77777777" w:rsidR="00B37DBD" w:rsidRPr="00976E44" w:rsidRDefault="00B37DBD" w:rsidP="00B37DBD">
      <w:r w:rsidRPr="00976E44">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E096834" w14:textId="77777777" w:rsidR="00B37DBD" w:rsidRPr="00976E44" w:rsidRDefault="00B37DBD" w:rsidP="00B37DBD">
      <w:r w:rsidRPr="00976E44">
        <w:t>Way forward</w:t>
      </w:r>
    </w:p>
    <w:p w14:paraId="69EF441E" w14:textId="77777777" w:rsidR="00B37DBD" w:rsidRPr="00976E44" w:rsidRDefault="00B37DBD" w:rsidP="00B37DBD">
      <w:pPr>
        <w:rPr>
          <w:u w:val="single"/>
        </w:rPr>
      </w:pPr>
      <w:r w:rsidRPr="00976E44">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1B1519B4" w14:textId="77777777" w:rsidR="00B37DBD" w:rsidRPr="00976E44" w:rsidRDefault="00B37DBD" w:rsidP="00B37DBD">
      <w:r w:rsidRPr="00976E44">
        <w:t xml:space="preserve">While making the vaccines available was a test of science, making them accessible and affordable is going to be a test of humanity. History should remember us for the “AAA rating” </w:t>
      </w:r>
      <w:proofErr w:type="gramStart"/>
      <w:r w:rsidRPr="00976E44">
        <w:t>i.e.</w:t>
      </w:r>
      <w:proofErr w:type="gramEnd"/>
      <w:r w:rsidRPr="00976E44">
        <w:t xml:space="preserve"> for Availability, Accessibility and Affordability of Covid19 vaccines and treatments and not for a single “A rating” for Availability only. Our future generations deserve nothing less.</w:t>
      </w:r>
    </w:p>
    <w:p w14:paraId="1387C9F6" w14:textId="77777777" w:rsidR="00B37DBD" w:rsidRPr="00976E44" w:rsidRDefault="00B37DBD" w:rsidP="00B37DBD"/>
    <w:p w14:paraId="5B5BA55A" w14:textId="28FEC1C3" w:rsidR="00B37DBD" w:rsidRPr="00976E44" w:rsidRDefault="00B37DBD" w:rsidP="00B37DBD">
      <w:pPr>
        <w:pStyle w:val="Heading4"/>
      </w:pPr>
      <w:r w:rsidRPr="00976E44">
        <w:t>WTO</w:t>
      </w:r>
      <w:r>
        <w:t xml:space="preserve"> cred</w:t>
      </w:r>
      <w:r w:rsidRPr="00976E44">
        <w:t xml:space="preserve"> solves wars that go </w:t>
      </w:r>
      <w:r w:rsidRPr="00976E44">
        <w:rPr>
          <w:u w:val="single"/>
        </w:rPr>
        <w:t>nuclear</w:t>
      </w:r>
      <w:r w:rsidRPr="00976E44">
        <w:t>.</w:t>
      </w:r>
    </w:p>
    <w:p w14:paraId="65E3565E" w14:textId="77777777" w:rsidR="00B37DBD" w:rsidRPr="00976E44" w:rsidRDefault="00B37DBD" w:rsidP="00B37DB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D754AD5" w14:textId="0672A662" w:rsidR="00B37DBD" w:rsidRDefault="00B37DBD" w:rsidP="00B37DBD">
      <w:r w:rsidRPr="00976E44">
        <w:t>Both Antigua and the U.S. claimed the resolution of the arbitration as a victory.</w:t>
      </w:r>
      <w:proofErr w:type="gramStart"/>
      <w:r w:rsidRPr="00976E44">
        <w:t>99 In reality, the</w:t>
      </w:r>
      <w:proofErr w:type="gramEnd"/>
      <w:r w:rsidRPr="00976E44">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765B891" w14:textId="2DCBC30F" w:rsidR="00B37DBD" w:rsidRDefault="00B37DBD" w:rsidP="00B37DBD">
      <w:pPr>
        <w:pStyle w:val="Heading3"/>
      </w:pPr>
      <w:r>
        <w:lastRenderedPageBreak/>
        <w:t>Advantage 2</w:t>
      </w:r>
    </w:p>
    <w:p w14:paraId="0636D0EA" w14:textId="77777777" w:rsidR="00B37DBD" w:rsidRPr="00361031" w:rsidRDefault="00B37DBD" w:rsidP="00B37DBD">
      <w:pPr>
        <w:pStyle w:val="Heading4"/>
      </w:pPr>
      <w:r w:rsidRPr="00361031">
        <w:t xml:space="preserve">Only the plan can solve </w:t>
      </w:r>
      <w:r w:rsidRPr="00361031">
        <w:rPr>
          <w:u w:val="single"/>
        </w:rPr>
        <w:t>covid access</w:t>
      </w:r>
      <w:r w:rsidRPr="00361031">
        <w:t xml:space="preserve"> – inequalities </w:t>
      </w:r>
      <w:r w:rsidRPr="00361031">
        <w:rPr>
          <w:u w:val="single"/>
        </w:rPr>
        <w:t>heighten</w:t>
      </w:r>
      <w:r w:rsidRPr="00361031">
        <w:t xml:space="preserve"> the risk of </w:t>
      </w:r>
      <w:r w:rsidRPr="00361031">
        <w:rPr>
          <w:u w:val="single"/>
        </w:rPr>
        <w:t>mutations</w:t>
      </w:r>
      <w:r w:rsidRPr="00361031">
        <w:t xml:space="preserve"> and </w:t>
      </w:r>
      <w:r w:rsidRPr="00361031">
        <w:rPr>
          <w:u w:val="single"/>
        </w:rPr>
        <w:t>uneven development</w:t>
      </w:r>
      <w:r w:rsidRPr="00361031">
        <w:t xml:space="preserve"> – neg objections </w:t>
      </w:r>
      <w:r w:rsidRPr="00361031">
        <w:rPr>
          <w:u w:val="single"/>
        </w:rPr>
        <w:t>miss the boat</w:t>
      </w:r>
      <w:r w:rsidRPr="00361031">
        <w:t>.</w:t>
      </w:r>
    </w:p>
    <w:p w14:paraId="7FF94977" w14:textId="77777777" w:rsidR="00B37DBD" w:rsidRPr="00361031" w:rsidRDefault="00B37DBD" w:rsidP="00B37DBD">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361031">
          <w:rPr>
            <w:rStyle w:val="Hyperlink"/>
          </w:rPr>
          <w:t>https://idsa.in/issuebrief/wto-trips-waiver-covid-vaccine-rkumar-120721</w:t>
        </w:r>
      </w:hyperlink>
      <w:r w:rsidRPr="00361031">
        <w:t>] Justin</w:t>
      </w:r>
    </w:p>
    <w:p w14:paraId="19845DBB" w14:textId="77777777" w:rsidR="00B37DBD" w:rsidRPr="00361031" w:rsidRDefault="00B37DBD" w:rsidP="00B37DBD">
      <w:r w:rsidRPr="00361031">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60CA062" w14:textId="77777777" w:rsidR="00B37DBD" w:rsidRPr="00361031" w:rsidRDefault="00B37DBD" w:rsidP="00B37DBD">
      <w:pPr>
        <w:rPr>
          <w:u w:val="single"/>
        </w:rPr>
      </w:pPr>
      <w:r w:rsidRPr="00361031">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D719416" w14:textId="77777777" w:rsidR="00B37DBD" w:rsidRPr="00361031" w:rsidRDefault="00B37DBD" w:rsidP="00B37DBD">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94AEA94" w14:textId="77777777" w:rsidR="00B37DBD" w:rsidRPr="00361031" w:rsidRDefault="00B37DBD" w:rsidP="00B37DBD">
      <w:pPr>
        <w:rPr>
          <w:u w:val="single"/>
        </w:rPr>
      </w:pPr>
      <w:r w:rsidRPr="00361031">
        <w:rPr>
          <w:u w:val="single"/>
        </w:rPr>
        <w:t xml:space="preserve">TRIPS: </w:t>
      </w:r>
      <w:r w:rsidRPr="00361031">
        <w:rPr>
          <w:rStyle w:val="Emphasis"/>
        </w:rPr>
        <w:t>Barrier to Equitable Health Care Access</w:t>
      </w:r>
    </w:p>
    <w:p w14:paraId="4A1620C2" w14:textId="77777777" w:rsidR="00B37DBD" w:rsidRPr="00361031" w:rsidRDefault="00B37DBD" w:rsidP="00B37DBD">
      <w:r w:rsidRPr="00361031">
        <w:rPr>
          <w:u w:val="single"/>
        </w:rPr>
        <w:t>The opponents of the waiver proposal argue that IPR are not a significant barrier to equitable access to health care, and existing TRIPS flexibilities are sufficient to address the COVID-19 pandemic</w:t>
      </w:r>
      <w:r w:rsidRPr="00361031">
        <w:t xml:space="preserve">. However, </w:t>
      </w:r>
      <w:r w:rsidRPr="00361031">
        <w:rPr>
          <w:rStyle w:val="Emphasis"/>
        </w:rPr>
        <w:t>history suggests the contrary</w:t>
      </w:r>
      <w:r w:rsidRPr="00361031">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t>.16</w:t>
      </w:r>
    </w:p>
    <w:p w14:paraId="4DF38905" w14:textId="77777777" w:rsidR="00B37DBD" w:rsidRPr="00361031" w:rsidRDefault="00B37DBD" w:rsidP="00B37DBD">
      <w:r w:rsidRPr="00361031">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 xml:space="preserve">patent litigations in Indian and international trade courts and branded </w:t>
      </w:r>
      <w:r w:rsidRPr="00361031">
        <w:rPr>
          <w:rStyle w:val="Emphasis"/>
        </w:rPr>
        <w:lastRenderedPageBreak/>
        <w:t>Indian drug companies as thieves</w:t>
      </w:r>
      <w:r w:rsidRPr="00361031">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2DC56CB" w14:textId="77777777" w:rsidR="00B37DBD" w:rsidRPr="00361031" w:rsidRDefault="00B37DBD" w:rsidP="00B37DBD">
      <w:r w:rsidRPr="00361031">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9FA5249" w14:textId="77777777" w:rsidR="00B37DBD" w:rsidRPr="00361031" w:rsidRDefault="00B37DBD" w:rsidP="00B37DBD">
      <w:r w:rsidRPr="00361031">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3337844" w14:textId="77777777" w:rsidR="00B37DBD" w:rsidRPr="00361031" w:rsidRDefault="00B37DBD" w:rsidP="00B37DBD">
      <w:r w:rsidRPr="00361031">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8996F97" w14:textId="77777777" w:rsidR="00B37DBD" w:rsidRPr="00361031" w:rsidRDefault="00B37DBD" w:rsidP="00B37DBD">
      <w:r w:rsidRPr="00361031">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615AD81C" w14:textId="77777777" w:rsidR="00B37DBD" w:rsidRPr="00361031" w:rsidRDefault="00B37DBD" w:rsidP="00B37DB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t xml:space="preserve"> – exporting and importing. The </w:t>
      </w:r>
      <w:r w:rsidRPr="00361031">
        <w:rPr>
          <w:u w:val="single"/>
        </w:rPr>
        <w:t>market for vaccine materials includes consumables, single-use reactors bags, filters, culture media, and vaccine ingredients. Export blockages</w:t>
      </w:r>
      <w:r w:rsidRPr="00361031">
        <w:t xml:space="preserve"> on raw materials, equipment and finished products </w:t>
      </w:r>
      <w:r w:rsidRPr="00361031">
        <w:rPr>
          <w:u w:val="single"/>
        </w:rPr>
        <w:t>harm the overall output of the vaccine supply chain. If there is no TRIPS restriction</w:t>
      </w:r>
      <w:r w:rsidRPr="00361031">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5219C5C" w14:textId="77777777" w:rsidR="00B37DBD" w:rsidRPr="00361031" w:rsidRDefault="00B37DBD" w:rsidP="00B37DBD">
      <w:pPr>
        <w:rPr>
          <w:u w:val="single"/>
        </w:rPr>
      </w:pPr>
      <w:r w:rsidRPr="00361031">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25786EBC" w14:textId="77777777" w:rsidR="00B37DBD" w:rsidRPr="00361031" w:rsidRDefault="00B37DBD" w:rsidP="00B37DBD">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t xml:space="preserve">. Now, a couple of </w:t>
      </w:r>
      <w:r w:rsidRPr="00361031">
        <w:rPr>
          <w:u w:val="single"/>
        </w:rPr>
        <w:t xml:space="preserve">Indian companies are in the </w:t>
      </w:r>
      <w:r w:rsidRPr="00361031">
        <w:rPr>
          <w:rStyle w:val="Emphasis"/>
        </w:rPr>
        <w:t>last stage of producing mRNA</w:t>
      </w:r>
      <w:r w:rsidRPr="00361031">
        <w:t xml:space="preserve"> (Messenger RNA) </w:t>
      </w:r>
      <w:r w:rsidRPr="00361031">
        <w:rPr>
          <w:u w:val="single"/>
        </w:rPr>
        <w:t>vaccines</w:t>
      </w:r>
      <w:r w:rsidRPr="00361031">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w:t>
      </w:r>
      <w:r w:rsidRPr="00361031">
        <w:rPr>
          <w:rStyle w:val="Emphasis"/>
        </w:rPr>
        <w:lastRenderedPageBreak/>
        <w:t xml:space="preserve">19 vaccine </w:t>
      </w:r>
      <w:r w:rsidRPr="00361031">
        <w:rPr>
          <w:rStyle w:val="Emphasis"/>
          <w:highlight w:val="green"/>
        </w:rPr>
        <w:t>production</w:t>
      </w:r>
      <w:r w:rsidRPr="00361031">
        <w:rPr>
          <w:u w:val="single"/>
        </w:rPr>
        <w:t xml:space="preserve"> requirements once it obtains vaccine patents</w:t>
      </w:r>
      <w:r w:rsidRPr="00361031">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t>Africa</w:t>
      </w:r>
      <w:proofErr w:type="gramEnd"/>
      <w:r w:rsidRPr="00361031">
        <w:t xml:space="preserve"> and Tunisia have limited manufacturing capacities, which could also produce COVID-19 vaccines after repurposing.</w:t>
      </w:r>
    </w:p>
    <w:p w14:paraId="183CD8C6" w14:textId="77777777" w:rsidR="00B37DBD" w:rsidRPr="00361031" w:rsidRDefault="00B37DBD" w:rsidP="00B37DBD">
      <w:r w:rsidRPr="00361031">
        <w:t xml:space="preserve">Moreover, </w:t>
      </w:r>
      <w:r w:rsidRPr="00361031">
        <w:rPr>
          <w:u w:val="single"/>
        </w:rPr>
        <w:t xml:space="preserve">COVID-19 vaccine IPR runs </w:t>
      </w:r>
      <w:r w:rsidRPr="00361031">
        <w:rPr>
          <w:rStyle w:val="Emphasis"/>
        </w:rPr>
        <w:t>across the entire value chain</w:t>
      </w:r>
      <w:r w:rsidRPr="00361031">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t>. Further, compulsory licensing and the domestic legal procedures it requires is cumbersome and not expedient in a public health crisis like the COVID-19 pandemic.</w:t>
      </w:r>
    </w:p>
    <w:p w14:paraId="7154D96D" w14:textId="77777777" w:rsidR="00B37DBD" w:rsidRPr="00361031" w:rsidRDefault="00B37DBD" w:rsidP="00B37DBD">
      <w:pPr>
        <w:rPr>
          <w:szCs w:val="16"/>
        </w:rPr>
      </w:pPr>
      <w:r w:rsidRPr="00361031">
        <w:rPr>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w:t>
      </w:r>
      <w:proofErr w:type="gramStart"/>
      <w:r w:rsidRPr="00361031">
        <w:rPr>
          <w:szCs w:val="16"/>
        </w:rPr>
        <w:t>America</w:t>
      </w:r>
      <w:proofErr w:type="gramEnd"/>
      <w:r w:rsidRPr="00361031">
        <w:rPr>
          <w:szCs w:val="16"/>
        </w:rPr>
        <w:t xml:space="preserve"> and the Pacific through vaccine diplomacy. The WHO approval of the Chinese vaccines and lack of access to vaccines by most developing countries, </w:t>
      </w:r>
      <w:proofErr w:type="gramStart"/>
      <w:r w:rsidRPr="00361031">
        <w:rPr>
          <w:szCs w:val="16"/>
        </w:rPr>
        <w:t>opens up</w:t>
      </w:r>
      <w:proofErr w:type="gramEnd"/>
      <w:r w:rsidRPr="00361031">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5F261EF6" w14:textId="77777777" w:rsidR="00B37DBD" w:rsidRPr="00361031" w:rsidRDefault="00B37DBD" w:rsidP="00B37DBD">
      <w:pPr>
        <w:pStyle w:val="Heading4"/>
      </w:pPr>
      <w:r w:rsidRPr="00361031">
        <w:t xml:space="preserve">Yes </w:t>
      </w:r>
      <w:r w:rsidRPr="00361031">
        <w:rPr>
          <w:u w:val="single"/>
        </w:rPr>
        <w:t>scale-up</w:t>
      </w:r>
      <w:r w:rsidRPr="00361031">
        <w:t xml:space="preserve"> for covid.</w:t>
      </w:r>
    </w:p>
    <w:p w14:paraId="547EA0A7" w14:textId="77777777" w:rsidR="00B37DBD" w:rsidRPr="00361031" w:rsidRDefault="00B37DBD" w:rsidP="00B37DBD">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361031">
          <w:rPr>
            <w:rStyle w:val="Hyperlink"/>
          </w:rPr>
          <w:t>https://www.statnews.com/2021/05/19/beyond-a-symbolic-gesture-whats-needed-to-turn-the-ip-waiver-into-covid-19-vaccines/</w:t>
        </w:r>
      </w:hyperlink>
      <w:r w:rsidRPr="00361031">
        <w:t>] Justin</w:t>
      </w:r>
    </w:p>
    <w:p w14:paraId="18E605FB" w14:textId="77777777" w:rsidR="00B37DBD" w:rsidRPr="00361031" w:rsidRDefault="00B37DBD" w:rsidP="00B37DBD">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B802375" w14:textId="77777777" w:rsidR="00B37DBD" w:rsidRPr="00361031" w:rsidRDefault="00B37DBD" w:rsidP="00B37DBD">
      <w:r w:rsidRPr="00361031">
        <w:rPr>
          <w:u w:val="single"/>
        </w:rPr>
        <w:lastRenderedPageBreak/>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t>. And Covid-19, at the current global response and vaccination rates, will be a threat for years.</w:t>
      </w:r>
    </w:p>
    <w:p w14:paraId="0DDD1EF7" w14:textId="77777777" w:rsidR="00B37DBD" w:rsidRPr="00361031" w:rsidRDefault="00B37DBD" w:rsidP="00B37DBD">
      <w:pPr>
        <w:rPr>
          <w:rStyle w:val="Emphasis"/>
        </w:rPr>
      </w:pPr>
      <w:r w:rsidRPr="00361031">
        <w:rPr>
          <w:u w:val="single"/>
        </w:rPr>
        <w:t xml:space="preserve">Both truths suggest that we </w:t>
      </w:r>
      <w:r w:rsidRPr="00361031">
        <w:rPr>
          <w:rStyle w:val="Emphasis"/>
        </w:rPr>
        <w:t>pass the blueprint and build the kitchen.</w:t>
      </w:r>
    </w:p>
    <w:p w14:paraId="76F9ACF0" w14:textId="77777777" w:rsidR="00B37DBD" w:rsidRDefault="00B37DBD" w:rsidP="00B37DBD">
      <w:pPr>
        <w:rPr>
          <w:rStyle w:val="Emphasis"/>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36C70C4" w14:textId="77777777" w:rsidR="00B37DBD" w:rsidRPr="00361031" w:rsidRDefault="00B37DBD" w:rsidP="00B37DBD">
      <w:pPr>
        <w:rPr>
          <w:b/>
          <w:iCs/>
          <w:u w:val="single"/>
        </w:rPr>
      </w:pPr>
    </w:p>
    <w:p w14:paraId="522EF987" w14:textId="77777777" w:rsidR="00B37DBD" w:rsidRPr="00361031" w:rsidRDefault="00B37DBD" w:rsidP="00B37DBD">
      <w:pPr>
        <w:pStyle w:val="Heading4"/>
      </w:pPr>
      <w:r w:rsidRPr="00361031">
        <w:t xml:space="preserve">Corona escalates </w:t>
      </w:r>
      <w:r w:rsidRPr="00361031">
        <w:rPr>
          <w:u w:val="single"/>
        </w:rPr>
        <w:t>security threats</w:t>
      </w:r>
      <w:r w:rsidRPr="00361031">
        <w:t xml:space="preserve"> that cause </w:t>
      </w:r>
      <w:r w:rsidRPr="00361031">
        <w:rPr>
          <w:u w:val="single"/>
        </w:rPr>
        <w:t>extinction</w:t>
      </w:r>
      <w:r w:rsidRPr="00361031">
        <w:t xml:space="preserve"> – cooperation thesis is </w:t>
      </w:r>
      <w:r w:rsidRPr="00361031">
        <w:rPr>
          <w:u w:val="single"/>
        </w:rPr>
        <w:t>wrong</w:t>
      </w:r>
      <w:r w:rsidRPr="00361031">
        <w:t>.</w:t>
      </w:r>
    </w:p>
    <w:p w14:paraId="6F278037" w14:textId="77777777" w:rsidR="00B37DBD" w:rsidRPr="00361031" w:rsidRDefault="00B37DBD" w:rsidP="00B37DBD">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361031">
          <w:rPr>
            <w:rStyle w:val="Hyperlink"/>
          </w:rPr>
          <w:t>https://www.tandfonline.com/doi/full/10.1080/25751654.2021.1890867</w:t>
        </w:r>
      </w:hyperlink>
      <w:r w:rsidRPr="00361031">
        <w:t>] Justin</w:t>
      </w:r>
    </w:p>
    <w:p w14:paraId="596EA575" w14:textId="77777777" w:rsidR="00B37DBD" w:rsidRPr="00361031" w:rsidRDefault="00B37DBD" w:rsidP="00B37DBD">
      <w:pPr>
        <w:rPr>
          <w:rStyle w:val="Emphasis"/>
        </w:rPr>
      </w:pPr>
      <w:r w:rsidRPr="00361031">
        <w:t xml:space="preserve">The Challenge: </w:t>
      </w:r>
      <w:r w:rsidRPr="00361031">
        <w:rPr>
          <w:rStyle w:val="Emphasis"/>
        </w:rPr>
        <w:t xml:space="preserve">Multiple </w:t>
      </w:r>
      <w:r w:rsidRPr="00361031">
        <w:rPr>
          <w:rStyle w:val="Emphasis"/>
          <w:highlight w:val="green"/>
        </w:rPr>
        <w:t>Existential Threats</w:t>
      </w:r>
    </w:p>
    <w:p w14:paraId="04CE4D81" w14:textId="77777777" w:rsidR="00B37DBD" w:rsidRPr="00361031" w:rsidRDefault="00B37DBD" w:rsidP="00B37DBD">
      <w:r w:rsidRPr="00361031">
        <w:t xml:space="preserve">The relationship between pandemics and war is </w:t>
      </w:r>
      <w:proofErr w:type="gramStart"/>
      <w:r w:rsidRPr="00361031">
        <w:t>as long as</w:t>
      </w:r>
      <w:proofErr w:type="gramEnd"/>
      <w:r w:rsidRPr="00361031">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97FF2BA" w14:textId="77777777" w:rsidR="00B37DBD" w:rsidRPr="00361031" w:rsidRDefault="00B37DBD" w:rsidP="00B37DBD">
      <w:pPr>
        <w:rPr>
          <w:rStyle w:val="Emphasis"/>
        </w:rPr>
      </w:pPr>
      <w:r w:rsidRPr="00361031">
        <w:rPr>
          <w:u w:val="single"/>
        </w:rPr>
        <w:t xml:space="preserve">The COVID-19 is the most </w:t>
      </w:r>
      <w:r w:rsidRPr="00361031">
        <w:rPr>
          <w:rStyle w:val="Emphasis"/>
        </w:rPr>
        <w:t>demonic pandemic threat in modern history</w:t>
      </w:r>
      <w:r w:rsidRPr="00361031">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C8FB17F" w14:textId="77777777" w:rsidR="00B37DBD" w:rsidRPr="00361031" w:rsidRDefault="00B37DBD" w:rsidP="00B37DBD">
      <w:pPr>
        <w:rPr>
          <w:rStyle w:val="Emphasis"/>
        </w:rPr>
      </w:pPr>
      <w:r w:rsidRPr="00361031">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F992C93" w14:textId="77777777" w:rsidR="00B37DBD" w:rsidRPr="00361031" w:rsidRDefault="00B37DBD" w:rsidP="00B37DBD">
      <w:pPr>
        <w:rPr>
          <w:u w:val="single"/>
        </w:rPr>
      </w:pPr>
      <w:r w:rsidRPr="00361031">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t xml:space="preserve"> – m</w:t>
      </w:r>
      <w:r w:rsidRPr="00361031">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25002A1" w14:textId="77777777" w:rsidR="00B37DBD" w:rsidRPr="00361031" w:rsidRDefault="00B37DBD" w:rsidP="00B37DBD">
      <w:pPr>
        <w:rPr>
          <w:u w:val="single"/>
        </w:rPr>
      </w:pPr>
      <w:r w:rsidRPr="00361031">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t xml:space="preserve"> – just as the world wars of the first half of the 20th century </w:t>
      </w:r>
      <w:r w:rsidRPr="00361031">
        <w:lastRenderedPageBreak/>
        <w:t xml:space="preserve">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3281C4D0" w14:textId="77777777" w:rsidR="00B37DBD" w:rsidRPr="00361031" w:rsidRDefault="00B37DBD" w:rsidP="00B37DBD">
      <w:r w:rsidRPr="00361031">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t xml:space="preserve"> at a time when the COVID-infected state may not be able to retaliate efficiently – or at all – </w:t>
      </w:r>
      <w:r w:rsidRPr="004D4D43">
        <w:rPr>
          <w:u w:val="single"/>
        </w:rPr>
        <w:t>due to leadership confusion.</w:t>
      </w:r>
      <w:r w:rsidRPr="004D4D43">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t xml:space="preserve"> against a nuclear adversary, making it even harder to stop the spread of the disease, in turn creating a pandemic reservoir and transmission risk back to the nuclear armed state or its allies.</w:t>
      </w:r>
    </w:p>
    <w:p w14:paraId="37682FBD" w14:textId="77777777" w:rsidR="00B37DBD" w:rsidRPr="00361031" w:rsidRDefault="00B37DBD" w:rsidP="00B37DBD">
      <w:r w:rsidRPr="00361031">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t>, including by working together against criminal-terrorist non-state actors that are trafficking people or by joining forces to ensure that a new pathogen is not developed as a bioweapon.</w:t>
      </w:r>
    </w:p>
    <w:p w14:paraId="32FC26C6" w14:textId="77777777" w:rsidR="00B37DBD" w:rsidRDefault="00B37DBD" w:rsidP="00B37DBD">
      <w:pPr>
        <w:rPr>
          <w:rStyle w:val="Emphasis"/>
          <w:rFonts w:eastAsiaTheme="majorEastAsia"/>
          <w:sz w:val="32"/>
        </w:rPr>
      </w:pPr>
      <w:r w:rsidRPr="00361031">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18DBC71D" w14:textId="77777777" w:rsidR="00D6627A" w:rsidRPr="00995043" w:rsidRDefault="00D6627A" w:rsidP="00D6627A">
      <w:pPr>
        <w:pStyle w:val="Heading3"/>
        <w:rPr>
          <w:rFonts w:asciiTheme="majorHAnsi" w:hAnsiTheme="majorHAnsi" w:cstheme="majorHAnsi"/>
        </w:rPr>
      </w:pPr>
      <w:r w:rsidRPr="00995043">
        <w:rPr>
          <w:rFonts w:asciiTheme="majorHAnsi" w:hAnsiTheme="majorHAnsi" w:cstheme="majorHAnsi"/>
        </w:rPr>
        <w:lastRenderedPageBreak/>
        <w:t>Underview</w:t>
      </w:r>
    </w:p>
    <w:p w14:paraId="374728DC" w14:textId="50547611" w:rsidR="00D6627A" w:rsidRPr="002A50DC" w:rsidRDefault="00D6627A" w:rsidP="00D6627A">
      <w:pPr>
        <w:pStyle w:val="Heading4"/>
        <w:rPr>
          <w:rFonts w:cs="Calibri"/>
        </w:rPr>
      </w:pPr>
      <w:r>
        <w:t>[</w:t>
      </w:r>
      <w:r w:rsidR="00684E39">
        <w:t>1</w:t>
      </w:r>
      <w:r>
        <w:t xml:space="preserve">] </w:t>
      </w:r>
      <w:r>
        <w:rPr>
          <w:rFonts w:cs="Calibri"/>
        </w:rPr>
        <w:t>Nonideal theory is epistemically bankrupt:</w:t>
      </w:r>
    </w:p>
    <w:p w14:paraId="3FF75AA9" w14:textId="61E9FF1A" w:rsidR="00D6627A" w:rsidRDefault="00D6627A" w:rsidP="00D6627A">
      <w:pPr>
        <w:pStyle w:val="Heading4"/>
        <w:rPr>
          <w:rFonts w:cs="Calibri"/>
        </w:rPr>
      </w:pPr>
      <w:r w:rsidRPr="003F11A1">
        <w:rPr>
          <w:rFonts w:cs="Calibri"/>
        </w:rPr>
        <w:t xml:space="preserve">a) triggers skep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 c) every ethical theory can be misused – but that isn’t a problem with ethical principles, that is a problem with us – also means we should reclaim the true function of these ethical concepts in places like debate to challenge the way they are misunderstood d) real world </w:t>
      </w:r>
      <w:r w:rsidRPr="000B3E5E">
        <w:rPr>
          <w:rFonts w:cs="Calibri"/>
        </w:rPr>
        <w:t xml:space="preserve">injustices need universal ideal principles to ground them and explain why they are wrong. You can’t measure something with a ruler constantly changing length. </w:t>
      </w:r>
    </w:p>
    <w:p w14:paraId="50B6EE5A" w14:textId="5EA4B4B8" w:rsidR="004C2736" w:rsidRDefault="004C2736" w:rsidP="004C2736">
      <w:pPr>
        <w:pStyle w:val="Heading4"/>
      </w:pPr>
      <w:r>
        <w:t>[</w:t>
      </w:r>
      <w:r>
        <w:t>2</w:t>
      </w:r>
      <w:r w:rsidRPr="00995043">
        <w:t xml:space="preserve">] Aff gets 1AR theory – otherwise the neg can be infinitely abusive and there’s no way to check against this. </w:t>
      </w:r>
      <w:r>
        <w:t>Aff</w:t>
      </w:r>
      <w:r w:rsidRPr="00995043">
        <w:t xml:space="preserve"> theory is drop the debater, competing interps, and the highest layer of the round – the 1ARs too short to be able to rectify abuse and adequately cover substance – you must be punished</w:t>
      </w:r>
      <w:r>
        <w:t xml:space="preserve">, </w:t>
      </w:r>
    </w:p>
    <w:p w14:paraId="68EC6A4D" w14:textId="77777777" w:rsidR="004C2736" w:rsidRPr="004C2736" w:rsidRDefault="004C2736" w:rsidP="004C2736"/>
    <w:p w14:paraId="147A4709" w14:textId="448E5CB7" w:rsidR="003935A8" w:rsidRDefault="003935A8" w:rsidP="003935A8">
      <w:pPr>
        <w:pStyle w:val="Heading3"/>
      </w:pPr>
      <w:r>
        <w:lastRenderedPageBreak/>
        <w:t>Offense 2</w:t>
      </w:r>
    </w:p>
    <w:p w14:paraId="5B7B9823" w14:textId="1691219E" w:rsidR="005C3B6B" w:rsidRDefault="005C3B6B" w:rsidP="005C3B6B">
      <w:pPr>
        <w:pStyle w:val="Heading4"/>
      </w:pPr>
      <w:r>
        <w:t>[1] IP interferes with freedom of speech and expression.</w:t>
      </w:r>
    </w:p>
    <w:p w14:paraId="2F88593F" w14:textId="77777777" w:rsidR="005C3B6B" w:rsidRPr="00160E08" w:rsidRDefault="005C3B6B" w:rsidP="005C3B6B">
      <w:r w:rsidRPr="00816D8A">
        <w:rPr>
          <w:rStyle w:val="Style13ptBold"/>
        </w:rPr>
        <w:t>Moore and Hinma 18</w:t>
      </w:r>
      <w:r>
        <w:t xml:space="preserve"> [</w:t>
      </w:r>
      <w:r w:rsidRPr="00816D8A">
        <w:t xml:space="preserve">Moore, </w:t>
      </w:r>
      <w:proofErr w:type="gramStart"/>
      <w:r w:rsidRPr="00816D8A">
        <w:t>Adam</w:t>
      </w:r>
      <w:proofErr w:type="gramEnd"/>
      <w:r w:rsidRPr="00816D8A">
        <w:t xml:space="preserve"> and Ken Himma, "Intellectual Property", The Stanford Encyclopedia of Philosophy (Winter 2018 Edition), Edward N. Zalta (ed.), URL = &lt;https://plato.stanford.edu/archives/win2018/entries/intellectual-property/&gt;.</w:t>
      </w:r>
      <w:r>
        <w:t>]/ lm</w:t>
      </w:r>
    </w:p>
    <w:p w14:paraId="1CD49A42" w14:textId="77777777" w:rsidR="005C3B6B" w:rsidRPr="00160E08" w:rsidRDefault="005C3B6B" w:rsidP="005C3B6B">
      <w:r w:rsidRPr="00160E08">
        <w:t xml:space="preserve">4.4 </w:t>
      </w:r>
      <w:r w:rsidRPr="00160E08">
        <w:rPr>
          <w:u w:val="single"/>
        </w:rPr>
        <w:t>The Free Speech Argument against Intellectual Property</w:t>
      </w:r>
    </w:p>
    <w:p w14:paraId="232E9DAF" w14:textId="77777777" w:rsidR="005C3B6B" w:rsidRDefault="005C3B6B" w:rsidP="005C3B6B">
      <w:r w:rsidRPr="00160E08">
        <w:t xml:space="preserve">According to some, </w:t>
      </w:r>
      <w:r w:rsidRPr="00902064">
        <w:rPr>
          <w:highlight w:val="cyan"/>
          <w:u w:val="single"/>
        </w:rPr>
        <w:t>promoting 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r</w:t>
      </w:r>
      <w:r w:rsidRPr="00160E08">
        <w:rPr>
          <w:u w:val="single"/>
        </w:rPr>
        <w:t xml:space="preserve">ights </w:t>
      </w:r>
      <w:r w:rsidRPr="00902064">
        <w:rPr>
          <w:highlight w:val="cyan"/>
          <w:u w:val="single"/>
        </w:rPr>
        <w:t>is inconsistent with</w:t>
      </w:r>
      <w:r w:rsidRPr="00160E08">
        <w:t xml:space="preserve"> our </w:t>
      </w:r>
      <w:r w:rsidRPr="00160E08">
        <w:rPr>
          <w:u w:val="single"/>
        </w:rPr>
        <w:t xml:space="preserve">commitment to </w:t>
      </w:r>
      <w:r w:rsidRPr="00902064">
        <w:rPr>
          <w:highlight w:val="cyan"/>
          <w:u w:val="single"/>
        </w:rPr>
        <w:t>freedom of</w:t>
      </w:r>
      <w:r w:rsidRPr="00160E08">
        <w:rPr>
          <w:u w:val="single"/>
        </w:rPr>
        <w:t xml:space="preserve"> thought and </w:t>
      </w:r>
      <w:r w:rsidRPr="00C11B55">
        <w:rPr>
          <w:highlight w:val="cyan"/>
          <w:u w:val="single"/>
        </w:rPr>
        <w:t>speech</w:t>
      </w:r>
      <w:r w:rsidRPr="00160E08">
        <w:t xml:space="preserve"> (Nimmer 1970; Hettinger 1989; Waldron 1993). Closely associated with this argument is the position that </w:t>
      </w:r>
      <w:r w:rsidRPr="00902064">
        <w:rPr>
          <w:highlight w:val="cyan"/>
          <w:u w:val="single"/>
        </w:rPr>
        <w:t>individuals have a right to knowledge</w:t>
      </w:r>
      <w:r w:rsidRPr="00160E08">
        <w:rPr>
          <w:u w:val="single"/>
        </w:rPr>
        <w:t xml:space="preserve"> and </w:t>
      </w:r>
      <w:r w:rsidRPr="00902064">
        <w:rPr>
          <w:highlight w:val="cyan"/>
          <w:u w:val="single"/>
        </w:rPr>
        <w:t>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institutions interfere with this</w:t>
      </w:r>
      <w:r w:rsidRPr="00160E08">
        <w:rPr>
          <w:u w:val="single"/>
        </w:rPr>
        <w:t xml:space="preserve"> basic right</w:t>
      </w:r>
      <w:r w:rsidRPr="00160E08">
        <w:t xml:space="preserve">. Hettinger argues that </w:t>
      </w:r>
      <w:r w:rsidRPr="00160E08">
        <w:rPr>
          <w:u w:val="single"/>
        </w:rPr>
        <w:t>intellectual property “</w:t>
      </w:r>
      <w:r w:rsidRPr="00902064">
        <w:rPr>
          <w:highlight w:val="cyan"/>
          <w:u w:val="single"/>
        </w:rPr>
        <w:t>restricts</w:t>
      </w:r>
      <w:r w:rsidRPr="00160E08">
        <w:rPr>
          <w:u w:val="single"/>
        </w:rPr>
        <w:t xml:space="preserve"> </w:t>
      </w:r>
      <w:r w:rsidRPr="00902064">
        <w:rPr>
          <w:u w:val="single"/>
        </w:rPr>
        <w:t>methods</w:t>
      </w:r>
      <w:r w:rsidRPr="00160E08">
        <w:rPr>
          <w:u w:val="single"/>
        </w:rPr>
        <w:t xml:space="preserve"> of </w:t>
      </w:r>
      <w:r w:rsidRPr="00902064">
        <w:rPr>
          <w:highlight w:val="cyan"/>
          <w:u w:val="single"/>
        </w:rPr>
        <w:t xml:space="preserve">acquiring </w:t>
      </w:r>
      <w:r w:rsidRPr="00902064">
        <w:rPr>
          <w:u w:val="single"/>
        </w:rPr>
        <w:t>ideas</w:t>
      </w:r>
      <w:r w:rsidRPr="00160E08">
        <w:rPr>
          <w:u w:val="single"/>
        </w:rPr>
        <w:t xml:space="preserve"> (as do trade secrets</w:t>
      </w:r>
      <w:r w:rsidRPr="00160E08">
        <w:t xml:space="preserve">), it </w:t>
      </w:r>
      <w:r w:rsidRPr="00160E08">
        <w:rPr>
          <w:u w:val="single"/>
        </w:rPr>
        <w:t xml:space="preserve">restricts the </w:t>
      </w:r>
      <w:r w:rsidRPr="00902064">
        <w:rPr>
          <w:highlight w:val="cyan"/>
          <w:u w:val="single"/>
        </w:rPr>
        <w:t>use of</w:t>
      </w:r>
      <w:r w:rsidRPr="00160E08">
        <w:rPr>
          <w:u w:val="single"/>
        </w:rPr>
        <w:t xml:space="preserve"> ideas</w:t>
      </w:r>
      <w:r w:rsidRPr="00160E08">
        <w:t xml:space="preserve"> (</w:t>
      </w:r>
      <w:r w:rsidRPr="00160E08">
        <w:rPr>
          <w:u w:val="single"/>
        </w:rPr>
        <w:t>as do patents</w:t>
      </w:r>
      <w:r w:rsidRPr="00160E08">
        <w:t xml:space="preserve">), </w:t>
      </w:r>
      <w:r w:rsidRPr="00902064">
        <w:rPr>
          <w:highlight w:val="cyan"/>
          <w:u w:val="single"/>
        </w:rPr>
        <w:t>and</w:t>
      </w:r>
      <w:r w:rsidRPr="00160E08">
        <w:rPr>
          <w:u w:val="single"/>
        </w:rPr>
        <w:t xml:space="preserve"> it restricts the </w:t>
      </w:r>
      <w:r w:rsidRPr="00902064">
        <w:rPr>
          <w:highlight w:val="cyan"/>
          <w:u w:val="single"/>
        </w:rPr>
        <w:t>expression of ideas</w:t>
      </w:r>
      <w:r w:rsidRPr="00160E08">
        <w:t xml:space="preserve"> (</w:t>
      </w:r>
      <w:r w:rsidRPr="00160E08">
        <w:rPr>
          <w:u w:val="single"/>
        </w:rPr>
        <w:t>as do copyrights</w:t>
      </w:r>
      <w:r w:rsidRPr="00160E08">
        <w:t>)—restrictions undesirable for a number of reasons” (Hettinger 1989). Hettinger singles out trade secrets as the most troublesome because, unlike patents and copyrights, they do not require disclosure.</w:t>
      </w:r>
    </w:p>
    <w:p w14:paraId="184D4191" w14:textId="1F6995AB" w:rsidR="005C3B6B" w:rsidRDefault="005C3B6B" w:rsidP="005C3B6B">
      <w:pPr>
        <w:pStyle w:val="Heading4"/>
      </w:pPr>
      <w:r>
        <w:t xml:space="preserve">[2]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66D92287" w14:textId="77777777" w:rsidR="005C3B6B" w:rsidRPr="00556A58" w:rsidRDefault="005C3B6B" w:rsidP="005C3B6B">
      <w:r w:rsidRPr="00556A58">
        <w:rPr>
          <w:rStyle w:val="Style13ptBold"/>
        </w:rPr>
        <w:t>McHenry</w:t>
      </w:r>
      <w:r>
        <w:rPr>
          <w:rStyle w:val="Style13ptBold"/>
        </w:rPr>
        <w:t xml:space="preserve"> 6</w:t>
      </w:r>
      <w:r w:rsidRPr="00556A58">
        <w:t>, Leemon. "Ethical issues in psychopharmacology." Journal of Medical Ethics 32.7 (2006): 405-410.</w:t>
      </w:r>
    </w:p>
    <w:p w14:paraId="330E807E" w14:textId="77777777" w:rsidR="005C3B6B" w:rsidRDefault="005C3B6B" w:rsidP="005C3B6B">
      <w:r w:rsidRPr="00556A58">
        <w:t xml:space="preserve">It is often </w:t>
      </w:r>
      <w:r w:rsidRPr="00556A58">
        <w:rPr>
          <w:u w:val="single"/>
        </w:rPr>
        <w:t>claimed that corporations that are profit driven could not be expected to behave in any other manner than they do</w:t>
      </w:r>
      <w:r w:rsidRPr="00556A58">
        <w:t xml:space="preserve">. The nature of business demands maximisation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t>direct to consumer</w:t>
      </w:r>
      <w:proofErr w:type="gramEnd"/>
      <w:r w:rsidRPr="00556A58">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1B373A">
        <w:rPr>
          <w:b/>
          <w:sz w:val="26"/>
          <w:highlight w:val="green"/>
          <w:u w:val="single"/>
        </w:rPr>
        <w:t>full disclosure</w:t>
      </w:r>
      <w:r w:rsidRPr="001B373A">
        <w:rPr>
          <w:highlight w:val="green"/>
          <w:u w:val="single"/>
        </w:rPr>
        <w:t xml:space="preserve"> </w:t>
      </w:r>
      <w:r w:rsidRPr="00556A58">
        <w:rPr>
          <w:u w:val="single"/>
        </w:rPr>
        <w:t xml:space="preserve">of the data for efficacy and safety </w:t>
      </w:r>
      <w:r w:rsidRPr="001B373A">
        <w:rPr>
          <w:b/>
          <w:sz w:val="26"/>
          <w:highlight w:val="green"/>
          <w:u w:val="single"/>
        </w:rPr>
        <w:t>is a basic moral obligation</w:t>
      </w:r>
      <w:r w:rsidRPr="001B373A">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1B373A">
        <w:rPr>
          <w:b/>
          <w:sz w:val="26"/>
          <w:highlight w:val="green"/>
          <w:u w:val="single"/>
        </w:rPr>
        <w:t>Kant discusses</w:t>
      </w:r>
      <w:r w:rsidRPr="001B373A">
        <w:rPr>
          <w:highlight w:val="green"/>
          <w:u w:val="single"/>
        </w:rPr>
        <w:t xml:space="preserve"> </w:t>
      </w:r>
      <w:r w:rsidRPr="00556A58">
        <w:rPr>
          <w:u w:val="single"/>
        </w:rPr>
        <w:t xml:space="preserve">the </w:t>
      </w:r>
      <w:r w:rsidRPr="001B373A">
        <w:rPr>
          <w:b/>
          <w:sz w:val="26"/>
          <w:highlight w:val="green"/>
          <w:u w:val="single"/>
        </w:rPr>
        <w:t>motivation of acting from duty</w:t>
      </w:r>
      <w:r w:rsidRPr="001B373A">
        <w:rPr>
          <w:highlight w:val="green"/>
          <w:u w:val="single"/>
        </w:rPr>
        <w:t xml:space="preserve"> </w:t>
      </w:r>
      <w:r w:rsidRPr="001B373A">
        <w:rPr>
          <w:b/>
          <w:sz w:val="26"/>
          <w:highlight w:val="green"/>
          <w:u w:val="single"/>
        </w:rPr>
        <w:t xml:space="preserve">as opposed to </w:t>
      </w:r>
      <w:r w:rsidRPr="00556A58">
        <w:rPr>
          <w:u w:val="single"/>
        </w:rPr>
        <w:t xml:space="preserve">the motivation of </w:t>
      </w:r>
      <w:r w:rsidRPr="001B373A">
        <w:rPr>
          <w:b/>
          <w:sz w:val="26"/>
          <w:highlight w:val="green"/>
          <w:u w:val="single"/>
        </w:rPr>
        <w:t>self interest</w:t>
      </w:r>
      <w:r w:rsidRPr="00556A58">
        <w:rPr>
          <w:u w:val="single"/>
        </w:rPr>
        <w:t xml:space="preserve">, he mentions the case of the merchant who keeps a fixed price for everyone so that a child who buys from him pays the same price as everyone else.53 The </w:t>
      </w:r>
      <w:r w:rsidRPr="001B373A">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1B373A">
        <w:rPr>
          <w:b/>
          <w:sz w:val="26"/>
          <w:highlight w:val="green"/>
          <w:u w:val="single"/>
        </w:rPr>
        <w:t>only when</w:t>
      </w:r>
      <w:r w:rsidRPr="001B373A">
        <w:rPr>
          <w:highlight w:val="green"/>
          <w:u w:val="single"/>
        </w:rPr>
        <w:t xml:space="preserve"> </w:t>
      </w:r>
      <w:r w:rsidRPr="00556A58">
        <w:rPr>
          <w:u w:val="single"/>
        </w:rPr>
        <w:t xml:space="preserve">the </w:t>
      </w:r>
      <w:r w:rsidRPr="001B373A">
        <w:rPr>
          <w:b/>
          <w:sz w:val="26"/>
          <w:highlight w:val="green"/>
          <w:u w:val="single"/>
        </w:rPr>
        <w:t>pharmaceutical companies act from</w:t>
      </w:r>
      <w:r w:rsidRPr="00556A58">
        <w:rPr>
          <w:u w:val="single"/>
        </w:rPr>
        <w:t xml:space="preserve"> the motive of </w:t>
      </w:r>
      <w:r w:rsidRPr="001B373A">
        <w:rPr>
          <w:b/>
          <w:sz w:val="26"/>
          <w:highlight w:val="green"/>
          <w:u w:val="single"/>
        </w:rPr>
        <w:t>duty</w:t>
      </w:r>
      <w:r w:rsidRPr="001B373A">
        <w:rPr>
          <w:highlight w:val="green"/>
          <w:u w:val="single"/>
        </w:rPr>
        <w:t xml:space="preserve"> </w:t>
      </w:r>
      <w:r w:rsidRPr="00556A58">
        <w:rPr>
          <w:u w:val="single"/>
        </w:rPr>
        <w:t xml:space="preserve">in fully disclosing all information they possess about the risks and benefits of their drugs </w:t>
      </w:r>
      <w:r w:rsidRPr="001B373A">
        <w:rPr>
          <w:b/>
          <w:sz w:val="26"/>
          <w:highlight w:val="green"/>
          <w:u w:val="single"/>
          <w:bdr w:val="single" w:sz="4" w:space="0" w:color="auto"/>
        </w:rPr>
        <w:t>do their actions have any moral worth</w:t>
      </w:r>
      <w:r w:rsidRPr="00556A58">
        <w:t xml:space="preserve">. The SSRI marketing story provides a lens through which we can view a much larger problem. The </w:t>
      </w:r>
      <w:r w:rsidRPr="001B373A">
        <w:rPr>
          <w:b/>
          <w:sz w:val="26"/>
          <w:highlight w:val="green"/>
          <w:u w:val="single"/>
        </w:rPr>
        <w:t>integrity of medicine is endangered by</w:t>
      </w:r>
      <w:r w:rsidRPr="001B373A">
        <w:rPr>
          <w:highlight w:val="green"/>
        </w:rPr>
        <w:t xml:space="preserve"> </w:t>
      </w:r>
      <w:r w:rsidRPr="00556A58">
        <w:t xml:space="preserve">an industry that profits from illness and distorts the process of scientific inquiry by marketing strategy, public relations campaigns, and the </w:t>
      </w:r>
      <w:r w:rsidRPr="001B373A">
        <w:rPr>
          <w:b/>
          <w:sz w:val="26"/>
          <w:highlight w:val="green"/>
          <w:u w:val="single"/>
          <w:bdr w:val="single" w:sz="4" w:space="0" w:color="auto"/>
        </w:rPr>
        <w:t>sheer power of buying influence</w:t>
      </w:r>
      <w:r w:rsidRPr="001B373A">
        <w:rPr>
          <w:highlight w:val="green"/>
        </w:rPr>
        <w:t xml:space="preserve"> </w:t>
      </w:r>
      <w:r w:rsidRPr="00556A58">
        <w:t xml:space="preserve">in high places. The House of Commons health committee in the UK has made the point: “It is not in the </w:t>
      </w:r>
      <w:proofErr w:type="gramStart"/>
      <w:r w:rsidRPr="00556A58">
        <w:t>long term</w:t>
      </w:r>
      <w:proofErr w:type="gramEnd"/>
      <w:r w:rsidRPr="00556A58">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t>If and when</w:t>
      </w:r>
      <w:proofErr w:type="gramEnd"/>
      <w:r w:rsidRPr="00556A58">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0F013AFB" w14:textId="77777777" w:rsidR="00E42E4C" w:rsidRPr="00F601E6" w:rsidRDefault="00E42E4C" w:rsidP="005C3B6B">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D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0C0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0EA7"/>
    <w:rsid w:val="0029647A"/>
    <w:rsid w:val="00296504"/>
    <w:rsid w:val="002B5511"/>
    <w:rsid w:val="002B7ACF"/>
    <w:rsid w:val="002E0643"/>
    <w:rsid w:val="002E392E"/>
    <w:rsid w:val="002E6BBC"/>
    <w:rsid w:val="002F1BA9"/>
    <w:rsid w:val="002F6E74"/>
    <w:rsid w:val="0030284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5A8"/>
    <w:rsid w:val="00395864"/>
    <w:rsid w:val="00396557"/>
    <w:rsid w:val="00397316"/>
    <w:rsid w:val="003A248F"/>
    <w:rsid w:val="003A4D9C"/>
    <w:rsid w:val="003B1668"/>
    <w:rsid w:val="003B56CB"/>
    <w:rsid w:val="003B6C44"/>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736"/>
    <w:rsid w:val="004C376C"/>
    <w:rsid w:val="004C45B5"/>
    <w:rsid w:val="004C657F"/>
    <w:rsid w:val="004C724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B6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A70"/>
    <w:rsid w:val="00654695"/>
    <w:rsid w:val="0065500A"/>
    <w:rsid w:val="00655217"/>
    <w:rsid w:val="0065727C"/>
    <w:rsid w:val="00674A78"/>
    <w:rsid w:val="00684E3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B0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B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DBD"/>
    <w:rsid w:val="00B43676"/>
    <w:rsid w:val="00B5602D"/>
    <w:rsid w:val="00B60125"/>
    <w:rsid w:val="00B6656B"/>
    <w:rsid w:val="00B70F18"/>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6627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DA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8B9E4"/>
  <w14:defaultImageDpi w14:val="300"/>
  <w15:docId w15:val="{8AAC2B18-D35E-D34D-A736-2643123AD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273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C27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27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C2736"/>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4C27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27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736"/>
  </w:style>
  <w:style w:type="character" w:customStyle="1" w:styleId="Heading1Char">
    <w:name w:val="Heading 1 Char"/>
    <w:aliases w:val="Pocket Char"/>
    <w:basedOn w:val="DefaultParagraphFont"/>
    <w:link w:val="Heading1"/>
    <w:uiPriority w:val="9"/>
    <w:rsid w:val="004C27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273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C2736"/>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C27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273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4C2736"/>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4C273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C273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4C2736"/>
    <w:rPr>
      <w:color w:val="auto"/>
      <w:u w:val="none"/>
    </w:rPr>
  </w:style>
  <w:style w:type="paragraph" w:styleId="DocumentMap">
    <w:name w:val="Document Map"/>
    <w:basedOn w:val="Normal"/>
    <w:link w:val="DocumentMapChar"/>
    <w:uiPriority w:val="99"/>
    <w:semiHidden/>
    <w:unhideWhenUsed/>
    <w:rsid w:val="004C27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2736"/>
    <w:rPr>
      <w:rFonts w:ascii="Lucida Grande" w:hAnsi="Lucida Grande" w:cs="Lucida Grande"/>
    </w:rPr>
  </w:style>
  <w:style w:type="paragraph" w:customStyle="1" w:styleId="textbold">
    <w:name w:val="text bold"/>
    <w:basedOn w:val="Normal"/>
    <w:link w:val="Emphasis"/>
    <w:uiPriority w:val="20"/>
    <w:qFormat/>
    <w:rsid w:val="00B37DBD"/>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B37D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9934</Words>
  <Characters>56627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3</cp:revision>
  <dcterms:created xsi:type="dcterms:W3CDTF">2021-10-09T17:41:00Z</dcterms:created>
  <dcterms:modified xsi:type="dcterms:W3CDTF">2021-10-09T17:50:00Z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