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05294" w14:textId="77777777" w:rsidR="00251150" w:rsidRPr="001E393B" w:rsidRDefault="00251150" w:rsidP="00251150">
      <w:pPr>
        <w:pStyle w:val="Heading1"/>
        <w:rPr>
          <w:rFonts w:asciiTheme="majorHAnsi" w:hAnsiTheme="majorHAnsi" w:cstheme="majorHAnsi"/>
        </w:rPr>
      </w:pPr>
      <w:r w:rsidRPr="001E393B">
        <w:rPr>
          <w:rFonts w:asciiTheme="majorHAnsi" w:hAnsiTheme="majorHAnsi" w:cstheme="majorHAnsi"/>
        </w:rPr>
        <w:t>AC</w:t>
      </w:r>
    </w:p>
    <w:p w14:paraId="3DA81A25" w14:textId="77777777" w:rsidR="00251150" w:rsidRDefault="00251150" w:rsidP="00251150">
      <w:pPr>
        <w:pStyle w:val="Heading4"/>
      </w:pPr>
      <w:r>
        <w:t xml:space="preserve">Ethics must begin </w:t>
      </w:r>
      <w:proofErr w:type="spellStart"/>
      <w:r>
        <w:t>apriori</w:t>
      </w:r>
      <w:proofErr w:type="spellEnd"/>
      <w:r>
        <w:t xml:space="preserve"> –</w:t>
      </w:r>
    </w:p>
    <w:p w14:paraId="15B099CE" w14:textId="3E6DFB2B" w:rsidR="00251150" w:rsidRPr="00A92A97" w:rsidRDefault="00251150" w:rsidP="00251150">
      <w:pPr>
        <w:pStyle w:val="Heading4"/>
        <w:rPr>
          <w:rFonts w:cs="Calibri"/>
        </w:rPr>
      </w:pPr>
      <w:r>
        <w:rPr>
          <w:rFonts w:cs="Calibri"/>
        </w:rPr>
        <w:t>[</w:t>
      </w:r>
      <w:r>
        <w:rPr>
          <w:rFonts w:cs="Calibri"/>
        </w:rPr>
        <w:t>A</w:t>
      </w:r>
      <w:r>
        <w:rPr>
          <w:rFonts w:cs="Calibri"/>
        </w:rPr>
        <w:t>]</w:t>
      </w:r>
      <w:r w:rsidRPr="00925D23">
        <w:rPr>
          <w:rFonts w:cs="Calibri"/>
        </w:rPr>
        <w:t xml:space="preserve"> </w:t>
      </w:r>
      <w:r w:rsidRPr="00925D23">
        <w:rPr>
          <w:rFonts w:cs="Calibri"/>
          <w:u w:val="single"/>
        </w:rPr>
        <w:t xml:space="preserve">Empirical </w:t>
      </w:r>
      <w:r>
        <w:rPr>
          <w:rFonts w:cs="Calibri"/>
          <w:u w:val="single"/>
        </w:rPr>
        <w:t>u</w:t>
      </w:r>
      <w:r w:rsidRPr="00925D23">
        <w:rPr>
          <w:rFonts w:cs="Calibri"/>
          <w:u w:val="single"/>
        </w:rPr>
        <w:t>ncertainty</w:t>
      </w:r>
      <w:r w:rsidRPr="00925D23">
        <w:rPr>
          <w:rFonts w:cs="Calibri"/>
        </w:rPr>
        <w:t xml:space="preserve"> – evil demon could deceive us, dreaming, simulation, and inability to know others’ experience make empiricism an unreliable basis for universal ethics.  Outweighs since it would be escapable since people could say they don’t experience the same. </w:t>
      </w:r>
    </w:p>
    <w:p w14:paraId="03DC5B38" w14:textId="4B58E21D" w:rsidR="00251150" w:rsidRDefault="00251150" w:rsidP="00251150">
      <w:pPr>
        <w:pStyle w:val="Heading4"/>
        <w:rPr>
          <w:rFonts w:cs="Calibri"/>
        </w:rPr>
      </w:pPr>
      <w:r>
        <w:rPr>
          <w:rFonts w:cs="Calibri"/>
        </w:rPr>
        <w:t>[</w:t>
      </w:r>
      <w:r>
        <w:rPr>
          <w:rFonts w:cs="Calibri"/>
        </w:rPr>
        <w:t>B</w:t>
      </w:r>
      <w:r>
        <w:rPr>
          <w:rFonts w:cs="Calibri"/>
        </w:rPr>
        <w:t>]</w:t>
      </w:r>
      <w:r w:rsidRPr="00925D23">
        <w:rPr>
          <w:rFonts w:cs="Calibri"/>
        </w:rPr>
        <w:t xml:space="preserve"> </w:t>
      </w:r>
      <w:r>
        <w:rPr>
          <w:rFonts w:cs="Calibri"/>
          <w:u w:val="single"/>
        </w:rPr>
        <w:t>Naturalistic fallacy</w:t>
      </w:r>
      <w:r w:rsidRPr="008203E3">
        <w:rPr>
          <w:rFonts w:cs="Calibri"/>
        </w:rPr>
        <w:t xml:space="preserve"> </w:t>
      </w:r>
      <w:r w:rsidRPr="00925D23">
        <w:rPr>
          <w:rFonts w:cs="Calibri"/>
        </w:rPr>
        <w:t>– experience only tells us what is since we can only perceive what is, not what ought to be</w:t>
      </w:r>
      <w:r>
        <w:rPr>
          <w:rFonts w:cs="Calibri"/>
        </w:rPr>
        <w:t>.</w:t>
      </w:r>
    </w:p>
    <w:p w14:paraId="2D5B7004" w14:textId="656699A7" w:rsidR="00251150" w:rsidRDefault="00251150" w:rsidP="00251150">
      <w:pPr>
        <w:pStyle w:val="Heading4"/>
        <w:rPr>
          <w:rFonts w:cs="Calibri"/>
          <w:shd w:val="clear" w:color="auto" w:fill="FFFFFF"/>
        </w:rPr>
      </w:pPr>
      <w:r>
        <w:t>[</w:t>
      </w:r>
      <w:r>
        <w:t>C</w:t>
      </w:r>
      <w:r>
        <w:t>]</w:t>
      </w:r>
      <w:r w:rsidRPr="004102BE">
        <w:t xml:space="preserve"> </w:t>
      </w:r>
      <w:r w:rsidRPr="004102BE">
        <w:rPr>
          <w:rFonts w:cs="Calibri"/>
          <w:u w:val="single"/>
          <w:shd w:val="clear" w:color="auto" w:fill="FFFFFF"/>
        </w:rPr>
        <w:t>Action theory</w:t>
      </w:r>
      <w:r w:rsidRPr="004102BE">
        <w:rPr>
          <w:rFonts w:cs="Calibri"/>
          <w:shd w:val="clear" w:color="auto" w:fill="FFFFFF"/>
        </w:rPr>
        <w:t xml:space="preserve"> </w:t>
      </w:r>
      <w:proofErr w:type="gramStart"/>
      <w:r>
        <w:rPr>
          <w:rFonts w:cs="Calibri"/>
          <w:shd w:val="clear" w:color="auto" w:fill="FFFFFF"/>
        </w:rPr>
        <w:t xml:space="preserve">– </w:t>
      </w:r>
      <w:r w:rsidRPr="004102BE">
        <w:rPr>
          <w:rFonts w:cs="Calibri"/>
          <w:shd w:val="clear" w:color="auto" w:fill="FFFFFF"/>
        </w:rPr>
        <w:t xml:space="preserve"> infinite</w:t>
      </w:r>
      <w:proofErr w:type="gramEnd"/>
      <w:r>
        <w:rPr>
          <w:rFonts w:cs="Calibri"/>
          <w:shd w:val="clear" w:color="auto" w:fill="FFFFFF"/>
        </w:rPr>
        <w:t xml:space="preserve"> division logically concludes from empiricism. </w:t>
      </w:r>
      <w:proofErr w:type="spellStart"/>
      <w:r>
        <w:rPr>
          <w:rFonts w:cs="Calibri"/>
          <w:shd w:val="clear" w:color="auto" w:fill="FFFFFF"/>
        </w:rPr>
        <w:t>i.e</w:t>
      </w:r>
      <w:proofErr w:type="spellEnd"/>
      <w:r w:rsidRPr="004102BE">
        <w:rPr>
          <w:rFonts w:cs="Calibri"/>
          <w:shd w:val="clear" w:color="auto" w:fill="FFFFFF"/>
        </w:rPr>
        <w:t xml:space="preserve"> If I was brewing tea, I could break up that one big action into multiple small actions. Only our intention unifies these actions</w:t>
      </w:r>
      <w:r>
        <w:rPr>
          <w:rFonts w:cs="Calibri"/>
          <w:shd w:val="clear" w:color="auto" w:fill="FFFFFF"/>
        </w:rPr>
        <w:t>.</w:t>
      </w:r>
      <w:r w:rsidRPr="004102BE">
        <w:rPr>
          <w:rFonts w:cs="Calibri"/>
          <w:shd w:val="clear" w:color="auto" w:fill="FFFFFF"/>
        </w:rPr>
        <w:t xml:space="preserve"> </w:t>
      </w:r>
      <w:r>
        <w:rPr>
          <w:rFonts w:cs="Calibri"/>
          <w:shd w:val="clear" w:color="auto" w:fill="FFFFFF"/>
        </w:rPr>
        <w:t>I</w:t>
      </w:r>
      <w:r w:rsidRPr="004102BE">
        <w:rPr>
          <w:rFonts w:cs="Calibri"/>
          <w:shd w:val="clear" w:color="auto" w:fill="FFFFFF"/>
        </w:rPr>
        <w:t>f we were never able to unify action, we could never classify certain actions as moral or immoral</w:t>
      </w:r>
      <w:r>
        <w:rPr>
          <w:rFonts w:cs="Calibri"/>
          <w:shd w:val="clear" w:color="auto" w:fill="FFFFFF"/>
        </w:rPr>
        <w:t>.</w:t>
      </w:r>
    </w:p>
    <w:p w14:paraId="559673FE" w14:textId="20402D5E" w:rsidR="00E42E4C" w:rsidRDefault="00251150" w:rsidP="00251150">
      <w:pPr>
        <w:pStyle w:val="Heading4"/>
      </w:pPr>
      <w:r>
        <w:t>[</w:t>
      </w:r>
      <w:r>
        <w:t>D</w:t>
      </w:r>
      <w:r>
        <w:t>]</w:t>
      </w:r>
      <w:r w:rsidRPr="00925D23">
        <w:t xml:space="preserve"> </w:t>
      </w:r>
      <w:r>
        <w:rPr>
          <w:u w:val="single"/>
        </w:rPr>
        <w:t>Constitutive A</w:t>
      </w:r>
      <w:r w:rsidRPr="00925D23">
        <w:rPr>
          <w:u w:val="single"/>
        </w:rPr>
        <w:t>uthority</w:t>
      </w:r>
      <w:r w:rsidRPr="00925D23">
        <w:t xml:space="preserve"> –</w:t>
      </w:r>
      <w:r>
        <w:t xml:space="preserve"> </w:t>
      </w:r>
      <w:r w:rsidRPr="00925D23">
        <w:t xml:space="preserve">reason is the only unescapable authority because </w:t>
      </w:r>
      <w:r>
        <w:t>to ask for why we should be reasoners concedes its authority since it uses reason – anything else is nonbinding and arbitrary.</w:t>
      </w:r>
    </w:p>
    <w:p w14:paraId="268B681A" w14:textId="77777777" w:rsidR="00251150" w:rsidRPr="001E393B" w:rsidRDefault="00251150" w:rsidP="00251150">
      <w:pPr>
        <w:pStyle w:val="Heading4"/>
        <w:rPr>
          <w:rFonts w:asciiTheme="majorHAnsi" w:hAnsiTheme="majorHAnsi" w:cstheme="majorHAnsi"/>
          <w:color w:val="000000" w:themeColor="text1"/>
          <w:szCs w:val="16"/>
        </w:rPr>
      </w:pPr>
      <w:r w:rsidRPr="001E393B">
        <w:rPr>
          <w:rFonts w:asciiTheme="majorHAnsi" w:hAnsiTheme="majorHAnsi" w:cstheme="majorHAnsi"/>
        </w:rPr>
        <w:t>Next, the relevant feature of reason is universality –</w:t>
      </w:r>
      <w:r w:rsidRPr="001E393B">
        <w:rPr>
          <w:rFonts w:asciiTheme="majorHAnsi" w:hAnsiTheme="majorHAnsi" w:cstheme="majorHAnsi"/>
          <w:color w:val="000000" w:themeColor="text1"/>
        </w:rPr>
        <w:t xml:space="preserve"> any non-universalizable norm justifies someone’s ability to impede on your ends </w:t>
      </w:r>
      <w:proofErr w:type="gramStart"/>
      <w:r w:rsidRPr="001E393B">
        <w:rPr>
          <w:rFonts w:asciiTheme="majorHAnsi" w:hAnsiTheme="majorHAnsi" w:cstheme="majorHAnsi"/>
          <w:color w:val="000000" w:themeColor="text1"/>
        </w:rPr>
        <w:t>i.e.</w:t>
      </w:r>
      <w:proofErr w:type="gramEnd"/>
      <w:r w:rsidRPr="001E393B">
        <w:rPr>
          <w:rFonts w:asciiTheme="majorHAnsi" w:hAnsiTheme="majorHAnsi" w:cstheme="majorHAnsi"/>
          <w:color w:val="000000" w:themeColor="text1"/>
        </w:rPr>
        <w:t xml:space="preserve"> if I want to eat ice cream, I must recognize that others may affect my pursuit of that end and demand the value of my end be recognized by others </w:t>
      </w:r>
      <w:r w:rsidRPr="001E393B">
        <w:rPr>
          <w:rFonts w:asciiTheme="majorHAnsi" w:hAnsiTheme="majorHAnsi" w:cstheme="majorHAnsi"/>
          <w:color w:val="000000" w:themeColor="text1"/>
          <w:szCs w:val="16"/>
        </w:rPr>
        <w:t>which also means universalizability acts as a side constraint on all other frameworks</w:t>
      </w:r>
      <w:r w:rsidRPr="001E393B">
        <w:rPr>
          <w:rFonts w:asciiTheme="majorHAnsi" w:hAnsiTheme="majorHAnsi" w:cstheme="majorHAnsi"/>
          <w:color w:val="000000" w:themeColor="text1"/>
        </w:rPr>
        <w:t>. It’s impossible to will a violation of freedom since deciding to do would will incompatible ends since it logically entails willing a violation of your own freedom</w:t>
      </w:r>
    </w:p>
    <w:p w14:paraId="2F31E1D4" w14:textId="77777777" w:rsidR="00251150" w:rsidRDefault="00251150" w:rsidP="00251150">
      <w:pPr>
        <w:pStyle w:val="Heading4"/>
      </w:pPr>
      <w:r>
        <w:t xml:space="preserve">Thus, the standard is </w:t>
      </w:r>
      <w:r w:rsidRPr="005A1399">
        <w:rPr>
          <w:u w:val="single"/>
        </w:rPr>
        <w:t>Consistency with the Categorical Imperative</w:t>
      </w:r>
      <w:r>
        <w:t>. Prefer:</w:t>
      </w:r>
    </w:p>
    <w:p w14:paraId="58716580" w14:textId="77777777" w:rsidR="00251150" w:rsidRDefault="00251150" w:rsidP="00251150">
      <w:pPr>
        <w:pStyle w:val="Heading4"/>
      </w:pPr>
      <w:r>
        <w:t xml:space="preserve">[1] </w:t>
      </w:r>
      <w:r w:rsidRPr="000A5608">
        <w:t>Performativity</w:t>
      </w:r>
      <w:r>
        <w:t xml:space="preserve"> – </w:t>
      </w:r>
      <w:r w:rsidRPr="000A5608">
        <w:t>freedom is the key to the process of justification of arguments. Willing that we should abide by their ethical theory presupposes that we own ourselves in the first place.</w:t>
      </w:r>
    </w:p>
    <w:p w14:paraId="79580F82" w14:textId="407A19B2" w:rsidR="00251150" w:rsidRDefault="00251150" w:rsidP="00251150">
      <w:pPr>
        <w:pStyle w:val="Heading4"/>
        <w:spacing w:line="240" w:lineRule="auto"/>
        <w:rPr>
          <w:rFonts w:cs="Times New Roman"/>
          <w:color w:val="000000" w:themeColor="text1"/>
        </w:rPr>
      </w:pPr>
      <w:r>
        <w:rPr>
          <w:rFonts w:cs="Times New Roman"/>
          <w:color w:val="000000" w:themeColor="text1"/>
        </w:rPr>
        <w:t xml:space="preserve">[2] </w:t>
      </w:r>
      <w:r w:rsidRPr="00650470">
        <w:rPr>
          <w:rFonts w:cs="Times New Roman"/>
          <w:color w:val="000000" w:themeColor="text1"/>
        </w:rPr>
        <w:t xml:space="preserve">Ethical frameworks must be theoretically legitimate. </w:t>
      </w:r>
      <w:r>
        <w:rPr>
          <w:rFonts w:cs="Times New Roman"/>
          <w:color w:val="000000" w:themeColor="text1"/>
        </w:rPr>
        <w:t>All frameworks are functionally topicality interpretations of the word ought so they must be theoretically justified: prefer on r</w:t>
      </w:r>
      <w:r w:rsidRPr="00650470">
        <w:rPr>
          <w:rFonts w:cs="Times New Roman"/>
          <w:color w:val="000000" w:themeColor="text1"/>
        </w:rPr>
        <w:t xml:space="preserve">esource disparities—a focus on evidence and statistics privileges debaters with the most preround prep which excludes lone-wolfs who lack huge evidence files. A debate </w:t>
      </w:r>
      <w:r>
        <w:rPr>
          <w:rFonts w:cs="Times New Roman"/>
          <w:color w:val="000000" w:themeColor="text1"/>
        </w:rPr>
        <w:t xml:space="preserve">under my framework </w:t>
      </w:r>
      <w:r w:rsidRPr="00650470">
        <w:rPr>
          <w:rFonts w:cs="Times New Roman"/>
          <w:color w:val="000000" w:themeColor="text1"/>
        </w:rPr>
        <w:t>can easily be won without any prep since only analytical arguments are required. That controls the internal link to other voters because a pre-req to debating is access to the activity.</w:t>
      </w:r>
    </w:p>
    <w:p w14:paraId="02D7C5CB" w14:textId="11F9380A" w:rsidR="00251150" w:rsidRDefault="00251150" w:rsidP="00251150">
      <w:pPr>
        <w:pStyle w:val="Heading4"/>
      </w:pPr>
      <w:r>
        <w:lastRenderedPageBreak/>
        <w:t xml:space="preserve">[3] </w:t>
      </w:r>
      <w:r w:rsidRPr="008E4C26">
        <w:t>Consequences fail</w:t>
      </w:r>
      <w:r w:rsidRPr="00C9416D">
        <w:t>: [A] They only judge actions after they occur, which fails action guidance [B] Every action has infinite stemming consequences, because every consequence can cause another consequence. Probability doesn’t solve because 1) Probability is improvable, as it relies on inductive knowledge, but induction from past events can’t lead to deduction of future events and 2) Probability assumes causation, we can’t assume every act was actually the cause of tangible outcomes [</w:t>
      </w:r>
      <w:r>
        <w:t>C</w:t>
      </w:r>
      <w:r w:rsidRPr="00C9416D">
        <w:t>] If you’re held responsible for things other than an intention ethics aren’t binding because there are infinite events occurring over which you have no control, so you can never be moral as you are permitting just action. [</w:t>
      </w:r>
      <w:r>
        <w:t>D</w:t>
      </w:r>
      <w:r w:rsidRPr="00C9416D">
        <w:t>] There’s no objective arbiter to evaluate consequences [</w:t>
      </w:r>
      <w:r>
        <w:t>E</w:t>
      </w:r>
      <w:r w:rsidRPr="00C9416D">
        <w:t>] You can’t aggregate consequences, happiness and sadness are immutable – ten headaches don’t make a migraine</w:t>
      </w:r>
    </w:p>
    <w:p w14:paraId="67639C72" w14:textId="550D85ED" w:rsidR="00251150" w:rsidRDefault="00251150" w:rsidP="00251150">
      <w:pPr>
        <w:pStyle w:val="Heading3"/>
      </w:pPr>
      <w:r>
        <w:lastRenderedPageBreak/>
        <w:t>Advocacy</w:t>
      </w:r>
    </w:p>
    <w:p w14:paraId="711D3948" w14:textId="2ACBB76B" w:rsidR="00251150" w:rsidRDefault="00251150" w:rsidP="00251150">
      <w:pPr>
        <w:pStyle w:val="Heading4"/>
        <w:rPr>
          <w:rFonts w:asciiTheme="majorHAnsi" w:hAnsiTheme="majorHAnsi" w:cstheme="majorHAnsi"/>
        </w:rPr>
      </w:pPr>
      <w:r w:rsidRPr="001E393B">
        <w:rPr>
          <w:rFonts w:asciiTheme="majorHAnsi" w:hAnsiTheme="majorHAnsi" w:cstheme="majorHAnsi"/>
          <w:color w:val="000000" w:themeColor="text1"/>
        </w:rPr>
        <w:t xml:space="preserve">Plan Text – Resolved: </w:t>
      </w:r>
      <w:r w:rsidRPr="001E393B">
        <w:rPr>
          <w:rFonts w:asciiTheme="majorHAnsi" w:hAnsiTheme="majorHAnsi" w:cstheme="majorHAnsi"/>
        </w:rPr>
        <w:t>The member nations of the World Trade Organization ought to reduce intellectual property protections for medicines.</w:t>
      </w:r>
    </w:p>
    <w:p w14:paraId="78DFC079" w14:textId="3AE7DC17" w:rsidR="00251150" w:rsidRDefault="00251150" w:rsidP="00251150">
      <w:pPr>
        <w:pStyle w:val="Heading3"/>
      </w:pPr>
      <w:r>
        <w:lastRenderedPageBreak/>
        <w:t>Offense</w:t>
      </w:r>
    </w:p>
    <w:p w14:paraId="2A70821C" w14:textId="33E51C60" w:rsidR="00251150" w:rsidRPr="008D79F2" w:rsidRDefault="00251150" w:rsidP="00251150">
      <w:pPr>
        <w:pStyle w:val="Heading4"/>
        <w:rPr>
          <w:rFonts w:cs="Calibri"/>
        </w:rPr>
      </w:pPr>
      <w:r>
        <w:rPr>
          <w:rFonts w:cs="Calibri"/>
        </w:rPr>
        <w:t xml:space="preserve">[1] </w:t>
      </w:r>
      <w:r w:rsidRPr="008D79F2">
        <w:rPr>
          <w:rFonts w:cs="Calibri"/>
        </w:rPr>
        <w:t>Patents attempt to assert ownership over nature and impede individuals’ abilities to pursue their own ends</w:t>
      </w:r>
      <w:r>
        <w:rPr>
          <w:rFonts w:cs="Calibri"/>
        </w:rPr>
        <w:t>.</w:t>
      </w:r>
    </w:p>
    <w:p w14:paraId="393C2E1C" w14:textId="77777777" w:rsidR="00251150" w:rsidRPr="008D79F2" w:rsidRDefault="00251150" w:rsidP="00251150">
      <w:pPr>
        <w:rPr>
          <w:rStyle w:val="Style13ptBold"/>
          <w:b w:val="0"/>
          <w:bCs/>
        </w:rPr>
      </w:pPr>
      <w:r w:rsidRPr="008D79F2">
        <w:rPr>
          <w:rStyle w:val="Style13ptBold"/>
        </w:rPr>
        <w:t xml:space="preserve">Long 95 </w:t>
      </w:r>
      <w:r w:rsidRPr="005C18C0">
        <w:rPr>
          <w:rStyle w:val="Style13ptBold"/>
          <w:b w:val="0"/>
          <w:bCs/>
          <w:sz w:val="16"/>
          <w:szCs w:val="16"/>
        </w:rPr>
        <w:t xml:space="preserve">[(Roderick T., </w:t>
      </w:r>
      <w:r w:rsidRPr="005C18C0">
        <w:rPr>
          <w:bCs/>
          <w:szCs w:val="16"/>
        </w:rPr>
        <w:t xml:space="preserve">professor of philosophy at Auburn University, editor of the Journal of Ayn Rand Studies, director and president of the Molinari Institute and a Senior Fellow at the Center for a Stateless Society) </w:t>
      </w:r>
      <w:r w:rsidRPr="005C18C0">
        <w:rPr>
          <w:rStyle w:val="Style13ptBold"/>
          <w:b w:val="0"/>
          <w:bCs/>
          <w:sz w:val="16"/>
          <w:szCs w:val="16"/>
        </w:rPr>
        <w:t>“</w:t>
      </w:r>
      <w:r w:rsidRPr="005C18C0">
        <w:rPr>
          <w:szCs w:val="16"/>
        </w:rPr>
        <w:t>The Libertarian Case Against Intellectual Property Rights,” Free Nation Foundation, 1995] JL recut Lex VM</w:t>
      </w:r>
    </w:p>
    <w:p w14:paraId="54C1BC04" w14:textId="77777777" w:rsidR="00251150" w:rsidRPr="009F3A5C" w:rsidRDefault="00251150" w:rsidP="00251150">
      <w:pPr>
        <w:rPr>
          <w:sz w:val="12"/>
        </w:rPr>
      </w:pPr>
      <w:r w:rsidRPr="009F3A5C">
        <w:rPr>
          <w:rStyle w:val="StyleUnderline"/>
        </w:rPr>
        <w:t xml:space="preserve">The moral case against patents is even clearer. </w:t>
      </w:r>
      <w:r w:rsidRPr="009F3A5C">
        <w:rPr>
          <w:rStyle w:val="Emphasis"/>
          <w:highlight w:val="green"/>
        </w:rPr>
        <w:t>A patent is,</w:t>
      </w:r>
      <w:r w:rsidRPr="009F3A5C">
        <w:rPr>
          <w:rStyle w:val="Emphasis"/>
        </w:rPr>
        <w:t xml:space="preserve"> in </w:t>
      </w:r>
      <w:r w:rsidRPr="0097335B">
        <w:rPr>
          <w:rStyle w:val="Emphasis"/>
        </w:rPr>
        <w:t xml:space="preserve">effect, </w:t>
      </w:r>
      <w:r w:rsidRPr="0097335B">
        <w:rPr>
          <w:rStyle w:val="Emphasis"/>
          <w:highlight w:val="green"/>
        </w:rPr>
        <w:t>a claim</w:t>
      </w:r>
      <w:r w:rsidRPr="0097335B">
        <w:rPr>
          <w:rStyle w:val="Emphasis"/>
        </w:rPr>
        <w:t xml:space="preserve"> of ownership </w:t>
      </w:r>
      <w:r w:rsidRPr="009F3A5C">
        <w:rPr>
          <w:rStyle w:val="Emphasis"/>
          <w:highlight w:val="green"/>
        </w:rPr>
        <w:t>over a law of nature</w:t>
      </w:r>
      <w:r w:rsidRPr="009F3A5C">
        <w:rPr>
          <w:rStyle w:val="StyleUnderline"/>
          <w:highlight w:val="green"/>
        </w:rPr>
        <w:t>.</w:t>
      </w:r>
      <w:r w:rsidRPr="0097335B">
        <w:rPr>
          <w:rStyle w:val="StyleUnderline"/>
        </w:rPr>
        <w:t xml:space="preserve"> What if Newton</w:t>
      </w:r>
      <w:r w:rsidRPr="009F3A5C">
        <w:rPr>
          <w:rStyle w:val="StyleUnderline"/>
        </w:rPr>
        <w:t xml:space="preserve"> had </w:t>
      </w:r>
      <w:r w:rsidRPr="0097335B">
        <w:rPr>
          <w:rStyle w:val="StyleUnderline"/>
        </w:rPr>
        <w:t>claimed to own</w:t>
      </w:r>
      <w:r w:rsidRPr="009F3A5C">
        <w:rPr>
          <w:rStyle w:val="StyleUnderline"/>
        </w:rPr>
        <w:t xml:space="preserve"> calculus, or the law of </w:t>
      </w:r>
      <w:r w:rsidRPr="0097335B">
        <w:rPr>
          <w:rStyle w:val="StyleUnderline"/>
        </w:rPr>
        <w:t>gravity?</w:t>
      </w:r>
      <w:r w:rsidRPr="009F3A5C">
        <w:rPr>
          <w:sz w:val="12"/>
        </w:rPr>
        <w:t xml:space="preserve"> Would we have to pay a fee to his estate every time we used one of the principles he discovered?</w:t>
      </w:r>
    </w:p>
    <w:p w14:paraId="2756C91C" w14:textId="77777777" w:rsidR="00251150" w:rsidRPr="005C2851" w:rsidRDefault="00251150" w:rsidP="00251150">
      <w:pPr>
        <w:rPr>
          <w:sz w:val="12"/>
        </w:rPr>
      </w:pPr>
      <w:r w:rsidRPr="009F3A5C">
        <w:rPr>
          <w:rStyle w:val="StyleUnderline"/>
        </w:rPr>
        <w:t>Defenders of patents claim that patent laws protect ownership only of inventions, not of discoveries</w:t>
      </w:r>
      <w:r w:rsidRPr="009F3A5C">
        <w:rPr>
          <w:sz w:val="12"/>
        </w:rPr>
        <w:t xml:space="preserve">. (Likewise, defenders of copyright claim that </w:t>
      </w:r>
      <w:r w:rsidRPr="005C2851">
        <w:rPr>
          <w:sz w:val="12"/>
        </w:rPr>
        <w:t>copyright laws protect only </w:t>
      </w:r>
      <w:r w:rsidRPr="005C2851">
        <w:rPr>
          <w:i/>
          <w:iCs/>
          <w:sz w:val="12"/>
        </w:rPr>
        <w:t>implementations</w:t>
      </w:r>
      <w:r w:rsidRPr="005C2851">
        <w:rPr>
          <w:sz w:val="12"/>
        </w:rPr>
        <w:t xml:space="preserve"> of ideas, not the ideas themselves.) But </w:t>
      </w:r>
      <w:r w:rsidRPr="005C2851">
        <w:rPr>
          <w:rStyle w:val="StyleUnderline"/>
        </w:rPr>
        <w:t>this distinction is an artificial one. Laws of nature come in varying degrees of generality and specificity; if it is a law of nature that copper conducts electricity, it is no less a law of nature that this much copper, arranged in this configuration, with these other materials arranged so, makes a workable battery</w:t>
      </w:r>
      <w:r w:rsidRPr="005C2851">
        <w:rPr>
          <w:sz w:val="12"/>
        </w:rPr>
        <w:t>. And so on.</w:t>
      </w:r>
    </w:p>
    <w:p w14:paraId="476E00FA" w14:textId="77777777" w:rsidR="00251150" w:rsidRPr="005C2851" w:rsidRDefault="00251150" w:rsidP="00251150">
      <w:pPr>
        <w:rPr>
          <w:sz w:val="12"/>
        </w:rPr>
      </w:pPr>
      <w:r w:rsidRPr="005C2851">
        <w:rPr>
          <w:rStyle w:val="StyleUnderline"/>
        </w:rPr>
        <w:t>Suppose you are trapped at the bottom of a ravine. Sabre-tooth tigers are approaching hungrily. Your only hope is to quickly construct a levitation device I've recently invented</w:t>
      </w:r>
      <w:r w:rsidRPr="005C2851">
        <w:rPr>
          <w:sz w:val="12"/>
        </w:rPr>
        <w:t xml:space="preserve">. You know how it </w:t>
      </w:r>
      <w:proofErr w:type="gramStart"/>
      <w:r w:rsidRPr="005C2851">
        <w:rPr>
          <w:sz w:val="12"/>
        </w:rPr>
        <w:t>works,</w:t>
      </w:r>
      <w:r w:rsidRPr="009F3A5C">
        <w:rPr>
          <w:sz w:val="12"/>
        </w:rPr>
        <w:t xml:space="preserve"> because</w:t>
      </w:r>
      <w:proofErr w:type="gramEnd"/>
      <w:r w:rsidRPr="009F3A5C">
        <w:rPr>
          <w:sz w:val="12"/>
        </w:rPr>
        <w:t xml:space="preserve"> you attended a </w:t>
      </w:r>
      <w:r w:rsidRPr="005C2851">
        <w:rPr>
          <w:sz w:val="12"/>
        </w:rPr>
        <w:t>public lecture I gave on the topic. And it's easy to construct, quite rapidly, out of materials you see lying around in the ravine.</w:t>
      </w:r>
    </w:p>
    <w:p w14:paraId="62284D70" w14:textId="77777777" w:rsidR="00251150" w:rsidRPr="009F3A5C" w:rsidRDefault="00251150" w:rsidP="00251150">
      <w:pPr>
        <w:rPr>
          <w:sz w:val="12"/>
        </w:rPr>
      </w:pPr>
      <w:r w:rsidRPr="005C2851">
        <w:rPr>
          <w:sz w:val="12"/>
        </w:rPr>
        <w:t xml:space="preserve">But </w:t>
      </w:r>
      <w:r w:rsidRPr="005C2851">
        <w:rPr>
          <w:rStyle w:val="StyleUnderline"/>
        </w:rPr>
        <w:t>there's a problem. I've patented my levitation device. I own it — not just the individual model I built, but the universal. Thus, you can't construct your means of escape without using my property</w:t>
      </w:r>
      <w:r w:rsidRPr="005C2851">
        <w:rPr>
          <w:sz w:val="12"/>
        </w:rPr>
        <w:t>. And I, mean old skinflint</w:t>
      </w:r>
      <w:r w:rsidRPr="009F3A5C">
        <w:rPr>
          <w:sz w:val="12"/>
        </w:rPr>
        <w:t xml:space="preserve"> that I am, refuse to give my permission. And </w:t>
      </w:r>
      <w:proofErr w:type="gramStart"/>
      <w:r w:rsidRPr="009F3A5C">
        <w:rPr>
          <w:sz w:val="12"/>
        </w:rPr>
        <w:t>so</w:t>
      </w:r>
      <w:proofErr w:type="gramEnd"/>
      <w:r w:rsidRPr="009F3A5C">
        <w:rPr>
          <w:sz w:val="12"/>
        </w:rPr>
        <w:t xml:space="preserve"> the tigers dine well.</w:t>
      </w:r>
    </w:p>
    <w:p w14:paraId="3F2F9AA1" w14:textId="77777777" w:rsidR="00251150" w:rsidRPr="009F3A5C" w:rsidRDefault="00251150" w:rsidP="00251150">
      <w:pPr>
        <w:rPr>
          <w:sz w:val="12"/>
        </w:rPr>
      </w:pPr>
      <w:r w:rsidRPr="009F3A5C">
        <w:rPr>
          <w:rStyle w:val="StyleUnderline"/>
        </w:rPr>
        <w:t xml:space="preserve">This highlights the moral problem with the notion of intellectual property. By claiming a patent on my levitation device, I'm saying that </w:t>
      </w:r>
      <w:r w:rsidRPr="009F3A5C">
        <w:rPr>
          <w:rStyle w:val="Emphasis"/>
          <w:highlight w:val="green"/>
        </w:rPr>
        <w:t>you are not permitted to use your own knowledge to further your ends</w:t>
      </w:r>
      <w:r w:rsidRPr="009F3A5C">
        <w:rPr>
          <w:sz w:val="12"/>
        </w:rPr>
        <w:t>. By what right?</w:t>
      </w:r>
    </w:p>
    <w:p w14:paraId="204BDD45" w14:textId="77777777" w:rsidR="00251150" w:rsidRPr="004754E5" w:rsidRDefault="00251150" w:rsidP="00251150">
      <w:pPr>
        <w:rPr>
          <w:sz w:val="12"/>
        </w:rPr>
      </w:pPr>
      <w:r w:rsidRPr="009F3A5C">
        <w:rPr>
          <w:sz w:val="12"/>
        </w:rPr>
        <w:t xml:space="preserve">Another problem with patents is that, </w:t>
      </w:r>
      <w:r w:rsidRPr="009F3A5C">
        <w:rPr>
          <w:rStyle w:val="StyleUnderline"/>
        </w:rPr>
        <w:t xml:space="preserve">when it comes to laws of nature, even </w:t>
      </w:r>
      <w:proofErr w:type="gramStart"/>
      <w:r w:rsidRPr="009F3A5C">
        <w:rPr>
          <w:rStyle w:val="StyleUnderline"/>
        </w:rPr>
        <w:t>fairly specific</w:t>
      </w:r>
      <w:proofErr w:type="gramEnd"/>
      <w:r w:rsidRPr="009F3A5C">
        <w:rPr>
          <w:rStyle w:val="StyleUnderline"/>
        </w:rPr>
        <w:t xml:space="preserve"> ones, the odds are quite good that </w:t>
      </w:r>
      <w:r w:rsidRPr="009F3A5C">
        <w:rPr>
          <w:rStyle w:val="StyleUnderline"/>
          <w:highlight w:val="green"/>
        </w:rPr>
        <w:t>two people</w:t>
      </w:r>
      <w:r w:rsidRPr="009F3A5C">
        <w:rPr>
          <w:rStyle w:val="StyleUnderline"/>
        </w:rPr>
        <w:t xml:space="preserve">, working independently but drawing on the same background of research, may </w:t>
      </w:r>
      <w:r w:rsidRPr="009F3A5C">
        <w:rPr>
          <w:rStyle w:val="StyleUnderline"/>
          <w:highlight w:val="green"/>
        </w:rPr>
        <w:t>come up with the same invention</w:t>
      </w:r>
      <w:r w:rsidRPr="009F3A5C">
        <w:rPr>
          <w:rStyle w:val="StyleUnderline"/>
        </w:rPr>
        <w:t xml:space="preserve"> </w:t>
      </w:r>
      <w:r w:rsidRPr="009F3A5C">
        <w:rPr>
          <w:sz w:val="12"/>
        </w:rPr>
        <w:t xml:space="preserve">(discovery) </w:t>
      </w:r>
      <w:r w:rsidRPr="009F3A5C">
        <w:rPr>
          <w:rStyle w:val="StyleUnderline"/>
        </w:rPr>
        <w:t>independently</w:t>
      </w:r>
      <w:r w:rsidRPr="009F3A5C">
        <w:rPr>
          <w:sz w:val="12"/>
        </w:rPr>
        <w:t xml:space="preserve">. Yet </w:t>
      </w:r>
      <w:r w:rsidRPr="009F3A5C">
        <w:rPr>
          <w:rStyle w:val="Emphasis"/>
          <w:highlight w:val="green"/>
        </w:rPr>
        <w:t xml:space="preserve">patent law will </w:t>
      </w:r>
      <w:r w:rsidRPr="004F3D3E">
        <w:rPr>
          <w:rStyle w:val="Emphasis"/>
        </w:rPr>
        <w:t xml:space="preserve">arbitrarily </w:t>
      </w:r>
      <w:r w:rsidRPr="009F3A5C">
        <w:rPr>
          <w:rStyle w:val="Emphasis"/>
          <w:highlight w:val="green"/>
        </w:rPr>
        <w:t>grant exclusive rights to the inventor who reaches the</w:t>
      </w:r>
      <w:r w:rsidRPr="009F3A5C">
        <w:rPr>
          <w:rStyle w:val="Emphasis"/>
        </w:rPr>
        <w:t xml:space="preserve"> patent </w:t>
      </w:r>
      <w:r w:rsidRPr="009F3A5C">
        <w:rPr>
          <w:rStyle w:val="Emphasis"/>
          <w:highlight w:val="green"/>
        </w:rPr>
        <w:t>office first</w:t>
      </w:r>
      <w:r w:rsidRPr="009F3A5C">
        <w:rPr>
          <w:sz w:val="12"/>
        </w:rPr>
        <w:t xml:space="preserve">; </w:t>
      </w:r>
      <w:r w:rsidRPr="009F3A5C">
        <w:rPr>
          <w:rStyle w:val="StyleUnderline"/>
        </w:rPr>
        <w:t>the second inventor, despite having developed the idea on his own, will be forbidden to market his invention</w:t>
      </w:r>
      <w:r w:rsidRPr="009F3A5C">
        <w:rPr>
          <w:sz w:val="12"/>
        </w:rPr>
        <w:t>.</w:t>
      </w:r>
    </w:p>
    <w:p w14:paraId="5F46820F" w14:textId="61C5A38A" w:rsidR="00251150" w:rsidRPr="00872631" w:rsidRDefault="00251150" w:rsidP="00251150">
      <w:pPr>
        <w:pStyle w:val="Heading4"/>
        <w:rPr>
          <w:rFonts w:cs="Calibri"/>
        </w:rPr>
      </w:pPr>
      <w:r>
        <w:rPr>
          <w:rFonts w:cs="Calibri"/>
        </w:rPr>
        <w:t>[</w:t>
      </w:r>
      <w:r>
        <w:rPr>
          <w:rFonts w:cs="Calibri"/>
        </w:rPr>
        <w:t>2</w:t>
      </w:r>
      <w:r>
        <w:rPr>
          <w:rFonts w:cs="Calibri"/>
        </w:rPr>
        <w:t xml:space="preserve">] </w:t>
      </w:r>
      <w:r w:rsidRPr="00872631">
        <w:rPr>
          <w:rFonts w:cs="Calibri"/>
        </w:rPr>
        <w:t xml:space="preserve">An exclusive and </w:t>
      </w:r>
      <w:r>
        <w:rPr>
          <w:rFonts w:cs="Calibri"/>
        </w:rPr>
        <w:t xml:space="preserve">unconditional </w:t>
      </w:r>
      <w:r w:rsidRPr="00872631">
        <w:rPr>
          <w:rFonts w:cs="Calibri"/>
        </w:rPr>
        <w:t>right to property is not entailed by the categorical imperative</w:t>
      </w:r>
      <w:r>
        <w:rPr>
          <w:rFonts w:cs="Calibri"/>
        </w:rPr>
        <w:t xml:space="preserve"> – o</w:t>
      </w:r>
      <w:r w:rsidRPr="00872631">
        <w:rPr>
          <w:rFonts w:cs="Calibri"/>
        </w:rPr>
        <w:t>nly conditional use is universalizable</w:t>
      </w:r>
      <w:r>
        <w:rPr>
          <w:rFonts w:cs="Calibri"/>
        </w:rPr>
        <w:t>.</w:t>
      </w:r>
    </w:p>
    <w:p w14:paraId="2EF87229" w14:textId="77777777" w:rsidR="00251150" w:rsidRPr="00872631" w:rsidRDefault="00251150" w:rsidP="00251150">
      <w:r w:rsidRPr="00F47C09">
        <w:rPr>
          <w:rStyle w:val="Style13ptBold"/>
        </w:rPr>
        <w:t>Westphal 97</w:t>
      </w:r>
      <w:r w:rsidRPr="00E50098">
        <w:rPr>
          <w:szCs w:val="16"/>
        </w:rPr>
        <w:t xml:space="preserve"> [(Kenneth R., Professor of Philosophy at </w:t>
      </w:r>
      <w:proofErr w:type="spellStart"/>
      <w:r w:rsidRPr="00E50098">
        <w:rPr>
          <w:szCs w:val="16"/>
        </w:rPr>
        <w:t>Boðaziçi</w:t>
      </w:r>
      <w:proofErr w:type="spellEnd"/>
      <w:r w:rsidRPr="00E50098">
        <w:rPr>
          <w:szCs w:val="16"/>
        </w:rPr>
        <w:t xml:space="preserve"> </w:t>
      </w:r>
      <w:proofErr w:type="spellStart"/>
      <w:r w:rsidRPr="00E50098">
        <w:rPr>
          <w:szCs w:val="16"/>
        </w:rPr>
        <w:t>Üniversitesi</w:t>
      </w:r>
      <w:proofErr w:type="spellEnd"/>
      <w:r w:rsidRPr="00E50098">
        <w:rPr>
          <w:szCs w:val="16"/>
        </w:rPr>
        <w:t xml:space="preserve">, PhD in Philosophy from </w:t>
      </w:r>
      <w:proofErr w:type="spellStart"/>
      <w:r w:rsidRPr="00E50098">
        <w:rPr>
          <w:szCs w:val="16"/>
        </w:rPr>
        <w:t>Wisco</w:t>
      </w:r>
      <w:proofErr w:type="spellEnd"/>
      <w:r w:rsidRPr="00E50098">
        <w:rPr>
          <w:szCs w:val="16"/>
        </w:rPr>
        <w:t xml:space="preserve">) “Do Kant’s Principles Justify Property or Usufruct?” </w:t>
      </w:r>
      <w:proofErr w:type="spellStart"/>
      <w:r w:rsidRPr="00E50098">
        <w:rPr>
          <w:szCs w:val="16"/>
        </w:rPr>
        <w:t>Jahrbuch</w:t>
      </w:r>
      <w:proofErr w:type="spellEnd"/>
      <w:r w:rsidRPr="00E50098">
        <w:rPr>
          <w:szCs w:val="16"/>
        </w:rPr>
        <w:t xml:space="preserve"> </w:t>
      </w:r>
      <w:proofErr w:type="spellStart"/>
      <w:r w:rsidRPr="00E50098">
        <w:rPr>
          <w:szCs w:val="16"/>
        </w:rPr>
        <w:t>für</w:t>
      </w:r>
      <w:proofErr w:type="spellEnd"/>
      <w:r w:rsidRPr="00E50098">
        <w:rPr>
          <w:szCs w:val="16"/>
        </w:rPr>
        <w:t xml:space="preserve"> </w:t>
      </w:r>
      <w:proofErr w:type="spellStart"/>
      <w:r w:rsidRPr="00E50098">
        <w:rPr>
          <w:szCs w:val="16"/>
        </w:rPr>
        <w:t>Recht</w:t>
      </w:r>
      <w:proofErr w:type="spellEnd"/>
      <w:r w:rsidRPr="00E50098">
        <w:rPr>
          <w:szCs w:val="16"/>
        </w:rPr>
        <w:t xml:space="preserve"> und </w:t>
      </w:r>
      <w:proofErr w:type="spellStart"/>
      <w:r w:rsidRPr="00E50098">
        <w:rPr>
          <w:szCs w:val="16"/>
        </w:rPr>
        <w:t>Ethik</w:t>
      </w:r>
      <w:proofErr w:type="spellEnd"/>
      <w:r w:rsidRPr="00E50098">
        <w:rPr>
          <w:szCs w:val="16"/>
        </w:rPr>
        <w:t>/Annual Review of Law and Ethics 5 (1997):141–94.] RE</w:t>
      </w:r>
    </w:p>
    <w:p w14:paraId="0C405A47" w14:textId="77777777" w:rsidR="00251150" w:rsidRPr="00066A83" w:rsidRDefault="00251150" w:rsidP="00251150">
      <w:pPr>
        <w:rPr>
          <w:sz w:val="12"/>
        </w:rPr>
      </w:pPr>
      <w:r w:rsidRPr="00D7721B">
        <w:rPr>
          <w:rStyle w:val="StyleUnderline"/>
        </w:rPr>
        <w:t xml:space="preserve">The compatibility of possession with the freedom of everyone according to universal laws is not a trivial </w:t>
      </w:r>
      <w:r w:rsidRPr="005C2851">
        <w:rPr>
          <w:rStyle w:val="StyleUnderline"/>
        </w:rPr>
        <w:t xml:space="preserve">assumption even for the case of detention or “empirical” possession. Under conditions of extreme scarcity, </w:t>
      </w:r>
      <w:r w:rsidRPr="005C2851">
        <w:rPr>
          <w:rStyle w:val="Emphasis"/>
        </w:rPr>
        <w:t>anyone’s use of some vital thing precludes someone else’s</w:t>
      </w:r>
      <w:r w:rsidRPr="005C2851">
        <w:rPr>
          <w:rStyle w:val="StyleUnderline"/>
        </w:rPr>
        <w:t xml:space="preserve"> equally vital </w:t>
      </w:r>
      <w:r w:rsidRPr="005C2851">
        <w:rPr>
          <w:rStyle w:val="Emphasis"/>
        </w:rPr>
        <w:t>use of that</w:t>
      </w:r>
      <w:r w:rsidRPr="005C2851">
        <w:rPr>
          <w:rStyle w:val="StyleUnderline"/>
        </w:rPr>
        <w:t xml:space="preserve"> thing or of anything of its kind (</w:t>
      </w:r>
      <w:r w:rsidRPr="005C2851">
        <w:rPr>
          <w:rStyle w:val="Emphasis"/>
        </w:rPr>
        <w:t>given the condition of</w:t>
      </w:r>
      <w:r w:rsidRPr="005C2851">
        <w:rPr>
          <w:rStyle w:val="StyleUnderline"/>
        </w:rPr>
        <w:t xml:space="preserve"> extreme relative </w:t>
      </w:r>
      <w:r w:rsidRPr="005C2851">
        <w:rPr>
          <w:rStyle w:val="Emphasis"/>
        </w:rPr>
        <w:t>scarcity</w:t>
      </w:r>
      <w:r w:rsidRPr="005C2851">
        <w:rPr>
          <w:rStyle w:val="StyleUnderline"/>
        </w:rPr>
        <w:t>).</w:t>
      </w:r>
      <w:r w:rsidRPr="005C2851">
        <w:rPr>
          <w:sz w:val="12"/>
        </w:rPr>
        <w:t xml:space="preserve"> This is not</w:t>
      </w:r>
      <w:r w:rsidRPr="00066A83">
        <w:rPr>
          <w:sz w:val="12"/>
        </w:rPr>
        <w:t xml:space="preserve"> quite to agree with Hume, that conditions of justice exclude both extreme scarcity and superabundance.32 But it is to recognize that he came close to an important insight: </w:t>
      </w:r>
      <w:r w:rsidRPr="0042609F">
        <w:rPr>
          <w:rStyle w:val="Emphasis"/>
          <w:highlight w:val="green"/>
        </w:rPr>
        <w:t>legitimate action requires sufficient abundance so that one person’s use</w:t>
      </w:r>
      <w:r w:rsidRPr="00872631">
        <w:rPr>
          <w:rStyle w:val="StyleUnderline"/>
        </w:rPr>
        <w:t xml:space="preserve"> (benefit) </w:t>
      </w:r>
      <w:r w:rsidRPr="0042609F">
        <w:rPr>
          <w:rStyle w:val="Emphasis"/>
          <w:highlight w:val="green"/>
        </w:rPr>
        <w:t>is not</w:t>
      </w:r>
      <w:r w:rsidRPr="00872631">
        <w:rPr>
          <w:rStyle w:val="StyleUnderline"/>
        </w:rPr>
        <w:t xml:space="preserve"> (at </w:t>
      </w:r>
      <w:r w:rsidRPr="00872631">
        <w:rPr>
          <w:rStyle w:val="StyleUnderline"/>
        </w:rPr>
        <w:lastRenderedPageBreak/>
        <w:t xml:space="preserve">least not directly) </w:t>
      </w:r>
      <w:r w:rsidRPr="0042609F">
        <w:rPr>
          <w:rStyle w:val="Emphasis"/>
          <w:highlight w:val="green"/>
        </w:rPr>
        <w:t>someone else’s</w:t>
      </w:r>
      <w:r w:rsidRPr="00872631">
        <w:rPr>
          <w:rStyle w:val="StyleUnderline"/>
        </w:rPr>
        <w:t xml:space="preserve"> vital injury </w:t>
      </w:r>
      <w:r w:rsidRPr="0042609F">
        <w:rPr>
          <w:rStyle w:val="Emphasis"/>
          <w:highlight w:val="green"/>
        </w:rPr>
        <w:t>(deprivation)</w:t>
      </w:r>
      <w:r w:rsidRPr="00872631">
        <w:rPr>
          <w:rStyle w:val="StyleUnderline"/>
        </w:rPr>
        <w:t xml:space="preserve">. </w:t>
      </w:r>
      <w:r w:rsidRPr="00066A83">
        <w:rPr>
          <w:sz w:val="12"/>
        </w:rPr>
        <w:t xml:space="preserve">This is not merely to say that property is psychologically impossible in extreme scarcity because no one could respect it (per Hume); the point is that </w:t>
      </w:r>
      <w:r w:rsidRPr="00872631">
        <w:rPr>
          <w:rStyle w:val="StyleUnderline"/>
        </w:rPr>
        <w:t>possession and perhaps even use are not, at least not obviously, legitimate under such conditions.</w:t>
      </w:r>
      <w:r w:rsidRPr="00066A83">
        <w:rPr>
          <w:sz w:val="12"/>
        </w:rPr>
        <w:t xml:space="preserve"> (How Kant would propose to resolve the conflicting grounds of obligation in such circumstances, the duty to self-preservation versus the duty not to harm others’ life or liberty, I do not understand.)</w:t>
      </w:r>
    </w:p>
    <w:p w14:paraId="1BD3FEEE" w14:textId="77777777" w:rsidR="00251150" w:rsidRPr="00066A83" w:rsidRDefault="00251150" w:rsidP="00251150">
      <w:pPr>
        <w:rPr>
          <w:sz w:val="12"/>
        </w:rPr>
      </w:pPr>
      <w:r w:rsidRPr="00872631">
        <w:rPr>
          <w:rStyle w:val="StyleUnderline"/>
        </w:rPr>
        <w:t>The assumption that possession is compatible with the freedom of everyone according to universal laws [5] is even less trivial for the case of “intelligible” or “noumenal” possession, that is, possession without physical detention. The compatibility of intelligible possession with the freedom of everyone according to universal laws requires both sufficient resources so that the free use of something by one person is not as such the infringement of like freedom of another, and it requires that mere empirical or physical possession does not suffice to secure the innate right to freedom</w:t>
      </w:r>
      <w:r w:rsidRPr="00066A83">
        <w:rPr>
          <w:sz w:val="12"/>
        </w:rPr>
        <w:t xml:space="preserve"> of overt (</w:t>
      </w:r>
      <w:proofErr w:type="spellStart"/>
      <w:r w:rsidRPr="00066A83">
        <w:rPr>
          <w:sz w:val="12"/>
        </w:rPr>
        <w:t>äußere</w:t>
      </w:r>
      <w:proofErr w:type="spellEnd"/>
      <w:r w:rsidRPr="00066A83">
        <w:rPr>
          <w:sz w:val="12"/>
        </w:rPr>
        <w:t xml:space="preserve">) action. If physical possession did suffice to secure the innate right to overt action, Kant’s main ground of proof would entail no conclusion stronger than </w:t>
      </w:r>
      <w:proofErr w:type="gramStart"/>
      <w:r w:rsidRPr="00066A83">
        <w:rPr>
          <w:sz w:val="12"/>
        </w:rPr>
        <w:t>that rights of physical possession (detention)</w:t>
      </w:r>
      <w:proofErr w:type="gramEnd"/>
      <w:r w:rsidRPr="00066A83">
        <w:rPr>
          <w:sz w:val="12"/>
        </w:rPr>
        <w:t xml:space="preserve"> are legitimate. Furthermore, by assuming that noumenal possession is compatible with the freedom of everyone according to universal laws [5], Kant assumes rather than proves that possession without detention is permissible. However, this is precisely the point that needs to be proven! This issue remains central throughout the remainder of §2 and is addressed again in §3 below.</w:t>
      </w:r>
    </w:p>
    <w:p w14:paraId="2EE7BF96" w14:textId="77777777" w:rsidR="00251150" w:rsidRPr="00066A83" w:rsidRDefault="00251150" w:rsidP="00251150">
      <w:pPr>
        <w:rPr>
          <w:sz w:val="12"/>
          <w:szCs w:val="12"/>
        </w:rPr>
      </w:pPr>
      <w:r w:rsidRPr="00066A83">
        <w:rPr>
          <w:sz w:val="12"/>
          <w:szCs w:val="12"/>
        </w:rPr>
        <w:t>2.2.6 The previous section raises a very serious question about Kant’s justification of intelligible rights to possess and use (</w:t>
      </w:r>
      <w:proofErr w:type="spellStart"/>
      <w:r w:rsidRPr="00066A83">
        <w:rPr>
          <w:sz w:val="12"/>
          <w:szCs w:val="12"/>
        </w:rPr>
        <w:t>possessio</w:t>
      </w:r>
      <w:proofErr w:type="spellEnd"/>
      <w:r w:rsidRPr="00066A83">
        <w:rPr>
          <w:sz w:val="12"/>
          <w:szCs w:val="12"/>
        </w:rPr>
        <w:t>). The questions about Kant’s supposed justification of property rights, the possibility of having things as one’s own (</w:t>
      </w:r>
      <w:proofErr w:type="spellStart"/>
      <w:r w:rsidRPr="00066A83">
        <w:rPr>
          <w:sz w:val="12"/>
          <w:szCs w:val="12"/>
        </w:rPr>
        <w:t>Eigentum</w:t>
      </w:r>
      <w:proofErr w:type="spellEnd"/>
      <w:r w:rsidRPr="00066A83">
        <w:rPr>
          <w:sz w:val="12"/>
          <w:szCs w:val="12"/>
        </w:rPr>
        <w:t>, dominium), are even more acute. To derive such strong rights from Kant’s argument requires at least one of three assumptions. The first assumption would be that the sole relevant condition of use is proprietary ownership of things (cf. RL §1 ¶1); this assumption requires interpreting “</w:t>
      </w:r>
      <w:proofErr w:type="spellStart"/>
      <w:r w:rsidRPr="00066A83">
        <w:rPr>
          <w:sz w:val="12"/>
          <w:szCs w:val="12"/>
        </w:rPr>
        <w:t>Besitz</w:t>
      </w:r>
      <w:proofErr w:type="spellEnd"/>
      <w:r w:rsidRPr="00066A83">
        <w:rPr>
          <w:sz w:val="12"/>
          <w:szCs w:val="12"/>
        </w:rPr>
        <w:t>” broadly. The second assumption would involve conflating the ownership of a right – viz., a right to use – with a right to property ownership. However, the legitimacy of neither of these assumptions is demonstrated by Kant’s argument in RL §2. Or it may be assumed, third, that Kant’s argument in §2 aims to prove, not merely rights to possession, but rights to property, insofar as it aims to prove a right to “arbitrary” (</w:t>
      </w:r>
      <w:proofErr w:type="spellStart"/>
      <w:r w:rsidRPr="00066A83">
        <w:rPr>
          <w:sz w:val="12"/>
          <w:szCs w:val="12"/>
        </w:rPr>
        <w:t>beliebigen</w:t>
      </w:r>
      <w:proofErr w:type="spellEnd"/>
      <w:r w:rsidRPr="00066A83">
        <w:rPr>
          <w:sz w:val="12"/>
          <w:szCs w:val="12"/>
        </w:rPr>
        <w:t xml:space="preserve">) use, that is, the right to do whatever one pleases with something ([10]; cf. RL §7, 253.25–27), where this can include any of the rights involved in the further incidents of proprietary ownership. Reading Kant’s text in this way assimilates </w:t>
      </w:r>
      <w:proofErr w:type="spellStart"/>
      <w:r w:rsidRPr="00066A83">
        <w:rPr>
          <w:sz w:val="12"/>
          <w:szCs w:val="12"/>
        </w:rPr>
        <w:t>possessio</w:t>
      </w:r>
      <w:proofErr w:type="spellEnd"/>
      <w:r w:rsidRPr="00066A83">
        <w:rPr>
          <w:sz w:val="12"/>
          <w:szCs w:val="12"/>
        </w:rPr>
        <w:t xml:space="preserve"> to dominium by stressing Kant’s term “</w:t>
      </w:r>
      <w:proofErr w:type="spellStart"/>
      <w:r w:rsidRPr="00066A83">
        <w:rPr>
          <w:sz w:val="12"/>
          <w:szCs w:val="12"/>
        </w:rPr>
        <w:t>beliebigen</w:t>
      </w:r>
      <w:proofErr w:type="spellEnd"/>
      <w:r w:rsidRPr="00066A83">
        <w:rPr>
          <w:sz w:val="12"/>
          <w:szCs w:val="12"/>
        </w:rPr>
        <w:t>”. So far as Kant’s literal statement is concerned, it is equally plausible to stress Kant’s term “</w:t>
      </w:r>
      <w:proofErr w:type="spellStart"/>
      <w:r w:rsidRPr="00066A83">
        <w:rPr>
          <w:sz w:val="12"/>
          <w:szCs w:val="12"/>
        </w:rPr>
        <w:t>Gebrauch</w:t>
      </w:r>
      <w:proofErr w:type="spellEnd"/>
      <w:r w:rsidRPr="00066A83">
        <w:rPr>
          <w:sz w:val="12"/>
          <w:szCs w:val="12"/>
        </w:rPr>
        <w:t xml:space="preserve">” (use), which would restrict Kant’s argument to justifying </w:t>
      </w:r>
      <w:proofErr w:type="spellStart"/>
      <w:r w:rsidRPr="00066A83">
        <w:rPr>
          <w:sz w:val="12"/>
          <w:szCs w:val="12"/>
        </w:rPr>
        <w:t>possessio</w:t>
      </w:r>
      <w:proofErr w:type="spellEnd"/>
      <w:r w:rsidRPr="00066A83">
        <w:rPr>
          <w:sz w:val="12"/>
          <w:szCs w:val="12"/>
        </w:rPr>
        <w:t xml:space="preserve">. Kant’s reductio ad absurdum argument assumes the contrapositive thesis that [it is not] altogether ... rightly in my power, </w:t>
      </w:r>
      <w:proofErr w:type="gramStart"/>
      <w:r w:rsidRPr="00066A83">
        <w:rPr>
          <w:sz w:val="12"/>
          <w:szCs w:val="12"/>
        </w:rPr>
        <w:t>i.e.</w:t>
      </w:r>
      <w:proofErr w:type="gramEnd"/>
      <w:r w:rsidRPr="00066A83">
        <w:rPr>
          <w:sz w:val="12"/>
          <w:szCs w:val="12"/>
        </w:rPr>
        <w:t xml:space="preserve"> it [is] not ... compatible with the freedom of everyone according to a universal law ([it is] wrong), to make use of [something which is physically within my power to use]. ([2], [1])</w:t>
      </w:r>
    </w:p>
    <w:p w14:paraId="0BADB024" w14:textId="77777777" w:rsidR="00251150" w:rsidRPr="00872631" w:rsidRDefault="00251150" w:rsidP="00251150">
      <w:pPr>
        <w:rPr>
          <w:rStyle w:val="StyleUnderline"/>
        </w:rPr>
      </w:pPr>
      <w:r w:rsidRPr="00066A83">
        <w:rPr>
          <w:sz w:val="12"/>
        </w:rPr>
        <w:t xml:space="preserve">His argument then purports to derive a contradiction from this assumption. From this contradiction follows the negation of this assumption by disjunctive syllogism. Strictly speaking, </w:t>
      </w:r>
      <w:r w:rsidRPr="00872631">
        <w:rPr>
          <w:rStyle w:val="StyleUnderline"/>
        </w:rPr>
        <w:t xml:space="preserve">what Kant’s argument (at best) proves is that </w:t>
      </w:r>
      <w:r w:rsidRPr="0042609F">
        <w:rPr>
          <w:rStyle w:val="Emphasis"/>
          <w:highlight w:val="green"/>
        </w:rPr>
        <w:t>it is</w:t>
      </w:r>
      <w:r w:rsidRPr="00872631">
        <w:rPr>
          <w:rStyle w:val="StyleUnderline"/>
        </w:rPr>
        <w:t xml:space="preserve"> indeed </w:t>
      </w:r>
      <w:r w:rsidRPr="0042609F">
        <w:rPr>
          <w:rStyle w:val="Emphasis"/>
          <w:highlight w:val="green"/>
        </w:rPr>
        <w:t>rightful to make use of things</w:t>
      </w:r>
      <w:r w:rsidRPr="00872631">
        <w:rPr>
          <w:rStyle w:val="StyleUnderline"/>
        </w:rPr>
        <w:t xml:space="preserve"> which in principle are </w:t>
      </w:r>
      <w:r w:rsidRPr="0042609F">
        <w:rPr>
          <w:rStyle w:val="Emphasis"/>
          <w:highlight w:val="green"/>
        </w:rPr>
        <w:t>within one’s power</w:t>
      </w:r>
      <w:r w:rsidRPr="00872631">
        <w:rPr>
          <w:rStyle w:val="StyleUnderline"/>
        </w:rPr>
        <w:t>, provided</w:t>
      </w:r>
      <w:r w:rsidRPr="00066A83">
        <w:rPr>
          <w:sz w:val="12"/>
        </w:rPr>
        <w:t xml:space="preserve"> (“</w:t>
      </w:r>
      <w:proofErr w:type="spellStart"/>
      <w:r w:rsidRPr="00066A83">
        <w:rPr>
          <w:sz w:val="12"/>
        </w:rPr>
        <w:t>obgleich</w:t>
      </w:r>
      <w:proofErr w:type="spellEnd"/>
      <w:r w:rsidRPr="00066A83">
        <w:rPr>
          <w:sz w:val="12"/>
        </w:rPr>
        <w:t xml:space="preserve"> ...”) </w:t>
      </w:r>
      <w:r w:rsidRPr="00872631">
        <w:rPr>
          <w:rStyle w:val="StyleUnderline"/>
        </w:rPr>
        <w:t>that one ’s use is compatible with the freedom of everyone in accord with a universal law</w:t>
      </w:r>
      <w:r w:rsidRPr="00066A83">
        <w:rPr>
          <w:sz w:val="12"/>
        </w:rPr>
        <w:t xml:space="preserve"> [5]. As mentioned, </w:t>
      </w:r>
      <w:r w:rsidRPr="00872631">
        <w:rPr>
          <w:rStyle w:val="StyleUnderline"/>
        </w:rPr>
        <w:t xml:space="preserve">Kant’s argument assumes rather than proves that this assumption is correct. </w:t>
      </w:r>
      <w:r w:rsidRPr="00066A83">
        <w:rPr>
          <w:sz w:val="12"/>
        </w:rPr>
        <w:t xml:space="preserve">Kant must prove that this assumption is correct </w:t>
      </w:r>
      <w:proofErr w:type="gramStart"/>
      <w:r w:rsidRPr="00066A83">
        <w:rPr>
          <w:sz w:val="12"/>
        </w:rPr>
        <w:t>in order to</w:t>
      </w:r>
      <w:proofErr w:type="gramEnd"/>
      <w:r w:rsidRPr="00066A83">
        <w:rPr>
          <w:sz w:val="12"/>
        </w:rPr>
        <w:t xml:space="preserve"> prove his conclusion. This requires showing that possession and use of things (in their narrow, strict senses) is consistent with the freedom of everyone in accord with universal laws. That would justify rights to </w:t>
      </w:r>
      <w:proofErr w:type="spellStart"/>
      <w:r w:rsidRPr="00066A83">
        <w:rPr>
          <w:sz w:val="12"/>
        </w:rPr>
        <w:t>possessio</w:t>
      </w:r>
      <w:proofErr w:type="spellEnd"/>
      <w:r w:rsidRPr="00066A83">
        <w:rPr>
          <w:sz w:val="12"/>
        </w:rPr>
        <w:t xml:space="preserve">. </w:t>
      </w:r>
      <w:r w:rsidRPr="00872631">
        <w:rPr>
          <w:rStyle w:val="StyleUnderline"/>
        </w:rPr>
        <w:t>To justify the stronger rights to dominium requires showing that holding things in accord with the rights involved in the further incidents of property ownership is also consistent with the freedom of everyone in accord with universal laws.</w:t>
      </w:r>
      <w:r w:rsidRPr="00066A83">
        <w:rPr>
          <w:sz w:val="12"/>
        </w:rPr>
        <w:t xml:space="preserve"> Because the rights involved in property ownership are not analytically, indeed are not necessarily, related, justifying dominium requires separate justification of each component right. But it also requires more than this. Insofar as these rights are supposed to be proven as a matter of natural right, these </w:t>
      </w:r>
      <w:r w:rsidRPr="00872631">
        <w:rPr>
          <w:rStyle w:val="StyleUnderline"/>
        </w:rPr>
        <w:t>further rights cannot be instituted solely by convention. However, there are alternative packages of rights, both for kinds of property as well as for various weaker sets of rights to use, any of which can be formulated in ways that are consistent with the like freedom of everyone according to universal laws.</w:t>
      </w:r>
      <w:r w:rsidRPr="00066A83">
        <w:rPr>
          <w:sz w:val="12"/>
        </w:rPr>
        <w:t xml:space="preserve"> Consequently, </w:t>
      </w:r>
      <w:r w:rsidRPr="00872631">
        <w:rPr>
          <w:rStyle w:val="StyleUnderline"/>
        </w:rPr>
        <w:t xml:space="preserve">merely demonstrating the consistency </w:t>
      </w:r>
      <w:r w:rsidRPr="00066A83">
        <w:rPr>
          <w:sz w:val="12"/>
        </w:rPr>
        <w:t xml:space="preserve">of one or another of these sets of rights with the freedom of everyone according to universal laws </w:t>
      </w:r>
      <w:r w:rsidRPr="00872631">
        <w:rPr>
          <w:rStyle w:val="StyleUnderline"/>
        </w:rPr>
        <w:t>suffices only to justify the permissibility of that set of rights.</w:t>
      </w:r>
    </w:p>
    <w:p w14:paraId="223D24CC" w14:textId="1B843F50" w:rsidR="00251150" w:rsidRPr="00872631" w:rsidRDefault="00251150" w:rsidP="00251150">
      <w:pPr>
        <w:pStyle w:val="Heading4"/>
        <w:rPr>
          <w:rFonts w:cs="Calibri"/>
        </w:rPr>
      </w:pPr>
      <w:r>
        <w:rPr>
          <w:rFonts w:cs="Calibri"/>
        </w:rPr>
        <w:t xml:space="preserve">[3] </w:t>
      </w:r>
      <w:r w:rsidRPr="00872631">
        <w:rPr>
          <w:rFonts w:cs="Calibri"/>
        </w:rPr>
        <w:t xml:space="preserve">That implies that </w:t>
      </w:r>
      <w:r>
        <w:rPr>
          <w:rFonts w:cs="Calibri"/>
        </w:rPr>
        <w:t xml:space="preserve">intellectual property </w:t>
      </w:r>
      <w:r w:rsidRPr="00872631">
        <w:rPr>
          <w:rFonts w:cs="Calibri"/>
        </w:rPr>
        <w:t>is unjust.</w:t>
      </w:r>
    </w:p>
    <w:p w14:paraId="1EB96AAC" w14:textId="77777777" w:rsidR="00251150" w:rsidRPr="00872631" w:rsidRDefault="00251150" w:rsidP="00251150">
      <w:r w:rsidRPr="00F47C09">
        <w:rPr>
          <w:rStyle w:val="Style13ptBold"/>
        </w:rPr>
        <w:t>Westphal 97</w:t>
      </w:r>
      <w:r w:rsidRPr="00E50098">
        <w:rPr>
          <w:szCs w:val="16"/>
        </w:rPr>
        <w:t xml:space="preserve"> [(Kenneth R., Professor of Philosophy at </w:t>
      </w:r>
      <w:proofErr w:type="spellStart"/>
      <w:r w:rsidRPr="00E50098">
        <w:rPr>
          <w:szCs w:val="16"/>
        </w:rPr>
        <w:t>Boðaziçi</w:t>
      </w:r>
      <w:proofErr w:type="spellEnd"/>
      <w:r w:rsidRPr="00E50098">
        <w:rPr>
          <w:szCs w:val="16"/>
        </w:rPr>
        <w:t xml:space="preserve"> </w:t>
      </w:r>
      <w:proofErr w:type="spellStart"/>
      <w:r w:rsidRPr="00E50098">
        <w:rPr>
          <w:szCs w:val="16"/>
        </w:rPr>
        <w:t>Üniversitesi</w:t>
      </w:r>
      <w:proofErr w:type="spellEnd"/>
      <w:r w:rsidRPr="00E50098">
        <w:rPr>
          <w:szCs w:val="16"/>
        </w:rPr>
        <w:t xml:space="preserve">, PhD in Philosophy from </w:t>
      </w:r>
      <w:proofErr w:type="spellStart"/>
      <w:r w:rsidRPr="00E50098">
        <w:rPr>
          <w:szCs w:val="16"/>
        </w:rPr>
        <w:t>Wisco</w:t>
      </w:r>
      <w:proofErr w:type="spellEnd"/>
      <w:r w:rsidRPr="00E50098">
        <w:rPr>
          <w:szCs w:val="16"/>
        </w:rPr>
        <w:t xml:space="preserve">) “Do Kant’s Principles Justify Property or Usufruct?” </w:t>
      </w:r>
      <w:proofErr w:type="spellStart"/>
      <w:r w:rsidRPr="00E50098">
        <w:rPr>
          <w:szCs w:val="16"/>
        </w:rPr>
        <w:t>Jahrbuch</w:t>
      </w:r>
      <w:proofErr w:type="spellEnd"/>
      <w:r w:rsidRPr="00E50098">
        <w:rPr>
          <w:szCs w:val="16"/>
        </w:rPr>
        <w:t xml:space="preserve"> </w:t>
      </w:r>
      <w:proofErr w:type="spellStart"/>
      <w:r w:rsidRPr="00E50098">
        <w:rPr>
          <w:szCs w:val="16"/>
        </w:rPr>
        <w:t>für</w:t>
      </w:r>
      <w:proofErr w:type="spellEnd"/>
      <w:r w:rsidRPr="00E50098">
        <w:rPr>
          <w:szCs w:val="16"/>
        </w:rPr>
        <w:t xml:space="preserve"> </w:t>
      </w:r>
      <w:proofErr w:type="spellStart"/>
      <w:r w:rsidRPr="00E50098">
        <w:rPr>
          <w:szCs w:val="16"/>
        </w:rPr>
        <w:t>Recht</w:t>
      </w:r>
      <w:proofErr w:type="spellEnd"/>
      <w:r w:rsidRPr="00E50098">
        <w:rPr>
          <w:szCs w:val="16"/>
        </w:rPr>
        <w:t xml:space="preserve"> und </w:t>
      </w:r>
      <w:proofErr w:type="spellStart"/>
      <w:r w:rsidRPr="00E50098">
        <w:rPr>
          <w:szCs w:val="16"/>
        </w:rPr>
        <w:t>Ethik</w:t>
      </w:r>
      <w:proofErr w:type="spellEnd"/>
      <w:r w:rsidRPr="00E50098">
        <w:rPr>
          <w:szCs w:val="16"/>
        </w:rPr>
        <w:t>/Annual Review of Law and Ethics 5 (1997):141–94.] RE</w:t>
      </w:r>
    </w:p>
    <w:p w14:paraId="4A3E03AD" w14:textId="77777777" w:rsidR="00251150" w:rsidRDefault="00251150" w:rsidP="00251150">
      <w:pPr>
        <w:rPr>
          <w:sz w:val="12"/>
        </w:rPr>
      </w:pPr>
      <w:r w:rsidRPr="00066A83">
        <w:rPr>
          <w:sz w:val="12"/>
        </w:rPr>
        <w:t>6.</w:t>
      </w:r>
      <w:r w:rsidRPr="00D7721B">
        <w:rPr>
          <w:sz w:val="12"/>
        </w:rPr>
        <w:t xml:space="preserve">2 </w:t>
      </w:r>
      <w:r w:rsidRPr="00D7721B">
        <w:rPr>
          <w:rStyle w:val="StyleUnderline"/>
        </w:rPr>
        <w:t>One right that is not justified by the Kantian</w:t>
      </w:r>
      <w:r w:rsidRPr="00872631">
        <w:rPr>
          <w:rStyle w:val="StyleUnderline"/>
        </w:rPr>
        <w:t xml:space="preserve"> defense of rights to use developed </w:t>
      </w:r>
      <w:r w:rsidRPr="00D7721B">
        <w:rPr>
          <w:rStyle w:val="StyleUnderline"/>
        </w:rPr>
        <w:t>above is the</w:t>
      </w:r>
      <w:r w:rsidRPr="00872631">
        <w:rPr>
          <w:rStyle w:val="StyleUnderline"/>
        </w:rPr>
        <w:t xml:space="preserve"> </w:t>
      </w:r>
      <w:r w:rsidRPr="0042609F">
        <w:rPr>
          <w:rStyle w:val="Emphasis"/>
          <w:highlight w:val="green"/>
        </w:rPr>
        <w:t>exclusion of others from</w:t>
      </w:r>
      <w:r w:rsidRPr="00872631">
        <w:rPr>
          <w:rStyle w:val="StyleUnderline"/>
        </w:rPr>
        <w:t xml:space="preserve"> the use </w:t>
      </w:r>
      <w:r w:rsidRPr="00D7721B">
        <w:rPr>
          <w:rStyle w:val="StyleUnderline"/>
        </w:rPr>
        <w:t xml:space="preserve">of something to which one has </w:t>
      </w:r>
      <w:r w:rsidRPr="0042609F">
        <w:rPr>
          <w:rStyle w:val="Emphasis"/>
          <w:highlight w:val="green"/>
        </w:rPr>
        <w:t>a right</w:t>
      </w:r>
      <w:r w:rsidRPr="00872631">
        <w:rPr>
          <w:rStyle w:val="StyleUnderline"/>
        </w:rPr>
        <w:t xml:space="preserve"> on those occasions </w:t>
      </w:r>
      <w:r w:rsidRPr="0042609F">
        <w:rPr>
          <w:rStyle w:val="Emphasis"/>
          <w:highlight w:val="green"/>
        </w:rPr>
        <w:t>when one does not need</w:t>
      </w:r>
      <w:r w:rsidRPr="00872631">
        <w:rPr>
          <w:rStyle w:val="StyleUnderline"/>
        </w:rPr>
        <w:t xml:space="preserve"> and is not likely to need to use </w:t>
      </w:r>
      <w:r w:rsidRPr="0042609F">
        <w:rPr>
          <w:rStyle w:val="Emphasis"/>
          <w:highlight w:val="green"/>
        </w:rPr>
        <w:t>the item</w:t>
      </w:r>
      <w:r w:rsidRPr="00872631">
        <w:rPr>
          <w:rStyle w:val="StyleUnderline"/>
        </w:rPr>
        <w:t xml:space="preserve"> in </w:t>
      </w:r>
      <w:r w:rsidRPr="00D7721B">
        <w:rPr>
          <w:rStyle w:val="StyleUnderline"/>
        </w:rPr>
        <w:t>q</w:t>
      </w:r>
      <w:r w:rsidRPr="00872631">
        <w:rPr>
          <w:rStyle w:val="StyleUnderline"/>
        </w:rPr>
        <w:t xml:space="preserve">uestion. </w:t>
      </w:r>
      <w:r w:rsidRPr="0042609F">
        <w:rPr>
          <w:rStyle w:val="Emphasis"/>
          <w:highlight w:val="green"/>
        </w:rPr>
        <w:t>Property rights involve such an exclusion</w:t>
      </w:r>
      <w:r w:rsidRPr="00872631">
        <w:rPr>
          <w:rStyle w:val="StyleUnderline"/>
        </w:rPr>
        <w:t xml:space="preserve">. </w:t>
      </w:r>
      <w:r w:rsidRPr="00066A83">
        <w:rPr>
          <w:sz w:val="12"/>
        </w:rPr>
        <w:t xml:space="preserve">To the extent that I have shown that qualified choses in possession suffice to fulfill the desiderata established by Kant’s own principles and strategy for justifying possession (in the narrow sense), I have shown that property rights cannot be justified by Kant’s metaphysical principles. This is because </w:t>
      </w:r>
      <w:r w:rsidRPr="00872631">
        <w:rPr>
          <w:rStyle w:val="StyleUnderline"/>
        </w:rPr>
        <w:t xml:space="preserve">there are alternative sets of rights to things which meet both Kant’s sine qua </w:t>
      </w:r>
      <w:proofErr w:type="spellStart"/>
      <w:r w:rsidRPr="00872631">
        <w:rPr>
          <w:rStyle w:val="StyleUnderline"/>
        </w:rPr>
        <w:t>non of</w:t>
      </w:r>
      <w:proofErr w:type="spellEnd"/>
      <w:r w:rsidRPr="00872631">
        <w:rPr>
          <w:rStyle w:val="StyleUnderline"/>
        </w:rPr>
        <w:t xml:space="preserve"> being </w:t>
      </w:r>
      <w:r w:rsidRPr="00872631">
        <w:rPr>
          <w:rStyle w:val="StyleUnderline"/>
        </w:rPr>
        <w:lastRenderedPageBreak/>
        <w:t>consistent with the freedom of all in accord with universal laws</w:t>
      </w:r>
      <w:r w:rsidRPr="00066A83">
        <w:rPr>
          <w:sz w:val="12"/>
        </w:rPr>
        <w:t xml:space="preserve"> [5] and Kant’s metaphysical grounds of proof concerning freedom of overt action. Neither Kant’s own argument nor my reconstruction of it address most of the incidents of property ownership. (Though I </w:t>
      </w:r>
      <w:r w:rsidRPr="00D7721B">
        <w:rPr>
          <w:sz w:val="12"/>
        </w:rPr>
        <w:t xml:space="preserve">have suggested that </w:t>
      </w:r>
      <w:r w:rsidRPr="00D7721B">
        <w:rPr>
          <w:rStyle w:val="StyleUnderline"/>
        </w:rPr>
        <w:t>Kant’s principles can justify the prohibition on harmful use</w:t>
      </w:r>
      <w:r w:rsidRPr="00D7721B">
        <w:rPr>
          <w:sz w:val="12"/>
        </w:rPr>
        <w:t xml:space="preserve"> and very</w:t>
      </w:r>
      <w:r w:rsidRPr="00066A83">
        <w:rPr>
          <w:sz w:val="12"/>
        </w:rPr>
        <w:t xml:space="preserve"> likely some version of the liability to execution.) Indeed, </w:t>
      </w:r>
      <w:r w:rsidRPr="00872631">
        <w:rPr>
          <w:rStyle w:val="StyleUnderline"/>
        </w:rPr>
        <w:t>Kant’s sole Innate Right to Freedom, Universal Law of Right, and Permissive Law of Practical Reason appear to entail that it is illegitimate to exclude others’ use of something to which one has a qualified chose in possession</w:t>
      </w:r>
      <w:r w:rsidRPr="00066A83">
        <w:rPr>
          <w:sz w:val="12"/>
        </w:rPr>
        <w:t xml:space="preserve"> provided that their use does not interfere with one’s own regular and reliable use of the item in question. </w:t>
      </w:r>
      <w:r w:rsidRPr="00872631">
        <w:rPr>
          <w:rStyle w:val="StyleUnderline"/>
        </w:rPr>
        <w:t>Moreover, Kant’s principles give priority to use over first acquisition</w:t>
      </w:r>
      <w:r w:rsidRPr="00066A83">
        <w:rPr>
          <w:sz w:val="12"/>
        </w:rPr>
        <w:t xml:space="preserve">, and indeed they justify first acquisition only in view of legitimate and needful use. </w:t>
      </w:r>
      <w:r w:rsidRPr="00872631">
        <w:rPr>
          <w:rStyle w:val="StyleUnderline"/>
        </w:rPr>
        <w:t xml:space="preserve">To this extent, Kant’ s </w:t>
      </w:r>
      <w:r w:rsidRPr="0042609F">
        <w:rPr>
          <w:rStyle w:val="Emphasis"/>
          <w:highlight w:val="green"/>
        </w:rPr>
        <w:t>principles undermine and repudiate</w:t>
      </w:r>
      <w:r w:rsidRPr="00872631">
        <w:rPr>
          <w:rStyle w:val="StyleUnderline"/>
        </w:rPr>
        <w:t xml:space="preserve"> one of </w:t>
      </w:r>
      <w:r w:rsidRPr="0042609F">
        <w:rPr>
          <w:rStyle w:val="Emphasis"/>
          <w:highlight w:val="green"/>
        </w:rPr>
        <w:t>the cherished</w:t>
      </w:r>
      <w:r w:rsidRPr="00C17C91">
        <w:rPr>
          <w:rStyle w:val="StyleUnderline"/>
        </w:rPr>
        <w:t xml:space="preserve"> hallmarks of the </w:t>
      </w:r>
      <w:r w:rsidRPr="0042609F">
        <w:rPr>
          <w:rStyle w:val="Emphasis"/>
          <w:highlight w:val="green"/>
        </w:rPr>
        <w:t>liberal conception of</w:t>
      </w:r>
      <w:r w:rsidRPr="00C17C91">
        <w:rPr>
          <w:rStyle w:val="StyleUnderline"/>
        </w:rPr>
        <w:t xml:space="preserve"> private </w:t>
      </w:r>
      <w:r w:rsidRPr="0042609F">
        <w:rPr>
          <w:rStyle w:val="Emphasis"/>
          <w:highlight w:val="green"/>
        </w:rPr>
        <w:t>property</w:t>
      </w:r>
      <w:r w:rsidRPr="00872631">
        <w:rPr>
          <w:rStyle w:val="StyleUnderline"/>
        </w:rPr>
        <w:t>, namely, that first acquisition as such secures a right over the disposition of a thing, regardless of subsequent disuse</w:t>
      </w:r>
      <w:r w:rsidRPr="00066A83">
        <w:rPr>
          <w:sz w:val="12"/>
        </w:rPr>
        <w:t xml:space="preserve"> (cf. §3.10).</w:t>
      </w:r>
    </w:p>
    <w:p w14:paraId="34A64DBD" w14:textId="5A0427DB" w:rsidR="00251150" w:rsidRPr="00305C79" w:rsidRDefault="00251150" w:rsidP="00251150">
      <w:pPr>
        <w:pStyle w:val="Heading4"/>
        <w:rPr>
          <w:rFonts w:cs="Calibri"/>
        </w:rPr>
      </w:pPr>
      <w:r>
        <w:rPr>
          <w:rFonts w:cs="Calibri"/>
        </w:rPr>
        <w:t xml:space="preserve">[4] </w:t>
      </w:r>
      <w:r w:rsidRPr="00305C79">
        <w:rPr>
          <w:rFonts w:cs="Calibri"/>
        </w:rPr>
        <w:t xml:space="preserve">Property rights minimize the opportunity of innovation which limits individual freedom through creating monopolies. They also limit the use of tangible objects such as medicines for good purposes. </w:t>
      </w:r>
    </w:p>
    <w:p w14:paraId="6B01135D" w14:textId="77777777" w:rsidR="00251150" w:rsidRPr="00305C79" w:rsidRDefault="00251150" w:rsidP="00251150">
      <w:pPr>
        <w:rPr>
          <w:lang w:eastAsia="zh-CN"/>
        </w:rPr>
      </w:pPr>
      <w:proofErr w:type="spellStart"/>
      <w:r w:rsidRPr="00305C79">
        <w:rPr>
          <w:rStyle w:val="Style13ptBold"/>
        </w:rPr>
        <w:t>Cernea</w:t>
      </w:r>
      <w:proofErr w:type="spellEnd"/>
      <w:r w:rsidRPr="00305C79">
        <w:rPr>
          <w:rStyle w:val="Style13ptBold"/>
        </w:rPr>
        <w:t xml:space="preserve"> and </w:t>
      </w:r>
      <w:proofErr w:type="spellStart"/>
      <w:r w:rsidRPr="00305C79">
        <w:rPr>
          <w:rStyle w:val="Style13ptBold"/>
        </w:rPr>
        <w:t>Uszkai</w:t>
      </w:r>
      <w:proofErr w:type="spellEnd"/>
      <w:r w:rsidRPr="00305C79">
        <w:rPr>
          <w:rStyle w:val="Style13ptBold"/>
        </w:rPr>
        <w:t xml:space="preserve"> 12 </w:t>
      </w:r>
      <w:proofErr w:type="spellStart"/>
      <w:r w:rsidRPr="00305C79">
        <w:rPr>
          <w:lang w:eastAsia="zh-CN"/>
        </w:rPr>
        <w:t>Cernea</w:t>
      </w:r>
      <w:proofErr w:type="spellEnd"/>
      <w:r w:rsidRPr="00305C79">
        <w:rPr>
          <w:lang w:eastAsia="zh-CN"/>
        </w:rPr>
        <w:t xml:space="preserve">, </w:t>
      </w:r>
      <w:proofErr w:type="spellStart"/>
      <w:r w:rsidRPr="00305C79">
        <w:rPr>
          <w:lang w:eastAsia="zh-CN"/>
        </w:rPr>
        <w:t>Mihail</w:t>
      </w:r>
      <w:proofErr w:type="spellEnd"/>
      <w:r w:rsidRPr="00305C79">
        <w:rPr>
          <w:lang w:eastAsia="zh-CN"/>
        </w:rPr>
        <w:t xml:space="preserve">-Valentin, and Radu </w:t>
      </w:r>
      <w:proofErr w:type="spellStart"/>
      <w:r w:rsidRPr="00305C79">
        <w:rPr>
          <w:lang w:eastAsia="zh-CN"/>
        </w:rPr>
        <w:t>Uszkai</w:t>
      </w:r>
      <w:proofErr w:type="spellEnd"/>
      <w:r w:rsidRPr="00305C79">
        <w:rPr>
          <w:lang w:eastAsia="zh-CN"/>
        </w:rPr>
        <w:t>. </w:t>
      </w:r>
      <w:r w:rsidRPr="00305C79">
        <w:rPr>
          <w:i/>
          <w:iCs/>
          <w:lang w:eastAsia="zh-CN"/>
        </w:rPr>
        <w:t>The Clash between Global Justice and Pharmaceutical Patents: A Critical Analysis</w:t>
      </w:r>
      <w:r w:rsidRPr="00305C79">
        <w:rPr>
          <w:lang w:eastAsia="zh-CN"/>
        </w:rPr>
        <w:t>. 2012, the-clash-between-global-justice-and-drug-patents-a-critical-analysis.pdf. SJEP</w:t>
      </w:r>
    </w:p>
    <w:p w14:paraId="2350D079" w14:textId="77777777" w:rsidR="00251150" w:rsidRPr="005B42E9" w:rsidRDefault="00251150" w:rsidP="00251150">
      <w:r w:rsidRPr="00305C79">
        <w:rPr>
          <w:rStyle w:val="Emphasis"/>
        </w:rPr>
        <w:t>To make this point clearer, we regard property as an ethical institution which emerged in the context of reiterated conflict between agents for tangible goods. A useful analogy would be, for example, the partic</w:t>
      </w:r>
      <w:r w:rsidRPr="005C2851">
        <w:rPr>
          <w:rStyle w:val="Emphasis"/>
        </w:rPr>
        <w:t>ular way in which David Hume discusses the emergence of justice in the context of scarcity in which agents pursue their own interests</w:t>
      </w:r>
      <w:proofErr w:type="gramStart"/>
      <w:r w:rsidRPr="005C2851">
        <w:rPr>
          <w:rStyle w:val="Emphasis"/>
        </w:rPr>
        <w:t>4 .</w:t>
      </w:r>
      <w:proofErr w:type="gramEnd"/>
      <w:r w:rsidRPr="005C2851">
        <w:rPr>
          <w:rStyle w:val="Emphasis"/>
        </w:rPr>
        <w:t xml:space="preserve"> As a result, the purpose of property rights would be that of avoiding or minimizing the possibility of conflict and that of increasing the costs of free-riding or trespassing.</w:t>
      </w:r>
      <w:r w:rsidRPr="005C2851">
        <w:t xml:space="preserve"> Let’s take the following example which will illustrate better our point. Assume that X is a philosophy student and has a copy of Immanuel Kant’s Groundwork of the Metaphysics of Morals. Y is a college of </w:t>
      </w:r>
      <w:proofErr w:type="gramStart"/>
      <w:r w:rsidRPr="005C2851">
        <w:t>him</w:t>
      </w:r>
      <w:proofErr w:type="gramEnd"/>
      <w:r w:rsidRPr="005C2851">
        <w:t xml:space="preserve"> but he does not have the book. They both </w:t>
      </w:r>
      <w:proofErr w:type="gramStart"/>
      <w:r w:rsidRPr="005C2851">
        <w:t>have to</w:t>
      </w:r>
      <w:proofErr w:type="gramEnd"/>
      <w:r w:rsidRPr="005C2851">
        <w:t xml:space="preserve"> write an essay on Kant’s categorical imperative. Because Y does not have the book, let’s assume that he decides, whether </w:t>
      </w:r>
      <w:proofErr w:type="gramStart"/>
      <w:r w:rsidRPr="005C2851">
        <w:t>by the use of</w:t>
      </w:r>
      <w:proofErr w:type="gramEnd"/>
      <w:r w:rsidRPr="005C2851">
        <w:t xml:space="preserve"> coercion or fraud to take his book. As a result, the theft leaves X without his property because tangible goods are rivalrous in</w:t>
      </w:r>
      <w:r w:rsidRPr="00305C79">
        <w:t xml:space="preserve"> consumption. </w:t>
      </w:r>
      <w:proofErr w:type="gramStart"/>
      <w:r w:rsidRPr="00305C79">
        <w:t>Both student</w:t>
      </w:r>
      <w:proofErr w:type="gramEnd"/>
      <w:r w:rsidRPr="00305C79">
        <w:t xml:space="preserve"> can’t, at the same time but in a different place read about Kant’s categorical imperative from the same copy. </w:t>
      </w:r>
      <w:r w:rsidRPr="00305C79">
        <w:rPr>
          <w:rStyle w:val="Emphasis"/>
        </w:rPr>
        <w:t xml:space="preserve">Now a different example: suppose X invents a new way of harvesting corn and Y harvests his corn accordingly. This situation is quite different in comparison to the case we presented earlier, because Y does not </w:t>
      </w:r>
      <w:proofErr w:type="gramStart"/>
      <w:r w:rsidRPr="00305C79">
        <w:rPr>
          <w:rStyle w:val="Emphasis"/>
        </w:rPr>
        <w:t>leaves</w:t>
      </w:r>
      <w:proofErr w:type="gramEnd"/>
      <w:r w:rsidRPr="00305C79">
        <w:rPr>
          <w:rStyle w:val="Emphasis"/>
        </w:rPr>
        <w:t xml:space="preserve"> X without either his new harvesting mechanisms which he created but neither without the idea behind the mechanism. It would be hard to say that Y stole something from X because </w:t>
      </w:r>
      <w:r w:rsidRPr="00305C79">
        <w:rPr>
          <w:rStyle w:val="Emphasis"/>
          <w:highlight w:val="green"/>
        </w:rPr>
        <w:t>the</w:t>
      </w:r>
      <w:r w:rsidRPr="00305C79">
        <w:rPr>
          <w:rStyle w:val="Emphasis"/>
        </w:rPr>
        <w:t xml:space="preserve"> </w:t>
      </w:r>
      <w:r w:rsidRPr="00305C79">
        <w:rPr>
          <w:rStyle w:val="Emphasis"/>
          <w:highlight w:val="green"/>
        </w:rPr>
        <w:t xml:space="preserve">consumption </w:t>
      </w:r>
      <w:r w:rsidRPr="00305C79">
        <w:rPr>
          <w:rStyle w:val="Emphasis"/>
        </w:rPr>
        <w:t xml:space="preserve">of intangible goods such as </w:t>
      </w:r>
      <w:r w:rsidRPr="00305C79">
        <w:rPr>
          <w:rStyle w:val="Emphasis"/>
          <w:highlight w:val="green"/>
        </w:rPr>
        <w:t>ideas</w:t>
      </w:r>
      <w:r w:rsidRPr="00305C79">
        <w:rPr>
          <w:rStyle w:val="Emphasis"/>
        </w:rPr>
        <w:t xml:space="preserve"> does not </w:t>
      </w:r>
      <w:r w:rsidRPr="00305C79">
        <w:rPr>
          <w:rStyle w:val="Emphasis"/>
          <w:highlight w:val="green"/>
        </w:rPr>
        <w:t>have the same rivalrous property</w:t>
      </w:r>
      <w:r w:rsidRPr="00305C79">
        <w:rPr>
          <w:rStyle w:val="Emphasis"/>
        </w:rPr>
        <w:t xml:space="preserve"> </w:t>
      </w:r>
      <w:r w:rsidRPr="00305C79">
        <w:rPr>
          <w:rStyle w:val="Emphasis"/>
          <w:highlight w:val="green"/>
        </w:rPr>
        <w:t>as a copy of a book</w:t>
      </w:r>
      <w:r w:rsidRPr="00305C79">
        <w:rPr>
          <w:rStyle w:val="Emphasis"/>
        </w:rPr>
        <w:t xml:space="preserve"> written by Kant. </w:t>
      </w:r>
      <w:proofErr w:type="gramStart"/>
      <w:r w:rsidRPr="00305C79">
        <w:rPr>
          <w:rStyle w:val="Emphasis"/>
        </w:rPr>
        <w:t xml:space="preserve">Actually, </w:t>
      </w:r>
      <w:r w:rsidRPr="00305C79">
        <w:rPr>
          <w:rStyle w:val="Emphasis"/>
          <w:highlight w:val="green"/>
        </w:rPr>
        <w:t>the</w:t>
      </w:r>
      <w:proofErr w:type="gramEnd"/>
      <w:r w:rsidRPr="00305C79">
        <w:rPr>
          <w:rStyle w:val="Emphasis"/>
          <w:highlight w:val="green"/>
        </w:rPr>
        <w:t xml:space="preserve"> existence of the patent system fosters the scarcity of ideas</w:t>
      </w:r>
      <w:r w:rsidRPr="00305C79">
        <w:rPr>
          <w:rStyle w:val="Emphasis"/>
        </w:rPr>
        <w:t xml:space="preserve">. In this context </w:t>
      </w:r>
      <w:r w:rsidRPr="00305C79">
        <w:rPr>
          <w:rStyle w:val="Emphasis"/>
          <w:highlight w:val="green"/>
        </w:rPr>
        <w:t>patents</w:t>
      </w:r>
      <w:r w:rsidRPr="00305C79">
        <w:rPr>
          <w:rStyle w:val="Emphasis"/>
        </w:rPr>
        <w:t xml:space="preserve"> </w:t>
      </w:r>
      <w:r w:rsidRPr="00305C79">
        <w:rPr>
          <w:rStyle w:val="Emphasis"/>
          <w:highlight w:val="green"/>
        </w:rPr>
        <w:t>represent unjustified state-granted monopolies</w:t>
      </w:r>
      <w:r w:rsidRPr="00305C79">
        <w:rPr>
          <w:rStyle w:val="Emphasis"/>
        </w:rPr>
        <w:t xml:space="preserve">. Moreover, </w:t>
      </w:r>
      <w:r w:rsidRPr="00305C79">
        <w:rPr>
          <w:rStyle w:val="Emphasis"/>
          <w:highlight w:val="green"/>
        </w:rPr>
        <w:t xml:space="preserve">intellectual property rights have another </w:t>
      </w:r>
      <w:r w:rsidRPr="00305C79">
        <w:rPr>
          <w:rStyle w:val="Emphasis"/>
        </w:rPr>
        <w:t xml:space="preserve">profound </w:t>
      </w:r>
      <w:r w:rsidRPr="00305C79">
        <w:rPr>
          <w:rStyle w:val="Emphasis"/>
          <w:highlight w:val="green"/>
        </w:rPr>
        <w:t>immoral consequence</w:t>
      </w:r>
      <w:r w:rsidRPr="00305C79">
        <w:rPr>
          <w:rStyle w:val="Emphasis"/>
        </w:rPr>
        <w:t xml:space="preserve">: </w:t>
      </w:r>
      <w:r w:rsidRPr="00305C79">
        <w:rPr>
          <w:rStyle w:val="Emphasis"/>
          <w:highlight w:val="green"/>
        </w:rPr>
        <w:t>it limits the use of tangible objects</w:t>
      </w:r>
      <w:r w:rsidRPr="00305C79">
        <w:rPr>
          <w:rStyle w:val="Emphasis"/>
        </w:rPr>
        <w:t xml:space="preserve"> which we acquired fully in line with market rules.</w:t>
      </w:r>
      <w:r w:rsidRPr="00305C79">
        <w:t xml:space="preserve"> </w:t>
      </w:r>
    </w:p>
    <w:p w14:paraId="19D5A413" w14:textId="77777777" w:rsidR="00251150" w:rsidRDefault="00251150" w:rsidP="00251150">
      <w:pPr>
        <w:pStyle w:val="Heading3"/>
      </w:pPr>
      <w:r>
        <w:lastRenderedPageBreak/>
        <w:t>Advantage</w:t>
      </w:r>
    </w:p>
    <w:p w14:paraId="340422B4" w14:textId="77777777" w:rsidR="00251150" w:rsidRPr="00976E44" w:rsidRDefault="00251150" w:rsidP="00251150">
      <w:pPr>
        <w:pStyle w:val="Heading4"/>
        <w:rPr>
          <w:rFonts w:cs="Calibri"/>
        </w:rPr>
      </w:pPr>
      <w:r w:rsidRPr="00976E44">
        <w:rPr>
          <w:rFonts w:cs="Calibri"/>
        </w:rPr>
        <w:t xml:space="preserve">Only the plan can solve </w:t>
      </w:r>
      <w:r w:rsidRPr="00976E44">
        <w:rPr>
          <w:rFonts w:cs="Calibri"/>
          <w:u w:val="single"/>
        </w:rPr>
        <w:t>covid access</w:t>
      </w:r>
      <w:r w:rsidRPr="00976E44">
        <w:rPr>
          <w:rFonts w:cs="Calibri"/>
        </w:rPr>
        <w:t xml:space="preserve"> – inequalities </w:t>
      </w:r>
      <w:r w:rsidRPr="00976E44">
        <w:rPr>
          <w:rFonts w:cs="Calibri"/>
          <w:u w:val="single"/>
        </w:rPr>
        <w:t>heighten</w:t>
      </w:r>
      <w:r w:rsidRPr="00976E44">
        <w:rPr>
          <w:rFonts w:cs="Calibri"/>
        </w:rPr>
        <w:t xml:space="preserve"> the risk of </w:t>
      </w:r>
      <w:r w:rsidRPr="00976E44">
        <w:rPr>
          <w:rFonts w:cs="Calibri"/>
          <w:u w:val="single"/>
        </w:rPr>
        <w:t>mutations</w:t>
      </w:r>
      <w:r w:rsidRPr="00976E44">
        <w:rPr>
          <w:rFonts w:cs="Calibri"/>
        </w:rPr>
        <w:t xml:space="preserve"> and </w:t>
      </w:r>
      <w:r w:rsidRPr="00976E44">
        <w:rPr>
          <w:rFonts w:cs="Calibri"/>
          <w:u w:val="single"/>
        </w:rPr>
        <w:t>uneven development</w:t>
      </w:r>
      <w:r w:rsidRPr="00976E44">
        <w:rPr>
          <w:rFonts w:cs="Calibri"/>
        </w:rPr>
        <w:t xml:space="preserve"> – neg objections </w:t>
      </w:r>
      <w:r w:rsidRPr="00976E44">
        <w:rPr>
          <w:rFonts w:cs="Calibri"/>
          <w:u w:val="single"/>
        </w:rPr>
        <w:t>miss the boat</w:t>
      </w:r>
      <w:r w:rsidRPr="00976E44">
        <w:rPr>
          <w:rFonts w:cs="Calibri"/>
        </w:rPr>
        <w:t>.</w:t>
      </w:r>
    </w:p>
    <w:p w14:paraId="1DB416E7" w14:textId="77777777" w:rsidR="00251150" w:rsidRPr="00976E44" w:rsidRDefault="00251150" w:rsidP="00251150">
      <w:r w:rsidRPr="00976E44">
        <w:rPr>
          <w:rStyle w:val="Style13ptBold"/>
        </w:rPr>
        <w:t>Kumar 21</w:t>
      </w:r>
      <w:r w:rsidRPr="00976E44">
        <w:t xml:space="preserve"> [</w:t>
      </w:r>
      <w:proofErr w:type="spellStart"/>
      <w:r w:rsidRPr="00976E44">
        <w:t>Rajeesh</w:t>
      </w:r>
      <w:proofErr w:type="spellEnd"/>
      <w:r w:rsidRPr="00976E44">
        <w:t xml:space="preserve">; Associate Fellow at the Institute, currently working on a project titled “Emerging Powers and the Future of Global Governance: India and International Institutions.” He has PhD in International Organization from Jawaharlal Nehru University, New Delhi. Prior to joining MP-IDSA in 2016, he taught at </w:t>
      </w:r>
      <w:proofErr w:type="spellStart"/>
      <w:r w:rsidRPr="00976E44">
        <w:t>JamiaMilliaIslamia</w:t>
      </w:r>
      <w:proofErr w:type="spellEnd"/>
      <w:r w:rsidRPr="00976E44">
        <w:t xml:space="preserve">, New Delhi (2010-11&amp; 2015-16) and University of Calicut, Kerala (2007-08). His areas of research interest are International Organizations, India and Multilateralism, Global Governance, and International Humanitarian Law. He is the co-editor of two </w:t>
      </w:r>
      <w:proofErr w:type="spellStart"/>
      <w:r w:rsidRPr="00976E44">
        <w:t>books;Eurozone</w:t>
      </w:r>
      <w:proofErr w:type="spellEnd"/>
      <w:r w:rsidRPr="00976E44">
        <w:t xml:space="preserve"> Crisis and the Future of Europe: Political Economy of Further Integration and Governance (London: Palgrave Macmillan, 2014); and Islam, Islamist Movements and Democracy in the Middle East: Challenges, Opportunities and Responses (Delhi: Global Vision Publishing, 2013); “WTO TRIPS Waiver and COVID-19 Vaccine Equity,” IDSA Issue Briefs; </w:t>
      </w:r>
      <w:hyperlink r:id="rId9" w:history="1">
        <w:r w:rsidRPr="00976E44">
          <w:rPr>
            <w:rStyle w:val="Hyperlink"/>
          </w:rPr>
          <w:t>https://idsa.in/issuebrief/wto-trips-waiver-covid-vaccine-rkumar-120721</w:t>
        </w:r>
      </w:hyperlink>
      <w:r w:rsidRPr="00976E44">
        <w:t>] Justin</w:t>
      </w:r>
    </w:p>
    <w:p w14:paraId="20DF68A6" w14:textId="77777777" w:rsidR="00251150" w:rsidRPr="00976E44" w:rsidRDefault="00251150" w:rsidP="00251150">
      <w:r w:rsidRPr="00976E44">
        <w:t xml:space="preserve">According to Duke Global Health Innovation Center, which monitors COVID-19 vaccine purchases, </w:t>
      </w:r>
      <w:r w:rsidRPr="00976E44">
        <w:rPr>
          <w:rStyle w:val="Emphasis"/>
          <w:highlight w:val="green"/>
        </w:rPr>
        <w:t>rich nations</w:t>
      </w:r>
      <w:r w:rsidRPr="00976E44">
        <w:rPr>
          <w:rStyle w:val="Emphasis"/>
        </w:rPr>
        <w:t xml:space="preserve"> representing</w:t>
      </w:r>
      <w:r w:rsidRPr="00976E44">
        <w:rPr>
          <w:u w:val="single"/>
        </w:rPr>
        <w:t xml:space="preserve"> just 14 per cent of the world population have </w:t>
      </w:r>
      <w:r w:rsidRPr="00976E44">
        <w:rPr>
          <w:highlight w:val="green"/>
          <w:u w:val="single"/>
        </w:rPr>
        <w:t>bought</w:t>
      </w:r>
      <w:r w:rsidRPr="00976E44">
        <w:rPr>
          <w:u w:val="single"/>
        </w:rPr>
        <w:t xml:space="preserve"> up to </w:t>
      </w:r>
      <w:r w:rsidRPr="00976E44">
        <w:rPr>
          <w:rStyle w:val="Emphasis"/>
          <w:highlight w:val="green"/>
        </w:rPr>
        <w:t>53 per cent of</w:t>
      </w:r>
      <w:r w:rsidRPr="00976E44">
        <w:rPr>
          <w:rStyle w:val="Emphasis"/>
        </w:rPr>
        <w:t xml:space="preserve"> the most promising </w:t>
      </w:r>
      <w:r w:rsidRPr="00976E44">
        <w:rPr>
          <w:rStyle w:val="Emphasis"/>
          <w:highlight w:val="green"/>
        </w:rPr>
        <w:t>vaccines</w:t>
      </w:r>
      <w:r w:rsidRPr="00976E44">
        <w:rPr>
          <w:u w:val="single"/>
        </w:rPr>
        <w:t xml:space="preserve"> so far</w:t>
      </w:r>
      <w:r w:rsidRPr="00976E44">
        <w:t xml:space="preserve">. As of 4 July 2021, the </w:t>
      </w:r>
      <w:r w:rsidRPr="00976E44">
        <w:rPr>
          <w:rStyle w:val="Emphasis"/>
        </w:rPr>
        <w:t>high-income countries</w:t>
      </w:r>
      <w:r w:rsidRPr="00976E44">
        <w:rPr>
          <w:u w:val="single"/>
        </w:rPr>
        <w:t xml:space="preserve"> (HICs) purchased more than half (6.16 billion) vaccine doses sold globally</w:t>
      </w:r>
      <w:r w:rsidRPr="00976E44">
        <w:t xml:space="preserve">. At the same time, </w:t>
      </w:r>
      <w:r w:rsidRPr="00976E44">
        <w:rPr>
          <w:u w:val="single"/>
        </w:rPr>
        <w:t xml:space="preserve">the </w:t>
      </w:r>
      <w:r w:rsidRPr="00976E44">
        <w:rPr>
          <w:highlight w:val="green"/>
          <w:u w:val="single"/>
        </w:rPr>
        <w:t>low-income countries</w:t>
      </w:r>
      <w:r w:rsidRPr="00976E44">
        <w:rPr>
          <w:u w:val="single"/>
        </w:rPr>
        <w:t xml:space="preserve"> (</w:t>
      </w:r>
      <w:r w:rsidRPr="00976E44">
        <w:rPr>
          <w:rStyle w:val="Emphasis"/>
        </w:rPr>
        <w:t>LICs</w:t>
      </w:r>
      <w:r w:rsidRPr="00976E44">
        <w:rPr>
          <w:u w:val="single"/>
        </w:rPr>
        <w:t xml:space="preserve">) </w:t>
      </w:r>
      <w:r w:rsidRPr="00976E44">
        <w:rPr>
          <w:highlight w:val="green"/>
          <w:u w:val="single"/>
        </w:rPr>
        <w:t>received</w:t>
      </w:r>
      <w:r w:rsidRPr="00976E44">
        <w:rPr>
          <w:u w:val="single"/>
        </w:rPr>
        <w:t xml:space="preserve"> only </w:t>
      </w:r>
      <w:r w:rsidRPr="00976E44">
        <w:rPr>
          <w:highlight w:val="green"/>
          <w:u w:val="single"/>
        </w:rPr>
        <w:t>0.3 per cent</w:t>
      </w:r>
      <w:r w:rsidRPr="00976E44">
        <w:rPr>
          <w:u w:val="single"/>
        </w:rPr>
        <w:t xml:space="preserve"> of the vaccines produced. The low and middle-income countries (LMICs), which account for </w:t>
      </w:r>
      <w:r w:rsidRPr="00976E44">
        <w:rPr>
          <w:rStyle w:val="Emphasis"/>
        </w:rPr>
        <w:t>81 per cent of the global adult population</w:t>
      </w:r>
      <w:r w:rsidRPr="00976E44">
        <w:rPr>
          <w:u w:val="single"/>
        </w:rPr>
        <w:t xml:space="preserve">, purchased </w:t>
      </w:r>
      <w:r w:rsidRPr="00976E44">
        <w:rPr>
          <w:rStyle w:val="Emphasis"/>
        </w:rPr>
        <w:t>33 per cent</w:t>
      </w:r>
      <w:r w:rsidRPr="00976E44">
        <w:t>, and COVAX (COVID-19 Vaccines Global Access) has received 13 per cent.10 Many HICs bought enough doses to vaccinate their populations several times over. For instance, Canada procured 10.45 doses per person, while the UK, EU and the US procured 8.18, 6.89, and 4.60 doses per inhabitant, respectively.11</w:t>
      </w:r>
    </w:p>
    <w:p w14:paraId="35BE5BC8" w14:textId="77777777" w:rsidR="00251150" w:rsidRPr="00976E44" w:rsidRDefault="00251150" w:rsidP="00251150">
      <w:pPr>
        <w:rPr>
          <w:u w:val="single"/>
        </w:rPr>
      </w:pPr>
      <w:r w:rsidRPr="00976E44">
        <w:t xml:space="preserve">Consequently, </w:t>
      </w:r>
      <w:r w:rsidRPr="00976E44">
        <w:rPr>
          <w:u w:val="single"/>
        </w:rPr>
        <w:t xml:space="preserve">there is a </w:t>
      </w:r>
      <w:r w:rsidRPr="00976E44">
        <w:rPr>
          <w:rStyle w:val="Emphasis"/>
          <w:highlight w:val="green"/>
        </w:rPr>
        <w:t>significant disparity</w:t>
      </w:r>
      <w:r w:rsidRPr="00976E44">
        <w:rPr>
          <w:rStyle w:val="Emphasis"/>
        </w:rPr>
        <w:t xml:space="preserve"> between HICs and LICs</w:t>
      </w:r>
      <w:r w:rsidRPr="00976E44">
        <w:rPr>
          <w:u w:val="single"/>
        </w:rPr>
        <w:t xml:space="preserve"> in vaccine administration as well. As of 8 July 2021, </w:t>
      </w:r>
      <w:r w:rsidRPr="00976E44">
        <w:rPr>
          <w:rStyle w:val="Emphasis"/>
        </w:rPr>
        <w:t>3.32 billion vaccine doses had been administered globally</w:t>
      </w:r>
      <w:r w:rsidRPr="00976E44">
        <w:t xml:space="preserve">.12 Nonetheless, </w:t>
      </w:r>
      <w:r w:rsidRPr="00976E44">
        <w:rPr>
          <w:highlight w:val="green"/>
          <w:u w:val="single"/>
        </w:rPr>
        <w:t xml:space="preserve">only </w:t>
      </w:r>
      <w:r w:rsidRPr="00976E44">
        <w:rPr>
          <w:rStyle w:val="Emphasis"/>
          <w:highlight w:val="green"/>
        </w:rPr>
        <w:t>one per cent</w:t>
      </w:r>
      <w:r w:rsidRPr="00976E44">
        <w:rPr>
          <w:u w:val="single"/>
        </w:rPr>
        <w:t xml:space="preserve"> of people </w:t>
      </w:r>
      <w:r w:rsidRPr="00976E44">
        <w:rPr>
          <w:highlight w:val="green"/>
          <w:u w:val="single"/>
        </w:rPr>
        <w:t>in LICs</w:t>
      </w:r>
      <w:r w:rsidRPr="00976E44">
        <w:rPr>
          <w:u w:val="single"/>
        </w:rPr>
        <w:t xml:space="preserve"> have been </w:t>
      </w:r>
      <w:r w:rsidRPr="00976E44">
        <w:rPr>
          <w:highlight w:val="green"/>
          <w:u w:val="single"/>
        </w:rPr>
        <w:t>given</w:t>
      </w:r>
      <w:r w:rsidRPr="00976E44">
        <w:rPr>
          <w:u w:val="single"/>
        </w:rPr>
        <w:t xml:space="preserve"> at least </w:t>
      </w:r>
      <w:r w:rsidRPr="00976E44">
        <w:rPr>
          <w:rStyle w:val="Emphasis"/>
          <w:highlight w:val="green"/>
        </w:rPr>
        <w:t>one dose</w:t>
      </w:r>
      <w:r w:rsidRPr="00976E44">
        <w:rPr>
          <w:u w:val="single"/>
        </w:rPr>
        <w:t>. While in HICs almost one in four people have received the vaccine</w:t>
      </w:r>
      <w:r w:rsidRPr="00976E44">
        <w:t xml:space="preserve">, in LICs, it is one in more than 500. The World Health Organization (WHO) notes that about 90 per cent of African countries will miss the September target to vaccinate at least 10 per cent of their populations as a third wave looms on the continent.13 South Africa, the most affected African country, for instance, has vaccinated less than two per cent of its population of about 59 million. This is in contrast with the US where almost 47.5 per cent of the population of more than 330 million has been fully vaccinated. </w:t>
      </w:r>
      <w:r w:rsidRPr="00976E44">
        <w:rPr>
          <w:u w:val="single"/>
        </w:rPr>
        <w:t xml:space="preserve">In Sub-Saharan Africa, </w:t>
      </w:r>
      <w:r w:rsidRPr="00976E44">
        <w:rPr>
          <w:rStyle w:val="Emphasis"/>
          <w:highlight w:val="green"/>
        </w:rPr>
        <w:t>vaccine rollout</w:t>
      </w:r>
      <w:r w:rsidRPr="00976E44">
        <w:rPr>
          <w:rStyle w:val="Emphasis"/>
        </w:rPr>
        <w:t xml:space="preserve"> remains the </w:t>
      </w:r>
      <w:r w:rsidRPr="00976E44">
        <w:rPr>
          <w:rStyle w:val="Emphasis"/>
          <w:highlight w:val="green"/>
        </w:rPr>
        <w:t>slowest</w:t>
      </w:r>
      <w:r w:rsidRPr="00976E44">
        <w:rPr>
          <w:rStyle w:val="Emphasis"/>
        </w:rPr>
        <w:t xml:space="preserve"> in the world</w:t>
      </w:r>
      <w:r w:rsidRPr="00976E44">
        <w:rPr>
          <w:u w:val="single"/>
        </w:rPr>
        <w:t>. According to the International Monetary Fund</w:t>
      </w:r>
      <w:r w:rsidRPr="00976E44">
        <w:t xml:space="preserve"> (IMF), at current rates, by the end of 2021, a </w:t>
      </w:r>
      <w:r w:rsidRPr="00976E44">
        <w:rPr>
          <w:highlight w:val="green"/>
          <w:u w:val="single"/>
        </w:rPr>
        <w:t xml:space="preserve">massive </w:t>
      </w:r>
      <w:r w:rsidRPr="00976E44">
        <w:rPr>
          <w:rStyle w:val="Emphasis"/>
          <w:highlight w:val="green"/>
        </w:rPr>
        <w:t>global inequity</w:t>
      </w:r>
      <w:r w:rsidRPr="00976E44">
        <w:rPr>
          <w:u w:val="single"/>
        </w:rPr>
        <w:t xml:space="preserve"> will continue to </w:t>
      </w:r>
      <w:r w:rsidRPr="00976E44">
        <w:rPr>
          <w:highlight w:val="green"/>
          <w:u w:val="single"/>
        </w:rPr>
        <w:t>exist, with Africa</w:t>
      </w:r>
      <w:r w:rsidRPr="00976E44">
        <w:rPr>
          <w:u w:val="single"/>
        </w:rPr>
        <w:t xml:space="preserve"> still </w:t>
      </w:r>
      <w:r w:rsidRPr="00976E44">
        <w:rPr>
          <w:rStyle w:val="Emphasis"/>
          <w:highlight w:val="green"/>
        </w:rPr>
        <w:t>experiencing meagre vaccination</w:t>
      </w:r>
      <w:r w:rsidRPr="00976E44">
        <w:rPr>
          <w:u w:val="single"/>
        </w:rPr>
        <w:t xml:space="preserve"> rates while other parts of the world move much closer to complete vaccination.14</w:t>
      </w:r>
    </w:p>
    <w:p w14:paraId="62D3D954" w14:textId="77777777" w:rsidR="00251150" w:rsidRPr="00976E44" w:rsidRDefault="00251150" w:rsidP="00251150">
      <w:r w:rsidRPr="00976E44">
        <w:rPr>
          <w:u w:val="single"/>
        </w:rPr>
        <w:t xml:space="preserve">This vaccine inequity is not only </w:t>
      </w:r>
      <w:r w:rsidRPr="00976E44">
        <w:rPr>
          <w:rStyle w:val="Emphasis"/>
        </w:rPr>
        <w:t>morally indefensible</w:t>
      </w:r>
      <w:r w:rsidRPr="00976E44">
        <w:rPr>
          <w:u w:val="single"/>
        </w:rPr>
        <w:t xml:space="preserve"> but also </w:t>
      </w:r>
      <w:r w:rsidRPr="00976E44">
        <w:rPr>
          <w:rStyle w:val="Emphasis"/>
        </w:rPr>
        <w:t>clinically counter-productive</w:t>
      </w:r>
      <w:r w:rsidRPr="00976E44">
        <w:rPr>
          <w:u w:val="single"/>
        </w:rPr>
        <w:t xml:space="preserve">. If this situation prevails, </w:t>
      </w:r>
      <w:r w:rsidRPr="00976E44">
        <w:rPr>
          <w:highlight w:val="green"/>
          <w:u w:val="single"/>
        </w:rPr>
        <w:t>LICs</w:t>
      </w:r>
      <w:r w:rsidRPr="00976E44">
        <w:rPr>
          <w:u w:val="single"/>
        </w:rPr>
        <w:t xml:space="preserve"> could be </w:t>
      </w:r>
      <w:r w:rsidRPr="00976E44">
        <w:rPr>
          <w:rStyle w:val="Emphasis"/>
          <w:highlight w:val="green"/>
        </w:rPr>
        <w:t>waiting until 2025 for vaccinating</w:t>
      </w:r>
      <w:r w:rsidRPr="00976E44">
        <w:rPr>
          <w:u w:val="single"/>
        </w:rPr>
        <w:t xml:space="preserve"> half of their people. Allowing most of the world’s population to go </w:t>
      </w:r>
      <w:r w:rsidRPr="00976E44">
        <w:rPr>
          <w:highlight w:val="green"/>
          <w:u w:val="single"/>
        </w:rPr>
        <w:t>unvaccinated</w:t>
      </w:r>
      <w:r w:rsidRPr="00976E44">
        <w:rPr>
          <w:u w:val="single"/>
        </w:rPr>
        <w:t xml:space="preserve"> will also </w:t>
      </w:r>
      <w:r w:rsidRPr="00976E44">
        <w:rPr>
          <w:highlight w:val="green"/>
          <w:u w:val="single"/>
        </w:rPr>
        <w:t xml:space="preserve">spawn </w:t>
      </w:r>
      <w:r w:rsidRPr="00976E44">
        <w:rPr>
          <w:rStyle w:val="Emphasis"/>
          <w:highlight w:val="green"/>
        </w:rPr>
        <w:t>new</w:t>
      </w:r>
      <w:r w:rsidRPr="00976E44">
        <w:rPr>
          <w:rStyle w:val="Emphasis"/>
        </w:rPr>
        <w:t xml:space="preserve"> virus </w:t>
      </w:r>
      <w:r w:rsidRPr="00976E44">
        <w:rPr>
          <w:rStyle w:val="Emphasis"/>
          <w:highlight w:val="green"/>
        </w:rPr>
        <w:t>mutations</w:t>
      </w:r>
      <w:r w:rsidRPr="00976E44">
        <w:rPr>
          <w:highlight w:val="green"/>
          <w:u w:val="single"/>
        </w:rPr>
        <w:t xml:space="preserve">, more </w:t>
      </w:r>
      <w:r w:rsidRPr="00976E44">
        <w:rPr>
          <w:rStyle w:val="Emphasis"/>
          <w:highlight w:val="green"/>
        </w:rPr>
        <w:t>contagious viruses</w:t>
      </w:r>
      <w:r w:rsidRPr="00976E44">
        <w:rPr>
          <w:u w:val="single"/>
        </w:rPr>
        <w:t xml:space="preserve"> leading to a steep rise in COVID-19 cases</w:t>
      </w:r>
      <w:r w:rsidRPr="00976E44">
        <w:t>. Such a scenario could cause twice as many deaths as against distributing them globally, on a priority basis. Preventing this humanitarian catastrophe requires removing all barriers to the production and distribution of vaccines. TRIPS is one such barrier that prevents vaccine production in LMICs and hence its equitable distribution.</w:t>
      </w:r>
    </w:p>
    <w:p w14:paraId="744544E7" w14:textId="77777777" w:rsidR="00251150" w:rsidRPr="00976E44" w:rsidRDefault="00251150" w:rsidP="00251150">
      <w:pPr>
        <w:rPr>
          <w:u w:val="single"/>
        </w:rPr>
      </w:pPr>
      <w:r w:rsidRPr="00976E44">
        <w:rPr>
          <w:highlight w:val="green"/>
          <w:u w:val="single"/>
        </w:rPr>
        <w:t xml:space="preserve">TRIPS: </w:t>
      </w:r>
      <w:r w:rsidRPr="00976E44">
        <w:rPr>
          <w:rStyle w:val="Emphasis"/>
          <w:highlight w:val="green"/>
        </w:rPr>
        <w:t>Barrier</w:t>
      </w:r>
      <w:r w:rsidRPr="00976E44">
        <w:rPr>
          <w:rStyle w:val="Emphasis"/>
        </w:rPr>
        <w:t xml:space="preserve"> to Equitable Health Care Access</w:t>
      </w:r>
    </w:p>
    <w:p w14:paraId="20714682" w14:textId="77777777" w:rsidR="00251150" w:rsidRPr="00976E44" w:rsidRDefault="00251150" w:rsidP="00251150">
      <w:r w:rsidRPr="00976E44">
        <w:rPr>
          <w:u w:val="single"/>
        </w:rPr>
        <w:t>The opponents of the waiver proposal argue that IPR are not a significant barrier to equitable access to health care, and existing TRIPS flexibilities are sufficient to address the COVID-19 pandemic</w:t>
      </w:r>
      <w:r w:rsidRPr="00976E44">
        <w:t xml:space="preserve">. However, </w:t>
      </w:r>
      <w:r w:rsidRPr="00976E44">
        <w:rPr>
          <w:rStyle w:val="Emphasis"/>
        </w:rPr>
        <w:t>history suggests the contrary</w:t>
      </w:r>
      <w:r w:rsidRPr="00976E44">
        <w:t xml:space="preserve">. For instance, when South Africa passed the Medicines and Related Substances Act of 1997 to address the HIV/AIDS public health crisis, </w:t>
      </w:r>
      <w:r w:rsidRPr="00976E44">
        <w:rPr>
          <w:u w:val="single"/>
        </w:rPr>
        <w:t xml:space="preserve">nearly </w:t>
      </w:r>
      <w:r w:rsidRPr="00976E44">
        <w:rPr>
          <w:rStyle w:val="Emphasis"/>
        </w:rPr>
        <w:t>40 of world’s largest and influential pharma companies took the South African government to court over the violation of TRIPS</w:t>
      </w:r>
      <w:r w:rsidRPr="00976E44">
        <w:t xml:space="preserve">. The Act, which invoked the compulsory licensing provision, allowed South Africa to produce affordable generic drugs.15 </w:t>
      </w:r>
      <w:r w:rsidRPr="00976E44">
        <w:rPr>
          <w:u w:val="single"/>
        </w:rPr>
        <w:t xml:space="preserve">The Big Pharma also lobbied developed countries, particularly the US, to put bilateral </w:t>
      </w:r>
      <w:r w:rsidRPr="00976E44">
        <w:rPr>
          <w:rStyle w:val="Emphasis"/>
        </w:rPr>
        <w:t>trade sanctions against South Africa</w:t>
      </w:r>
      <w:r w:rsidRPr="00976E44">
        <w:t>.16</w:t>
      </w:r>
    </w:p>
    <w:p w14:paraId="34AAB4FB" w14:textId="77777777" w:rsidR="00251150" w:rsidRPr="00976E44" w:rsidRDefault="00251150" w:rsidP="00251150">
      <w:r w:rsidRPr="00976E44">
        <w:t xml:space="preserve">Similarly, </w:t>
      </w:r>
      <w:r w:rsidRPr="00976E44">
        <w:rPr>
          <w:u w:val="single"/>
        </w:rPr>
        <w:t xml:space="preserve">when Indian company Cipla decided to provide generic antiretrovirals (ARVs) to the African market at a lower cost, Big Pharma retaliated through </w:t>
      </w:r>
      <w:r w:rsidRPr="00976E44">
        <w:rPr>
          <w:rStyle w:val="Emphasis"/>
        </w:rPr>
        <w:t xml:space="preserve">patent litigations in Indian and international trade courts and branded </w:t>
      </w:r>
      <w:r w:rsidRPr="00976E44">
        <w:rPr>
          <w:rStyle w:val="Emphasis"/>
        </w:rPr>
        <w:lastRenderedPageBreak/>
        <w:t>Indian drug companies as thieves</w:t>
      </w:r>
      <w:r w:rsidRPr="00976E44">
        <w:t>.17 Another instance was when Swiss company Roche initiated patent infringement proceedings against Cipla’s decision to launch a generic version of cancer drug, “erlotinib”. Though the Delhi High Court initially dismissed Roche's appeal by citing “public interest” and “affordability of medicines,” the continued to pressure the generic pharma companies over IPR. 18 Likewise, Pfizer’s aggressive patenting strategy prevented South Korea in developing pneumonia vaccines for children.19</w:t>
      </w:r>
    </w:p>
    <w:p w14:paraId="13EDCD2A" w14:textId="77777777" w:rsidR="00251150" w:rsidRPr="00976E44" w:rsidRDefault="00251150" w:rsidP="00251150">
      <w:r w:rsidRPr="00976E44">
        <w:t xml:space="preserve">A recent document by Médecins Sans </w:t>
      </w:r>
      <w:proofErr w:type="spellStart"/>
      <w:r w:rsidRPr="00976E44">
        <w:t>Frontières</w:t>
      </w:r>
      <w:proofErr w:type="spellEnd"/>
      <w:r w:rsidRPr="00976E44">
        <w:t xml:space="preserve"> (MSF), or Doctors Without Borders, highlights various instances of how </w:t>
      </w:r>
      <w:r w:rsidRPr="00976E44">
        <w:rPr>
          <w:highlight w:val="green"/>
          <w:u w:val="single"/>
        </w:rPr>
        <w:t xml:space="preserve">IP </w:t>
      </w:r>
      <w:r w:rsidRPr="00976E44">
        <w:rPr>
          <w:rStyle w:val="Emphasis"/>
          <w:highlight w:val="green"/>
        </w:rPr>
        <w:t>hinders manufacturing</w:t>
      </w:r>
      <w:r w:rsidRPr="00976E44">
        <w:rPr>
          <w:rStyle w:val="Emphasis"/>
        </w:rPr>
        <w:t xml:space="preserve"> and </w:t>
      </w:r>
      <w:r w:rsidRPr="00976E44">
        <w:rPr>
          <w:rStyle w:val="Emphasis"/>
          <w:highlight w:val="green"/>
        </w:rPr>
        <w:t>supply of</w:t>
      </w:r>
      <w:r w:rsidRPr="00976E44">
        <w:rPr>
          <w:rStyle w:val="Emphasis"/>
        </w:rPr>
        <w:t xml:space="preserve"> diagnostics, medical </w:t>
      </w:r>
      <w:r w:rsidRPr="00976E44">
        <w:rPr>
          <w:rStyle w:val="Emphasis"/>
          <w:highlight w:val="green"/>
        </w:rPr>
        <w:t>equipment</w:t>
      </w:r>
      <w:r w:rsidRPr="00976E44">
        <w:rPr>
          <w:u w:val="single"/>
        </w:rPr>
        <w:t xml:space="preserve">, </w:t>
      </w:r>
      <w:proofErr w:type="gramStart"/>
      <w:r w:rsidRPr="00976E44">
        <w:rPr>
          <w:rStyle w:val="Emphasis"/>
        </w:rPr>
        <w:t>treatments</w:t>
      </w:r>
      <w:proofErr w:type="gramEnd"/>
      <w:r w:rsidRPr="00976E44">
        <w:rPr>
          <w:u w:val="single"/>
        </w:rPr>
        <w:t xml:space="preserve"> and </w:t>
      </w:r>
      <w:r w:rsidRPr="00976E44">
        <w:rPr>
          <w:rStyle w:val="Emphasis"/>
        </w:rPr>
        <w:t>vaccines</w:t>
      </w:r>
      <w:r w:rsidRPr="00976E44">
        <w:rPr>
          <w:u w:val="single"/>
        </w:rPr>
        <w:t xml:space="preserve"> during the COVID-19 pandemic</w:t>
      </w:r>
      <w:r w:rsidRPr="00976E44">
        <w:t>. For instance, during the peak of the COVID-19 first wave in Europe, Roche rejected a request from the Netherlands to release the recipe of key chemical reagents needed to increase the production of diagnostic kits. Another example was patent holders threatening producers of 3D printing ventilators with patent infringement lawsuits in Italy.20 The MSF also found that patents pose a severe threat to access to affordable versions of newer vaccines.21</w:t>
      </w:r>
    </w:p>
    <w:p w14:paraId="24E47EC7" w14:textId="77777777" w:rsidR="00251150" w:rsidRPr="00976E44" w:rsidRDefault="00251150" w:rsidP="00251150">
      <w:r w:rsidRPr="00976E44">
        <w:t xml:space="preserve">The </w:t>
      </w:r>
      <w:r w:rsidRPr="00976E44">
        <w:rPr>
          <w:u w:val="single"/>
        </w:rPr>
        <w:t xml:space="preserve">opponents of the TRIPS waiver also argue that IP is the </w:t>
      </w:r>
      <w:r w:rsidRPr="00976E44">
        <w:rPr>
          <w:rStyle w:val="Emphasis"/>
        </w:rPr>
        <w:t>incentive for innovation and if it is undermined</w:t>
      </w:r>
      <w:r w:rsidRPr="00976E44">
        <w:rPr>
          <w:u w:val="single"/>
        </w:rPr>
        <w:t xml:space="preserve">, future innovation will </w:t>
      </w:r>
      <w:r w:rsidRPr="00976E44">
        <w:rPr>
          <w:rStyle w:val="Emphasis"/>
        </w:rPr>
        <w:t>suffer</w:t>
      </w:r>
      <w:r w:rsidRPr="00976E44">
        <w:rPr>
          <w:u w:val="single"/>
        </w:rPr>
        <w:t xml:space="preserve">. However, most of the COVID-19 </w:t>
      </w:r>
      <w:r w:rsidRPr="00976E44">
        <w:rPr>
          <w:rStyle w:val="Emphasis"/>
        </w:rPr>
        <w:t>medical innovations</w:t>
      </w:r>
      <w:r w:rsidRPr="00976E44">
        <w:rPr>
          <w:u w:val="single"/>
        </w:rPr>
        <w:t xml:space="preserve">, particularly vaccines, are developed with </w:t>
      </w:r>
      <w:r w:rsidRPr="00976E44">
        <w:rPr>
          <w:rStyle w:val="Emphasis"/>
        </w:rPr>
        <w:t>public financing assistance</w:t>
      </w:r>
      <w:r w:rsidRPr="00976E44">
        <w:t>. Governments spent billions of dollars for COVID-19 vaccine research. Notably, out of $6.1 billion in investment tracked up to July 2021, 98.12 per cent was public funding.22 The US and Germany are the largest investors in vaccine R&amp;D with $2.2 billion and $1.5 billion funding.</w:t>
      </w:r>
    </w:p>
    <w:p w14:paraId="6CE06CCF" w14:textId="77777777" w:rsidR="00251150" w:rsidRPr="00976E44" w:rsidRDefault="00251150" w:rsidP="00251150">
      <w:r w:rsidRPr="00976E44">
        <w:t xml:space="preserve">Private companies received 94.6 per cent of this funding; </w:t>
      </w:r>
      <w:proofErr w:type="spellStart"/>
      <w:r w:rsidRPr="00976E44">
        <w:t>Moderna</w:t>
      </w:r>
      <w:proofErr w:type="spellEnd"/>
      <w:r w:rsidRPr="00976E44">
        <w:t xml:space="preserve"> received the highest $956.3 million and Janssen $910.6 million. Moreover, governments also invested $50.9 billion for advance purchase agreements (APAs) as an incentive for vaccine development. A recent IMF working paper also notes that public research institutions were a key driver of the COVID-19 R&amp;D effort—accounting for 70 per cent of all COVID-19 clinical trials globally.23 The argument is that vaccines are developed with the support of substantial public financing, hence there is a public right to the scientific achievements. Moreover, private companies reaped billions in profits from COVID-19 vaccines.</w:t>
      </w:r>
    </w:p>
    <w:p w14:paraId="78BB3D34" w14:textId="77777777" w:rsidR="00251150" w:rsidRPr="00976E44" w:rsidRDefault="00251150" w:rsidP="00251150">
      <w:r w:rsidRPr="00976E44">
        <w:t xml:space="preserve">One could argue that since the US, Germany and other HICs are spending money, their citizens are entitled to get vaccines first, hence vaccine nationalism is morally defensible. Nonetheless, it is not the case. The TRIPS Agreement includes several provisions which mandates promotion of technology transfer from developed countries to LDCs. For instance, Article 7 states that "the protection and enforcement of IP rights should contribute to the promotion of technological innovation and the transfer and dissemination of technology, to the mutual advantage of producers and users of technical knowledge and in a manner conducive to social and economic welfare, and to a balance of rights and obligations."24 Similarly, Article 66.2 also mandates the developed countries to transfer technologies to LDCs to enable them to create a sound and viable technological base. The LMICs opened their markets and amended domestic patent laws </w:t>
      </w:r>
      <w:proofErr w:type="spellStart"/>
      <w:r w:rsidRPr="00976E44">
        <w:t>favouring</w:t>
      </w:r>
      <w:proofErr w:type="spellEnd"/>
      <w:r w:rsidRPr="00976E44">
        <w:t xml:space="preserve"> developing countries’ products against this promise of technology transfer.</w:t>
      </w:r>
    </w:p>
    <w:p w14:paraId="4227E568" w14:textId="77777777" w:rsidR="00251150" w:rsidRPr="00976E44" w:rsidRDefault="00251150" w:rsidP="00251150">
      <w:pPr>
        <w:rPr>
          <w:rStyle w:val="Emphasis"/>
        </w:rPr>
      </w:pPr>
      <w:r w:rsidRPr="00976E44">
        <w:rPr>
          <w:u w:val="single"/>
        </w:rPr>
        <w:t>Another argument against the proposed TRIPS waiver is that a waiver would not increase the manufacturing of COVID-19 vaccines</w:t>
      </w:r>
      <w:r w:rsidRPr="00976E44">
        <w:t xml:space="preserve">. Indeed, </w:t>
      </w:r>
      <w:r w:rsidRPr="00976E44">
        <w:rPr>
          <w:u w:val="single"/>
        </w:rPr>
        <w:t xml:space="preserve">one of the </w:t>
      </w:r>
      <w:r w:rsidRPr="00976E44">
        <w:rPr>
          <w:rStyle w:val="Emphasis"/>
          <w:highlight w:val="green"/>
        </w:rPr>
        <w:t>significant factors</w:t>
      </w:r>
      <w:r w:rsidRPr="00976E44">
        <w:rPr>
          <w:rStyle w:val="Emphasis"/>
        </w:rPr>
        <w:t xml:space="preserve"> contributing </w:t>
      </w:r>
      <w:r w:rsidRPr="00976E44">
        <w:rPr>
          <w:rStyle w:val="Emphasis"/>
          <w:highlight w:val="green"/>
        </w:rPr>
        <w:t>to vaccine inequity</w:t>
      </w:r>
      <w:r w:rsidRPr="00976E44">
        <w:rPr>
          <w:highlight w:val="green"/>
          <w:u w:val="single"/>
        </w:rPr>
        <w:t xml:space="preserve"> is </w:t>
      </w:r>
      <w:r w:rsidRPr="00976E44">
        <w:rPr>
          <w:u w:val="single"/>
        </w:rPr>
        <w:t xml:space="preserve">the </w:t>
      </w:r>
      <w:r w:rsidRPr="00976E44">
        <w:rPr>
          <w:rStyle w:val="Emphasis"/>
          <w:highlight w:val="green"/>
        </w:rPr>
        <w:t>lack of manufacturing</w:t>
      </w:r>
      <w:r w:rsidRPr="00976E44">
        <w:rPr>
          <w:rStyle w:val="Emphasis"/>
        </w:rPr>
        <w:t xml:space="preserve"> capacity</w:t>
      </w:r>
      <w:r w:rsidRPr="00976E44">
        <w:t xml:space="preserve"> in the global south. Further, a TRIPS waiver will not automatically translate into improved manufacturing capacity. However, </w:t>
      </w:r>
      <w:r w:rsidRPr="00976E44">
        <w:rPr>
          <w:u w:val="single"/>
        </w:rPr>
        <w:t xml:space="preserve">a </w:t>
      </w:r>
      <w:r w:rsidRPr="00976E44">
        <w:rPr>
          <w:highlight w:val="green"/>
          <w:u w:val="single"/>
        </w:rPr>
        <w:t>waiver</w:t>
      </w:r>
      <w:r w:rsidRPr="00976E44">
        <w:rPr>
          <w:u w:val="single"/>
        </w:rPr>
        <w:t xml:space="preserve"> would be the first but essential step to </w:t>
      </w:r>
      <w:r w:rsidRPr="00976E44">
        <w:rPr>
          <w:rStyle w:val="Emphasis"/>
          <w:highlight w:val="green"/>
        </w:rPr>
        <w:t>increase</w:t>
      </w:r>
      <w:r w:rsidRPr="00976E44">
        <w:rPr>
          <w:rStyle w:val="Emphasis"/>
        </w:rPr>
        <w:t xml:space="preserve"> manufacturing </w:t>
      </w:r>
      <w:r w:rsidRPr="00976E44">
        <w:rPr>
          <w:rStyle w:val="Emphasis"/>
          <w:highlight w:val="green"/>
        </w:rPr>
        <w:t>capacity</w:t>
      </w:r>
      <w:r w:rsidRPr="00976E44">
        <w:rPr>
          <w:u w:val="single"/>
        </w:rPr>
        <w:t xml:space="preserve"> worldwide</w:t>
      </w:r>
      <w:r w:rsidRPr="00976E44">
        <w:t xml:space="preserve">. For instance, </w:t>
      </w:r>
      <w:r w:rsidRPr="00976E44">
        <w:rPr>
          <w:highlight w:val="green"/>
          <w:u w:val="single"/>
        </w:rPr>
        <w:t xml:space="preserve">to </w:t>
      </w:r>
      <w:r w:rsidRPr="00976E44">
        <w:rPr>
          <w:rStyle w:val="Emphasis"/>
          <w:highlight w:val="green"/>
        </w:rPr>
        <w:t>export</w:t>
      </w:r>
      <w:r w:rsidRPr="00976E44">
        <w:rPr>
          <w:rStyle w:val="Emphasis"/>
        </w:rPr>
        <w:t xml:space="preserve"> COVID-19 </w:t>
      </w:r>
      <w:r w:rsidRPr="00976E44">
        <w:rPr>
          <w:rStyle w:val="Emphasis"/>
          <w:highlight w:val="green"/>
        </w:rPr>
        <w:t>vaccine-related products</w:t>
      </w:r>
      <w:r w:rsidRPr="00976E44">
        <w:rPr>
          <w:u w:val="single"/>
        </w:rPr>
        <w:t>, countries need to ensure that there are no IP restrictions at both ends</w:t>
      </w:r>
      <w:r w:rsidRPr="00976E44">
        <w:t xml:space="preserve"> – exporting and importing. The </w:t>
      </w:r>
      <w:r w:rsidRPr="00976E44">
        <w:rPr>
          <w:u w:val="single"/>
        </w:rPr>
        <w:t>market for vaccine materials includes consumables, single-use reactors bags, filters, culture media, and vaccine ingredients. Export blockages</w:t>
      </w:r>
      <w:r w:rsidRPr="00976E44">
        <w:t xml:space="preserve"> on raw materials, equipment and finished products </w:t>
      </w:r>
      <w:r w:rsidRPr="00976E44">
        <w:rPr>
          <w:u w:val="single"/>
        </w:rPr>
        <w:t xml:space="preserve">harm the overall output of the vaccine supply chain. If there is </w:t>
      </w:r>
      <w:r w:rsidRPr="00976E44">
        <w:rPr>
          <w:highlight w:val="green"/>
          <w:u w:val="single"/>
        </w:rPr>
        <w:t>no TRIPS</w:t>
      </w:r>
      <w:r w:rsidRPr="00976E44">
        <w:rPr>
          <w:u w:val="single"/>
        </w:rPr>
        <w:t xml:space="preserve"> restriction</w:t>
      </w:r>
      <w:r w:rsidRPr="00976E44">
        <w:t xml:space="preserve">, more </w:t>
      </w:r>
      <w:r w:rsidRPr="00976E44">
        <w:rPr>
          <w:highlight w:val="green"/>
          <w:u w:val="single"/>
        </w:rPr>
        <w:t>governments</w:t>
      </w:r>
      <w:r w:rsidRPr="00976E44">
        <w:rPr>
          <w:u w:val="single"/>
        </w:rPr>
        <w:t xml:space="preserve"> and companies will </w:t>
      </w:r>
      <w:r w:rsidRPr="00976E44">
        <w:rPr>
          <w:highlight w:val="green"/>
          <w:u w:val="single"/>
        </w:rPr>
        <w:t xml:space="preserve">invest in </w:t>
      </w:r>
      <w:r w:rsidRPr="00976E44">
        <w:rPr>
          <w:rStyle w:val="Emphasis"/>
          <w:highlight w:val="green"/>
        </w:rPr>
        <w:t>repurposing</w:t>
      </w:r>
      <w:r w:rsidRPr="00976E44">
        <w:rPr>
          <w:rStyle w:val="Emphasis"/>
        </w:rPr>
        <w:t xml:space="preserve"> their </w:t>
      </w:r>
      <w:r w:rsidRPr="00976E44">
        <w:rPr>
          <w:rStyle w:val="Emphasis"/>
          <w:highlight w:val="green"/>
        </w:rPr>
        <w:t>facilities</w:t>
      </w:r>
      <w:r w:rsidRPr="00976E44">
        <w:rPr>
          <w:rStyle w:val="Emphasis"/>
        </w:rPr>
        <w:t>.</w:t>
      </w:r>
    </w:p>
    <w:p w14:paraId="0F98A7D1" w14:textId="77777777" w:rsidR="00251150" w:rsidRPr="00976E44" w:rsidRDefault="00251150" w:rsidP="00251150">
      <w:pPr>
        <w:rPr>
          <w:u w:val="single"/>
        </w:rPr>
      </w:pPr>
      <w:r w:rsidRPr="00976E44">
        <w:t xml:space="preserve">Similarly, </w:t>
      </w:r>
      <w:r w:rsidRPr="00976E44">
        <w:rPr>
          <w:u w:val="single"/>
        </w:rPr>
        <w:t xml:space="preserve">the </w:t>
      </w:r>
      <w:r w:rsidRPr="00976E44">
        <w:rPr>
          <w:highlight w:val="green"/>
          <w:u w:val="single"/>
        </w:rPr>
        <w:t>arguments</w:t>
      </w:r>
      <w:r w:rsidRPr="00976E44">
        <w:rPr>
          <w:u w:val="single"/>
        </w:rPr>
        <w:t xml:space="preserve"> such as that </w:t>
      </w:r>
      <w:r w:rsidRPr="00976E44">
        <w:rPr>
          <w:rStyle w:val="Emphasis"/>
        </w:rPr>
        <w:t xml:space="preserve">no other </w:t>
      </w:r>
      <w:r w:rsidRPr="00976E44">
        <w:rPr>
          <w:rStyle w:val="Emphasis"/>
          <w:highlight w:val="green"/>
        </w:rPr>
        <w:t>manufacturers</w:t>
      </w:r>
      <w:r w:rsidRPr="00976E44">
        <w:rPr>
          <w:rStyle w:val="Emphasis"/>
        </w:rPr>
        <w:t xml:space="preserve"> can carry out the complex manufacturing</w:t>
      </w:r>
      <w:r w:rsidRPr="00976E44">
        <w:rPr>
          <w:u w:val="single"/>
        </w:rPr>
        <w:t xml:space="preserve"> </w:t>
      </w:r>
      <w:r w:rsidRPr="00976E44">
        <w:rPr>
          <w:rStyle w:val="Emphasis"/>
        </w:rPr>
        <w:t>process</w:t>
      </w:r>
      <w:r w:rsidRPr="00976E44">
        <w:rPr>
          <w:u w:val="single"/>
        </w:rPr>
        <w:t xml:space="preserve"> of COVID-19 vaccines and generic manufacturing as that would </w:t>
      </w:r>
      <w:proofErr w:type="spellStart"/>
      <w:r w:rsidRPr="00976E44">
        <w:rPr>
          <w:highlight w:val="green"/>
          <w:u w:val="single"/>
        </w:rPr>
        <w:t>jeopardise</w:t>
      </w:r>
      <w:proofErr w:type="spellEnd"/>
      <w:r w:rsidRPr="00976E44">
        <w:rPr>
          <w:highlight w:val="green"/>
          <w:u w:val="single"/>
        </w:rPr>
        <w:t xml:space="preserve"> quality</w:t>
      </w:r>
      <w:r w:rsidRPr="00976E44">
        <w:rPr>
          <w:u w:val="single"/>
        </w:rPr>
        <w:t xml:space="preserve">, have also been proven </w:t>
      </w:r>
      <w:r w:rsidRPr="00976E44">
        <w:rPr>
          <w:rStyle w:val="Emphasis"/>
          <w:highlight w:val="green"/>
        </w:rPr>
        <w:t>wrong</w:t>
      </w:r>
      <w:r w:rsidRPr="00976E44">
        <w:rPr>
          <w:u w:val="single"/>
        </w:rPr>
        <w:t xml:space="preserve"> in the past</w:t>
      </w:r>
      <w:r w:rsidRPr="00976E44">
        <w:t xml:space="preserve">. For instance, in the early 1990s, when Indian company </w:t>
      </w:r>
      <w:proofErr w:type="spellStart"/>
      <w:r w:rsidRPr="00976E44">
        <w:t>Shantha</w:t>
      </w:r>
      <w:proofErr w:type="spellEnd"/>
      <w:r w:rsidRPr="00976E44">
        <w:t xml:space="preserve"> Biotechnics approached a Western firm for a technology transfer of Hepatitis B vaccine, the firm responded that “India cannot afford such high technology vaccines… And even if you can afford to buy the technology, your scientists cannot understand recombinant technology in the least.”25 Later, </w:t>
      </w:r>
      <w:proofErr w:type="spellStart"/>
      <w:r w:rsidRPr="00976E44">
        <w:rPr>
          <w:u w:val="single"/>
        </w:rPr>
        <w:t>Shantha</w:t>
      </w:r>
      <w:proofErr w:type="spellEnd"/>
      <w:r w:rsidRPr="00976E44">
        <w:rPr>
          <w:u w:val="single"/>
        </w:rPr>
        <w:t xml:space="preserve"> </w:t>
      </w:r>
      <w:r w:rsidRPr="00976E44">
        <w:rPr>
          <w:highlight w:val="green"/>
          <w:u w:val="single"/>
        </w:rPr>
        <w:t xml:space="preserve">Biotechnics </w:t>
      </w:r>
      <w:r w:rsidRPr="00976E44">
        <w:rPr>
          <w:rStyle w:val="Emphasis"/>
          <w:highlight w:val="green"/>
        </w:rPr>
        <w:t>developed</w:t>
      </w:r>
      <w:r w:rsidRPr="00976E44">
        <w:rPr>
          <w:rStyle w:val="Emphasis"/>
        </w:rPr>
        <w:t xml:space="preserve"> its </w:t>
      </w:r>
      <w:r w:rsidRPr="00976E44">
        <w:rPr>
          <w:rStyle w:val="Emphasis"/>
          <w:highlight w:val="green"/>
        </w:rPr>
        <w:t>own vaccine</w:t>
      </w:r>
      <w:r w:rsidRPr="00976E44">
        <w:rPr>
          <w:rStyle w:val="Emphasis"/>
        </w:rPr>
        <w:t xml:space="preserve"> at $1 per dose</w:t>
      </w:r>
      <w:r w:rsidRPr="00976E44">
        <w:rPr>
          <w:u w:val="single"/>
        </w:rPr>
        <w:t xml:space="preserve">, and the UNICEF (United Nations Children’s Emergency Fund) mass inoculation </w:t>
      </w:r>
      <w:proofErr w:type="spellStart"/>
      <w:r w:rsidRPr="00976E44">
        <w:rPr>
          <w:u w:val="single"/>
        </w:rPr>
        <w:t>programme</w:t>
      </w:r>
      <w:proofErr w:type="spellEnd"/>
      <w:r w:rsidRPr="00976E44">
        <w:rPr>
          <w:u w:val="single"/>
        </w:rPr>
        <w:t xml:space="preserve"> uses this vaccine against Hepatitis B. In 2009, </w:t>
      </w:r>
      <w:proofErr w:type="spellStart"/>
      <w:r w:rsidRPr="00976E44">
        <w:rPr>
          <w:u w:val="single"/>
        </w:rPr>
        <w:t>Shantha</w:t>
      </w:r>
      <w:proofErr w:type="spellEnd"/>
      <w:r w:rsidRPr="00976E44">
        <w:rPr>
          <w:u w:val="single"/>
        </w:rPr>
        <w:t xml:space="preserve"> sold over 120 million doses of vaccines globally.</w:t>
      </w:r>
    </w:p>
    <w:p w14:paraId="6E6AB904" w14:textId="77777777" w:rsidR="00251150" w:rsidRPr="00976E44" w:rsidRDefault="00251150" w:rsidP="00251150">
      <w:r w:rsidRPr="00976E44">
        <w:rPr>
          <w:highlight w:val="green"/>
          <w:u w:val="single"/>
        </w:rPr>
        <w:t>India</w:t>
      </w:r>
      <w:r w:rsidRPr="00976E44">
        <w:rPr>
          <w:u w:val="single"/>
        </w:rPr>
        <w:t xml:space="preserve"> also </w:t>
      </w:r>
      <w:r w:rsidRPr="00976E44">
        <w:rPr>
          <w:highlight w:val="green"/>
          <w:u w:val="single"/>
        </w:rPr>
        <w:t xml:space="preserve">produces </w:t>
      </w:r>
      <w:r w:rsidRPr="00976E44">
        <w:rPr>
          <w:rStyle w:val="Emphasis"/>
          <w:highlight w:val="green"/>
        </w:rPr>
        <w:t>high-quality generic</w:t>
      </w:r>
      <w:r w:rsidRPr="00976E44">
        <w:rPr>
          <w:rStyle w:val="Emphasis"/>
        </w:rPr>
        <w:t xml:space="preserve"> drugs for HIV/AIDS and cancer treatment</w:t>
      </w:r>
      <w:r w:rsidRPr="00976E44">
        <w:rPr>
          <w:u w:val="single"/>
        </w:rPr>
        <w:t xml:space="preserve"> and markets them across the globe</w:t>
      </w:r>
      <w:r w:rsidRPr="00976E44">
        <w:t xml:space="preserve">. Now, a couple of </w:t>
      </w:r>
      <w:r w:rsidRPr="00976E44">
        <w:rPr>
          <w:u w:val="single"/>
        </w:rPr>
        <w:t xml:space="preserve">Indian companies are in the </w:t>
      </w:r>
      <w:r w:rsidRPr="00976E44">
        <w:rPr>
          <w:rStyle w:val="Emphasis"/>
        </w:rPr>
        <w:t xml:space="preserve">last stage of </w:t>
      </w:r>
      <w:r w:rsidRPr="00976E44">
        <w:rPr>
          <w:rStyle w:val="Emphasis"/>
          <w:highlight w:val="green"/>
        </w:rPr>
        <w:t>producing mRNA</w:t>
      </w:r>
      <w:r w:rsidRPr="00976E44">
        <w:t xml:space="preserve"> (Messenger RNA) </w:t>
      </w:r>
      <w:r w:rsidRPr="00976E44">
        <w:rPr>
          <w:u w:val="single"/>
        </w:rPr>
        <w:t>vaccines</w:t>
      </w:r>
      <w:r w:rsidRPr="00976E44">
        <w:t xml:space="preserve">.26 Similarly, </w:t>
      </w:r>
      <w:r w:rsidRPr="00976E44">
        <w:rPr>
          <w:highlight w:val="green"/>
          <w:u w:val="single"/>
        </w:rPr>
        <w:t>Bangladesh and Indonesia</w:t>
      </w:r>
      <w:r w:rsidRPr="00976E44">
        <w:rPr>
          <w:u w:val="single"/>
        </w:rPr>
        <w:t xml:space="preserve"> claimed that they could </w:t>
      </w:r>
      <w:r w:rsidRPr="00976E44">
        <w:rPr>
          <w:rStyle w:val="Emphasis"/>
          <w:highlight w:val="green"/>
        </w:rPr>
        <w:t>manufacture millions</w:t>
      </w:r>
      <w:r w:rsidRPr="00976E44">
        <w:rPr>
          <w:rStyle w:val="Emphasis"/>
        </w:rPr>
        <w:t xml:space="preserve"> of COVID-19 vaccine doses a year</w:t>
      </w:r>
      <w:r w:rsidRPr="00976E44">
        <w:rPr>
          <w:u w:val="single"/>
        </w:rPr>
        <w:t xml:space="preserve"> if pharmaceutical companies share the know-how</w:t>
      </w:r>
      <w:r w:rsidRPr="00976E44">
        <w:t xml:space="preserve">.27 Recently, </w:t>
      </w:r>
      <w:r w:rsidRPr="00976E44">
        <w:rPr>
          <w:highlight w:val="green"/>
          <w:u w:val="single"/>
        </w:rPr>
        <w:t>Vietnam</w:t>
      </w:r>
      <w:r w:rsidRPr="00976E44">
        <w:rPr>
          <w:u w:val="single"/>
        </w:rPr>
        <w:t xml:space="preserve"> also said that the country </w:t>
      </w:r>
      <w:r w:rsidRPr="00976E44">
        <w:rPr>
          <w:highlight w:val="green"/>
          <w:u w:val="single"/>
        </w:rPr>
        <w:t xml:space="preserve">could </w:t>
      </w:r>
      <w:r w:rsidRPr="00976E44">
        <w:rPr>
          <w:rStyle w:val="Emphasis"/>
          <w:highlight w:val="green"/>
        </w:rPr>
        <w:t>satisfy</w:t>
      </w:r>
      <w:r w:rsidRPr="00976E44">
        <w:rPr>
          <w:rStyle w:val="Emphasis"/>
        </w:rPr>
        <w:t xml:space="preserve"> COVID-</w:t>
      </w:r>
      <w:r w:rsidRPr="00976E44">
        <w:rPr>
          <w:rStyle w:val="Emphasis"/>
        </w:rPr>
        <w:lastRenderedPageBreak/>
        <w:t xml:space="preserve">19 vaccine </w:t>
      </w:r>
      <w:r w:rsidRPr="00976E44">
        <w:rPr>
          <w:rStyle w:val="Emphasis"/>
          <w:highlight w:val="green"/>
        </w:rPr>
        <w:t>production</w:t>
      </w:r>
      <w:r w:rsidRPr="00976E44">
        <w:rPr>
          <w:u w:val="single"/>
        </w:rPr>
        <w:t xml:space="preserve"> requirements once it obtains vaccine patents</w:t>
      </w:r>
      <w:r w:rsidRPr="00976E44">
        <w:t xml:space="preserve">.28 Countries like the United Arab Emirates (UAE), Turkey, Cuba, Brazil, Argentina and South Korea have the capacity to produce high-quality vaccines but lack technologies and know-how. However, Africa, Egypt, Morocco, Senegal, South </w:t>
      </w:r>
      <w:proofErr w:type="gramStart"/>
      <w:r w:rsidRPr="00976E44">
        <w:t>Africa</w:t>
      </w:r>
      <w:proofErr w:type="gramEnd"/>
      <w:r w:rsidRPr="00976E44">
        <w:t xml:space="preserve"> and Tunisia have limited manufacturing capacities, which could also produce COVID-19 vaccines after repurposing.</w:t>
      </w:r>
    </w:p>
    <w:p w14:paraId="0F48C238" w14:textId="77777777" w:rsidR="00251150" w:rsidRPr="00976E44" w:rsidRDefault="00251150" w:rsidP="00251150">
      <w:r w:rsidRPr="00976E44">
        <w:t xml:space="preserve">Moreover, </w:t>
      </w:r>
      <w:r w:rsidRPr="00976E44">
        <w:rPr>
          <w:u w:val="single"/>
        </w:rPr>
        <w:t xml:space="preserve">COVID-19 vaccine IPR runs </w:t>
      </w:r>
      <w:r w:rsidRPr="00976E44">
        <w:rPr>
          <w:rStyle w:val="Emphasis"/>
        </w:rPr>
        <w:t>across the entire value chain</w:t>
      </w:r>
      <w:r w:rsidRPr="00976E44">
        <w:t xml:space="preserve"> – vaccine development, production, use, etc. A mere patent waiver may not be enough to address the issues related to its production and distribution. </w:t>
      </w:r>
      <w:r w:rsidRPr="00976E44">
        <w:rPr>
          <w:u w:val="single"/>
        </w:rPr>
        <w:t xml:space="preserve">What is more important here is to </w:t>
      </w:r>
      <w:r w:rsidRPr="00976E44">
        <w:rPr>
          <w:highlight w:val="green"/>
          <w:u w:val="single"/>
        </w:rPr>
        <w:t>share</w:t>
      </w:r>
      <w:r w:rsidRPr="00976E44">
        <w:rPr>
          <w:u w:val="single"/>
        </w:rPr>
        <w:t xml:space="preserve"> the technical </w:t>
      </w:r>
      <w:r w:rsidRPr="00976E44">
        <w:rPr>
          <w:rStyle w:val="Emphasis"/>
          <w:highlight w:val="green"/>
        </w:rPr>
        <w:t>know-how and information</w:t>
      </w:r>
      <w:r w:rsidRPr="00976E44">
        <w:rPr>
          <w:u w:val="single"/>
        </w:rPr>
        <w:t xml:space="preserve"> such as trade secrets. Therefore, the existing TRIPS flexibilities, such as </w:t>
      </w:r>
      <w:r w:rsidRPr="00976E44">
        <w:rPr>
          <w:rStyle w:val="Emphasis"/>
          <w:highlight w:val="green"/>
        </w:rPr>
        <w:t>compulsory</w:t>
      </w:r>
      <w:r w:rsidRPr="00976E44">
        <w:rPr>
          <w:rStyle w:val="Emphasis"/>
        </w:rPr>
        <w:t xml:space="preserve"> and voluntary </w:t>
      </w:r>
      <w:r w:rsidRPr="00976E44">
        <w:rPr>
          <w:rStyle w:val="Emphasis"/>
          <w:highlight w:val="green"/>
        </w:rPr>
        <w:t>licensing</w:t>
      </w:r>
      <w:r w:rsidRPr="00976E44">
        <w:rPr>
          <w:rStyle w:val="Emphasis"/>
        </w:rPr>
        <w:t xml:space="preserve">, are </w:t>
      </w:r>
      <w:r w:rsidRPr="00976E44">
        <w:rPr>
          <w:rStyle w:val="Emphasis"/>
          <w:highlight w:val="green"/>
        </w:rPr>
        <w:t>insufficient</w:t>
      </w:r>
      <w:r w:rsidRPr="00976E44">
        <w:rPr>
          <w:u w:val="single"/>
        </w:rPr>
        <w:t xml:space="preserve"> to address this crisis</w:t>
      </w:r>
      <w:r w:rsidRPr="00976E44">
        <w:t>. Further, compulsory licensing and the domestic legal procedures it requires is cumbersome and not expedient in a public health crisis like the COVID-19 pandemic.</w:t>
      </w:r>
    </w:p>
    <w:p w14:paraId="754FAA3E" w14:textId="77777777" w:rsidR="00251150" w:rsidRPr="00976E44" w:rsidRDefault="00251150" w:rsidP="00251150">
      <w:pPr>
        <w:rPr>
          <w:szCs w:val="16"/>
        </w:rPr>
      </w:pPr>
      <w:r w:rsidRPr="00976E44">
        <w:rPr>
          <w:szCs w:val="16"/>
        </w:rPr>
        <w:t xml:space="preserve">India’s Role in Ensuring Vaccine Equity India's response to COVID-19 at the global level was primarily two-fold. First, its proactive engagements in the regional and international platforms. Second, its policies and </w:t>
      </w:r>
      <w:proofErr w:type="spellStart"/>
      <w:r w:rsidRPr="00976E44">
        <w:rPr>
          <w:szCs w:val="16"/>
        </w:rPr>
        <w:t>programmes</w:t>
      </w:r>
      <w:proofErr w:type="spellEnd"/>
      <w:r w:rsidRPr="00976E44">
        <w:rPr>
          <w:szCs w:val="16"/>
        </w:rPr>
        <w:t xml:space="preserve"> to provide therapeutics and vaccines to the world. Since the beginning of the COVID-19 pandemic, India has been advocating international cooperation and policy coordination in fighting it. For instance, in April 2020, India co-sponsored a UN resolution that called for fair and equitable access to essential medical supplies and future vaccines to COVID-19. Later, in October 2020, India also put pressure on developed countries with a joint WTO proposal for TRIPS waiver. India’s Vaccine </w:t>
      </w:r>
      <w:proofErr w:type="spellStart"/>
      <w:r w:rsidRPr="00976E44">
        <w:rPr>
          <w:szCs w:val="16"/>
        </w:rPr>
        <w:t>Maitri</w:t>
      </w:r>
      <w:proofErr w:type="spellEnd"/>
      <w:r w:rsidRPr="00976E44">
        <w:rPr>
          <w:szCs w:val="16"/>
        </w:rPr>
        <w:t xml:space="preserve"> initiative also aims vaccine equity. As of 29 May 2021, India has supplied 663.698 lakh doses of COVID-19 vaccines to 95 countries. It includes 107.15 lakh doses as a gift to more than 45 countries, 357.92 lakh doses by commercial sales, and 198.628 lakh doses to the COVAX facility.29 The COVAX initiative aims to ensure rapid and equitable access to COVID-19 vaccines for all countries, regardless of their income level. India has decided to supply 10 million doses of the vaccine to Africa and one million to the UN health workers under the COVAX facility. India has also removed the IPR of </w:t>
      </w:r>
      <w:proofErr w:type="spellStart"/>
      <w:r w:rsidRPr="00976E44">
        <w:rPr>
          <w:szCs w:val="16"/>
        </w:rPr>
        <w:t>Covaxin</w:t>
      </w:r>
      <w:proofErr w:type="spellEnd"/>
      <w:r w:rsidRPr="00976E44">
        <w:rPr>
          <w:szCs w:val="16"/>
        </w:rPr>
        <w:t xml:space="preserve"> that would help platforms like C-TAP once WHO and developed countries’ regulatory bodies approve the vaccine. If agreed, the waiver would benefit India in many ways. First, more vaccines will help the country to control the pandemic and its recurring waves. Second, it will be a boost to India's pharma industry, particularly the generic medicine industry. According to the Biotechnology Innovation Organization, 834 unique active compounds are involved in the current R&amp;D of COVID-19 therapeutics, vaccines, and diagnostics. It means that thousands of new patents are awaited, and that will hinder India's ability to produce COVID-19 related medical products. Only through a waiver, this challenge can be addressed. Similarly, scientists note that mRNA is the future of vaccine technology. However, manufacturing mRNA vaccines involves complex processes and procedures. Only a very few Indian manufacturers have access to this technology; however, that too is limited. Once Indian companies have access to mRNA technology, it will help country’s generic medicine industry and boost India’s economy. Therefore, even if the WTO agrees on a waiver for a period shorter than proposed, India should accept it. In addition, mRNA vaccines can be produced in lesser time compared to the traditional vaccines. While traditional vaccines’ production takes four to five months, mRNA needs only six to eight weeks. Access to this technology will be vital for India in expediting the fight against COVID-19 and future pandemics. Finally, a waiver may strengthen India's diplomatic soft power. At present, what hinders India's Vaccine </w:t>
      </w:r>
      <w:proofErr w:type="spellStart"/>
      <w:r w:rsidRPr="00976E44">
        <w:rPr>
          <w:szCs w:val="16"/>
        </w:rPr>
        <w:t>Maitri</w:t>
      </w:r>
      <w:proofErr w:type="spellEnd"/>
      <w:r w:rsidRPr="00976E44">
        <w:rPr>
          <w:szCs w:val="16"/>
        </w:rPr>
        <w:t xml:space="preserve"> initiative is the scarcity of vaccines at home. On the other hand, China is increasing its standing in Africa, South </w:t>
      </w:r>
      <w:proofErr w:type="gramStart"/>
      <w:r w:rsidRPr="00976E44">
        <w:rPr>
          <w:szCs w:val="16"/>
        </w:rPr>
        <w:t>America</w:t>
      </w:r>
      <w:proofErr w:type="gramEnd"/>
      <w:r w:rsidRPr="00976E44">
        <w:rPr>
          <w:szCs w:val="16"/>
        </w:rPr>
        <w:t xml:space="preserve"> and the Pacific through vaccine diplomacy. The WHO approval of the Chinese vaccines and lack of access to vaccines by most developing countries, </w:t>
      </w:r>
      <w:proofErr w:type="gramStart"/>
      <w:r w:rsidRPr="00976E44">
        <w:rPr>
          <w:szCs w:val="16"/>
        </w:rPr>
        <w:t>opens up</w:t>
      </w:r>
      <w:proofErr w:type="gramEnd"/>
      <w:r w:rsidRPr="00976E44">
        <w:rPr>
          <w:szCs w:val="16"/>
        </w:rPr>
        <w:t xml:space="preserve"> huge space for China to do its vaccine diplomacy. Here, India should convince its Quad partners, particularly Australia and Japan, who oppose the waiver that vaccine production in developing countries through TRIPS waiver will enable the grouping to deliver its pledged billion doses of COVID-19 vaccine in the Indo-Pacific region. In short, the proposed waiver, if agreed, will help India in addressing the public health crisis by producing more vaccines and distributing them at home; economically, by boosting its generic pharmaceutical industry, and diplomatically, providing vaccines to the developing and least-developed countries. Therefore, India should use all available means and methods, from trade-offs to </w:t>
      </w:r>
      <w:proofErr w:type="spellStart"/>
      <w:r w:rsidRPr="00976E44">
        <w:rPr>
          <w:szCs w:val="16"/>
        </w:rPr>
        <w:t>pressurising</w:t>
      </w:r>
      <w:proofErr w:type="spellEnd"/>
      <w:r w:rsidRPr="00976E44">
        <w:rPr>
          <w:szCs w:val="16"/>
        </w:rPr>
        <w:t>, to make the waiver happen.</w:t>
      </w:r>
    </w:p>
    <w:p w14:paraId="0C430CCE" w14:textId="77777777" w:rsidR="00251150" w:rsidRPr="00976E44" w:rsidRDefault="00251150" w:rsidP="00251150">
      <w:pPr>
        <w:pStyle w:val="Heading4"/>
        <w:rPr>
          <w:rFonts w:cs="Calibri"/>
        </w:rPr>
      </w:pPr>
      <w:r w:rsidRPr="00976E44">
        <w:rPr>
          <w:rFonts w:cs="Calibri"/>
        </w:rPr>
        <w:t xml:space="preserve">Yes </w:t>
      </w:r>
      <w:r w:rsidRPr="00976E44">
        <w:rPr>
          <w:rFonts w:cs="Calibri"/>
          <w:u w:val="single"/>
        </w:rPr>
        <w:t>scale-up</w:t>
      </w:r>
      <w:r w:rsidRPr="00976E44">
        <w:rPr>
          <w:rFonts w:cs="Calibri"/>
        </w:rPr>
        <w:t xml:space="preserve"> for covid.</w:t>
      </w:r>
    </w:p>
    <w:p w14:paraId="034EED1E" w14:textId="77777777" w:rsidR="00251150" w:rsidRPr="00976E44" w:rsidRDefault="00251150" w:rsidP="00251150">
      <w:proofErr w:type="spellStart"/>
      <w:r w:rsidRPr="00976E44">
        <w:rPr>
          <w:rStyle w:val="Style13ptBold"/>
        </w:rPr>
        <w:t>Erfani</w:t>
      </w:r>
      <w:proofErr w:type="spellEnd"/>
      <w:r w:rsidRPr="00976E44">
        <w:rPr>
          <w:rStyle w:val="Style13ptBold"/>
        </w:rPr>
        <w:t xml:space="preserve"> et al 21</w:t>
      </w:r>
      <w:r w:rsidRPr="00976E44">
        <w:t xml:space="preserve"> [</w:t>
      </w:r>
      <w:proofErr w:type="spellStart"/>
      <w:r w:rsidRPr="00976E44">
        <w:t>Parsa</w:t>
      </w:r>
      <w:proofErr w:type="spellEnd"/>
      <w:r w:rsidRPr="00976E44">
        <w:t xml:space="preserve">; Lawrence </w:t>
      </w:r>
      <w:proofErr w:type="spellStart"/>
      <w:r w:rsidRPr="00976E44">
        <w:t>Gostin</w:t>
      </w:r>
      <w:proofErr w:type="spellEnd"/>
      <w:r w:rsidRPr="00976E44">
        <w:t xml:space="preserve">; Vanessa Kerry; </w:t>
      </w:r>
      <w:proofErr w:type="spellStart"/>
      <w:r w:rsidRPr="00976E44">
        <w:t>Parsa</w:t>
      </w:r>
      <w:proofErr w:type="spellEnd"/>
      <w:r w:rsidRPr="00976E44">
        <w:t xml:space="preserve"> </w:t>
      </w:r>
      <w:proofErr w:type="spellStart"/>
      <w:r w:rsidRPr="00976E44">
        <w:t>Erfani</w:t>
      </w:r>
      <w:proofErr w:type="spellEnd"/>
      <w:r w:rsidRPr="00976E44">
        <w:t xml:space="preserve"> is a Fogarty Global Health Scholar at Harvard Medical School and the University of Global Health Equity. Lawrence </w:t>
      </w:r>
      <w:proofErr w:type="spellStart"/>
      <w:r w:rsidRPr="00976E44">
        <w:t>Gostin</w:t>
      </w:r>
      <w:proofErr w:type="spellEnd"/>
      <w:r w:rsidRPr="00976E44">
        <w:t xml:space="preserve"> is a professor at Georgetown University Law Center, director of the school’s O’Neill Institute for National and Global Health Law, and director of the World Health Organization Center on National and Global Health Law. Vanessa Kerry is a critical care physician at Massachusetts General Hospital, director of the Program for Global Public Policy at Harvard Medical School, and CEO of Seed Global Health, a nonprofit that trains health workers in countries with critical shortages; “Beyond a symbolic gesture: What’s needed to turn the IP waiver into Covid-19 vaccines,” STAT; 5/19/21; </w:t>
      </w:r>
      <w:hyperlink r:id="rId10" w:history="1">
        <w:r w:rsidRPr="00976E44">
          <w:rPr>
            <w:rStyle w:val="Hyperlink"/>
          </w:rPr>
          <w:t>https://www.statnews.com/2021/05/19/beyond-a-symbolic-gesture-whats-needed-to-turn-the-ip-waiver-into-covid-19-vaccines/</w:t>
        </w:r>
      </w:hyperlink>
      <w:r w:rsidRPr="00976E44">
        <w:t>] Justin</w:t>
      </w:r>
    </w:p>
    <w:p w14:paraId="05EB46CF" w14:textId="77777777" w:rsidR="00251150" w:rsidRPr="00976E44" w:rsidRDefault="00251150" w:rsidP="00251150">
      <w:r w:rsidRPr="00976E44">
        <w:rPr>
          <w:u w:val="single"/>
        </w:rPr>
        <w:t xml:space="preserve">Currently many idle suppliers </w:t>
      </w:r>
      <w:r w:rsidRPr="00976E44">
        <w:rPr>
          <w:rStyle w:val="Emphasis"/>
        </w:rPr>
        <w:t>can’t begin vaccine production</w:t>
      </w:r>
      <w:r w:rsidRPr="00976E44">
        <w:rPr>
          <w:u w:val="single"/>
        </w:rPr>
        <w:t xml:space="preserve"> until they upgrade and </w:t>
      </w:r>
      <w:r w:rsidRPr="00976E44">
        <w:rPr>
          <w:rStyle w:val="Emphasis"/>
        </w:rPr>
        <w:t>repurpose existing manufacturing capacity</w:t>
      </w:r>
      <w:r w:rsidRPr="00976E44">
        <w:rPr>
          <w:u w:val="single"/>
        </w:rPr>
        <w:t xml:space="preserve"> for new technology. </w:t>
      </w:r>
      <w:r w:rsidRPr="00976E44">
        <w:rPr>
          <w:highlight w:val="green"/>
          <w:u w:val="single"/>
        </w:rPr>
        <w:t>Opponents</w:t>
      </w:r>
      <w:r w:rsidRPr="00976E44">
        <w:rPr>
          <w:u w:val="single"/>
        </w:rPr>
        <w:t xml:space="preserve"> often </w:t>
      </w:r>
      <w:r w:rsidRPr="00976E44">
        <w:rPr>
          <w:highlight w:val="green"/>
          <w:u w:val="single"/>
        </w:rPr>
        <w:t>argue</w:t>
      </w:r>
      <w:r w:rsidRPr="00976E44">
        <w:rPr>
          <w:u w:val="single"/>
        </w:rPr>
        <w:t xml:space="preserve"> that </w:t>
      </w:r>
      <w:r w:rsidRPr="00976E44">
        <w:rPr>
          <w:rStyle w:val="Emphasis"/>
        </w:rPr>
        <w:t xml:space="preserve">this step is the true </w:t>
      </w:r>
      <w:r w:rsidRPr="00976E44">
        <w:rPr>
          <w:rStyle w:val="Emphasis"/>
          <w:highlight w:val="green"/>
        </w:rPr>
        <w:t xml:space="preserve">barrier </w:t>
      </w:r>
      <w:r w:rsidRPr="00976E44">
        <w:rPr>
          <w:rStyle w:val="Emphasis"/>
        </w:rPr>
        <w:t xml:space="preserve">to rapid </w:t>
      </w:r>
      <w:r w:rsidRPr="00976E44">
        <w:rPr>
          <w:rStyle w:val="Emphasis"/>
          <w:highlight w:val="green"/>
        </w:rPr>
        <w:t>scale-up</w:t>
      </w:r>
      <w:r w:rsidRPr="00976E44">
        <w:t>. One high-profile detractor, BIO President and CEO Michelle McMurry-Heath, argues that “handing [needy countries] the blueprint to construct a kitchen that — in optimal conditions — can take a year to build will not help us stop the emergence of dangerous new Covid variants.”</w:t>
      </w:r>
    </w:p>
    <w:p w14:paraId="2E081B71" w14:textId="77777777" w:rsidR="00251150" w:rsidRPr="00976E44" w:rsidRDefault="00251150" w:rsidP="00251150">
      <w:r w:rsidRPr="00976E44">
        <w:rPr>
          <w:u w:val="single"/>
        </w:rPr>
        <w:lastRenderedPageBreak/>
        <w:t xml:space="preserve">This </w:t>
      </w:r>
      <w:r w:rsidRPr="00976E44">
        <w:rPr>
          <w:highlight w:val="green"/>
          <w:u w:val="single"/>
        </w:rPr>
        <w:t xml:space="preserve">argument </w:t>
      </w:r>
      <w:r w:rsidRPr="00976E44">
        <w:rPr>
          <w:rStyle w:val="Emphasis"/>
          <w:highlight w:val="green"/>
        </w:rPr>
        <w:t>ignores</w:t>
      </w:r>
      <w:r w:rsidRPr="00976E44">
        <w:rPr>
          <w:rStyle w:val="Emphasis"/>
        </w:rPr>
        <w:t xml:space="preserve"> two core truths</w:t>
      </w:r>
      <w:r w:rsidRPr="00976E44">
        <w:rPr>
          <w:u w:val="single"/>
        </w:rPr>
        <w:t xml:space="preserve">: In many cases, </w:t>
      </w:r>
      <w:r w:rsidRPr="00976E44">
        <w:rPr>
          <w:rStyle w:val="Emphasis"/>
          <w:highlight w:val="green"/>
        </w:rPr>
        <w:t>manufacturing</w:t>
      </w:r>
      <w:r w:rsidRPr="00976E44">
        <w:rPr>
          <w:rStyle w:val="Emphasis"/>
        </w:rPr>
        <w:t xml:space="preserve"> capacity needs only </w:t>
      </w:r>
      <w:r w:rsidRPr="00976E44">
        <w:rPr>
          <w:rStyle w:val="Emphasis"/>
          <w:highlight w:val="green"/>
        </w:rPr>
        <w:t>repurposing</w:t>
      </w:r>
      <w:r w:rsidRPr="00976E44">
        <w:rPr>
          <w:rStyle w:val="Emphasis"/>
        </w:rPr>
        <w:t xml:space="preserve"> which can </w:t>
      </w:r>
      <w:r w:rsidRPr="00976E44">
        <w:rPr>
          <w:rStyle w:val="Emphasis"/>
          <w:highlight w:val="green"/>
        </w:rPr>
        <w:t xml:space="preserve">take </w:t>
      </w:r>
      <w:r w:rsidRPr="00976E44">
        <w:rPr>
          <w:rStyle w:val="Emphasis"/>
        </w:rPr>
        <w:t xml:space="preserve">mere </w:t>
      </w:r>
      <w:r w:rsidRPr="00976E44">
        <w:rPr>
          <w:rStyle w:val="Emphasis"/>
          <w:highlight w:val="green"/>
        </w:rPr>
        <w:t>months</w:t>
      </w:r>
      <w:r w:rsidRPr="00976E44">
        <w:t>. And Covid-19, at the current global response and vaccination rates, will be a threat for years.</w:t>
      </w:r>
    </w:p>
    <w:p w14:paraId="081176EA" w14:textId="77777777" w:rsidR="00251150" w:rsidRPr="00976E44" w:rsidRDefault="00251150" w:rsidP="00251150">
      <w:pPr>
        <w:rPr>
          <w:rStyle w:val="Emphasis"/>
        </w:rPr>
      </w:pPr>
      <w:r w:rsidRPr="00976E44">
        <w:rPr>
          <w:u w:val="single"/>
        </w:rPr>
        <w:t xml:space="preserve">Both truths suggest that we </w:t>
      </w:r>
      <w:r w:rsidRPr="00976E44">
        <w:rPr>
          <w:rStyle w:val="Emphasis"/>
        </w:rPr>
        <w:t>pass the blueprint and build the kitchen.</w:t>
      </w:r>
    </w:p>
    <w:p w14:paraId="210BB46E" w14:textId="77777777" w:rsidR="00251150" w:rsidRPr="00976E44" w:rsidRDefault="00251150" w:rsidP="00251150">
      <w:pPr>
        <w:rPr>
          <w:b/>
          <w:iCs/>
          <w:u w:val="single"/>
        </w:rPr>
      </w:pPr>
      <w:r w:rsidRPr="00976E44">
        <w:rPr>
          <w:u w:val="single"/>
        </w:rPr>
        <w:t xml:space="preserve">Facilitating </w:t>
      </w:r>
      <w:r w:rsidRPr="00976E44">
        <w:rPr>
          <w:highlight w:val="green"/>
          <w:u w:val="single"/>
        </w:rPr>
        <w:t xml:space="preserve">structures </w:t>
      </w:r>
      <w:r w:rsidRPr="00976E44">
        <w:rPr>
          <w:u w:val="single"/>
        </w:rPr>
        <w:t xml:space="preserve">to transfer technology and capacity are </w:t>
      </w:r>
      <w:r w:rsidRPr="00976E44">
        <w:rPr>
          <w:rStyle w:val="Emphasis"/>
        </w:rPr>
        <w:t xml:space="preserve">already </w:t>
      </w:r>
      <w:r w:rsidRPr="00976E44">
        <w:rPr>
          <w:rStyle w:val="Emphasis"/>
          <w:highlight w:val="green"/>
        </w:rPr>
        <w:t>in place</w:t>
      </w:r>
      <w:r w:rsidRPr="00976E44">
        <w:rPr>
          <w:highlight w:val="green"/>
          <w:u w:val="single"/>
        </w:rPr>
        <w:t>.</w:t>
      </w:r>
      <w:r w:rsidRPr="00976E44">
        <w:rPr>
          <w:u w:val="single"/>
        </w:rPr>
        <w:t xml:space="preserve"> The </w:t>
      </w:r>
      <w:r w:rsidRPr="00976E44">
        <w:rPr>
          <w:highlight w:val="green"/>
          <w:u w:val="single"/>
        </w:rPr>
        <w:t>WHO launched</w:t>
      </w:r>
      <w:r w:rsidRPr="00976E44">
        <w:rPr>
          <w:u w:val="single"/>
        </w:rPr>
        <w:t xml:space="preserve"> the </w:t>
      </w:r>
      <w:r w:rsidRPr="00976E44">
        <w:rPr>
          <w:rStyle w:val="Emphasis"/>
          <w:highlight w:val="green"/>
        </w:rPr>
        <w:t>mRNA</w:t>
      </w:r>
      <w:r w:rsidRPr="00976E44">
        <w:rPr>
          <w:rStyle w:val="Emphasis"/>
        </w:rPr>
        <w:t xml:space="preserve"> technology </w:t>
      </w:r>
      <w:r w:rsidRPr="00976E44">
        <w:rPr>
          <w:rStyle w:val="Emphasis"/>
          <w:highlight w:val="green"/>
        </w:rPr>
        <w:t>transfer hub</w:t>
      </w:r>
      <w:r w:rsidRPr="00976E44">
        <w:rPr>
          <w:rStyle w:val="Emphasis"/>
        </w:rPr>
        <w:t xml:space="preserve"> model</w:t>
      </w:r>
      <w:r w:rsidRPr="00976E44">
        <w:t xml:space="preserve"> last month to provide manufacturers in low- and middle-income countries </w:t>
      </w:r>
      <w:r w:rsidRPr="00976E44">
        <w:rPr>
          <w:highlight w:val="green"/>
          <w:u w:val="single"/>
        </w:rPr>
        <w:t>with</w:t>
      </w:r>
      <w:r w:rsidRPr="00976E44">
        <w:rPr>
          <w:u w:val="single"/>
        </w:rPr>
        <w:t xml:space="preserve"> the </w:t>
      </w:r>
      <w:r w:rsidRPr="00976E44">
        <w:rPr>
          <w:rStyle w:val="Emphasis"/>
          <w:highlight w:val="green"/>
        </w:rPr>
        <w:t>financial, training</w:t>
      </w:r>
      <w:r w:rsidRPr="00976E44">
        <w:rPr>
          <w:rStyle w:val="Emphasis"/>
        </w:rPr>
        <w:t xml:space="preserve">, and </w:t>
      </w:r>
      <w:r w:rsidRPr="00976E44">
        <w:rPr>
          <w:rStyle w:val="Emphasis"/>
          <w:highlight w:val="green"/>
        </w:rPr>
        <w:t>logistical support</w:t>
      </w:r>
      <w:r w:rsidRPr="00976E44">
        <w:rPr>
          <w:rStyle w:val="Emphasis"/>
        </w:rPr>
        <w:t xml:space="preserve"> needed</w:t>
      </w:r>
      <w:r w:rsidRPr="00976E44">
        <w:rPr>
          <w:u w:val="single"/>
        </w:rPr>
        <w:t xml:space="preserve"> </w:t>
      </w:r>
      <w:r w:rsidRPr="00976E44">
        <w:rPr>
          <w:highlight w:val="green"/>
          <w:u w:val="single"/>
        </w:rPr>
        <w:t>to scale up</w:t>
      </w:r>
      <w:r w:rsidRPr="00976E44">
        <w:rPr>
          <w:u w:val="single"/>
        </w:rPr>
        <w:t xml:space="preserve"> vaccine manufacturing capacity. Scores of </w:t>
      </w:r>
      <w:r w:rsidRPr="00976E44">
        <w:rPr>
          <w:highlight w:val="green"/>
          <w:u w:val="single"/>
        </w:rPr>
        <w:t xml:space="preserve">manufacturers </w:t>
      </w:r>
      <w:r w:rsidRPr="00976E44">
        <w:rPr>
          <w:u w:val="single"/>
        </w:rPr>
        <w:t xml:space="preserve">in these countries have already </w:t>
      </w:r>
      <w:r w:rsidRPr="00976E44">
        <w:rPr>
          <w:rStyle w:val="Emphasis"/>
          <w:highlight w:val="green"/>
        </w:rPr>
        <w:t>expressed interest</w:t>
      </w:r>
      <w:r w:rsidRPr="00976E44">
        <w:rPr>
          <w:highlight w:val="green"/>
          <w:u w:val="single"/>
        </w:rPr>
        <w:t>. This</w:t>
      </w:r>
      <w:r w:rsidRPr="00976E44">
        <w:rPr>
          <w:u w:val="single"/>
        </w:rPr>
        <w:t xml:space="preserve"> initiative, however, </w:t>
      </w:r>
      <w:r w:rsidRPr="00976E44">
        <w:rPr>
          <w:highlight w:val="green"/>
          <w:u w:val="single"/>
        </w:rPr>
        <w:t>requires</w:t>
      </w:r>
      <w:r w:rsidRPr="00976E44">
        <w:rPr>
          <w:u w:val="single"/>
        </w:rPr>
        <w:t xml:space="preserve"> recipient manufacturers to acquire </w:t>
      </w:r>
      <w:r w:rsidRPr="00976E44">
        <w:rPr>
          <w:rStyle w:val="Emphasis"/>
        </w:rPr>
        <w:t xml:space="preserve">the </w:t>
      </w:r>
      <w:r w:rsidRPr="00976E44">
        <w:rPr>
          <w:rStyle w:val="Emphasis"/>
          <w:highlight w:val="green"/>
        </w:rPr>
        <w:t xml:space="preserve">IP </w:t>
      </w:r>
      <w:r w:rsidRPr="00976E44">
        <w:rPr>
          <w:rStyle w:val="Emphasis"/>
        </w:rPr>
        <w:t xml:space="preserve">necessary for mRNA technologies— </w:t>
      </w:r>
      <w:r w:rsidRPr="00976E44">
        <w:rPr>
          <w:rStyle w:val="Emphasis"/>
          <w:highlight w:val="green"/>
        </w:rPr>
        <w:t>which is</w:t>
      </w:r>
      <w:r w:rsidRPr="00976E44">
        <w:rPr>
          <w:rStyle w:val="Emphasis"/>
        </w:rPr>
        <w:t xml:space="preserve"> currently </w:t>
      </w:r>
      <w:r w:rsidRPr="00976E44">
        <w:rPr>
          <w:rStyle w:val="Emphasis"/>
          <w:highlight w:val="green"/>
        </w:rPr>
        <w:t>missing</w:t>
      </w:r>
      <w:r w:rsidRPr="00976E44">
        <w:rPr>
          <w:rStyle w:val="Emphasis"/>
        </w:rPr>
        <w:t>.</w:t>
      </w:r>
    </w:p>
    <w:p w14:paraId="5915B1BE" w14:textId="77777777" w:rsidR="00251150" w:rsidRPr="00976E44" w:rsidRDefault="00251150" w:rsidP="00251150"/>
    <w:p w14:paraId="3050BD0C" w14:textId="77777777" w:rsidR="00251150" w:rsidRPr="00976E44" w:rsidRDefault="00251150" w:rsidP="00251150">
      <w:pPr>
        <w:pStyle w:val="Heading4"/>
        <w:jc w:val="both"/>
        <w:rPr>
          <w:rFonts w:cs="Calibri"/>
        </w:rPr>
      </w:pPr>
      <w:r w:rsidRPr="00976E44">
        <w:rPr>
          <w:rFonts w:cs="Calibri"/>
        </w:rPr>
        <w:t xml:space="preserve">Independently </w:t>
      </w:r>
      <w:r w:rsidRPr="00976E44">
        <w:rPr>
          <w:rFonts w:cs="Calibri"/>
          <w:u w:val="single"/>
        </w:rPr>
        <w:t>strategic patenting</w:t>
      </w:r>
      <w:r w:rsidRPr="00976E44">
        <w:rPr>
          <w:rFonts w:cs="Calibri"/>
        </w:rPr>
        <w:t xml:space="preserve"> harms innovation incentives during </w:t>
      </w:r>
      <w:r w:rsidRPr="00976E44">
        <w:rPr>
          <w:rFonts w:cs="Calibri"/>
          <w:u w:val="single"/>
        </w:rPr>
        <w:t>pandemics</w:t>
      </w:r>
      <w:r w:rsidRPr="00976E44">
        <w:rPr>
          <w:rFonts w:cs="Calibri"/>
        </w:rPr>
        <w:t xml:space="preserve"> – encourages </w:t>
      </w:r>
      <w:r w:rsidRPr="00976E44">
        <w:rPr>
          <w:rFonts w:cs="Calibri"/>
          <w:u w:val="single"/>
        </w:rPr>
        <w:t>reproduction of generics</w:t>
      </w:r>
      <w:r w:rsidRPr="00976E44">
        <w:rPr>
          <w:rFonts w:cs="Calibri"/>
        </w:rPr>
        <w:t xml:space="preserve"> and </w:t>
      </w:r>
      <w:r w:rsidRPr="00976E44">
        <w:rPr>
          <w:rFonts w:cs="Calibri"/>
          <w:u w:val="single"/>
        </w:rPr>
        <w:t>decrease breakthroughs</w:t>
      </w:r>
      <w:r w:rsidRPr="00976E44">
        <w:rPr>
          <w:rFonts w:cs="Calibri"/>
        </w:rPr>
        <w:t>.</w:t>
      </w:r>
    </w:p>
    <w:p w14:paraId="247150A0" w14:textId="77777777" w:rsidR="00251150" w:rsidRPr="00976E44" w:rsidRDefault="00251150" w:rsidP="00251150">
      <w:proofErr w:type="spellStart"/>
      <w:r w:rsidRPr="00976E44">
        <w:rPr>
          <w:rStyle w:val="Style13ptBold"/>
        </w:rPr>
        <w:t>Gurgula</w:t>
      </w:r>
      <w:proofErr w:type="spellEnd"/>
      <w:r w:rsidRPr="00976E44">
        <w:rPr>
          <w:rStyle w:val="Style13ptBold"/>
        </w:rPr>
        <w:t xml:space="preserve"> 20</w:t>
      </w:r>
      <w:r w:rsidRPr="00976E44">
        <w:t xml:space="preserve"> [Olga; Lecturer in Intellectual Property Law at Brunel Law School, Brunel University London. She is also a Visiting Fellow at the Oxford Martin </w:t>
      </w:r>
      <w:proofErr w:type="spellStart"/>
      <w:r w:rsidRPr="00976E44">
        <w:t>Programme</w:t>
      </w:r>
      <w:proofErr w:type="spellEnd"/>
      <w:r w:rsidRPr="00976E44">
        <w:t xml:space="preserve"> on Affordable Medicines, University of Oxford; “Strategic Patenting by Pharmaceutical Companies – Should Competition Law Intervene?” Springer Link; 10/28/20; </w:t>
      </w:r>
      <w:hyperlink r:id="rId11" w:anchor="Sec4" w:history="1">
        <w:r w:rsidRPr="00976E44">
          <w:rPr>
            <w:rStyle w:val="Hyperlink"/>
          </w:rPr>
          <w:t>https://link.springer.com/article/10.1007/s40319-020-00985-0#Sec4</w:t>
        </w:r>
      </w:hyperlink>
      <w:r w:rsidRPr="00976E44">
        <w:t>] Justin</w:t>
      </w:r>
    </w:p>
    <w:p w14:paraId="2A2EC6BE" w14:textId="77777777" w:rsidR="00251150" w:rsidRPr="00976E44" w:rsidRDefault="00251150" w:rsidP="00251150">
      <w:r w:rsidRPr="00976E44">
        <w:t xml:space="preserve">As the COVID-19 pandemic is sweeping through the world, thousands of people urgently need access to affordable medicines. </w:t>
      </w:r>
      <w:r w:rsidRPr="00976E44">
        <w:rPr>
          <w:u w:val="single"/>
        </w:rPr>
        <w:t xml:space="preserve">Based on </w:t>
      </w:r>
      <w:proofErr w:type="gramStart"/>
      <w:r w:rsidRPr="00976E44">
        <w:rPr>
          <w:rStyle w:val="Emphasis"/>
        </w:rPr>
        <w:t>past experience</w:t>
      </w:r>
      <w:proofErr w:type="gramEnd"/>
      <w:r w:rsidRPr="00976E44">
        <w:rPr>
          <w:rStyle w:val="Emphasis"/>
        </w:rPr>
        <w:t xml:space="preserve"> of treatments for other life-threatening diseases</w:t>
      </w:r>
      <w:r w:rsidRPr="00976E44">
        <w:rPr>
          <w:u w:val="single"/>
        </w:rPr>
        <w:t xml:space="preserve">, there is a fear that access to any </w:t>
      </w:r>
      <w:r w:rsidRPr="00976E44">
        <w:rPr>
          <w:rStyle w:val="Emphasis"/>
        </w:rPr>
        <w:t>vaccines</w:t>
      </w:r>
      <w:r w:rsidRPr="00976E44">
        <w:rPr>
          <w:u w:val="single"/>
        </w:rPr>
        <w:t xml:space="preserve"> and </w:t>
      </w:r>
      <w:r w:rsidRPr="00976E44">
        <w:rPr>
          <w:rStyle w:val="Emphasis"/>
        </w:rPr>
        <w:t>treatment</w:t>
      </w:r>
      <w:r w:rsidRPr="00976E44">
        <w:rPr>
          <w:u w:val="single"/>
        </w:rPr>
        <w:t xml:space="preserve"> that may be </w:t>
      </w:r>
      <w:r w:rsidRPr="00976E44">
        <w:rPr>
          <w:rStyle w:val="Emphasis"/>
        </w:rPr>
        <w:t>developed</w:t>
      </w:r>
      <w:r w:rsidRPr="00976E44">
        <w:rPr>
          <w:u w:val="single"/>
        </w:rPr>
        <w:t xml:space="preserve"> in the </w:t>
      </w:r>
      <w:r w:rsidRPr="00976E44">
        <w:rPr>
          <w:rStyle w:val="Emphasis"/>
        </w:rPr>
        <w:t>future</w:t>
      </w:r>
      <w:r w:rsidRPr="00976E44">
        <w:rPr>
          <w:u w:val="single"/>
        </w:rPr>
        <w:t xml:space="preserve"> will be </w:t>
      </w:r>
      <w:r w:rsidRPr="00976E44">
        <w:rPr>
          <w:rStyle w:val="Emphasis"/>
        </w:rPr>
        <w:t>affected by patents</w:t>
      </w:r>
      <w:r w:rsidRPr="00976E44">
        <w:rPr>
          <w:u w:val="single"/>
        </w:rPr>
        <w:t xml:space="preserve">, leading to </w:t>
      </w:r>
      <w:proofErr w:type="spellStart"/>
      <w:r w:rsidRPr="00976E44">
        <w:rPr>
          <w:u w:val="single"/>
        </w:rPr>
        <w:t>unaffordably</w:t>
      </w:r>
      <w:proofErr w:type="spellEnd"/>
      <w:r w:rsidRPr="00976E44">
        <w:rPr>
          <w:u w:val="single"/>
        </w:rPr>
        <w:t xml:space="preserve"> high prices</w:t>
      </w:r>
      <w:r w:rsidRPr="00976E44">
        <w:t xml:space="preserve">. However, the problem of high drug prices is not new. It had been inflating healthcare budgets and </w:t>
      </w:r>
      <w:r w:rsidRPr="00976E44">
        <w:rPr>
          <w:u w:val="single"/>
        </w:rPr>
        <w:t>posing a serious risk to the affordability and accessibility of medicines for society well before the pandemic</w:t>
      </w:r>
      <w:r w:rsidRPr="00976E44">
        <w:t xml:space="preserve">.Footnote3 </w:t>
      </w:r>
      <w:r w:rsidRPr="00976E44">
        <w:rPr>
          <w:u w:val="single"/>
        </w:rPr>
        <w:t xml:space="preserve">This problem is further </w:t>
      </w:r>
      <w:r w:rsidRPr="00976E44">
        <w:rPr>
          <w:rStyle w:val="Emphasis"/>
        </w:rPr>
        <w:t>exacerbated</w:t>
      </w:r>
      <w:r w:rsidRPr="00976E44">
        <w:rPr>
          <w:u w:val="single"/>
        </w:rPr>
        <w:t xml:space="preserve"> by the fact that, despite the </w:t>
      </w:r>
      <w:r w:rsidRPr="00976E44">
        <w:rPr>
          <w:rStyle w:val="Emphasis"/>
        </w:rPr>
        <w:t>alleged surge in investments</w:t>
      </w:r>
      <w:r w:rsidRPr="00976E44">
        <w:rPr>
          <w:u w:val="single"/>
        </w:rPr>
        <w:t xml:space="preserve"> into pharmaceutical R&amp;D, </w:t>
      </w:r>
      <w:r w:rsidRPr="00976E44">
        <w:rPr>
          <w:rStyle w:val="Emphasis"/>
        </w:rPr>
        <w:t>current statistics</w:t>
      </w:r>
      <w:r w:rsidRPr="00976E44">
        <w:rPr>
          <w:u w:val="single"/>
        </w:rPr>
        <w:t xml:space="preserve"> indicate that the </w:t>
      </w:r>
      <w:r w:rsidRPr="00976E44">
        <w:rPr>
          <w:rStyle w:val="Emphasis"/>
        </w:rPr>
        <w:t>number</w:t>
      </w:r>
      <w:r w:rsidRPr="00976E44">
        <w:rPr>
          <w:u w:val="single"/>
        </w:rPr>
        <w:t xml:space="preserve"> of new </w:t>
      </w:r>
      <w:r w:rsidRPr="00976E44">
        <w:rPr>
          <w:rStyle w:val="Emphasis"/>
          <w:highlight w:val="green"/>
        </w:rPr>
        <w:t>breakthrough</w:t>
      </w:r>
      <w:r w:rsidRPr="00976E44">
        <w:rPr>
          <w:rStyle w:val="Emphasis"/>
        </w:rPr>
        <w:t xml:space="preserve"> medicines </w:t>
      </w:r>
      <w:r w:rsidRPr="00976E44">
        <w:rPr>
          <w:rStyle w:val="Emphasis"/>
          <w:highlight w:val="green"/>
        </w:rPr>
        <w:t>is decreasing</w:t>
      </w:r>
      <w:r w:rsidRPr="00976E44">
        <w:t xml:space="preserve">.Footnote4 On the other hand, the </w:t>
      </w:r>
      <w:r w:rsidRPr="00976E44">
        <w:rPr>
          <w:u w:val="single"/>
        </w:rPr>
        <w:t xml:space="preserve">number of drugs that contain modifications of existing medicines is growing, demonstrating that pharmaceutical companies have been increasingly focusing their research on </w:t>
      </w:r>
      <w:r w:rsidRPr="00976E44">
        <w:rPr>
          <w:rStyle w:val="Emphasis"/>
        </w:rPr>
        <w:t>incremental drug development</w:t>
      </w:r>
      <w:r w:rsidRPr="00976E44">
        <w:rPr>
          <w:u w:val="single"/>
        </w:rPr>
        <w:t>, rather than on breakthrough</w:t>
      </w:r>
      <w:r w:rsidRPr="00976E44">
        <w:t xml:space="preserve"> innovation.Footnote5 Various reasons for high drug prices and the growing focus on incremental innovation are put forward by pharmaceutical companies, including the complexity of drug discovery and development, as well as the expensive and lengthy regulatory procedures involved.Footnote6 While these reasons play an important role in this regard, some practices by pharmaceutical companies substantially contribute to this problem.Footnote7 In particular, </w:t>
      </w:r>
      <w:r w:rsidRPr="00976E44">
        <w:rPr>
          <w:rStyle w:val="Emphasis"/>
        </w:rPr>
        <w:t xml:space="preserve">pharmaceutical </w:t>
      </w:r>
      <w:r w:rsidRPr="00976E44">
        <w:rPr>
          <w:rStyle w:val="Emphasis"/>
          <w:highlight w:val="green"/>
        </w:rPr>
        <w:t>companies</w:t>
      </w:r>
      <w:r w:rsidRPr="00976E44">
        <w:rPr>
          <w:u w:val="single"/>
        </w:rPr>
        <w:t xml:space="preserve"> have been increasingly </w:t>
      </w:r>
      <w:r w:rsidRPr="00976E44">
        <w:rPr>
          <w:rStyle w:val="Emphasis"/>
          <w:highlight w:val="green"/>
        </w:rPr>
        <w:t>engaging in strategic patenting</w:t>
      </w:r>
      <w:r w:rsidRPr="00976E44">
        <w:rPr>
          <w:rStyle w:val="Emphasis"/>
        </w:rPr>
        <w:t xml:space="preserve"> to delay or even block generic competition</w:t>
      </w:r>
      <w:r w:rsidRPr="00976E44">
        <w:t xml:space="preserve">.Footnote8 These practices attracted the attention of the European Commission, which discussed them more than a decade ago in its 2009 Pharmaceutical Sector Inquiry Report.Footnote9 The Commission identified a series of patent strategies which it described as aiming “to extend the breadth and duration of [originators’] patent protection”Footnote10 and “to delay or block the market entry of generic medicine”.Footnote11 Such findings have </w:t>
      </w:r>
      <w:proofErr w:type="spellStart"/>
      <w:r w:rsidRPr="00976E44">
        <w:t>fuelled</w:t>
      </w:r>
      <w:proofErr w:type="spellEnd"/>
      <w:r w:rsidRPr="00976E44">
        <w:t xml:space="preserve"> debates as to whether these strategies may be deemed unlawful and violate EU competition rules, while also being justifiable business practices under patent law. Until today, no agreement has been reached either on the legality of these practices, or on an efficient legal tool to assess them. As a result, despite there being solid evidence that such strategies may block generic competition, allowing originators to maintain artificially high drug prices and preventing patients from accessing cheaper generics, they remain outside the ambit of the Commission’s activities. Instead, the Commission has been focusing on more straightforward patent-related practices, such as reverse payment agreements.</w:t>
      </w:r>
    </w:p>
    <w:p w14:paraId="5F8B3ED6" w14:textId="77777777" w:rsidR="00251150" w:rsidRPr="00976E44" w:rsidRDefault="00251150" w:rsidP="00251150">
      <w:r w:rsidRPr="00976E44">
        <w:t xml:space="preserve">This article argues that strategic patenting by pharmaceutical companies requires a long-overdue intervention by competition authorities. It aims to attract their attention to the harmful effects of strategic patenting. Specifically, it will contest the argument traditionally put forward by originator pharmaceutical companies that the intervention of competition law into patenting practices will reduce their incentives to innovate. The paper will argue to the contrary that, along with a more immediate negative effect in the form of high drug prices that is widely explored in the </w:t>
      </w:r>
      <w:proofErr w:type="gramStart"/>
      <w:r w:rsidRPr="00976E44">
        <w:t>literature,Footnote</w:t>
      </w:r>
      <w:proofErr w:type="gramEnd"/>
      <w:r w:rsidRPr="00976E44">
        <w:t xml:space="preserve">12 </w:t>
      </w:r>
      <w:r w:rsidRPr="00976E44">
        <w:rPr>
          <w:u w:val="single"/>
        </w:rPr>
        <w:t xml:space="preserve">strategic patenting also affects </w:t>
      </w:r>
      <w:r w:rsidRPr="00976E44">
        <w:rPr>
          <w:rStyle w:val="Emphasis"/>
        </w:rPr>
        <w:t xml:space="preserve">dynamic competition by </w:t>
      </w:r>
      <w:r w:rsidRPr="00976E44">
        <w:rPr>
          <w:rStyle w:val="Emphasis"/>
          <w:highlight w:val="green"/>
        </w:rPr>
        <w:t>stifling innovation</w:t>
      </w:r>
      <w:r w:rsidRPr="00976E44">
        <w:t xml:space="preserve">. Importantly, it will be explained that the </w:t>
      </w:r>
      <w:r w:rsidRPr="00976E44">
        <w:rPr>
          <w:u w:val="single"/>
        </w:rPr>
        <w:t xml:space="preserve">assessment of the </w:t>
      </w:r>
      <w:r w:rsidRPr="00976E44">
        <w:rPr>
          <w:rStyle w:val="Emphasis"/>
        </w:rPr>
        <w:t>effect of this practice</w:t>
      </w:r>
      <w:r w:rsidRPr="00976E44">
        <w:rPr>
          <w:u w:val="single"/>
        </w:rPr>
        <w:t xml:space="preserve"> should </w:t>
      </w:r>
      <w:r w:rsidRPr="00976E44">
        <w:rPr>
          <w:rStyle w:val="Emphasis"/>
        </w:rPr>
        <w:t>focus</w:t>
      </w:r>
      <w:r w:rsidRPr="00976E44">
        <w:rPr>
          <w:u w:val="single"/>
        </w:rPr>
        <w:t xml:space="preserve"> not only on innovation by </w:t>
      </w:r>
      <w:proofErr w:type="gramStart"/>
      <w:r w:rsidRPr="00976E44">
        <w:rPr>
          <w:u w:val="single"/>
        </w:rPr>
        <w:t>originators, but</w:t>
      </w:r>
      <w:proofErr w:type="gramEnd"/>
      <w:r w:rsidRPr="00976E44">
        <w:rPr>
          <w:u w:val="single"/>
        </w:rPr>
        <w:t xml:space="preserve"> should also </w:t>
      </w:r>
      <w:r w:rsidRPr="00976E44">
        <w:rPr>
          <w:rStyle w:val="Emphasis"/>
        </w:rPr>
        <w:t>take a wider market perspective by assessing</w:t>
      </w:r>
      <w:r w:rsidRPr="00976E44">
        <w:rPr>
          <w:u w:val="single"/>
        </w:rPr>
        <w:t xml:space="preserve"> its effect on follow-on innovation by generic companies</w:t>
      </w:r>
      <w:r w:rsidRPr="00976E44">
        <w:t xml:space="preserve">. The latter argument is often overlooked. The paper will </w:t>
      </w:r>
      <w:r w:rsidRPr="00976E44">
        <w:lastRenderedPageBreak/>
        <w:t xml:space="preserve">outline the current approach to strategic patenting that considers this practice </w:t>
      </w:r>
      <w:proofErr w:type="gramStart"/>
      <w:r w:rsidRPr="00976E44">
        <w:t>lawful, and</w:t>
      </w:r>
      <w:proofErr w:type="gramEnd"/>
      <w:r w:rsidRPr="00976E44">
        <w:t xml:space="preserve"> will provide arguments for the intervention of competition law. </w:t>
      </w:r>
      <w:r w:rsidRPr="00976E44">
        <w:rPr>
          <w:u w:val="single"/>
        </w:rPr>
        <w:t xml:space="preserve">This, in turn, will open the </w:t>
      </w:r>
      <w:r w:rsidRPr="00976E44">
        <w:rPr>
          <w:rStyle w:val="Emphasis"/>
        </w:rPr>
        <w:t xml:space="preserve">possibility for competition authorities to investigate this practice </w:t>
      </w:r>
      <w:proofErr w:type="gramStart"/>
      <w:r w:rsidRPr="00976E44">
        <w:rPr>
          <w:rStyle w:val="Emphasis"/>
        </w:rPr>
        <w:t>in order to</w:t>
      </w:r>
      <w:proofErr w:type="gramEnd"/>
      <w:r w:rsidRPr="00976E44">
        <w:rPr>
          <w:rStyle w:val="Emphasis"/>
        </w:rPr>
        <w:t xml:space="preserve"> prevent its harmful effect on innovation</w:t>
      </w:r>
      <w:r w:rsidRPr="00976E44">
        <w:rPr>
          <w:u w:val="single"/>
        </w:rPr>
        <w:t xml:space="preserve"> and </w:t>
      </w:r>
      <w:r w:rsidRPr="00976E44">
        <w:rPr>
          <w:rStyle w:val="Emphasis"/>
        </w:rPr>
        <w:t>consumer welfare</w:t>
      </w:r>
      <w:r w:rsidRPr="00976E44">
        <w:t xml:space="preserve">. Moreover, </w:t>
      </w:r>
      <w:r w:rsidRPr="00976E44">
        <w:rPr>
          <w:u w:val="single"/>
        </w:rPr>
        <w:t>while patent law may provide certain mechanisms to deal with strategic patenting, such as raising the bar</w:t>
      </w:r>
      <w:r w:rsidRPr="00976E44">
        <w:t xml:space="preserve"> for patentability of pharmaceutical follow-on </w:t>
      </w:r>
      <w:proofErr w:type="gramStart"/>
      <w:r w:rsidRPr="00976E44">
        <w:t>inventions,Footnote</w:t>
      </w:r>
      <w:proofErr w:type="gramEnd"/>
      <w:r w:rsidRPr="00976E44">
        <w:t xml:space="preserve">13 </w:t>
      </w:r>
      <w:r w:rsidRPr="00976E44">
        <w:rPr>
          <w:u w:val="single"/>
        </w:rPr>
        <w:t>these tools may not be effective in all cases</w:t>
      </w:r>
      <w:r w:rsidRPr="00976E44">
        <w:t xml:space="preserve">. Therefore, as will be explained further, competition law may be a more suitable tool to address the negative effects of strategic </w:t>
      </w:r>
      <w:proofErr w:type="gramStart"/>
      <w:r w:rsidRPr="00976E44">
        <w:t>patenting.Footnote</w:t>
      </w:r>
      <w:proofErr w:type="gramEnd"/>
      <w:r w:rsidRPr="00976E44">
        <w:t>14</w:t>
      </w:r>
    </w:p>
    <w:p w14:paraId="7BF69372" w14:textId="77777777" w:rsidR="00251150" w:rsidRPr="00976E44" w:rsidRDefault="00251150" w:rsidP="00251150">
      <w:r w:rsidRPr="00976E44">
        <w:t xml:space="preserve">The article will be </w:t>
      </w:r>
      <w:proofErr w:type="spellStart"/>
      <w:r w:rsidRPr="00976E44">
        <w:t>organised</w:t>
      </w:r>
      <w:proofErr w:type="spellEnd"/>
      <w:r w:rsidRPr="00976E44">
        <w:t xml:space="preserve"> as follows. It will first discuss the complex structure of the pharmaceutical industry, focusing on its key players for the purpose of this article: originators and generic companies. It will further explore patenting practices employed by pharmaceutical companies and will define the notion of strategic patenting. The article will then argue that the latter strategy is against the rationale of patent and competition laws, as it stifles competition by impairing incentives to innovate of both originators and generic companies. Finally, it will discuss the current approach to strategic patenting that considers this practice </w:t>
      </w:r>
      <w:proofErr w:type="gramStart"/>
      <w:r w:rsidRPr="00976E44">
        <w:t>lawful, and</w:t>
      </w:r>
      <w:proofErr w:type="gramEnd"/>
      <w:r w:rsidRPr="00976E44">
        <w:t xml:space="preserve"> will argue that it should be subject to scrutiny under the rules of competition law, to address its negative effects.</w:t>
      </w:r>
    </w:p>
    <w:p w14:paraId="3D837859" w14:textId="77777777" w:rsidR="00251150" w:rsidRPr="00976E44" w:rsidRDefault="00251150" w:rsidP="00251150">
      <w:r w:rsidRPr="00976E44">
        <w:t>Pharmaceutical Innovation and Generic Competition in the Pharmaceutical Industry</w:t>
      </w:r>
    </w:p>
    <w:p w14:paraId="77ACB297" w14:textId="77777777" w:rsidR="00251150" w:rsidRPr="00976E44" w:rsidRDefault="00251150" w:rsidP="00251150">
      <w:r w:rsidRPr="00976E44">
        <w:t xml:space="preserve">The pharmaceutical industry is unique in its complexity. It is </w:t>
      </w:r>
      <w:proofErr w:type="spellStart"/>
      <w:r w:rsidRPr="00976E44">
        <w:t>characterised</w:t>
      </w:r>
      <w:proofErr w:type="spellEnd"/>
      <w:r w:rsidRPr="00976E44">
        <w:t xml:space="preserve"> by heavy state regulation and, sometimes, by the competing interests of the pharmaceutical business and society. It also involves multiple actors, including </w:t>
      </w:r>
      <w:proofErr w:type="gramStart"/>
      <w:r w:rsidRPr="00976E44">
        <w:t>originators,Footnote</w:t>
      </w:r>
      <w:proofErr w:type="gramEnd"/>
      <w:r w:rsidRPr="00976E44">
        <w:t xml:space="preserve">15 marketing </w:t>
      </w:r>
      <w:proofErr w:type="spellStart"/>
      <w:r w:rsidRPr="00976E44">
        <w:t>authorisation</w:t>
      </w:r>
      <w:proofErr w:type="spellEnd"/>
      <w:r w:rsidRPr="00976E44">
        <w:t xml:space="preserve"> bodies, generic companies,Footnote16 doctors, pharmacies and patients. Each of them plays their part in the lengthy and complicated process of transforming a chemical compound into an effective and affordable medicine, which is then prescribed, </w:t>
      </w:r>
      <w:proofErr w:type="gramStart"/>
      <w:r w:rsidRPr="00976E44">
        <w:t>dispensed</w:t>
      </w:r>
      <w:proofErr w:type="gramEnd"/>
      <w:r w:rsidRPr="00976E44">
        <w:t xml:space="preserve"> and consumed. In these complex relationships, the two key players have crucial roles. On the one hand, originators play an important role in developing new and improved medicines for the benefit of society. On the other hand, generic companies benefit society by supplying cheaper equivalents of the originators’ medicines, which leads to the reduction of drug prices and facilitates access to affordable medicines. When the interests of these two players are kept in balance, benefits are </w:t>
      </w:r>
      <w:proofErr w:type="spellStart"/>
      <w:r w:rsidRPr="00976E44">
        <w:t>maximised</w:t>
      </w:r>
      <w:proofErr w:type="spellEnd"/>
      <w:r w:rsidRPr="00976E44">
        <w:t xml:space="preserve"> for society, which receives innovative and improved medicines, as well as timely access to generic drugs. However, if the balance swings towards one of the players, then society loses out, as there will be insufficient access to either innovative or affordable medicines. Therefore, both pharmaceutical innovation and generic competition must be duly </w:t>
      </w:r>
      <w:proofErr w:type="spellStart"/>
      <w:r w:rsidRPr="00976E44">
        <w:t>incentivised</w:t>
      </w:r>
      <w:proofErr w:type="spellEnd"/>
      <w:r w:rsidRPr="00976E44">
        <w:t xml:space="preserve"> and protected.</w:t>
      </w:r>
    </w:p>
    <w:p w14:paraId="374C36E7" w14:textId="77777777" w:rsidR="00251150" w:rsidRPr="00976E44" w:rsidRDefault="00251150" w:rsidP="00251150">
      <w:r w:rsidRPr="00976E44">
        <w:t xml:space="preserve">Moreover, these two elements of the pharmaceutical industry are constantly interacting and have a profound impact on each other. </w:t>
      </w:r>
      <w:proofErr w:type="gramStart"/>
      <w:r w:rsidRPr="00976E44">
        <w:t>In particular, pharmaceutical</w:t>
      </w:r>
      <w:proofErr w:type="gramEnd"/>
      <w:r w:rsidRPr="00976E44">
        <w:t xml:space="preserve"> innovation is the backbone of the pharmaceutical industry, in which originators play an important role. The process of drug development is long and complicated, requires significant investments, and bears considerable commercial </w:t>
      </w:r>
      <w:proofErr w:type="gramStart"/>
      <w:r w:rsidRPr="00976E44">
        <w:t>risks.Footnote</w:t>
      </w:r>
      <w:proofErr w:type="gramEnd"/>
      <w:r w:rsidRPr="00976E44">
        <w:t xml:space="preserve">17 It is also highly regulated, including, among other things, the requirement for originators to obtain a special </w:t>
      </w:r>
      <w:proofErr w:type="spellStart"/>
      <w:r w:rsidRPr="00976E44">
        <w:t>authorisation</w:t>
      </w:r>
      <w:proofErr w:type="spellEnd"/>
      <w:r w:rsidRPr="00976E44">
        <w:t xml:space="preserve"> from a designated state authority to market a drug. Such marketing </w:t>
      </w:r>
      <w:proofErr w:type="spellStart"/>
      <w:r w:rsidRPr="00976E44">
        <w:t>authorisations</w:t>
      </w:r>
      <w:proofErr w:type="spellEnd"/>
      <w:r w:rsidRPr="00976E44">
        <w:t xml:space="preserve"> are granted to the originators only if they can prove that the drug is safe and effective, which typically requires lengthy and expensive clinical </w:t>
      </w:r>
      <w:proofErr w:type="gramStart"/>
      <w:r w:rsidRPr="00976E44">
        <w:t>trials.Footnote</w:t>
      </w:r>
      <w:proofErr w:type="gramEnd"/>
      <w:r w:rsidRPr="00976E44">
        <w:t>18</w:t>
      </w:r>
    </w:p>
    <w:p w14:paraId="01E31310" w14:textId="77777777" w:rsidR="00251150" w:rsidRPr="00976E44" w:rsidRDefault="00251150" w:rsidP="00251150">
      <w:r w:rsidRPr="00976E44">
        <w:t xml:space="preserve">In order to protect these significant efforts and investments, pharmaceutical companies rely heavily on the exclusivity granted by intellectual property rights, and in particular, </w:t>
      </w:r>
      <w:proofErr w:type="gramStart"/>
      <w:r w:rsidRPr="00976E44">
        <w:t>patents.Footnote</w:t>
      </w:r>
      <w:proofErr w:type="gramEnd"/>
      <w:r w:rsidRPr="00976E44">
        <w:t xml:space="preserve">19 Patents provide a 20-year monopoly right, during which a pharmaceutical company enjoys market exclusivity and can charge a monopoly price for its products. Originators argue that strong patent protection is essential in order to recoup investments, as well as to </w:t>
      </w:r>
      <w:proofErr w:type="spellStart"/>
      <w:r w:rsidRPr="00976E44">
        <w:t>incentivise</w:t>
      </w:r>
      <w:proofErr w:type="spellEnd"/>
      <w:r w:rsidRPr="00976E44">
        <w:t xml:space="preserve"> them to engage in further </w:t>
      </w:r>
      <w:proofErr w:type="gramStart"/>
      <w:r w:rsidRPr="00976E44">
        <w:t>innovation.Footnote</w:t>
      </w:r>
      <w:proofErr w:type="gramEnd"/>
      <w:r w:rsidRPr="00976E44">
        <w:t xml:space="preserve">20 Once such patent protection expires, however, other companies may develop generics of a branded drug, and start competing with the originator for the market. This is called generic competition. Generic drugs are bioequivalent versions of a branded drug that has lost its patent protection.Footnote21 It is estimated that the generic entry typically leads to, on average, an 80 per cent market share loss and a 20–30 per cent reduction of a drug price, with further price decreases with each additional generic entrant, leading, in some instances, to a fall in price of up to 90 per cent.Footnote22 A representative example of the effect of generic competition on the originators’ drug prices is the significant decrease in price and dramatic loss of profits by Eli Lilly. The expiration of a patent protecting its blockbusterFootnote23 antidepressant Prozac in 2001 resulted in a loss of almost 70 per cent of its market and $2.4 billion in annual U.S. </w:t>
      </w:r>
      <w:proofErr w:type="gramStart"/>
      <w:r w:rsidRPr="00976E44">
        <w:t>sales.Footnote</w:t>
      </w:r>
      <w:proofErr w:type="gramEnd"/>
      <w:r w:rsidRPr="00976E44">
        <w:t>24 This effect of generic competition is beneficial for society, as it reduces the financial pressure on healthcare budgets and increases the accessibility of drugs.</w:t>
      </w:r>
    </w:p>
    <w:p w14:paraId="7F5F09CD" w14:textId="77777777" w:rsidR="00251150" w:rsidRPr="00976E44" w:rsidRDefault="00251150" w:rsidP="00251150">
      <w:r w:rsidRPr="00976E44">
        <w:t>Patenting Practices by Pharmaceutical Companies</w:t>
      </w:r>
    </w:p>
    <w:p w14:paraId="7C07F821" w14:textId="77777777" w:rsidR="00251150" w:rsidRPr="00976E44" w:rsidRDefault="00251150" w:rsidP="00251150">
      <w:r w:rsidRPr="00976E44">
        <w:t>As was mentioned above, generic competition is prevented during the life of a patent protecting an active compound of a drug (a so-called “basic” or “primary” patent</w:t>
      </w:r>
      <w:proofErr w:type="gramStart"/>
      <w:r w:rsidRPr="00976E44">
        <w:t>).Footnote</w:t>
      </w:r>
      <w:proofErr w:type="gramEnd"/>
      <w:r w:rsidRPr="00976E44">
        <w:t xml:space="preserve">25 Such a basic patent covers an active ingredient itself and, therefore, provides the strongest protection for the product. Therefore, generic competition normally starts only after the basic patent expires, or if a generic company succeeds in invalidating it. While </w:t>
      </w:r>
      <w:r w:rsidRPr="00976E44">
        <w:rPr>
          <w:u w:val="single"/>
        </w:rPr>
        <w:t xml:space="preserve">in the past pharmaceutical companies </w:t>
      </w:r>
      <w:r w:rsidRPr="00976E44">
        <w:rPr>
          <w:rStyle w:val="Emphasis"/>
        </w:rPr>
        <w:t>mainly protected their products</w:t>
      </w:r>
      <w:r w:rsidRPr="00976E44">
        <w:rPr>
          <w:u w:val="single"/>
        </w:rPr>
        <w:t xml:space="preserve"> with a single patent covering an active compound</w:t>
      </w:r>
      <w:r w:rsidRPr="00976E44">
        <w:t xml:space="preserve">,Footnote26 </w:t>
      </w:r>
      <w:r w:rsidRPr="00976E44">
        <w:rPr>
          <w:u w:val="single"/>
        </w:rPr>
        <w:t xml:space="preserve">they now increasingly </w:t>
      </w:r>
      <w:r w:rsidRPr="00976E44">
        <w:rPr>
          <w:highlight w:val="green"/>
          <w:u w:val="single"/>
        </w:rPr>
        <w:t xml:space="preserve">seek </w:t>
      </w:r>
      <w:r w:rsidRPr="00976E44">
        <w:rPr>
          <w:rStyle w:val="Emphasis"/>
          <w:highlight w:val="green"/>
        </w:rPr>
        <w:t>additional patent</w:t>
      </w:r>
      <w:r w:rsidRPr="00976E44">
        <w:rPr>
          <w:rStyle w:val="Emphasis"/>
        </w:rPr>
        <w:t xml:space="preserve"> protection</w:t>
      </w:r>
      <w:r w:rsidRPr="00976E44">
        <w:t xml:space="preserve"> on various aspects of a drugFootnote27 </w:t>
      </w:r>
      <w:r w:rsidRPr="00976E44">
        <w:rPr>
          <w:u w:val="single"/>
        </w:rPr>
        <w:t>in order to protect their market position</w:t>
      </w:r>
      <w:r w:rsidRPr="00976E44">
        <w:t xml:space="preserve">.Footnote28 </w:t>
      </w:r>
      <w:r w:rsidRPr="00976E44">
        <w:rPr>
          <w:u w:val="single"/>
        </w:rPr>
        <w:t>Such additional patents are often called secondary patents</w:t>
      </w:r>
      <w:r w:rsidRPr="00976E44">
        <w:t xml:space="preserve">.Footnote29 A pharmaceutical company may want to obtain secondary patents, which protect such aspects of a drug as, for example, its process of manufacture, formulation and/or specific form, etc. Therefore, </w:t>
      </w:r>
      <w:r w:rsidRPr="00976E44">
        <w:rPr>
          <w:u w:val="single"/>
        </w:rPr>
        <w:t xml:space="preserve">even </w:t>
      </w:r>
      <w:r w:rsidRPr="00976E44">
        <w:rPr>
          <w:highlight w:val="green"/>
          <w:u w:val="single"/>
        </w:rPr>
        <w:t>after</w:t>
      </w:r>
      <w:r w:rsidRPr="00976E44">
        <w:rPr>
          <w:u w:val="single"/>
        </w:rPr>
        <w:t xml:space="preserve"> the </w:t>
      </w:r>
      <w:r w:rsidRPr="00976E44">
        <w:rPr>
          <w:highlight w:val="green"/>
          <w:u w:val="single"/>
        </w:rPr>
        <w:t>basic patent</w:t>
      </w:r>
      <w:r w:rsidRPr="00976E44">
        <w:rPr>
          <w:u w:val="single"/>
        </w:rPr>
        <w:t xml:space="preserve"> protecting an active compound </w:t>
      </w:r>
      <w:r w:rsidRPr="00976E44">
        <w:rPr>
          <w:highlight w:val="green"/>
          <w:u w:val="single"/>
        </w:rPr>
        <w:t>expires</w:t>
      </w:r>
      <w:r w:rsidRPr="00976E44">
        <w:rPr>
          <w:u w:val="single"/>
        </w:rPr>
        <w:t xml:space="preserve">, a </w:t>
      </w:r>
      <w:r w:rsidRPr="00976E44">
        <w:rPr>
          <w:rStyle w:val="Emphasis"/>
          <w:highlight w:val="green"/>
        </w:rPr>
        <w:t>drug</w:t>
      </w:r>
      <w:r w:rsidRPr="00976E44">
        <w:rPr>
          <w:rStyle w:val="Emphasis"/>
        </w:rPr>
        <w:t xml:space="preserve"> may still be </w:t>
      </w:r>
      <w:r w:rsidRPr="00976E44">
        <w:rPr>
          <w:rStyle w:val="Emphasis"/>
          <w:highlight w:val="green"/>
        </w:rPr>
        <w:t>protected by other</w:t>
      </w:r>
      <w:r w:rsidRPr="00976E44">
        <w:rPr>
          <w:rStyle w:val="Emphasis"/>
        </w:rPr>
        <w:t xml:space="preserve"> secondary </w:t>
      </w:r>
      <w:r w:rsidRPr="00976E44">
        <w:rPr>
          <w:rStyle w:val="Emphasis"/>
          <w:highlight w:val="green"/>
        </w:rPr>
        <w:t>patents</w:t>
      </w:r>
      <w:r w:rsidRPr="00976E44">
        <w:rPr>
          <w:rStyle w:val="Emphasis"/>
        </w:rPr>
        <w:t>.</w:t>
      </w:r>
      <w:r w:rsidRPr="00976E44">
        <w:rPr>
          <w:u w:val="single"/>
        </w:rPr>
        <w:t xml:space="preserve"> </w:t>
      </w:r>
      <w:r w:rsidRPr="00976E44">
        <w:rPr>
          <w:u w:val="single"/>
        </w:rPr>
        <w:lastRenderedPageBreak/>
        <w:t xml:space="preserve">This may </w:t>
      </w:r>
      <w:r w:rsidRPr="00976E44">
        <w:rPr>
          <w:rStyle w:val="Emphasis"/>
          <w:highlight w:val="green"/>
        </w:rPr>
        <w:t>result in</w:t>
      </w:r>
      <w:r w:rsidRPr="00976E44">
        <w:rPr>
          <w:rStyle w:val="Emphasis"/>
        </w:rPr>
        <w:t xml:space="preserve"> the </w:t>
      </w:r>
      <w:r w:rsidRPr="00976E44">
        <w:rPr>
          <w:rStyle w:val="Emphasis"/>
          <w:highlight w:val="green"/>
        </w:rPr>
        <w:t>extension of</w:t>
      </w:r>
      <w:r w:rsidRPr="00976E44">
        <w:rPr>
          <w:rStyle w:val="Emphasis"/>
        </w:rPr>
        <w:t xml:space="preserve"> the scope and length of the protection of a product</w:t>
      </w:r>
      <w:r w:rsidRPr="00976E44">
        <w:rPr>
          <w:u w:val="single"/>
        </w:rPr>
        <w:t xml:space="preserve">, especially if secondary </w:t>
      </w:r>
      <w:r w:rsidRPr="00976E44">
        <w:rPr>
          <w:rStyle w:val="Emphasis"/>
          <w:highlight w:val="green"/>
        </w:rPr>
        <w:t>patents</w:t>
      </w:r>
      <w:r w:rsidRPr="00976E44">
        <w:rPr>
          <w:rStyle w:val="Emphasis"/>
        </w:rPr>
        <w:t xml:space="preserve"> have a later expiration date</w:t>
      </w:r>
      <w:r w:rsidRPr="00976E44">
        <w:t xml:space="preserve"> than a basic patent.Footnote30 This, in particular, may occur if, for example, the process of producing an active compound disclosed in the basic patent is sufficient only for reproducing this compound in a laboratory, but it is unsuitable for producing it on a large commercial scale.Footnote31 </w:t>
      </w:r>
      <w:r w:rsidRPr="00976E44">
        <w:rPr>
          <w:u w:val="single"/>
        </w:rPr>
        <w:t xml:space="preserve">If the originator was able to secure a secondary patent that protects such a large scale manufacturing process, it would </w:t>
      </w:r>
      <w:r w:rsidRPr="00976E44">
        <w:rPr>
          <w:rStyle w:val="Emphasis"/>
          <w:highlight w:val="green"/>
        </w:rPr>
        <w:t>prevent generics</w:t>
      </w:r>
      <w:r w:rsidRPr="00976E44">
        <w:rPr>
          <w:rStyle w:val="Emphasis"/>
        </w:rPr>
        <w:t xml:space="preserve"> from using this process for producing their generic versions</w:t>
      </w:r>
      <w:r w:rsidRPr="00976E44">
        <w:rPr>
          <w:u w:val="single"/>
        </w:rPr>
        <w:t xml:space="preserve"> of a drug; otherwise they would </w:t>
      </w:r>
      <w:r w:rsidRPr="00976E44">
        <w:rPr>
          <w:rStyle w:val="Emphasis"/>
          <w:highlight w:val="green"/>
        </w:rPr>
        <w:t>risk infringing</w:t>
      </w:r>
      <w:r w:rsidRPr="00976E44">
        <w:rPr>
          <w:rStyle w:val="Emphasis"/>
        </w:rPr>
        <w:t xml:space="preserve"> this secondary patent</w:t>
      </w:r>
      <w:r w:rsidRPr="00976E44">
        <w:t xml:space="preserve">.Footnote32 However, a unique feature of pharmaceuticals is that an </w:t>
      </w:r>
      <w:r w:rsidRPr="00976E44">
        <w:rPr>
          <w:highlight w:val="green"/>
          <w:u w:val="single"/>
        </w:rPr>
        <w:t>active ingredient</w:t>
      </w:r>
      <w:r w:rsidRPr="00976E44">
        <w:rPr>
          <w:u w:val="single"/>
        </w:rPr>
        <w:t xml:space="preserve"> can be </w:t>
      </w:r>
      <w:r w:rsidRPr="00976E44">
        <w:rPr>
          <w:highlight w:val="green"/>
          <w:u w:val="single"/>
        </w:rPr>
        <w:t xml:space="preserve">manufactured using </w:t>
      </w:r>
      <w:r w:rsidRPr="00976E44">
        <w:rPr>
          <w:rStyle w:val="Emphasis"/>
          <w:highlight w:val="green"/>
        </w:rPr>
        <w:t>different</w:t>
      </w:r>
      <w:r w:rsidRPr="00976E44">
        <w:rPr>
          <w:rStyle w:val="Emphasis"/>
        </w:rPr>
        <w:t xml:space="preserve"> methods and </w:t>
      </w:r>
      <w:r w:rsidRPr="00976E44">
        <w:rPr>
          <w:rStyle w:val="Emphasis"/>
          <w:highlight w:val="green"/>
        </w:rPr>
        <w:t>processes</w:t>
      </w:r>
      <w:r w:rsidRPr="00976E44">
        <w:rPr>
          <w:u w:val="single"/>
        </w:rPr>
        <w:t>, can exist in different forms or can be used in different formulations</w:t>
      </w:r>
      <w:r w:rsidRPr="00976E44">
        <w:t xml:space="preserve">. Therefore, </w:t>
      </w:r>
      <w:r w:rsidRPr="00976E44">
        <w:rPr>
          <w:u w:val="single"/>
        </w:rPr>
        <w:t>when a basic patent on an active ingredient expires, other companies can develop alternative methods of production, forms or formulations</w:t>
      </w:r>
      <w:r w:rsidRPr="00976E44">
        <w:t xml:space="preserve"> of this active compound and start competing with the originator </w:t>
      </w:r>
      <w:proofErr w:type="gramStart"/>
      <w:r w:rsidRPr="00976E44">
        <w:t>company.Footnote</w:t>
      </w:r>
      <w:proofErr w:type="gramEnd"/>
      <w:r w:rsidRPr="00976E44">
        <w:t xml:space="preserve">33 While such patenting strategies by originators are lawful in principle, some of them may be problematic. In particular, </w:t>
      </w:r>
      <w:r w:rsidRPr="00976E44">
        <w:rPr>
          <w:u w:val="single"/>
        </w:rPr>
        <w:t xml:space="preserve">in anticipation of the loss of patent protection, originators may engage in strategic patenting which </w:t>
      </w:r>
      <w:r w:rsidRPr="00976E44">
        <w:rPr>
          <w:rStyle w:val="Emphasis"/>
          <w:highlight w:val="green"/>
        </w:rPr>
        <w:t>artificially prevents</w:t>
      </w:r>
      <w:r w:rsidRPr="00976E44">
        <w:rPr>
          <w:rStyle w:val="Emphasis"/>
        </w:rPr>
        <w:t xml:space="preserve"> generic </w:t>
      </w:r>
      <w:r w:rsidRPr="00976E44">
        <w:rPr>
          <w:rStyle w:val="Emphasis"/>
          <w:highlight w:val="green"/>
        </w:rPr>
        <w:t>competition</w:t>
      </w:r>
      <w:r w:rsidRPr="00976E44">
        <w:rPr>
          <w:rStyle w:val="Emphasis"/>
        </w:rPr>
        <w:t xml:space="preserve"> and results in an extension of their market </w:t>
      </w:r>
      <w:proofErr w:type="gramStart"/>
      <w:r w:rsidRPr="00976E44">
        <w:rPr>
          <w:rStyle w:val="Emphasis"/>
        </w:rPr>
        <w:t>monopoly</w:t>
      </w:r>
      <w:r w:rsidRPr="00976E44">
        <w:t>.Footnote</w:t>
      </w:r>
      <w:proofErr w:type="gramEnd"/>
      <w:r w:rsidRPr="00976E44">
        <w:t>34</w:t>
      </w:r>
    </w:p>
    <w:p w14:paraId="58C70817" w14:textId="77777777" w:rsidR="00251150" w:rsidRPr="00976E44" w:rsidRDefault="00251150" w:rsidP="00251150">
      <w:r w:rsidRPr="00976E44">
        <w:t>Defining Strategic Patenting</w:t>
      </w:r>
    </w:p>
    <w:p w14:paraId="668E4F2B" w14:textId="77777777" w:rsidR="00251150" w:rsidRPr="00976E44" w:rsidRDefault="00251150" w:rsidP="00251150">
      <w:r w:rsidRPr="00976E44">
        <w:t>In its Sector Inquiry Report, the European Commission explained that the drug development process consists of three main stages: (</w:t>
      </w:r>
      <w:proofErr w:type="spellStart"/>
      <w:r w:rsidRPr="00976E44">
        <w:t>i</w:t>
      </w:r>
      <w:proofErr w:type="spellEnd"/>
      <w:r w:rsidRPr="00976E44">
        <w:t xml:space="preserve">) the R&amp;D stage, which ends with the launch of a drug on the market; (ii) the period between the launch and the patent expiry; and (iii) the period after the patent expiration, when generics can enter the market.Footnote35 During the second stage, i.e. after the launch of a drug, originators seek to </w:t>
      </w:r>
      <w:proofErr w:type="spellStart"/>
      <w:r w:rsidRPr="00976E44">
        <w:t>maximise</w:t>
      </w:r>
      <w:proofErr w:type="spellEnd"/>
      <w:r w:rsidRPr="00976E44">
        <w:t xml:space="preserve"> their income from the product in order to recoup their R&amp;D investments and earn profits before the commencement of generic competition.Footnote36 It is also during this stage that pharmaceutical companies seek to prolong their market exclusivity.</w:t>
      </w:r>
    </w:p>
    <w:p w14:paraId="7C800546" w14:textId="77777777" w:rsidR="00251150" w:rsidRPr="00976E44" w:rsidRDefault="00251150" w:rsidP="00251150">
      <w:r w:rsidRPr="00976E44">
        <w:t xml:space="preserve">In recent years, </w:t>
      </w:r>
      <w:r w:rsidRPr="00976E44">
        <w:rPr>
          <w:u w:val="single"/>
        </w:rPr>
        <w:t xml:space="preserve">pharmaceutical companies have been increasingly relying on the </w:t>
      </w:r>
      <w:r w:rsidRPr="00976E44">
        <w:rPr>
          <w:rStyle w:val="Emphasis"/>
        </w:rPr>
        <w:t>strategic use of the patent system to combat the pressure of generic competition</w:t>
      </w:r>
      <w:r w:rsidRPr="00976E44">
        <w:rPr>
          <w:u w:val="single"/>
        </w:rPr>
        <w:t>. Such practices are often called “life cycle management”</w:t>
      </w:r>
      <w:r w:rsidRPr="00976E44">
        <w:t xml:space="preserve"> by originators and proponents of the practice. For example, as Burdon and </w:t>
      </w:r>
      <w:proofErr w:type="spellStart"/>
      <w:r w:rsidRPr="00976E44">
        <w:t>Sloper</w:t>
      </w:r>
      <w:proofErr w:type="spellEnd"/>
      <w:r w:rsidRPr="00976E44">
        <w:t xml:space="preserve"> explained, “[a] key element of any life cycle management strategy … is to extend patent protection beyond the basic patent term for as long as possible, by filing secondary patents which are effective to keep generics off the market”.Footnote37 However, </w:t>
      </w:r>
      <w:r w:rsidRPr="00976E44">
        <w:rPr>
          <w:u w:val="single"/>
        </w:rPr>
        <w:t xml:space="preserve">critics have </w:t>
      </w:r>
      <w:proofErr w:type="spellStart"/>
      <w:r w:rsidRPr="00976E44">
        <w:rPr>
          <w:u w:val="single"/>
        </w:rPr>
        <w:t>characterised</w:t>
      </w:r>
      <w:proofErr w:type="spellEnd"/>
      <w:r w:rsidRPr="00976E44">
        <w:rPr>
          <w:u w:val="single"/>
        </w:rPr>
        <w:t xml:space="preserve"> the practice as “</w:t>
      </w:r>
      <w:r w:rsidRPr="00976E44">
        <w:rPr>
          <w:rStyle w:val="Emphasis"/>
        </w:rPr>
        <w:t>evergreening</w:t>
      </w:r>
      <w:r w:rsidRPr="00976E44">
        <w:rPr>
          <w:u w:val="single"/>
        </w:rPr>
        <w:t>”</w:t>
      </w:r>
      <w:r w:rsidRPr="00976E44">
        <w:t xml:space="preserve">,Footnote38 </w:t>
      </w:r>
      <w:r w:rsidRPr="00976E44">
        <w:rPr>
          <w:u w:val="single"/>
        </w:rPr>
        <w:t>as it essentially evergreens the patent protection and the exclusivity of a product</w:t>
      </w:r>
      <w:r w:rsidRPr="00976E44">
        <w:t xml:space="preserve">.Footnote39 For instance, Bansal et al. explain that evergreening “refers to different ways wherein patent owners take undue advantage of the law and associated regulatory processes to </w:t>
      </w:r>
      <w:r w:rsidRPr="00976E44">
        <w:rPr>
          <w:rStyle w:val="Emphasis"/>
        </w:rPr>
        <w:t>extend their IP monopoly</w:t>
      </w:r>
      <w:r w:rsidRPr="00976E44">
        <w:rPr>
          <w:u w:val="single"/>
        </w:rPr>
        <w:t>, particularly over highly lucrative ‘blockbuster’ drugs, by filing disguised/artful patents on an already patent-protected invention shortly before expiry of the ‘parent’ patent</w:t>
      </w:r>
      <w:r w:rsidRPr="00976E44">
        <w:t>”.Footnote40</w:t>
      </w:r>
    </w:p>
    <w:p w14:paraId="56575AC5" w14:textId="77777777" w:rsidR="00251150" w:rsidRPr="00976E44" w:rsidRDefault="00251150" w:rsidP="00251150">
      <w:r w:rsidRPr="00976E44">
        <w:t xml:space="preserve">During its investigation into the pharmaceutical industry, the European Commission found that </w:t>
      </w:r>
      <w:r w:rsidRPr="00976E44">
        <w:rPr>
          <w:u w:val="single"/>
        </w:rPr>
        <w:t>the number of patents granted and pending applications significantly increases with the value of a drug, i.e. “blockbuster medicines can even be protected by up to nearly 100</w:t>
      </w:r>
      <w:r w:rsidRPr="00976E44">
        <w:t xml:space="preserve"> INNFootnote41-specific EPO </w:t>
      </w:r>
      <w:r w:rsidRPr="00976E44">
        <w:rPr>
          <w:rStyle w:val="Emphasis"/>
        </w:rPr>
        <w:t>patented bundles and applications</w:t>
      </w:r>
      <w:r w:rsidRPr="00976E44">
        <w:t xml:space="preserve"> …, which in one particular case led to 1,300 patents and applications across all the EU Member States”.Footnote42 The Commission also found that the ratio of primary to secondary patents is 1:7, where the latter “mostly concern formulations, processes and non-formulation products…, such as salts, polymorphic forms, particles, solvates and hydrates”.Footnote43 As a result, the Commission concluded that </w:t>
      </w:r>
      <w:r w:rsidRPr="00976E44">
        <w:rPr>
          <w:u w:val="single"/>
        </w:rPr>
        <w:t>the practice of “</w:t>
      </w:r>
      <w:proofErr w:type="spellStart"/>
      <w:r w:rsidRPr="00976E44">
        <w:rPr>
          <w:u w:val="single"/>
        </w:rPr>
        <w:t>maximising</w:t>
      </w:r>
      <w:proofErr w:type="spellEnd"/>
      <w:r w:rsidRPr="00976E44">
        <w:rPr>
          <w:u w:val="single"/>
        </w:rPr>
        <w:t xml:space="preserve"> patent coverage in such a way is the creation of a web of patents”, which affects the generics’ ability to “develop a generic version of the medicine in form of a salt, crystalline or amorphous form”, because it “would inevitably infringe a patent</w:t>
      </w:r>
      <w:r w:rsidRPr="00976E44">
        <w:t xml:space="preserve"> (for example, a patent for the relevant salt, crystalline or amorphous form of the medicine)”.Footnote44 </w:t>
      </w:r>
      <w:r w:rsidRPr="00976E44">
        <w:rPr>
          <w:u w:val="single"/>
        </w:rPr>
        <w:t>Each of such patents would typically have a later expiration date, which effectively extends a period of market exclusivity beyond the expiration of a basic patent</w:t>
      </w:r>
      <w:r w:rsidRPr="00976E44">
        <w:t xml:space="preserve">.Footnote45 In addition, </w:t>
      </w:r>
      <w:r w:rsidRPr="00976E44">
        <w:rPr>
          <w:u w:val="single"/>
        </w:rPr>
        <w:t>most of these patents that protect such follow-on modifications are so-called “sleeping” patents</w:t>
      </w:r>
      <w:r w:rsidRPr="00976E44">
        <w:t xml:space="preserve">, i.e. patents which a </w:t>
      </w:r>
      <w:r w:rsidRPr="00976E44">
        <w:rPr>
          <w:u w:val="single"/>
        </w:rPr>
        <w:t>company has no intention of commercialising</w:t>
      </w:r>
      <w:r w:rsidRPr="00976E44">
        <w:t xml:space="preserve">.Footnote46 Moreover, </w:t>
      </w:r>
      <w:r w:rsidRPr="00976E44">
        <w:rPr>
          <w:u w:val="single"/>
        </w:rPr>
        <w:t xml:space="preserve">such </w:t>
      </w:r>
      <w:r w:rsidRPr="00976E44">
        <w:rPr>
          <w:highlight w:val="green"/>
          <w:u w:val="single"/>
        </w:rPr>
        <w:t>modifications</w:t>
      </w:r>
      <w:r w:rsidRPr="00976E44">
        <w:rPr>
          <w:u w:val="single"/>
        </w:rPr>
        <w:t xml:space="preserve"> may </w:t>
      </w:r>
      <w:r w:rsidRPr="00976E44">
        <w:rPr>
          <w:rStyle w:val="Emphasis"/>
          <w:highlight w:val="green"/>
        </w:rPr>
        <w:t>provide</w:t>
      </w:r>
      <w:r w:rsidRPr="00976E44">
        <w:rPr>
          <w:rStyle w:val="Emphasis"/>
        </w:rPr>
        <w:t xml:space="preserve"> little or </w:t>
      </w:r>
      <w:r w:rsidRPr="00976E44">
        <w:rPr>
          <w:rStyle w:val="Emphasis"/>
          <w:highlight w:val="green"/>
        </w:rPr>
        <w:t>no</w:t>
      </w:r>
      <w:r w:rsidRPr="00976E44">
        <w:rPr>
          <w:rStyle w:val="Emphasis"/>
        </w:rPr>
        <w:t xml:space="preserve"> therapeutic </w:t>
      </w:r>
      <w:r w:rsidRPr="00976E44">
        <w:rPr>
          <w:rStyle w:val="Emphasis"/>
          <w:highlight w:val="green"/>
        </w:rPr>
        <w:t>benefits</w:t>
      </w:r>
      <w:r w:rsidRPr="00976E44">
        <w:rPr>
          <w:rStyle w:val="Emphasis"/>
        </w:rPr>
        <w:t xml:space="preserve"> to the patient compared to the original drug</w:t>
      </w:r>
      <w:r w:rsidRPr="00976E44">
        <w:t>.Footnote47 Nevertheless, such patents allow originators to secure the most efficient, broadest and longest possible protection for their successful products.Footnote48</w:t>
      </w:r>
    </w:p>
    <w:p w14:paraId="704219A5" w14:textId="77777777" w:rsidR="00251150" w:rsidRPr="00976E44" w:rsidRDefault="00251150" w:rsidP="00251150">
      <w:r w:rsidRPr="00976E44">
        <w:rPr>
          <w:u w:val="single"/>
        </w:rPr>
        <w:t xml:space="preserve">The </w:t>
      </w:r>
      <w:r w:rsidRPr="00976E44">
        <w:rPr>
          <w:highlight w:val="green"/>
          <w:u w:val="single"/>
        </w:rPr>
        <w:t>denser</w:t>
      </w:r>
      <w:r w:rsidRPr="00976E44">
        <w:rPr>
          <w:u w:val="single"/>
        </w:rPr>
        <w:t xml:space="preserve"> the </w:t>
      </w:r>
      <w:r w:rsidRPr="00976E44">
        <w:rPr>
          <w:highlight w:val="green"/>
          <w:u w:val="single"/>
        </w:rPr>
        <w:t>web</w:t>
      </w:r>
      <w:r w:rsidRPr="00976E44">
        <w:rPr>
          <w:u w:val="single"/>
        </w:rPr>
        <w:t xml:space="preserve"> of secondary patents, the </w:t>
      </w:r>
      <w:r w:rsidRPr="00976E44">
        <w:rPr>
          <w:highlight w:val="green"/>
          <w:u w:val="single"/>
        </w:rPr>
        <w:t xml:space="preserve">more </w:t>
      </w:r>
      <w:r w:rsidRPr="00976E44">
        <w:rPr>
          <w:rStyle w:val="Emphasis"/>
          <w:highlight w:val="green"/>
        </w:rPr>
        <w:t>difficult</w:t>
      </w:r>
      <w:r w:rsidRPr="00976E44">
        <w:rPr>
          <w:rStyle w:val="Emphasis"/>
        </w:rPr>
        <w:t xml:space="preserve"> it is </w:t>
      </w:r>
      <w:r w:rsidRPr="00976E44">
        <w:rPr>
          <w:rStyle w:val="Emphasis"/>
          <w:highlight w:val="green"/>
        </w:rPr>
        <w:t>for generics</w:t>
      </w:r>
      <w:r w:rsidRPr="00976E44">
        <w:rPr>
          <w:rStyle w:val="Emphasis"/>
        </w:rPr>
        <w:t xml:space="preserve"> to develop their generic equivalents</w:t>
      </w:r>
      <w:r w:rsidRPr="00976E44">
        <w:t>, even if they know that only a few patents of a large portfolio would, in fact, be valid and infringed by their products.Footnote49 Despite such knowledge, it is impossible to be certain before introducing a generic whether this will be the case and, thus, whether the generic company will be subject to injunctions preventing the sale of their generic products.Footnote50 Such practice, therefore, provides an appreciable competitive advantage for originators by creating a significant legal and commercial uncertainty for generics in relation to the possibility of their market entry.Footnote51</w:t>
      </w:r>
    </w:p>
    <w:p w14:paraId="32DEC63A" w14:textId="77777777" w:rsidR="00251150" w:rsidRPr="00976E44" w:rsidRDefault="00251150" w:rsidP="00251150">
      <w:r w:rsidRPr="00976E44">
        <w:lastRenderedPageBreak/>
        <w:t xml:space="preserve">This paper argues that such a strategic use of the patent system by pharmaceutical companies is against the shared goal of patent and competition laws of facilitating innovation for the benefit of society. As will be explained further, in addition to a more immediate negative effect in the form of high drug prices, strategic patenting may also impair innovation by reducing originators’ incentives to </w:t>
      </w:r>
      <w:proofErr w:type="gramStart"/>
      <w:r w:rsidRPr="00976E44">
        <w:t>innovate, and</w:t>
      </w:r>
      <w:proofErr w:type="gramEnd"/>
      <w:r w:rsidRPr="00976E44">
        <w:t xml:space="preserve"> affecting generics’ ability to develop alternative generic products. Strategic patenting, therefore, may enable originators to avoid competitive pressures by preventing generic competition without a need to engage in genuine innovation.</w:t>
      </w:r>
    </w:p>
    <w:p w14:paraId="27677F81" w14:textId="77777777" w:rsidR="00251150" w:rsidRPr="00976E44" w:rsidRDefault="00251150" w:rsidP="00251150">
      <w:r w:rsidRPr="00976E44">
        <w:rPr>
          <w:u w:val="single"/>
        </w:rPr>
        <w:t xml:space="preserve">Strategic Patenting </w:t>
      </w:r>
      <w:r w:rsidRPr="00976E44">
        <w:rPr>
          <w:rStyle w:val="Emphasis"/>
        </w:rPr>
        <w:t>Contradicts the Rationale of the Patent System</w:t>
      </w:r>
      <w:r w:rsidRPr="00976E44">
        <w:rPr>
          <w:u w:val="single"/>
        </w:rPr>
        <w:t xml:space="preserve"> </w:t>
      </w:r>
      <w:r w:rsidRPr="00976E44">
        <w:t>and Competition Law</w:t>
      </w:r>
    </w:p>
    <w:p w14:paraId="489348EF" w14:textId="77777777" w:rsidR="00251150" w:rsidRPr="00976E44" w:rsidRDefault="00251150" w:rsidP="00251150">
      <w:r w:rsidRPr="00976E44">
        <w:t xml:space="preserve">In the competitive markets, </w:t>
      </w:r>
      <w:r w:rsidRPr="00976E44">
        <w:rPr>
          <w:u w:val="single"/>
        </w:rPr>
        <w:t xml:space="preserve">the success of a company is based on its business </w:t>
      </w:r>
      <w:proofErr w:type="gramStart"/>
      <w:r w:rsidRPr="00976E44">
        <w:rPr>
          <w:u w:val="single"/>
        </w:rPr>
        <w:t>performance</w:t>
      </w:r>
      <w:r w:rsidRPr="00976E44">
        <w:t>.Footnote</w:t>
      </w:r>
      <w:proofErr w:type="gramEnd"/>
      <w:r w:rsidRPr="00976E44">
        <w:t xml:space="preserve">52 </w:t>
      </w:r>
      <w:r w:rsidRPr="00976E44">
        <w:rPr>
          <w:u w:val="single"/>
        </w:rPr>
        <w:t>In order to compete on performance by “offering better quality and a wider choice of new and improved goods and services”</w:t>
      </w:r>
      <w:r w:rsidRPr="00976E44">
        <w:t xml:space="preserve">Footnote53 </w:t>
      </w:r>
      <w:r w:rsidRPr="00976E44">
        <w:rPr>
          <w:u w:val="single"/>
        </w:rPr>
        <w:t xml:space="preserve">firms must innovate. </w:t>
      </w:r>
      <w:proofErr w:type="spellStart"/>
      <w:r w:rsidRPr="00976E44">
        <w:rPr>
          <w:u w:val="single"/>
        </w:rPr>
        <w:t>Realising</w:t>
      </w:r>
      <w:proofErr w:type="spellEnd"/>
      <w:r w:rsidRPr="00976E44">
        <w:rPr>
          <w:u w:val="single"/>
        </w:rPr>
        <w:t xml:space="preserve"> the importance of protecting innovation, which is considered to be the main driver of economic </w:t>
      </w:r>
      <w:proofErr w:type="gramStart"/>
      <w:r w:rsidRPr="00976E44">
        <w:rPr>
          <w:u w:val="single"/>
        </w:rPr>
        <w:t>growth</w:t>
      </w:r>
      <w:r w:rsidRPr="00976E44">
        <w:t>,Footnote</w:t>
      </w:r>
      <w:proofErr w:type="gramEnd"/>
      <w:r w:rsidRPr="00976E44">
        <w:t xml:space="preserve">54 </w:t>
      </w:r>
      <w:r w:rsidRPr="00976E44">
        <w:rPr>
          <w:u w:val="single"/>
        </w:rPr>
        <w:t>states have put in place various mechanisms to ensure a suitable environment for its advancement. These include granting the property rights</w:t>
      </w:r>
      <w:r w:rsidRPr="00976E44">
        <w:t xml:space="preserve"> to the results of innovation in the form of patents, as well as implementing competition law rules to stimulate dynamic </w:t>
      </w:r>
      <w:proofErr w:type="gramStart"/>
      <w:r w:rsidRPr="00976E44">
        <w:t>competition.Footnote</w:t>
      </w:r>
      <w:proofErr w:type="gramEnd"/>
      <w:r w:rsidRPr="00976E44">
        <w:t>55</w:t>
      </w:r>
    </w:p>
    <w:p w14:paraId="5561E731" w14:textId="77777777" w:rsidR="00251150" w:rsidRPr="00976E44" w:rsidRDefault="00251150" w:rsidP="00251150">
      <w:r w:rsidRPr="00976E44">
        <w:t xml:space="preserve">Specifically, one of the main justifications for the patent system is the encouragement of innovationFootnote56 that serves as an engine for economic growth and development.Footnote57 The patent system pursues this aim by offering the patent owners a period of exclusive rights as a reward for their innovative efforts and an incentive to engage in further innovation.Footnote58 Therefore, </w:t>
      </w:r>
      <w:r w:rsidRPr="00976E44">
        <w:rPr>
          <w:u w:val="single"/>
        </w:rPr>
        <w:t xml:space="preserve">intellectual property rules, and patents in particular, are seen as an </w:t>
      </w:r>
      <w:r w:rsidRPr="00976E44">
        <w:rPr>
          <w:rStyle w:val="Emphasis"/>
        </w:rPr>
        <w:t>essential element of undistorted competition on the internal market</w:t>
      </w:r>
      <w:r w:rsidRPr="00976E44">
        <w:t>.Footnote59 These exclusive rights are considered to be a necessary incentive to invest in R&amp;D and innovation, particularly in such sectors as pharmaceuticals, where the R&amp;D costs are high, but the costs of copying the R&amp;D results are marginal.Footnote60 At the same time, the “innovation theory”, embodied in the EU competition law rules and policy, is designed to stimulate innovation by fostering competition on the markets.Footnote61 The competition law rules keep markets innovative by maintaining effective competition through preventing the foreclosure of markets and maintaining access to them.Footnote62 The rationale is that firms react to pressures of competition by continuously seeking to innovate.Footnote63 Therefore, patent and competition laws complement each other, as on the one hand, existing competition creates pressures on firms, forcing them to innovate, the so-called “stick”, while on the other hand, patent law provides a “carrot” in the form of the exclusive right, thus inducing innovators to innovate.Footnote64 These two bodies of laws are seen as “complementary efforts to promote an efficient marketplace and long-run, dynamic competition through innovation”.Footnote65 As the European Commission noted “both intellectual property rights and competition are necessary to promote innovation and ensure a competitive exploitation thereof”.Footnote66 These two bodies of laws, therefore, have the same fundamental goal of enhancing innovation for the benefit of consumer welfare.</w:t>
      </w:r>
    </w:p>
    <w:p w14:paraId="27EF31FF" w14:textId="77777777" w:rsidR="00251150" w:rsidRPr="00976E44" w:rsidRDefault="00251150" w:rsidP="00251150">
      <w:r w:rsidRPr="00976E44">
        <w:t>Importantly, patent and competition laws are designed to stimulate not only innovation of “pioneer” innovators, but they are also aimed at facilitating follow-on innovation.Footnote67 Patent law contains provisions that require inventors to disclose information about their inventions, as well as providing exceptions such as experimental use and compulsory licensing, which allow third parties to access the inventions still under patent protection.Footnote68 Therefore, along with pioneer innovators, the rationale of incentives to innovate in patent law also applies to follow-on innovators, balancing the interests of these two types of inventors.Footnote69 Similarly, competition law aims at stimulating all types of innovation, including follow-on innovation.</w:t>
      </w:r>
    </w:p>
    <w:p w14:paraId="1E5DCC65" w14:textId="77777777" w:rsidR="00251150" w:rsidRPr="00976E44" w:rsidRDefault="00251150" w:rsidP="00251150">
      <w:r w:rsidRPr="00976E44">
        <w:t xml:space="preserve">On the other hand, </w:t>
      </w:r>
      <w:r w:rsidRPr="00976E44">
        <w:rPr>
          <w:u w:val="single"/>
        </w:rPr>
        <w:t xml:space="preserve">EU competition law proscribes practices that </w:t>
      </w:r>
      <w:r w:rsidRPr="00976E44">
        <w:rPr>
          <w:highlight w:val="green"/>
          <w:u w:val="single"/>
        </w:rPr>
        <w:t xml:space="preserve">reduce </w:t>
      </w:r>
      <w:r w:rsidRPr="00976E44">
        <w:rPr>
          <w:rStyle w:val="Emphasis"/>
          <w:highlight w:val="green"/>
        </w:rPr>
        <w:t>incentives to innovate</w:t>
      </w:r>
      <w:r w:rsidRPr="00976E44">
        <w:rPr>
          <w:rStyle w:val="Emphasis"/>
        </w:rPr>
        <w:t xml:space="preserve"> both for “pioneer” and follow-on innovators</w:t>
      </w:r>
      <w:r w:rsidRPr="00976E44">
        <w:t xml:space="preserve">. This is enshrined in Art. 102(b) TFEU, which prohibits abuses that consist of, inter alia, limiting technological development. For example, </w:t>
      </w:r>
      <w:r w:rsidRPr="00976E44">
        <w:rPr>
          <w:u w:val="single"/>
        </w:rPr>
        <w:t xml:space="preserve">in AstraZeneca the General Court considered that the company’s practice of misusing the patent system had the potential of reducing its incentives to innovate and was </w:t>
      </w:r>
      <w:proofErr w:type="gramStart"/>
      <w:r w:rsidRPr="00976E44">
        <w:rPr>
          <w:u w:val="single"/>
        </w:rPr>
        <w:t>anticompetitive</w:t>
      </w:r>
      <w:r w:rsidRPr="00976E44">
        <w:t>.Footnote</w:t>
      </w:r>
      <w:proofErr w:type="gramEnd"/>
      <w:r w:rsidRPr="00976E44">
        <w:t xml:space="preserve">70 In MagillFootnote71 and Microsoft,Footnote72 the courts found that the </w:t>
      </w:r>
      <w:r w:rsidRPr="00976E44">
        <w:rPr>
          <w:highlight w:val="green"/>
          <w:u w:val="single"/>
        </w:rPr>
        <w:t>IP</w:t>
      </w:r>
      <w:r w:rsidRPr="00976E44">
        <w:rPr>
          <w:u w:val="single"/>
        </w:rPr>
        <w:t xml:space="preserve"> rights </w:t>
      </w:r>
      <w:r w:rsidRPr="00976E44">
        <w:rPr>
          <w:highlight w:val="green"/>
          <w:u w:val="single"/>
        </w:rPr>
        <w:t>owners</w:t>
      </w:r>
      <w:r w:rsidRPr="00976E44">
        <w:rPr>
          <w:u w:val="single"/>
        </w:rPr>
        <w:t xml:space="preserve"> </w:t>
      </w:r>
      <w:r w:rsidRPr="00976E44">
        <w:rPr>
          <w:rStyle w:val="Emphasis"/>
        </w:rPr>
        <w:t xml:space="preserve">abused their dominant positions by </w:t>
      </w:r>
      <w:r w:rsidRPr="00976E44">
        <w:rPr>
          <w:rStyle w:val="Emphasis"/>
          <w:highlight w:val="green"/>
        </w:rPr>
        <w:t>blocking</w:t>
      </w:r>
      <w:r w:rsidRPr="00976E44">
        <w:rPr>
          <w:rStyle w:val="Emphasis"/>
        </w:rPr>
        <w:t xml:space="preserve"> innovation of their potential </w:t>
      </w:r>
      <w:r w:rsidRPr="00976E44">
        <w:rPr>
          <w:rStyle w:val="Emphasis"/>
          <w:highlight w:val="green"/>
        </w:rPr>
        <w:t>competitors</w:t>
      </w:r>
      <w:r w:rsidRPr="00976E44">
        <w:t xml:space="preserve">. More recently, several decisions by the European Commission also </w:t>
      </w:r>
      <w:proofErr w:type="spellStart"/>
      <w:r w:rsidRPr="00976E44">
        <w:t>emphasised</w:t>
      </w:r>
      <w:proofErr w:type="spellEnd"/>
      <w:r w:rsidRPr="00976E44">
        <w:t xml:space="preserve"> the importance of protecting innovation. In January 2018, the Commission fined QualcommFootnote73 €997 million for abusing its market dominance in LTEFootnote74 baseband chipsets.Footnote75 The Commission considered that the exclusivity payments that Qualcomm paid to Apple denied rivals the possibility to compete on the merits, and deprived European consumers of genuine choice and innovation.Footnote76 Furthermore, in July 2018, the Commission found in Google Android that Google abused its dominant position, and fined the company €4.34 billion for anticompetitive restrictions it had imposed on mobile device manufacturers and network operators to strengthen its dominant position in general internet search.Footnote77 The Commission considered that Google’s restrictive practices denied other companies the chance to compete on the merits and innovate.Footnote78 Finally, in 2017 the Commission issued its decision, in which it took the view that Amazon abused its dominant positions on the markets for the retail distribution of e-books by inserting the so-called “parity clauses” in the agreements with its e-book suppliers.Footnote79 It concluded that these clauses had the potential of reducing the incentives to innovate both by e-book suppliers and retailers.Footnote80</w:t>
      </w:r>
    </w:p>
    <w:p w14:paraId="0F77007B" w14:textId="77777777" w:rsidR="00251150" w:rsidRPr="00976E44" w:rsidRDefault="00251150" w:rsidP="00251150">
      <w:r w:rsidRPr="00976E44">
        <w:lastRenderedPageBreak/>
        <w:t xml:space="preserve">These decisions demonstrate that the European Commission </w:t>
      </w:r>
      <w:proofErr w:type="spellStart"/>
      <w:r w:rsidRPr="00976E44">
        <w:t>recognises</w:t>
      </w:r>
      <w:proofErr w:type="spellEnd"/>
      <w:r w:rsidRPr="00976E44">
        <w:t xml:space="preserve"> the fundamental importance of protecting innovation. They confirm that strategies that </w:t>
      </w:r>
      <w:proofErr w:type="gramStart"/>
      <w:r w:rsidRPr="00976E44">
        <w:t>are capable of stifling</w:t>
      </w:r>
      <w:proofErr w:type="gramEnd"/>
      <w:r w:rsidRPr="00976E44">
        <w:t xml:space="preserve"> innovation and reducing the incentives to innovate may constitute an abuse of dominance under Art. 102 TFEU. It is argued in this article that, along with the practices condemned by the Commission in the decisions discussed above, strategic patenting can also harm innovation by impairing incentives to innovate of both originators and generic companies, and therefore should raise competition law concerns.</w:t>
      </w:r>
    </w:p>
    <w:p w14:paraId="635A3497" w14:textId="77777777" w:rsidR="00251150" w:rsidRPr="00976E44" w:rsidRDefault="00251150" w:rsidP="00251150">
      <w:pPr>
        <w:rPr>
          <w:rStyle w:val="Emphasis"/>
        </w:rPr>
      </w:pPr>
      <w:r w:rsidRPr="00976E44">
        <w:rPr>
          <w:u w:val="single"/>
        </w:rPr>
        <w:t xml:space="preserve">Strategic Patenting </w:t>
      </w:r>
      <w:r w:rsidRPr="00976E44">
        <w:rPr>
          <w:rStyle w:val="Emphasis"/>
          <w:highlight w:val="green"/>
        </w:rPr>
        <w:t>Impairs</w:t>
      </w:r>
      <w:r w:rsidRPr="00976E44">
        <w:rPr>
          <w:rStyle w:val="Emphasis"/>
        </w:rPr>
        <w:t xml:space="preserve"> Originators’ </w:t>
      </w:r>
      <w:r w:rsidRPr="00976E44">
        <w:rPr>
          <w:rStyle w:val="Emphasis"/>
          <w:highlight w:val="green"/>
        </w:rPr>
        <w:t>Incentives to Innovate</w:t>
      </w:r>
    </w:p>
    <w:p w14:paraId="16A070C1" w14:textId="77777777" w:rsidR="00251150" w:rsidRPr="00976E44" w:rsidRDefault="00251150" w:rsidP="00251150">
      <w:pPr>
        <w:rPr>
          <w:u w:val="single"/>
        </w:rPr>
      </w:pPr>
      <w:r w:rsidRPr="00976E44">
        <w:t xml:space="preserve">While originator companies typically argue that the competition law intervention into their patenting practices will reduce their incentives to </w:t>
      </w:r>
      <w:proofErr w:type="gramStart"/>
      <w:r w:rsidRPr="00976E44">
        <w:t>innovate,Footnote</w:t>
      </w:r>
      <w:proofErr w:type="gramEnd"/>
      <w:r w:rsidRPr="00976E44">
        <w:t xml:space="preserve">81 this article asserts that </w:t>
      </w:r>
      <w:r w:rsidRPr="00976E44">
        <w:rPr>
          <w:u w:val="single"/>
        </w:rPr>
        <w:t>strategic patenting itself reduces originators’ incentives</w:t>
      </w:r>
      <w:r w:rsidRPr="00976E44">
        <w:t xml:space="preserve">. Thus, in a properly functioning system, </w:t>
      </w:r>
      <w:r w:rsidRPr="00976E44">
        <w:rPr>
          <w:highlight w:val="green"/>
          <w:u w:val="single"/>
        </w:rPr>
        <w:t xml:space="preserve">when a </w:t>
      </w:r>
      <w:r w:rsidRPr="00976E44">
        <w:rPr>
          <w:rStyle w:val="Emphasis"/>
          <w:highlight w:val="green"/>
        </w:rPr>
        <w:t>patent</w:t>
      </w:r>
      <w:r w:rsidRPr="00976E44">
        <w:rPr>
          <w:rStyle w:val="Emphasis"/>
        </w:rPr>
        <w:t xml:space="preserve"> protecting a product is close to </w:t>
      </w:r>
      <w:r w:rsidRPr="00976E44">
        <w:rPr>
          <w:rStyle w:val="Emphasis"/>
          <w:highlight w:val="green"/>
        </w:rPr>
        <w:t>expir</w:t>
      </w:r>
      <w:r w:rsidRPr="00976E44">
        <w:rPr>
          <w:rStyle w:val="Emphasis"/>
        </w:rPr>
        <w:t xml:space="preserve">ation the </w:t>
      </w:r>
      <w:r w:rsidRPr="00976E44">
        <w:rPr>
          <w:rStyle w:val="Emphasis"/>
          <w:highlight w:val="green"/>
        </w:rPr>
        <w:t>originator</w:t>
      </w:r>
      <w:r w:rsidRPr="00976E44">
        <w:rPr>
          <w:u w:val="single"/>
        </w:rPr>
        <w:t xml:space="preserve"> would be </w:t>
      </w:r>
      <w:r w:rsidRPr="00976E44">
        <w:rPr>
          <w:rStyle w:val="Emphasis"/>
          <w:highlight w:val="green"/>
        </w:rPr>
        <w:t>encouraged to innovate</w:t>
      </w:r>
      <w:r w:rsidRPr="00976E44">
        <w:rPr>
          <w:u w:val="single"/>
        </w:rPr>
        <w:t xml:space="preserve"> further </w:t>
      </w:r>
      <w:proofErr w:type="gramStart"/>
      <w:r w:rsidRPr="00976E44">
        <w:rPr>
          <w:u w:val="single"/>
        </w:rPr>
        <w:t>in order to</w:t>
      </w:r>
      <w:proofErr w:type="gramEnd"/>
      <w:r w:rsidRPr="00976E44">
        <w:rPr>
          <w:u w:val="single"/>
        </w:rPr>
        <w:t xml:space="preserve"> introduce a new product on the market and maintain its competitive position. However, by engaging in </w:t>
      </w:r>
      <w:r w:rsidRPr="00976E44">
        <w:rPr>
          <w:highlight w:val="green"/>
          <w:u w:val="single"/>
        </w:rPr>
        <w:t>strategic patenting</w:t>
      </w:r>
      <w:r w:rsidRPr="00976E44">
        <w:rPr>
          <w:u w:val="single"/>
        </w:rPr>
        <w:t xml:space="preserve">, the originator’s incentive to innovate </w:t>
      </w:r>
      <w:r w:rsidRPr="00976E44">
        <w:rPr>
          <w:highlight w:val="green"/>
          <w:u w:val="single"/>
        </w:rPr>
        <w:t xml:space="preserve">diminishes as it </w:t>
      </w:r>
      <w:r w:rsidRPr="00976E44">
        <w:rPr>
          <w:rStyle w:val="Emphasis"/>
          <w:highlight w:val="green"/>
        </w:rPr>
        <w:t>enjoys</w:t>
      </w:r>
      <w:r w:rsidRPr="00976E44">
        <w:rPr>
          <w:rStyle w:val="Emphasis"/>
        </w:rPr>
        <w:t xml:space="preserve"> its </w:t>
      </w:r>
      <w:r w:rsidRPr="00976E44">
        <w:rPr>
          <w:rStyle w:val="Emphasis"/>
          <w:highlight w:val="green"/>
        </w:rPr>
        <w:t>monopoly position by</w:t>
      </w:r>
      <w:r w:rsidRPr="00976E44">
        <w:rPr>
          <w:rStyle w:val="Emphasis"/>
        </w:rPr>
        <w:t xml:space="preserve"> merely </w:t>
      </w:r>
      <w:r w:rsidRPr="00976E44">
        <w:rPr>
          <w:rStyle w:val="Emphasis"/>
          <w:highlight w:val="green"/>
        </w:rPr>
        <w:t>procuring</w:t>
      </w:r>
      <w:r w:rsidRPr="00976E44">
        <w:rPr>
          <w:rStyle w:val="Emphasis"/>
        </w:rPr>
        <w:t xml:space="preserve"> numerous </w:t>
      </w:r>
      <w:r w:rsidRPr="00976E44">
        <w:rPr>
          <w:rStyle w:val="Emphasis"/>
          <w:highlight w:val="green"/>
        </w:rPr>
        <w:t>secondary patents</w:t>
      </w:r>
      <w:r w:rsidRPr="00976E44">
        <w:rPr>
          <w:u w:val="single"/>
        </w:rPr>
        <w:t xml:space="preserve"> that shield its current product</w:t>
      </w:r>
      <w:r w:rsidRPr="00976E44">
        <w:t xml:space="preserve"> from generic competition. Therefore, </w:t>
      </w:r>
      <w:r w:rsidRPr="00976E44">
        <w:rPr>
          <w:u w:val="single"/>
        </w:rPr>
        <w:t>when companies engage in such strategic patenting, they are</w:t>
      </w:r>
      <w:r w:rsidRPr="00976E44">
        <w:t xml:space="preserve"> merely </w:t>
      </w:r>
      <w:r w:rsidRPr="00976E44">
        <w:rPr>
          <w:highlight w:val="green"/>
          <w:u w:val="single"/>
        </w:rPr>
        <w:t>protecting</w:t>
      </w:r>
      <w:r w:rsidRPr="00976E44">
        <w:rPr>
          <w:u w:val="single"/>
        </w:rPr>
        <w:t xml:space="preserve"> themselves </w:t>
      </w:r>
      <w:r w:rsidRPr="00976E44">
        <w:rPr>
          <w:highlight w:val="green"/>
          <w:u w:val="single"/>
        </w:rPr>
        <w:t>from</w:t>
      </w:r>
      <w:r w:rsidRPr="00976E44">
        <w:rPr>
          <w:u w:val="single"/>
        </w:rPr>
        <w:t xml:space="preserve"> the </w:t>
      </w:r>
      <w:r w:rsidRPr="00976E44">
        <w:rPr>
          <w:rStyle w:val="Emphasis"/>
          <w:highlight w:val="green"/>
        </w:rPr>
        <w:t>competitive pressur</w:t>
      </w:r>
      <w:r w:rsidRPr="00976E44">
        <w:rPr>
          <w:highlight w:val="green"/>
          <w:u w:val="single"/>
        </w:rPr>
        <w:t>es</w:t>
      </w:r>
      <w:r w:rsidRPr="00976E44">
        <w:rPr>
          <w:u w:val="single"/>
        </w:rPr>
        <w:t xml:space="preserve"> that competition law aims to establish.</w:t>
      </w:r>
    </w:p>
    <w:p w14:paraId="2412652C" w14:textId="77777777" w:rsidR="00251150" w:rsidRPr="00976E44" w:rsidRDefault="00251150" w:rsidP="00251150">
      <w:r w:rsidRPr="00976E44">
        <w:t xml:space="preserve">Maintaining that this practice is lawful, originators argue that strong patent protection is essential for recouping their investments, as well as for </w:t>
      </w:r>
      <w:proofErr w:type="spellStart"/>
      <w:r w:rsidRPr="00976E44">
        <w:t>incentivising</w:t>
      </w:r>
      <w:proofErr w:type="spellEnd"/>
      <w:r w:rsidRPr="00976E44">
        <w:t xml:space="preserve"> them to engage in further </w:t>
      </w:r>
      <w:proofErr w:type="gramStart"/>
      <w:r w:rsidRPr="00976E44">
        <w:t>innovation.Footnote</w:t>
      </w:r>
      <w:proofErr w:type="gramEnd"/>
      <w:r w:rsidRPr="00976E44">
        <w:t>82 Such a position may find some support in the arguments put forward by Joseph Schumpeter and his followers, who claimed that since monopoly increases the reward of the innovator, monopolists are more prone to innovation.Footnote83 However, as Lowe noted:Footnote84</w:t>
      </w:r>
    </w:p>
    <w:p w14:paraId="70C00047" w14:textId="77777777" w:rsidR="00251150" w:rsidRPr="00976E44" w:rsidRDefault="00251150" w:rsidP="00251150">
      <w:pPr>
        <w:rPr>
          <w:u w:val="single"/>
        </w:rPr>
      </w:pPr>
      <w:r w:rsidRPr="00976E44">
        <w:t xml:space="preserve">the empirical evidence of the past few decades has worked against Schumpeter and in favor of Kenneth Arrow, who contends that in favoring monopolies Schumpeter underestimated the incentives for innovation that competition can offer. </w:t>
      </w:r>
      <w:r w:rsidRPr="00976E44">
        <w:rPr>
          <w:u w:val="single"/>
        </w:rPr>
        <w:t xml:space="preserve">Monopolists tend to want to keep their monopolies by </w:t>
      </w:r>
      <w:r w:rsidRPr="00976E44">
        <w:rPr>
          <w:rStyle w:val="Emphasis"/>
        </w:rPr>
        <w:t>resorting to any measures that can keep new entrants</w:t>
      </w:r>
      <w:r w:rsidRPr="00976E44">
        <w:rPr>
          <w:u w:val="single"/>
        </w:rPr>
        <w:t xml:space="preserve"> out. </w:t>
      </w:r>
      <w:r w:rsidRPr="00976E44">
        <w:rPr>
          <w:highlight w:val="green"/>
          <w:u w:val="single"/>
        </w:rPr>
        <w:t xml:space="preserve">Firms </w:t>
      </w:r>
      <w:r w:rsidRPr="00976E44">
        <w:rPr>
          <w:rStyle w:val="Emphasis"/>
          <w:highlight w:val="green"/>
        </w:rPr>
        <w:t>under</w:t>
      </w:r>
      <w:r w:rsidRPr="00976E44">
        <w:rPr>
          <w:rStyle w:val="Emphasis"/>
        </w:rPr>
        <w:t xml:space="preserve"> competitive </w:t>
      </w:r>
      <w:r w:rsidRPr="00976E44">
        <w:rPr>
          <w:rStyle w:val="Emphasis"/>
          <w:highlight w:val="green"/>
        </w:rPr>
        <w:t>pressure</w:t>
      </w:r>
      <w:r w:rsidRPr="00976E44">
        <w:rPr>
          <w:rStyle w:val="Emphasis"/>
        </w:rPr>
        <w:t xml:space="preserve"> from actual or potential competition</w:t>
      </w:r>
      <w:r w:rsidRPr="00976E44">
        <w:t xml:space="preserve">, on the other hand, </w:t>
      </w:r>
      <w:r w:rsidRPr="00976E44">
        <w:rPr>
          <w:highlight w:val="green"/>
          <w:u w:val="single"/>
        </w:rPr>
        <w:t xml:space="preserve">are </w:t>
      </w:r>
      <w:r w:rsidRPr="00976E44">
        <w:rPr>
          <w:rStyle w:val="Emphasis"/>
          <w:highlight w:val="green"/>
        </w:rPr>
        <w:t>less complacent</w:t>
      </w:r>
      <w:r w:rsidRPr="00976E44">
        <w:rPr>
          <w:u w:val="single"/>
        </w:rPr>
        <w:t xml:space="preserve"> and know that inventing a new product is their best strategy for maintaining and increasing their market share.</w:t>
      </w:r>
    </w:p>
    <w:p w14:paraId="10D7A5F2" w14:textId="77777777" w:rsidR="00251150" w:rsidRPr="00976E44" w:rsidRDefault="00251150" w:rsidP="00251150">
      <w:r w:rsidRPr="00976E44">
        <w:t xml:space="preserve">In the same vein, the Commission </w:t>
      </w:r>
      <w:proofErr w:type="spellStart"/>
      <w:r w:rsidRPr="00976E44">
        <w:t>emphasises</w:t>
      </w:r>
      <w:proofErr w:type="spellEnd"/>
      <w:r w:rsidRPr="00976E44">
        <w:t xml:space="preserve"> the importance of competition for the incentives to innovate, stating that: “[r]</w:t>
      </w:r>
      <w:proofErr w:type="spellStart"/>
      <w:r w:rsidRPr="00976E44">
        <w:t>ivalry</w:t>
      </w:r>
      <w:proofErr w:type="spellEnd"/>
      <w:r w:rsidRPr="00976E44">
        <w:t xml:space="preserve"> between undertakings is an essential driver of economic efficiency, including dynamic efficiencies in the form of innovation. In its absence the dominant undertaking will lack adequate incentives to continue to create and pass on efficiency gains</w:t>
      </w:r>
      <w:proofErr w:type="gramStart"/>
      <w:r w:rsidRPr="00976E44">
        <w:t>.”Footnote</w:t>
      </w:r>
      <w:proofErr w:type="gramEnd"/>
      <w:r w:rsidRPr="00976E44">
        <w:t>85</w:t>
      </w:r>
    </w:p>
    <w:p w14:paraId="3C05FC06" w14:textId="77777777" w:rsidR="00251150" w:rsidRPr="00976E44" w:rsidRDefault="00251150" w:rsidP="00251150">
      <w:r w:rsidRPr="00976E44">
        <w:t xml:space="preserve">Evidence from the pharmaceutical industry confirms that strategic patenting reduces incentives to engage in genuine and meritorious innovation. In many cases, </w:t>
      </w:r>
      <w:r w:rsidRPr="00976E44">
        <w:rPr>
          <w:u w:val="single"/>
        </w:rPr>
        <w:t>strategically accumulated secondary patents are of marginal quality and are typically the result of routine research activities</w:t>
      </w:r>
      <w:r w:rsidRPr="00976E44">
        <w:t xml:space="preserve">.Footnote86 For example, in Perindopril the </w:t>
      </w:r>
      <w:r w:rsidRPr="00976E44">
        <w:rPr>
          <w:u w:val="single"/>
        </w:rPr>
        <w:t>European Commission revealed that most of the secondary patents, procured as part of the originator company’s anti-generic strategy, were seen by the company as “blocking” or “paper”, some of which it considered involved “</w:t>
      </w:r>
      <w:r w:rsidRPr="00976E44">
        <w:rPr>
          <w:rStyle w:val="Emphasis"/>
        </w:rPr>
        <w:t>zero inventive step</w:t>
      </w:r>
      <w:r w:rsidRPr="00976E44">
        <w:rPr>
          <w:u w:val="single"/>
        </w:rPr>
        <w:t>”</w:t>
      </w:r>
      <w:r w:rsidRPr="00976E44">
        <w:t>Footnote87 and a purely editorial task.Footnote88 Moreover, these follow-on pharmaceutical inventions are specifically timed around the expiration of the basic patent and can be developed on demand.Footnote89 In AstraZeneca the Commission noted that the company designed to “[f]</w:t>
      </w:r>
      <w:proofErr w:type="spellStart"/>
      <w:r w:rsidRPr="00976E44">
        <w:t>ile</w:t>
      </w:r>
      <w:proofErr w:type="spellEnd"/>
      <w:r w:rsidRPr="00976E44">
        <w:t xml:space="preserve"> a patent-cloud of mixtures, uses, formulations, new indications, and chemistry” in relation to its blockbuster product omeprazole to slow down generic entry at a specifically defined time, close to the expiration of the basic patent.Footnote90 The main aim of these patents is to increase uncertainty for generic companies as to the possibility of their market entry.Footnote91 Therefore, </w:t>
      </w:r>
      <w:r w:rsidRPr="00976E44">
        <w:rPr>
          <w:u w:val="single"/>
        </w:rPr>
        <w:t>while many of these secondary patents may be trivial and potentially invalid, the originator pursues them to protect its current successful product from generic competition</w:t>
      </w:r>
      <w:r w:rsidRPr="00976E44">
        <w:t>.Footnote92</w:t>
      </w:r>
    </w:p>
    <w:p w14:paraId="4CA2341E" w14:textId="77777777" w:rsidR="00251150" w:rsidRPr="00976E44" w:rsidRDefault="00251150" w:rsidP="00251150">
      <w:r w:rsidRPr="00976E44">
        <w:t xml:space="preserve">Even if a company continues to engage in innovation in parallel to pursuing strategic patenting, it still </w:t>
      </w:r>
      <w:r w:rsidRPr="00976E44">
        <w:rPr>
          <w:u w:val="single"/>
        </w:rPr>
        <w:t xml:space="preserve">protects itself from the </w:t>
      </w:r>
      <w:r w:rsidRPr="00976E44">
        <w:rPr>
          <w:rStyle w:val="Emphasis"/>
        </w:rPr>
        <w:t>pressures of competition</w:t>
      </w:r>
      <w:r w:rsidRPr="00976E44">
        <w:rPr>
          <w:u w:val="single"/>
        </w:rPr>
        <w:t xml:space="preserve">, which would have forced the company to innovate faster and would thus provide consumers with better products and/or access to </w:t>
      </w:r>
      <w:r w:rsidRPr="00976E44">
        <w:rPr>
          <w:rStyle w:val="Emphasis"/>
        </w:rPr>
        <w:t>cheaper generic versions earlier</w:t>
      </w:r>
      <w:r w:rsidRPr="00976E44">
        <w:t xml:space="preserve">. As Ullrich </w:t>
      </w:r>
      <w:proofErr w:type="gramStart"/>
      <w:r w:rsidRPr="00976E44">
        <w:t>argues:Footnote</w:t>
      </w:r>
      <w:proofErr w:type="gramEnd"/>
      <w:r w:rsidRPr="00976E44">
        <w:t>93</w:t>
      </w:r>
    </w:p>
    <w:p w14:paraId="05B636BF" w14:textId="77777777" w:rsidR="00251150" w:rsidRPr="00976E44" w:rsidRDefault="00251150" w:rsidP="00251150">
      <w:r w:rsidRPr="00976E44">
        <w:t>A slowdown in the transition of the new medicines from the protected status of a proprietary medicine to the status of generic products manufactured and distributed in open competition does not simply mean a loss of static efficiency, namely a loss of consumer well-being due to a slowdown in the reduction of process. Rather, such a slowdown also involves the risk of a loss of dynamic efficiency in that it extends the duration of a monopoly rent situation, thus reducing the pressure to innovate more quickly.</w:t>
      </w:r>
    </w:p>
    <w:p w14:paraId="3A5EFAAE" w14:textId="77777777" w:rsidR="00251150" w:rsidRPr="00976E44" w:rsidRDefault="00251150" w:rsidP="00251150">
      <w:r w:rsidRPr="00976E44">
        <w:t xml:space="preserve">Following the rationale of the General Court’s statement in AstraZeneca, the practice of the originator that extends its market monopoly by relying on the patent system “potentially reduces the incentive to engage in innovation, since it enables the company in a dominant position to maintain its exclusivity beyond the period envisaged by the legislator”.Footnote94 Such practices, according to the Court, act “contrary to the public interest”.Footnote95 Therefore, the practice of strategic patenting that protects originators’ monopolies from competitive pressures and significantly reduces their incentives to engage in genuine innovation is </w:t>
      </w:r>
      <w:r w:rsidRPr="00976E44">
        <w:lastRenderedPageBreak/>
        <w:t>contrary to the rationale of the patent system, has a significant negative effect on competition and should raise competition law concerns.</w:t>
      </w:r>
    </w:p>
    <w:p w14:paraId="68C3AF03" w14:textId="77777777" w:rsidR="00251150" w:rsidRPr="00976E44" w:rsidRDefault="00251150" w:rsidP="00251150">
      <w:pPr>
        <w:rPr>
          <w:rStyle w:val="Emphasis"/>
        </w:rPr>
      </w:pPr>
      <w:r w:rsidRPr="00976E44">
        <w:rPr>
          <w:rStyle w:val="Emphasis"/>
        </w:rPr>
        <w:t>Strategic Patenting</w:t>
      </w:r>
      <w:r w:rsidRPr="00976E44">
        <w:rPr>
          <w:u w:val="single"/>
        </w:rPr>
        <w:t xml:space="preserve"> Impairs </w:t>
      </w:r>
      <w:r w:rsidRPr="00976E44">
        <w:rPr>
          <w:rStyle w:val="Emphasis"/>
        </w:rPr>
        <w:t>Follow-on Innovation of Generic Companies</w:t>
      </w:r>
    </w:p>
    <w:p w14:paraId="361E0312" w14:textId="77777777" w:rsidR="00251150" w:rsidRPr="00976E44" w:rsidRDefault="00251150" w:rsidP="00251150">
      <w:r w:rsidRPr="00976E44">
        <w:t xml:space="preserve">Strategic patenting also has a </w:t>
      </w:r>
      <w:r w:rsidRPr="00976E44">
        <w:rPr>
          <w:rStyle w:val="Emphasis"/>
          <w:highlight w:val="green"/>
        </w:rPr>
        <w:t>chilling effect</w:t>
      </w:r>
      <w:r w:rsidRPr="00976E44">
        <w:rPr>
          <w:rStyle w:val="Emphasis"/>
        </w:rPr>
        <w:t xml:space="preserve"> on follow-on innovation</w:t>
      </w:r>
      <w:r w:rsidRPr="00976E44">
        <w:rPr>
          <w:u w:val="single"/>
        </w:rPr>
        <w:t xml:space="preserve"> by generic competitors in the form of </w:t>
      </w:r>
      <w:r w:rsidRPr="00976E44">
        <w:rPr>
          <w:rStyle w:val="Emphasis"/>
        </w:rPr>
        <w:t>developing alternative versions of an off-patent compound</w:t>
      </w:r>
      <w:r w:rsidRPr="00976E44">
        <w:t xml:space="preserve">. As was discussed earlier, </w:t>
      </w:r>
      <w:r w:rsidRPr="00976E44">
        <w:rPr>
          <w:u w:val="single"/>
        </w:rPr>
        <w:t>the expiry of a basic patent that protects an active compound facilitates generic competition</w:t>
      </w:r>
      <w:r w:rsidRPr="00976E44">
        <w:t xml:space="preserve">. This is because </w:t>
      </w:r>
      <w:r w:rsidRPr="00976E44">
        <w:rPr>
          <w:u w:val="single"/>
        </w:rPr>
        <w:t>even if the product is still protected by process, specific form or formulation patents, generic companies may develop alternative ways of producing or formulating the product and start competing with the originator</w:t>
      </w:r>
      <w:r w:rsidRPr="00976E44">
        <w:t xml:space="preserve">. In the absence of </w:t>
      </w:r>
      <w:r w:rsidRPr="00976E44">
        <w:rPr>
          <w:rStyle w:val="Emphasis"/>
        </w:rPr>
        <w:t>strategically accumulated patents by the originator</w:t>
      </w:r>
      <w:r w:rsidRPr="00976E44">
        <w:rPr>
          <w:u w:val="single"/>
        </w:rPr>
        <w:t>, generic companies are typically open to innovating to launch alternative generic products</w:t>
      </w:r>
      <w:r w:rsidRPr="00976E44">
        <w:t xml:space="preserve"> as soon as the basic patent expires. However, by pursuing strategic patenting, </w:t>
      </w:r>
      <w:r w:rsidRPr="00976E44">
        <w:rPr>
          <w:u w:val="single"/>
        </w:rPr>
        <w:t xml:space="preserve">originators may </w:t>
      </w:r>
      <w:r w:rsidRPr="00976E44">
        <w:rPr>
          <w:rStyle w:val="Emphasis"/>
          <w:highlight w:val="green"/>
        </w:rPr>
        <w:t>discourage generics</w:t>
      </w:r>
      <w:r w:rsidRPr="00976E44">
        <w:rPr>
          <w:rStyle w:val="Emphasis"/>
        </w:rPr>
        <w:t xml:space="preserve"> from engaging in </w:t>
      </w:r>
      <w:r w:rsidRPr="00976E44">
        <w:rPr>
          <w:rStyle w:val="Emphasis"/>
          <w:highlight w:val="green"/>
        </w:rPr>
        <w:t>follow-on innovation</w:t>
      </w:r>
      <w:r w:rsidRPr="00976E44">
        <w:rPr>
          <w:rStyle w:val="Emphasis"/>
        </w:rPr>
        <w:t xml:space="preserve"> because of the uncertainty about the patent protection and a fear of infringing on one of the numerous </w:t>
      </w:r>
      <w:proofErr w:type="gramStart"/>
      <w:r w:rsidRPr="00976E44">
        <w:rPr>
          <w:rStyle w:val="Emphasis"/>
        </w:rPr>
        <w:t>patents</w:t>
      </w:r>
      <w:r w:rsidRPr="00976E44">
        <w:t>.Footnote</w:t>
      </w:r>
      <w:proofErr w:type="gramEnd"/>
      <w:r w:rsidRPr="00976E44">
        <w:t>96 In its Sector Inquiry Report, the Commission cited the following quote from one of the originators:</w:t>
      </w:r>
    </w:p>
    <w:p w14:paraId="3868A27B" w14:textId="77777777" w:rsidR="00251150" w:rsidRPr="00976E44" w:rsidRDefault="00251150" w:rsidP="00251150">
      <w:r w:rsidRPr="00976E44">
        <w:t xml:space="preserve">The entire point of the patenting strategy adopted by many originators is to remove legal certainty. The strategy is to file as many patents as possible on all areas of the drug and create a “minefield” for the generics to navigate. All generics know that very few patents in that larger group will be valid and infringed by the product they propose to make, but it is impossible to be certain prior to launch that your product will not infringe and you will not be the subject of an interim </w:t>
      </w:r>
      <w:proofErr w:type="gramStart"/>
      <w:r w:rsidRPr="00976E44">
        <w:t>injunction.Footnote</w:t>
      </w:r>
      <w:proofErr w:type="gramEnd"/>
      <w:r w:rsidRPr="00976E44">
        <w:t>97</w:t>
      </w:r>
    </w:p>
    <w:p w14:paraId="212E1377" w14:textId="77777777" w:rsidR="00251150" w:rsidRPr="00976E44" w:rsidRDefault="00251150" w:rsidP="00251150">
      <w:r w:rsidRPr="00976E44">
        <w:t xml:space="preserve">Therefore, as a result of creating an impenetrable ring of patent protection by the </w:t>
      </w:r>
      <w:proofErr w:type="gramStart"/>
      <w:r w:rsidRPr="00976E44">
        <w:t>originator,Footnote</w:t>
      </w:r>
      <w:proofErr w:type="gramEnd"/>
      <w:r w:rsidRPr="00976E44">
        <w:t>98 generic competitors may be prevented from developing alternative generic versions of an off-patent compound. One of the examples revealed by the Commission during its Pharmaceutical Sector Inquiry was the filing by an originator company of “more than 30 patent families translating into several hundreds of patents in the Member States in relation to one product”, many of which were filed after the introduction of the product.Footnote99 This affected the intentions of several generic companies that planned to develop and bring their generic versions of the original product to the market.Footnote100</w:t>
      </w:r>
    </w:p>
    <w:p w14:paraId="7FAD7A58" w14:textId="77777777" w:rsidR="00251150" w:rsidRPr="00976E44" w:rsidRDefault="00251150" w:rsidP="00251150">
      <w:r w:rsidRPr="00976E44">
        <w:t xml:space="preserve">As a result, in addition to the already high barriers to entry into the pharmaceutical market due to patents that protect an existing product and the need to obtain a marketing </w:t>
      </w:r>
      <w:proofErr w:type="spellStart"/>
      <w:r w:rsidRPr="00976E44">
        <w:t>authorisation</w:t>
      </w:r>
      <w:proofErr w:type="spellEnd"/>
      <w:r w:rsidRPr="00976E44">
        <w:t>, strategic patenting raises these entry barriers further, making it very difficult for generic companies to overcome them. This strategy, therefore, “may without further enforcement action by originator companies, … delay generic entry until the patent situation is clearer or even discourage more risk-sensitive generic companies from entering altogether</w:t>
      </w:r>
      <w:proofErr w:type="gramStart"/>
      <w:r w:rsidRPr="00976E44">
        <w:t>”.Footnote</w:t>
      </w:r>
      <w:proofErr w:type="gramEnd"/>
      <w:r w:rsidRPr="00976E44">
        <w:t xml:space="preserve">101 Consequently, the fact that actual or potential competitors of originators would not be able to develop alternative generic products means that no one could enter the market and challenge originators’ monopoly positions. This results in a weakening of competition in the relevant market and a strengthening of the originator’s already dominant position. As </w:t>
      </w:r>
      <w:proofErr w:type="spellStart"/>
      <w:r w:rsidRPr="00976E44">
        <w:t>Maggiolino</w:t>
      </w:r>
      <w:proofErr w:type="spellEnd"/>
      <w:r w:rsidRPr="00976E44">
        <w:t xml:space="preserve"> put it, “patent accumulation … may work as a pre-emptive entry-deterrence strategy to protect monopoly power and … lower consumer welfare by allowing dominant firms to keep on charging over-competitive prices”.Footnote102 Therefore, when an array of accumulated secondary patents “blocks monopolists’ rivals from producing follow-on innovations, this strategy prevents the whole society from enjoying … these further innovations”.Footnote103 While practices that facilitate innovation are encouraged by competition law, practices that are aimed at blocking follow-on innovation by competitors should raise competition law concerns.</w:t>
      </w:r>
    </w:p>
    <w:p w14:paraId="3D3B7210" w14:textId="77777777" w:rsidR="00251150" w:rsidRPr="00976E44" w:rsidRDefault="00251150" w:rsidP="00251150"/>
    <w:p w14:paraId="2C939F76" w14:textId="77777777" w:rsidR="00251150" w:rsidRPr="00976E44" w:rsidRDefault="00251150" w:rsidP="00251150">
      <w:pPr>
        <w:pStyle w:val="Heading4"/>
        <w:rPr>
          <w:rFonts w:cs="Calibri"/>
        </w:rPr>
      </w:pPr>
      <w:r w:rsidRPr="00976E44">
        <w:rPr>
          <w:rFonts w:cs="Calibri"/>
        </w:rPr>
        <w:t xml:space="preserve">Corona escalates </w:t>
      </w:r>
      <w:r w:rsidRPr="00976E44">
        <w:rPr>
          <w:rFonts w:cs="Calibri"/>
          <w:u w:val="single"/>
        </w:rPr>
        <w:t>security threats</w:t>
      </w:r>
      <w:r w:rsidRPr="00976E44">
        <w:rPr>
          <w:rFonts w:cs="Calibri"/>
        </w:rPr>
        <w:t xml:space="preserve"> that cause </w:t>
      </w:r>
      <w:r w:rsidRPr="00976E44">
        <w:rPr>
          <w:rFonts w:cs="Calibri"/>
          <w:u w:val="single"/>
        </w:rPr>
        <w:t>extinction</w:t>
      </w:r>
      <w:r w:rsidRPr="00976E44">
        <w:rPr>
          <w:rFonts w:cs="Calibri"/>
        </w:rPr>
        <w:t xml:space="preserve"> – cooperation thesis is </w:t>
      </w:r>
      <w:r w:rsidRPr="00976E44">
        <w:rPr>
          <w:rFonts w:cs="Calibri"/>
          <w:u w:val="single"/>
        </w:rPr>
        <w:t>wrong</w:t>
      </w:r>
      <w:r w:rsidRPr="00976E44">
        <w:rPr>
          <w:rFonts w:cs="Calibri"/>
        </w:rPr>
        <w:t>.</w:t>
      </w:r>
    </w:p>
    <w:p w14:paraId="36594EEE" w14:textId="77777777" w:rsidR="00251150" w:rsidRPr="00976E44" w:rsidRDefault="00251150" w:rsidP="00251150">
      <w:proofErr w:type="spellStart"/>
      <w:r w:rsidRPr="00976E44">
        <w:rPr>
          <w:rStyle w:val="Style13ptBold"/>
        </w:rPr>
        <w:t>Recna</w:t>
      </w:r>
      <w:proofErr w:type="spellEnd"/>
      <w:r w:rsidRPr="00976E44">
        <w:rPr>
          <w:rStyle w:val="Style13ptBold"/>
        </w:rPr>
        <w:t xml:space="preserve"> 21</w:t>
      </w:r>
      <w:r w:rsidRPr="00976E44">
        <w:t xml:space="preserve"> [Research Center for Nuclear Weapon Abolition; Nagasaki, Japan; “Pandemic Futures and Nuclear Weapon Risks: The Nagasaki 75th Anniversary pandemic-nuclear nexus scenarios final report,” Journal for Peace and Nuclear Disarmament; 5/28/21; </w:t>
      </w:r>
      <w:hyperlink r:id="rId12" w:history="1">
        <w:r w:rsidRPr="00976E44">
          <w:rPr>
            <w:rStyle w:val="Hyperlink"/>
          </w:rPr>
          <w:t>https://www.tandfonline.com/doi/full/10.1080/25751654.2021.1890867</w:t>
        </w:r>
      </w:hyperlink>
      <w:r w:rsidRPr="00976E44">
        <w:t>] Justin</w:t>
      </w:r>
    </w:p>
    <w:p w14:paraId="1B35CADE" w14:textId="77777777" w:rsidR="00251150" w:rsidRPr="00976E44" w:rsidRDefault="00251150" w:rsidP="00251150">
      <w:pPr>
        <w:rPr>
          <w:rStyle w:val="Emphasis"/>
        </w:rPr>
      </w:pPr>
      <w:r w:rsidRPr="00976E44">
        <w:t xml:space="preserve">The Challenge: </w:t>
      </w:r>
      <w:r w:rsidRPr="00976E44">
        <w:rPr>
          <w:rStyle w:val="Emphasis"/>
        </w:rPr>
        <w:t xml:space="preserve">Multiple </w:t>
      </w:r>
      <w:r w:rsidRPr="00976E44">
        <w:rPr>
          <w:rStyle w:val="Emphasis"/>
          <w:highlight w:val="green"/>
        </w:rPr>
        <w:t>Existential Threats</w:t>
      </w:r>
    </w:p>
    <w:p w14:paraId="79B46848" w14:textId="77777777" w:rsidR="00251150" w:rsidRPr="00976E44" w:rsidRDefault="00251150" w:rsidP="00251150">
      <w:r w:rsidRPr="00976E44">
        <w:t xml:space="preserve">The relationship between pandemics and war is </w:t>
      </w:r>
      <w:proofErr w:type="gramStart"/>
      <w:r w:rsidRPr="00976E44">
        <w:t>as long as</w:t>
      </w:r>
      <w:proofErr w:type="gramEnd"/>
      <w:r w:rsidRPr="00976E44">
        <w:t xml:space="preserve"> human history. Past </w:t>
      </w:r>
      <w:r w:rsidRPr="00976E44">
        <w:rPr>
          <w:highlight w:val="green"/>
          <w:u w:val="single"/>
        </w:rPr>
        <w:t>pandemics</w:t>
      </w:r>
      <w:r w:rsidRPr="00976E44">
        <w:rPr>
          <w:u w:val="single"/>
        </w:rPr>
        <w:t xml:space="preserve"> have </w:t>
      </w:r>
      <w:r w:rsidRPr="00976E44">
        <w:rPr>
          <w:rStyle w:val="Emphasis"/>
        </w:rPr>
        <w:t>set the scene for wars</w:t>
      </w:r>
      <w:r w:rsidRPr="00976E44">
        <w:rPr>
          <w:u w:val="single"/>
        </w:rPr>
        <w:t xml:space="preserve"> by </w:t>
      </w:r>
      <w:r w:rsidRPr="00976E44">
        <w:rPr>
          <w:rStyle w:val="Emphasis"/>
          <w:highlight w:val="green"/>
        </w:rPr>
        <w:t>weaken</w:t>
      </w:r>
      <w:r w:rsidRPr="00976E44">
        <w:rPr>
          <w:rStyle w:val="Emphasis"/>
        </w:rPr>
        <w:t xml:space="preserve">ing </w:t>
      </w:r>
      <w:r w:rsidRPr="00976E44">
        <w:rPr>
          <w:rStyle w:val="Emphasis"/>
          <w:highlight w:val="green"/>
        </w:rPr>
        <w:t>societies</w:t>
      </w:r>
      <w:r w:rsidRPr="00976E44">
        <w:rPr>
          <w:u w:val="single"/>
        </w:rPr>
        <w:t xml:space="preserve">, undermining </w:t>
      </w:r>
      <w:r w:rsidRPr="00976E44">
        <w:rPr>
          <w:rStyle w:val="Emphasis"/>
        </w:rPr>
        <w:t>resilience</w:t>
      </w:r>
      <w:r w:rsidRPr="00976E44">
        <w:rPr>
          <w:u w:val="single"/>
        </w:rPr>
        <w:t xml:space="preserve">, and </w:t>
      </w:r>
      <w:r w:rsidRPr="00976E44">
        <w:rPr>
          <w:rStyle w:val="Emphasis"/>
          <w:highlight w:val="green"/>
        </w:rPr>
        <w:t>exacerbating</w:t>
      </w:r>
      <w:r w:rsidRPr="00976E44">
        <w:rPr>
          <w:rStyle w:val="Emphasis"/>
        </w:rPr>
        <w:t xml:space="preserve"> civil and inter-state </w:t>
      </w:r>
      <w:r w:rsidRPr="00976E44">
        <w:rPr>
          <w:rStyle w:val="Emphasis"/>
          <w:highlight w:val="green"/>
        </w:rPr>
        <w:t>conflict</w:t>
      </w:r>
      <w:r w:rsidRPr="00976E44">
        <w:rPr>
          <w:u w:val="single"/>
        </w:rPr>
        <w:t>.</w:t>
      </w:r>
      <w:r w:rsidRPr="00976E44">
        <w:t xml:space="preserve"> Other disease outbreaks have erupted during wars, in part due to the appalling public health and battlefield conditions resulting from war, in turn sowing the seeds for new conflicts. In the post-Cold War era, pandemics have spread with unprecedented speed due to increased mobility created by globalization, especially between urbanized areas. Although there are positive signs that scientific </w:t>
      </w:r>
      <w:r w:rsidRPr="00976E44">
        <w:lastRenderedPageBreak/>
        <w:t>advances and rapid innovation can help us manage pandemics, it is likely that deadly infectious viruses will be a challenge for years to come.</w:t>
      </w:r>
    </w:p>
    <w:p w14:paraId="191196DB" w14:textId="77777777" w:rsidR="00251150" w:rsidRPr="00976E44" w:rsidRDefault="00251150" w:rsidP="00251150">
      <w:pPr>
        <w:rPr>
          <w:rStyle w:val="Emphasis"/>
        </w:rPr>
      </w:pPr>
      <w:r w:rsidRPr="00976E44">
        <w:rPr>
          <w:u w:val="single"/>
        </w:rPr>
        <w:t xml:space="preserve">The COVID-19 is the most </w:t>
      </w:r>
      <w:r w:rsidRPr="00976E44">
        <w:rPr>
          <w:rStyle w:val="Emphasis"/>
        </w:rPr>
        <w:t>demonic pandemic threat in modern history</w:t>
      </w:r>
      <w:r w:rsidRPr="00976E44">
        <w:t xml:space="preserve">. It has erupted at a juncture of other existential global threats, most importantly, accelerating climate change and resurgent nuclear threat-making. The most important issue, therefore, is how the coronavirus (and future pandemics) will </w:t>
      </w:r>
      <w:r w:rsidRPr="00976E44">
        <w:rPr>
          <w:rStyle w:val="Emphasis"/>
        </w:rPr>
        <w:t>increase or decrease the risks associated with these twin threats, climate change effects, and the next use of nuclear weapons in war.5</w:t>
      </w:r>
    </w:p>
    <w:p w14:paraId="52D51D69" w14:textId="77777777" w:rsidR="00251150" w:rsidRPr="00976E44" w:rsidRDefault="00251150" w:rsidP="00251150">
      <w:pPr>
        <w:rPr>
          <w:rStyle w:val="Emphasis"/>
        </w:rPr>
      </w:pPr>
      <w:r w:rsidRPr="00976E44">
        <w:t xml:space="preserve">Today, the nine </w:t>
      </w:r>
      <w:r w:rsidRPr="00976E44">
        <w:rPr>
          <w:rStyle w:val="Emphasis"/>
          <w:highlight w:val="green"/>
        </w:rPr>
        <w:t>nuclear weapons</w:t>
      </w:r>
      <w:r w:rsidRPr="00976E44">
        <w:rPr>
          <w:rStyle w:val="Emphasis"/>
        </w:rPr>
        <w:t xml:space="preserve"> arsenals</w:t>
      </w:r>
      <w:r w:rsidRPr="00976E44">
        <w:rPr>
          <w:u w:val="single"/>
        </w:rPr>
        <w:t xml:space="preserve"> not only can </w:t>
      </w:r>
      <w:r w:rsidRPr="00976E44">
        <w:rPr>
          <w:rStyle w:val="Heading3Char"/>
          <w:rFonts w:cs="Calibri"/>
          <w:sz w:val="22"/>
          <w:szCs w:val="22"/>
          <w:highlight w:val="green"/>
        </w:rPr>
        <w:t>annihilate</w:t>
      </w:r>
      <w:r w:rsidRPr="00976E44">
        <w:rPr>
          <w:rStyle w:val="Heading3Char"/>
          <w:rFonts w:cs="Calibri"/>
          <w:sz w:val="22"/>
          <w:szCs w:val="22"/>
        </w:rPr>
        <w:t xml:space="preserve"> hundreds of </w:t>
      </w:r>
      <w:r w:rsidRPr="00976E44">
        <w:rPr>
          <w:rStyle w:val="Heading3Char"/>
          <w:rFonts w:cs="Calibri"/>
          <w:sz w:val="22"/>
          <w:szCs w:val="22"/>
          <w:highlight w:val="green"/>
        </w:rPr>
        <w:t>cities</w:t>
      </w:r>
      <w:r w:rsidRPr="00976E44">
        <w:rPr>
          <w:u w:val="single"/>
        </w:rPr>
        <w:t xml:space="preserve">, but also </w:t>
      </w:r>
      <w:r w:rsidRPr="00976E44">
        <w:rPr>
          <w:highlight w:val="green"/>
          <w:u w:val="single"/>
        </w:rPr>
        <w:t xml:space="preserve">cause </w:t>
      </w:r>
      <w:r w:rsidRPr="00976E44">
        <w:rPr>
          <w:rStyle w:val="Emphasis"/>
        </w:rPr>
        <w:t xml:space="preserve">nuclear </w:t>
      </w:r>
      <w:r w:rsidRPr="00976E44">
        <w:rPr>
          <w:rStyle w:val="Emphasis"/>
          <w:highlight w:val="green"/>
        </w:rPr>
        <w:t xml:space="preserve">winter and </w:t>
      </w:r>
      <w:r w:rsidRPr="00976E44">
        <w:rPr>
          <w:rStyle w:val="Emphasis"/>
        </w:rPr>
        <w:t xml:space="preserve">mass </w:t>
      </w:r>
      <w:r w:rsidRPr="00976E44">
        <w:rPr>
          <w:rStyle w:val="Emphasis"/>
          <w:highlight w:val="green"/>
        </w:rPr>
        <w:t>starvation</w:t>
      </w:r>
      <w:r w:rsidRPr="00976E44">
        <w:rPr>
          <w:highlight w:val="green"/>
          <w:u w:val="single"/>
        </w:rPr>
        <w:t xml:space="preserve"> of</w:t>
      </w:r>
      <w:r w:rsidRPr="00976E44">
        <w:rPr>
          <w:u w:val="single"/>
        </w:rPr>
        <w:t xml:space="preserve"> a billion or more people, if not </w:t>
      </w:r>
      <w:r w:rsidRPr="00976E44">
        <w:rPr>
          <w:highlight w:val="green"/>
          <w:u w:val="single"/>
        </w:rPr>
        <w:t xml:space="preserve">the </w:t>
      </w:r>
      <w:r w:rsidRPr="00976E44">
        <w:rPr>
          <w:rStyle w:val="Heading3Char"/>
          <w:rFonts w:cs="Calibri"/>
          <w:sz w:val="22"/>
          <w:szCs w:val="22"/>
          <w:highlight w:val="green"/>
        </w:rPr>
        <w:t>entire</w:t>
      </w:r>
      <w:r w:rsidRPr="00976E44">
        <w:rPr>
          <w:rStyle w:val="Heading3Char"/>
          <w:rFonts w:cs="Calibri"/>
          <w:sz w:val="22"/>
          <w:szCs w:val="22"/>
        </w:rPr>
        <w:t xml:space="preserve"> human </w:t>
      </w:r>
      <w:r w:rsidRPr="00976E44">
        <w:rPr>
          <w:rStyle w:val="Heading3Char"/>
          <w:rFonts w:cs="Calibri"/>
          <w:sz w:val="22"/>
          <w:szCs w:val="22"/>
          <w:highlight w:val="green"/>
        </w:rPr>
        <w:t>species</w:t>
      </w:r>
      <w:r w:rsidRPr="00976E44">
        <w:rPr>
          <w:u w:val="single"/>
        </w:rPr>
        <w:t xml:space="preserve">. </w:t>
      </w:r>
      <w:r w:rsidRPr="00976E44">
        <w:t xml:space="preserve">Concurrently, </w:t>
      </w:r>
      <w:r w:rsidRPr="00976E44">
        <w:rPr>
          <w:u w:val="single"/>
        </w:rPr>
        <w:t xml:space="preserve">climate change is </w:t>
      </w:r>
      <w:r w:rsidRPr="00976E44">
        <w:rPr>
          <w:rStyle w:val="Emphasis"/>
        </w:rPr>
        <w:t>enveloping the planet with more frequent</w:t>
      </w:r>
      <w:r w:rsidRPr="00976E44">
        <w:rPr>
          <w:u w:val="single"/>
        </w:rPr>
        <w:t xml:space="preserve"> and </w:t>
      </w:r>
      <w:r w:rsidRPr="00976E44">
        <w:rPr>
          <w:rStyle w:val="Emphasis"/>
        </w:rPr>
        <w:t>intense storms</w:t>
      </w:r>
      <w:r w:rsidRPr="00976E44">
        <w:rPr>
          <w:u w:val="single"/>
        </w:rPr>
        <w:t xml:space="preserve">, accelerating </w:t>
      </w:r>
      <w:r w:rsidRPr="00976E44">
        <w:rPr>
          <w:rStyle w:val="Emphasis"/>
        </w:rPr>
        <w:t>sea level rise</w:t>
      </w:r>
      <w:r w:rsidRPr="00976E44">
        <w:rPr>
          <w:u w:val="single"/>
        </w:rPr>
        <w:t xml:space="preserve">, and advancing </w:t>
      </w:r>
      <w:r w:rsidRPr="00976E44">
        <w:rPr>
          <w:rStyle w:val="Emphasis"/>
        </w:rPr>
        <w:t>rapid ecological change</w:t>
      </w:r>
      <w:r w:rsidRPr="00976E44">
        <w:rPr>
          <w:u w:val="single"/>
        </w:rPr>
        <w:t xml:space="preserve">, expressed in </w:t>
      </w:r>
      <w:r w:rsidRPr="00976E44">
        <w:rPr>
          <w:rStyle w:val="Emphasis"/>
        </w:rPr>
        <w:t>unprecedented forest fires</w:t>
      </w:r>
      <w:r w:rsidRPr="00976E44">
        <w:rPr>
          <w:u w:val="single"/>
        </w:rPr>
        <w:t xml:space="preserve"> across the world</w:t>
      </w:r>
      <w:r w:rsidRPr="00976E44">
        <w:t xml:space="preserve">. </w:t>
      </w:r>
      <w:r w:rsidRPr="00976E44">
        <w:rPr>
          <w:u w:val="single"/>
        </w:rPr>
        <w:t xml:space="preserve">Already </w:t>
      </w:r>
      <w:r w:rsidRPr="00976E44">
        <w:rPr>
          <w:rStyle w:val="Emphasis"/>
        </w:rPr>
        <w:t>stretched</w:t>
      </w:r>
      <w:r w:rsidRPr="00976E44">
        <w:rPr>
          <w:u w:val="single"/>
        </w:rPr>
        <w:t xml:space="preserve"> to a breaking point</w:t>
      </w:r>
      <w:r w:rsidRPr="00976E44">
        <w:t xml:space="preserve"> in many countries, </w:t>
      </w:r>
      <w:r w:rsidRPr="00976E44">
        <w:rPr>
          <w:u w:val="single"/>
        </w:rPr>
        <w:t xml:space="preserve">the current pandemic may overcome resilience to the point of near or </w:t>
      </w:r>
      <w:r w:rsidRPr="00976E44">
        <w:rPr>
          <w:rStyle w:val="Emphasis"/>
        </w:rPr>
        <w:t>actual collapse of social, economic, and political order.</w:t>
      </w:r>
    </w:p>
    <w:p w14:paraId="54D6146B" w14:textId="77777777" w:rsidR="00251150" w:rsidRPr="00976E44" w:rsidRDefault="00251150" w:rsidP="00251150">
      <w:pPr>
        <w:rPr>
          <w:u w:val="single"/>
        </w:rPr>
      </w:pPr>
      <w:r w:rsidRPr="00976E44">
        <w:t xml:space="preserve">In this extraordinary moment, </w:t>
      </w:r>
      <w:r w:rsidRPr="00976E44">
        <w:rPr>
          <w:u w:val="single"/>
        </w:rPr>
        <w:t xml:space="preserve">it is timely to </w:t>
      </w:r>
      <w:r w:rsidRPr="00976E44">
        <w:rPr>
          <w:rStyle w:val="Emphasis"/>
        </w:rPr>
        <w:t>reflect</w:t>
      </w:r>
      <w:r w:rsidRPr="00976E44">
        <w:rPr>
          <w:u w:val="single"/>
        </w:rPr>
        <w:t xml:space="preserve"> on the existence and </w:t>
      </w:r>
      <w:r w:rsidRPr="00976E44">
        <w:rPr>
          <w:rStyle w:val="Emphasis"/>
        </w:rPr>
        <w:t xml:space="preserve">possible uses of </w:t>
      </w:r>
      <w:r w:rsidRPr="00976E44">
        <w:rPr>
          <w:rStyle w:val="Emphasis"/>
          <w:highlight w:val="green"/>
        </w:rPr>
        <w:t>w</w:t>
      </w:r>
      <w:r w:rsidRPr="00976E44">
        <w:rPr>
          <w:rStyle w:val="Emphasis"/>
        </w:rPr>
        <w:t xml:space="preserve">eapons of </w:t>
      </w:r>
      <w:r w:rsidRPr="00976E44">
        <w:rPr>
          <w:rStyle w:val="Emphasis"/>
          <w:highlight w:val="green"/>
        </w:rPr>
        <w:t>m</w:t>
      </w:r>
      <w:r w:rsidRPr="00976E44">
        <w:rPr>
          <w:rStyle w:val="Emphasis"/>
        </w:rPr>
        <w:t xml:space="preserve">ass </w:t>
      </w:r>
      <w:r w:rsidRPr="00976E44">
        <w:rPr>
          <w:rStyle w:val="Emphasis"/>
          <w:highlight w:val="green"/>
        </w:rPr>
        <w:t>d</w:t>
      </w:r>
      <w:r w:rsidRPr="00976E44">
        <w:rPr>
          <w:rStyle w:val="Emphasis"/>
        </w:rPr>
        <w:t xml:space="preserve">estruction </w:t>
      </w:r>
      <w:r w:rsidRPr="00976E44">
        <w:rPr>
          <w:rStyle w:val="Emphasis"/>
          <w:highlight w:val="green"/>
        </w:rPr>
        <w:t>under pandemic</w:t>
      </w:r>
      <w:r w:rsidRPr="00976E44">
        <w:rPr>
          <w:rStyle w:val="Emphasis"/>
        </w:rPr>
        <w:t xml:space="preserve"> conditions</w:t>
      </w:r>
      <w:r w:rsidRPr="00976E44">
        <w:t xml:space="preserve"> – most importantly, </w:t>
      </w:r>
      <w:r w:rsidRPr="00976E44">
        <w:rPr>
          <w:rStyle w:val="Emphasis"/>
        </w:rPr>
        <w:t>nuclear weapons</w:t>
      </w:r>
      <w:r w:rsidRPr="00976E44">
        <w:rPr>
          <w:u w:val="single"/>
        </w:rPr>
        <w:t xml:space="preserve">, but also </w:t>
      </w:r>
      <w:r w:rsidRPr="00976E44">
        <w:rPr>
          <w:rStyle w:val="Emphasis"/>
        </w:rPr>
        <w:t>chemical</w:t>
      </w:r>
      <w:r w:rsidRPr="00976E44">
        <w:rPr>
          <w:u w:val="single"/>
        </w:rPr>
        <w:t xml:space="preserve"> and </w:t>
      </w:r>
      <w:r w:rsidRPr="00976E44">
        <w:rPr>
          <w:rStyle w:val="Emphasis"/>
        </w:rPr>
        <w:t>biological</w:t>
      </w:r>
      <w:r w:rsidRPr="00976E44">
        <w:rPr>
          <w:u w:val="single"/>
        </w:rPr>
        <w:t xml:space="preserve"> weapons</w:t>
      </w:r>
      <w:r w:rsidRPr="00976E44">
        <w:t xml:space="preserve">. Moments of </w:t>
      </w:r>
      <w:r w:rsidRPr="00976E44">
        <w:rPr>
          <w:rStyle w:val="Emphasis"/>
        </w:rPr>
        <w:t xml:space="preserve">extreme </w:t>
      </w:r>
      <w:r w:rsidRPr="00976E44">
        <w:rPr>
          <w:rStyle w:val="Emphasis"/>
          <w:highlight w:val="green"/>
        </w:rPr>
        <w:t xml:space="preserve">crisis </w:t>
      </w:r>
      <w:r w:rsidRPr="00976E44">
        <w:rPr>
          <w:rStyle w:val="Emphasis"/>
        </w:rPr>
        <w:t>and vulnerability</w:t>
      </w:r>
      <w:r w:rsidRPr="00976E44">
        <w:rPr>
          <w:u w:val="single"/>
        </w:rPr>
        <w:t xml:space="preserve"> can </w:t>
      </w:r>
      <w:r w:rsidRPr="00976E44">
        <w:rPr>
          <w:highlight w:val="green"/>
          <w:u w:val="single"/>
        </w:rPr>
        <w:t xml:space="preserve">prompt </w:t>
      </w:r>
      <w:r w:rsidRPr="00976E44">
        <w:rPr>
          <w:rStyle w:val="Emphasis"/>
          <w:highlight w:val="green"/>
        </w:rPr>
        <w:t>aggressive</w:t>
      </w:r>
      <w:r w:rsidRPr="00976E44">
        <w:rPr>
          <w:u w:val="single"/>
        </w:rPr>
        <w:t xml:space="preserve"> and counterintuitive </w:t>
      </w:r>
      <w:r w:rsidRPr="00976E44">
        <w:rPr>
          <w:rStyle w:val="Emphasis"/>
          <w:highlight w:val="green"/>
        </w:rPr>
        <w:t>actions</w:t>
      </w:r>
      <w:r w:rsidRPr="00976E44">
        <w:rPr>
          <w:u w:val="single"/>
        </w:rPr>
        <w:t xml:space="preserve"> that in turn may destabilize already precariously balanced threat systems, underpinned by conventional and nuclear weapons, as well as the threat of weaponized </w:t>
      </w:r>
      <w:r w:rsidRPr="00976E44">
        <w:rPr>
          <w:rStyle w:val="Emphasis"/>
        </w:rPr>
        <w:t>chemical and biological technologies</w:t>
      </w:r>
      <w:r w:rsidRPr="00976E44">
        <w:t xml:space="preserve">. Consequently, </w:t>
      </w:r>
      <w:r w:rsidRPr="00976E44">
        <w:rPr>
          <w:u w:val="single"/>
        </w:rPr>
        <w:t xml:space="preserve">the </w:t>
      </w:r>
      <w:r w:rsidRPr="00976E44">
        <w:rPr>
          <w:rStyle w:val="Emphasis"/>
          <w:highlight w:val="green"/>
        </w:rPr>
        <w:t>risk</w:t>
      </w:r>
      <w:r w:rsidRPr="00976E44">
        <w:rPr>
          <w:rStyle w:val="Emphasis"/>
        </w:rPr>
        <w:t xml:space="preserve"> of the use of weapons of mass destruction</w:t>
      </w:r>
      <w:r w:rsidRPr="00976E44">
        <w:rPr>
          <w:u w:val="single"/>
        </w:rPr>
        <w:t xml:space="preserve"> (WMD), especially nuclear weapons, </w:t>
      </w:r>
      <w:r w:rsidRPr="00976E44">
        <w:rPr>
          <w:rStyle w:val="Emphasis"/>
          <w:highlight w:val="green"/>
        </w:rPr>
        <w:t>increases</w:t>
      </w:r>
      <w:r w:rsidRPr="00976E44">
        <w:rPr>
          <w:u w:val="single"/>
        </w:rPr>
        <w:t xml:space="preserve"> at such times, possibly sharply.</w:t>
      </w:r>
    </w:p>
    <w:p w14:paraId="33DA2D74" w14:textId="77777777" w:rsidR="00251150" w:rsidRPr="00976E44" w:rsidRDefault="00251150" w:rsidP="00251150">
      <w:pPr>
        <w:rPr>
          <w:u w:val="single"/>
        </w:rPr>
      </w:pPr>
      <w:r w:rsidRPr="00976E44">
        <w:t xml:space="preserve">The </w:t>
      </w:r>
      <w:r w:rsidRPr="00976E44">
        <w:rPr>
          <w:u w:val="single"/>
        </w:rPr>
        <w:t xml:space="preserve">COVID-19 pandemic is </w:t>
      </w:r>
      <w:r w:rsidRPr="00976E44">
        <w:rPr>
          <w:rStyle w:val="Emphasis"/>
        </w:rPr>
        <w:t>clearly driving massive, rapid, and unpredictable changes</w:t>
      </w:r>
      <w:r w:rsidRPr="00976E44">
        <w:rPr>
          <w:u w:val="single"/>
        </w:rPr>
        <w:t xml:space="preserve"> that will </w:t>
      </w:r>
      <w:r w:rsidRPr="00976E44">
        <w:rPr>
          <w:rStyle w:val="Emphasis"/>
        </w:rPr>
        <w:t>redefine every aspect of the human condition</w:t>
      </w:r>
      <w:r w:rsidRPr="00976E44">
        <w:rPr>
          <w:u w:val="single"/>
        </w:rPr>
        <w:t xml:space="preserve">, including </w:t>
      </w:r>
      <w:r w:rsidRPr="00976E44">
        <w:rPr>
          <w:rStyle w:val="Emphasis"/>
        </w:rPr>
        <w:t>WMD</w:t>
      </w:r>
      <w:r w:rsidRPr="00976E44">
        <w:t xml:space="preserve"> – just as the world wars of the first half of the 20th century led to a revolution in international affairs and entirely new ways of organizing societies, economies, and international relations, in part based on nuclear weapons and their threatened use. </w:t>
      </w:r>
      <w:r w:rsidRPr="00976E44">
        <w:rPr>
          <w:u w:val="single"/>
        </w:rPr>
        <w:t xml:space="preserve">In a world </w:t>
      </w:r>
      <w:r w:rsidRPr="00976E44">
        <w:rPr>
          <w:rStyle w:val="Emphasis"/>
        </w:rPr>
        <w:t>reshaped by pandemics</w:t>
      </w:r>
      <w:r w:rsidRPr="00976E44">
        <w:rPr>
          <w:u w:val="single"/>
        </w:rPr>
        <w:t xml:space="preserve">, </w:t>
      </w:r>
      <w:r w:rsidRPr="00976E44">
        <w:rPr>
          <w:rStyle w:val="Emphasis"/>
        </w:rPr>
        <w:t>nuclear weapons</w:t>
      </w:r>
      <w:r w:rsidRPr="00976E44">
        <w:rPr>
          <w:u w:val="single"/>
        </w:rPr>
        <w:t xml:space="preserve"> – as well as correlated </w:t>
      </w:r>
      <w:r w:rsidRPr="00976E44">
        <w:rPr>
          <w:rStyle w:val="Emphasis"/>
        </w:rPr>
        <w:t>non-nuclear WMD</w:t>
      </w:r>
      <w:r w:rsidRPr="00976E44">
        <w:rPr>
          <w:u w:val="single"/>
        </w:rPr>
        <w:t xml:space="preserve">, </w:t>
      </w:r>
      <w:r w:rsidRPr="00976E44">
        <w:rPr>
          <w:rStyle w:val="Emphasis"/>
        </w:rPr>
        <w:t>nuclear alliances</w:t>
      </w:r>
      <w:r w:rsidRPr="00976E44">
        <w:rPr>
          <w:u w:val="single"/>
        </w:rPr>
        <w:t xml:space="preserve">, </w:t>
      </w:r>
      <w:r w:rsidRPr="00976E44">
        <w:rPr>
          <w:rStyle w:val="Emphasis"/>
        </w:rPr>
        <w:t>“deterrence” doctrines</w:t>
      </w:r>
      <w:r w:rsidRPr="00976E44">
        <w:rPr>
          <w:u w:val="single"/>
        </w:rPr>
        <w:t xml:space="preserve">, operational and </w:t>
      </w:r>
      <w:r w:rsidRPr="00976E44">
        <w:rPr>
          <w:rStyle w:val="Emphasis"/>
        </w:rPr>
        <w:t>declaratory policies</w:t>
      </w:r>
      <w:r w:rsidRPr="00976E44">
        <w:rPr>
          <w:u w:val="single"/>
        </w:rPr>
        <w:t xml:space="preserve">, nuclear </w:t>
      </w:r>
      <w:r w:rsidRPr="00976E44">
        <w:rPr>
          <w:rStyle w:val="Emphasis"/>
        </w:rPr>
        <w:t>extended deterrence</w:t>
      </w:r>
      <w:r w:rsidRPr="00976E44">
        <w:rPr>
          <w:u w:val="single"/>
        </w:rPr>
        <w:t xml:space="preserve">, organizational practices, and the </w:t>
      </w:r>
      <w:r w:rsidRPr="00976E44">
        <w:rPr>
          <w:rFonts w:eastAsiaTheme="majorEastAsia"/>
          <w:b/>
          <w:sz w:val="32"/>
          <w:u w:val="single"/>
        </w:rPr>
        <w:t>existential risks</w:t>
      </w:r>
      <w:r w:rsidRPr="00976E44">
        <w:rPr>
          <w:u w:val="single"/>
        </w:rPr>
        <w:t xml:space="preserve"> posed by retaining these capabilities – are all up for redefinition.</w:t>
      </w:r>
    </w:p>
    <w:p w14:paraId="540E9A26" w14:textId="77777777" w:rsidR="00251150" w:rsidRPr="00976E44" w:rsidRDefault="00251150" w:rsidP="00251150">
      <w:r w:rsidRPr="00976E44">
        <w:t xml:space="preserve">A </w:t>
      </w:r>
      <w:r w:rsidRPr="00976E44">
        <w:rPr>
          <w:highlight w:val="green"/>
          <w:u w:val="single"/>
        </w:rPr>
        <w:t>pandemic</w:t>
      </w:r>
      <w:r w:rsidRPr="00976E44">
        <w:rPr>
          <w:u w:val="single"/>
        </w:rPr>
        <w:t xml:space="preserve"> has potential to </w:t>
      </w:r>
      <w:r w:rsidRPr="00976E44">
        <w:rPr>
          <w:rStyle w:val="Emphasis"/>
          <w:highlight w:val="green"/>
        </w:rPr>
        <w:t>destabilize</w:t>
      </w:r>
      <w:r w:rsidRPr="00976E44">
        <w:rPr>
          <w:rStyle w:val="Emphasis"/>
        </w:rPr>
        <w:t xml:space="preserve"> a nuclear-prone conflict by </w:t>
      </w:r>
      <w:r w:rsidRPr="00976E44">
        <w:rPr>
          <w:rStyle w:val="Emphasis"/>
          <w:highlight w:val="green"/>
        </w:rPr>
        <w:t>incapacitating</w:t>
      </w:r>
      <w:r w:rsidRPr="00976E44">
        <w:rPr>
          <w:u w:val="single"/>
        </w:rPr>
        <w:t xml:space="preserve"> the supreme nuclear commander or </w:t>
      </w:r>
      <w:r w:rsidRPr="00976E44">
        <w:rPr>
          <w:rStyle w:val="Emphasis"/>
          <w:highlight w:val="green"/>
        </w:rPr>
        <w:t>commanders</w:t>
      </w:r>
      <w:r w:rsidRPr="00976E44">
        <w:rPr>
          <w:highlight w:val="green"/>
          <w:u w:val="single"/>
        </w:rPr>
        <w:t xml:space="preserve"> who</w:t>
      </w:r>
      <w:r w:rsidRPr="00976E44">
        <w:rPr>
          <w:u w:val="single"/>
        </w:rPr>
        <w:t xml:space="preserve"> have to </w:t>
      </w:r>
      <w:r w:rsidRPr="00976E44">
        <w:rPr>
          <w:rStyle w:val="Emphasis"/>
          <w:highlight w:val="green"/>
        </w:rPr>
        <w:t>issue nuclear strike</w:t>
      </w:r>
      <w:r w:rsidRPr="00976E44">
        <w:rPr>
          <w:rStyle w:val="Emphasis"/>
        </w:rPr>
        <w:t xml:space="preserve"> orders</w:t>
      </w:r>
      <w:r w:rsidRPr="00976E44">
        <w:rPr>
          <w:u w:val="single"/>
        </w:rPr>
        <w:t xml:space="preserve">, creating </w:t>
      </w:r>
      <w:r w:rsidRPr="00976E44">
        <w:rPr>
          <w:highlight w:val="green"/>
          <w:u w:val="single"/>
        </w:rPr>
        <w:t>uncertainty</w:t>
      </w:r>
      <w:r w:rsidRPr="00976E44">
        <w:rPr>
          <w:u w:val="single"/>
        </w:rPr>
        <w:t xml:space="preserve"> as to who is in charge, how to handle nuclear mistakes</w:t>
      </w:r>
      <w:r w:rsidRPr="00976E44">
        <w:t xml:space="preserve"> (such as errors, accidents, technological failures, and entanglement with conventional operations gone awry), </w:t>
      </w:r>
      <w:r w:rsidRPr="00976E44">
        <w:rPr>
          <w:u w:val="single"/>
        </w:rPr>
        <w:t xml:space="preserve">and opening a brief opportunity for a </w:t>
      </w:r>
      <w:r w:rsidRPr="00976E44">
        <w:rPr>
          <w:highlight w:val="green"/>
          <w:u w:val="single"/>
        </w:rPr>
        <w:t>first strike</w:t>
      </w:r>
      <w:r w:rsidRPr="00976E44">
        <w:t xml:space="preserve"> at a time when the COVID-infected state may not be able to retaliate efficiently – or at all – </w:t>
      </w:r>
      <w:r w:rsidRPr="00976E44">
        <w:rPr>
          <w:u w:val="single"/>
        </w:rPr>
        <w:t xml:space="preserve">due to leadership </w:t>
      </w:r>
      <w:r w:rsidRPr="00976E44">
        <w:rPr>
          <w:highlight w:val="green"/>
          <w:u w:val="single"/>
        </w:rPr>
        <w:t>confusion</w:t>
      </w:r>
      <w:r w:rsidRPr="00976E44">
        <w:rPr>
          <w:u w:val="single"/>
        </w:rPr>
        <w:t>.</w:t>
      </w:r>
      <w:r w:rsidRPr="00976E44">
        <w:t xml:space="preserve"> In some nuclear-laden conflicts, </w:t>
      </w:r>
      <w:r w:rsidRPr="00976E44">
        <w:rPr>
          <w:u w:val="single"/>
        </w:rPr>
        <w:t xml:space="preserve">a state might use a </w:t>
      </w:r>
      <w:r w:rsidRPr="00976E44">
        <w:rPr>
          <w:highlight w:val="green"/>
          <w:u w:val="single"/>
        </w:rPr>
        <w:t>pandemic</w:t>
      </w:r>
      <w:r w:rsidRPr="00976E44">
        <w:rPr>
          <w:u w:val="single"/>
        </w:rPr>
        <w:t xml:space="preserve"> as a </w:t>
      </w:r>
      <w:r w:rsidRPr="00976E44">
        <w:rPr>
          <w:highlight w:val="green"/>
          <w:u w:val="single"/>
        </w:rPr>
        <w:t>cover for</w:t>
      </w:r>
      <w:r w:rsidRPr="00976E44">
        <w:rPr>
          <w:u w:val="single"/>
        </w:rPr>
        <w:t xml:space="preserve"> political or military </w:t>
      </w:r>
      <w:r w:rsidRPr="00976E44">
        <w:rPr>
          <w:highlight w:val="green"/>
          <w:u w:val="single"/>
        </w:rPr>
        <w:t>provocations</w:t>
      </w:r>
      <w:r w:rsidRPr="00976E44">
        <w:rPr>
          <w:u w:val="single"/>
        </w:rPr>
        <w:t xml:space="preserve"> in the belief that the </w:t>
      </w:r>
      <w:r w:rsidRPr="00976E44">
        <w:rPr>
          <w:highlight w:val="green"/>
          <w:u w:val="single"/>
        </w:rPr>
        <w:t>adversary</w:t>
      </w:r>
      <w:r w:rsidRPr="00976E44">
        <w:rPr>
          <w:u w:val="single"/>
        </w:rPr>
        <w:t xml:space="preserve"> is </w:t>
      </w:r>
      <w:r w:rsidRPr="00976E44">
        <w:rPr>
          <w:highlight w:val="green"/>
          <w:u w:val="single"/>
        </w:rPr>
        <w:t>distracted</w:t>
      </w:r>
      <w:r w:rsidRPr="00976E44">
        <w:rPr>
          <w:u w:val="single"/>
        </w:rPr>
        <w:t xml:space="preserve"> and partly disabled by the pandemic, increasing the risk of war in a nuclear-prone conflict</w:t>
      </w:r>
      <w:r w:rsidRPr="00976E44">
        <w:t xml:space="preserve">. At the same time, </w:t>
      </w:r>
      <w:r w:rsidRPr="00976E44">
        <w:rPr>
          <w:u w:val="single"/>
        </w:rPr>
        <w:t xml:space="preserve">a pandemic may lead nuclear armed states to </w:t>
      </w:r>
      <w:r w:rsidRPr="00976E44">
        <w:rPr>
          <w:highlight w:val="green"/>
          <w:u w:val="single"/>
        </w:rPr>
        <w:t>increase</w:t>
      </w:r>
      <w:r w:rsidRPr="00976E44">
        <w:rPr>
          <w:u w:val="single"/>
        </w:rPr>
        <w:t xml:space="preserve"> the </w:t>
      </w:r>
      <w:r w:rsidRPr="00976E44">
        <w:rPr>
          <w:highlight w:val="green"/>
          <w:u w:val="single"/>
        </w:rPr>
        <w:t xml:space="preserve">isolation </w:t>
      </w:r>
      <w:r w:rsidRPr="00976E44">
        <w:rPr>
          <w:u w:val="single"/>
        </w:rPr>
        <w:t xml:space="preserve">and </w:t>
      </w:r>
      <w:r w:rsidRPr="00976E44">
        <w:rPr>
          <w:highlight w:val="green"/>
          <w:u w:val="single"/>
        </w:rPr>
        <w:t>sanctions</w:t>
      </w:r>
      <w:r w:rsidRPr="00976E44">
        <w:t xml:space="preserve"> against a nuclear adversary, making it even harder to stop the spread of the disease, in turn creating a pandemic reservoir and transmission risk back to the nuclear armed state or its allies.</w:t>
      </w:r>
    </w:p>
    <w:p w14:paraId="4F3C89EE" w14:textId="77777777" w:rsidR="00251150" w:rsidRPr="00976E44" w:rsidRDefault="00251150" w:rsidP="00251150">
      <w:r w:rsidRPr="00976E44">
        <w:t xml:space="preserve">In principle, the common threat of the pandemic might induce nuclear-armed states to reduce the tension in a nuclear-prone conflict and thereby the risk of nuclear war. It may cause nuclear adversaries or their umbrella states to seek to resolve conflicts in a cooperative and collaborative manner by creating habits of communication, engagement, and mutual learning that come into play in the nuclear-military sphere. For example, </w:t>
      </w:r>
      <w:r w:rsidRPr="00976E44">
        <w:rPr>
          <w:u w:val="single"/>
        </w:rPr>
        <w:t>militaries may cooperate to control pandemic transmission</w:t>
      </w:r>
      <w:r w:rsidRPr="00976E44">
        <w:t>, including by working together against criminal-terrorist non-state actors that are trafficking people or by joining forces to ensure that a new pathogen is not developed as a bioweapon.</w:t>
      </w:r>
    </w:p>
    <w:p w14:paraId="60845F67" w14:textId="77777777" w:rsidR="00251150" w:rsidRPr="00976E44" w:rsidRDefault="00251150" w:rsidP="00251150">
      <w:pPr>
        <w:rPr>
          <w:u w:val="single"/>
        </w:rPr>
      </w:pPr>
      <w:r w:rsidRPr="00976E44">
        <w:t xml:space="preserve">To date, </w:t>
      </w:r>
      <w:r w:rsidRPr="00976E44">
        <w:rPr>
          <w:u w:val="single"/>
        </w:rPr>
        <w:t xml:space="preserve">however, the COVID-19 pandemic has increased the isolation of some nuclear-armed states and provided a textbook case of the </w:t>
      </w:r>
      <w:r w:rsidRPr="00976E44">
        <w:rPr>
          <w:rStyle w:val="Emphasis"/>
          <w:highlight w:val="green"/>
        </w:rPr>
        <w:t xml:space="preserve">failure </w:t>
      </w:r>
      <w:r w:rsidRPr="00976E44">
        <w:rPr>
          <w:rStyle w:val="Emphasis"/>
        </w:rPr>
        <w:t xml:space="preserve">of states </w:t>
      </w:r>
      <w:r w:rsidRPr="00976E44">
        <w:rPr>
          <w:rStyle w:val="Emphasis"/>
          <w:highlight w:val="green"/>
        </w:rPr>
        <w:t>to cooperate</w:t>
      </w:r>
      <w:r w:rsidRPr="00976E44">
        <w:rPr>
          <w:rStyle w:val="Emphasis"/>
        </w:rPr>
        <w:t xml:space="preserve"> to overcome the pandemic</w:t>
      </w:r>
      <w:r w:rsidRPr="00976E44">
        <w:rPr>
          <w:u w:val="single"/>
        </w:rPr>
        <w:t>. Borders have slammed shut, trade shut down, and budgets blown out</w:t>
      </w:r>
      <w:r w:rsidRPr="00976E44">
        <w:t xml:space="preserve">, creating </w:t>
      </w:r>
      <w:r w:rsidRPr="00976E44">
        <w:rPr>
          <w:u w:val="single"/>
        </w:rPr>
        <w:t xml:space="preserve">enormous pressure to focus on immediate domestic priorities. Foreign policies have become markedly more nationalistic. </w:t>
      </w:r>
      <w:r w:rsidRPr="00976E44">
        <w:rPr>
          <w:highlight w:val="green"/>
          <w:u w:val="single"/>
        </w:rPr>
        <w:t xml:space="preserve">Dependence on </w:t>
      </w:r>
      <w:r w:rsidRPr="00976E44">
        <w:rPr>
          <w:rStyle w:val="Emphasis"/>
          <w:highlight w:val="green"/>
        </w:rPr>
        <w:t>nuclear weapons</w:t>
      </w:r>
      <w:r w:rsidRPr="00976E44">
        <w:rPr>
          <w:rStyle w:val="Emphasis"/>
        </w:rPr>
        <w:t xml:space="preserve"> may </w:t>
      </w:r>
      <w:r w:rsidRPr="00976E44">
        <w:rPr>
          <w:rStyle w:val="Emphasis"/>
          <w:highlight w:val="green"/>
        </w:rPr>
        <w:t>increase</w:t>
      </w:r>
      <w:r w:rsidRPr="00976E44">
        <w:rPr>
          <w:rStyle w:val="Emphasis"/>
        </w:rPr>
        <w:t xml:space="preserve"> as states seek to buttress a global re-spatialization6</w:t>
      </w:r>
      <w:r w:rsidRPr="00976E44">
        <w:rPr>
          <w:u w:val="single"/>
        </w:rPr>
        <w:t xml:space="preserve"> of all dimensions of human interaction at all levels to manage pandemics</w:t>
      </w:r>
      <w:r w:rsidRPr="00976E44">
        <w:t xml:space="preserve">. The effect of nuclear threats on leaders may make it less likely – or even impossible – to achieve the kind of concert at a global level needed to respond to </w:t>
      </w:r>
      <w:r w:rsidRPr="00976E44">
        <w:lastRenderedPageBreak/>
        <w:t xml:space="preserve">and administer an effective vaccine, making it harder and even impossible to revert to pre-pandemic international relations. The result is that </w:t>
      </w:r>
      <w:r w:rsidRPr="00976E44">
        <w:rPr>
          <w:u w:val="single"/>
        </w:rPr>
        <w:t xml:space="preserve">some states may </w:t>
      </w:r>
      <w:r w:rsidRPr="00976E44">
        <w:rPr>
          <w:rStyle w:val="Emphasis"/>
          <w:highlight w:val="green"/>
        </w:rPr>
        <w:t>proliferate</w:t>
      </w:r>
      <w:r w:rsidRPr="00976E44">
        <w:rPr>
          <w:u w:val="single"/>
        </w:rPr>
        <w:t xml:space="preserve"> their own nuclear weapons, further reinforcing the spiral of conflicts contained by nuclear threat, with </w:t>
      </w:r>
      <w:r w:rsidRPr="00976E44">
        <w:rPr>
          <w:rStyle w:val="Emphasis"/>
          <w:rFonts w:eastAsiaTheme="majorEastAsia"/>
          <w:sz w:val="32"/>
        </w:rPr>
        <w:t>cascading effects on the risk of nuclear war.</w:t>
      </w:r>
    </w:p>
    <w:p w14:paraId="514CDA7E" w14:textId="77777777" w:rsidR="00251150" w:rsidRPr="00976E44" w:rsidRDefault="00251150" w:rsidP="00251150">
      <w:pPr>
        <w:pStyle w:val="Heading4"/>
        <w:rPr>
          <w:rFonts w:cs="Calibri"/>
        </w:rPr>
      </w:pPr>
      <w:r w:rsidRPr="00976E44">
        <w:rPr>
          <w:rFonts w:cs="Calibri"/>
        </w:rPr>
        <w:t xml:space="preserve">Studies show that vaccine distribution solve COVID. Reject any </w:t>
      </w:r>
      <w:proofErr w:type="spellStart"/>
      <w:r w:rsidRPr="00976E44">
        <w:rPr>
          <w:rFonts w:cs="Calibri"/>
        </w:rPr>
        <w:t>ev</w:t>
      </w:r>
      <w:proofErr w:type="spellEnd"/>
      <w:r w:rsidRPr="00976E44">
        <w:rPr>
          <w:rFonts w:cs="Calibri"/>
        </w:rPr>
        <w:t xml:space="preserve"> that don’t assume vaccine nationalism.</w:t>
      </w:r>
    </w:p>
    <w:p w14:paraId="0C66F914" w14:textId="77777777" w:rsidR="00251150" w:rsidRPr="00976E44" w:rsidRDefault="00251150" w:rsidP="00251150">
      <w:pPr>
        <w:pStyle w:val="ListParagraph"/>
        <w:numPr>
          <w:ilvl w:val="0"/>
          <w:numId w:val="12"/>
        </w:numPr>
      </w:pPr>
      <w:r w:rsidRPr="00976E44">
        <w:t>Compares two models of HARs and LARs</w:t>
      </w:r>
    </w:p>
    <w:p w14:paraId="656E3DEB" w14:textId="77777777" w:rsidR="00251150" w:rsidRPr="00976E44" w:rsidRDefault="00251150" w:rsidP="00251150">
      <w:pPr>
        <w:pStyle w:val="ListParagraph"/>
        <w:numPr>
          <w:ilvl w:val="0"/>
          <w:numId w:val="12"/>
        </w:numPr>
      </w:pPr>
      <w:r w:rsidRPr="00976E44">
        <w:t>Allows for mutation simulations</w:t>
      </w:r>
    </w:p>
    <w:p w14:paraId="514A4F6A" w14:textId="77777777" w:rsidR="00251150" w:rsidRPr="00976E44" w:rsidRDefault="00251150" w:rsidP="00251150">
      <w:pPr>
        <w:rPr>
          <w:shd w:val="clear" w:color="auto" w:fill="FFFFFF"/>
        </w:rPr>
      </w:pPr>
      <w:r w:rsidRPr="0000431F">
        <w:rPr>
          <w:b/>
          <w:bCs/>
          <w:sz w:val="26"/>
          <w:szCs w:val="26"/>
          <w:shd w:val="clear" w:color="auto" w:fill="FFFFFF"/>
        </w:rPr>
        <w:t>Princeton University 8/17</w:t>
      </w:r>
      <w:r w:rsidRPr="00976E44">
        <w:rPr>
          <w:shd w:val="clear" w:color="auto" w:fill="FFFFFF"/>
        </w:rPr>
        <w:t xml:space="preserve"> Princeton University. "Vaccine stockpiling by nations could lead to increase in COVID-19 cases, novel variant emergence, study finds." ScienceDaily. ScienceDaily, 17 August 2021. &lt;www.sciencedaily.com/releases/2021/08/210817152552.htm&gt;. //</w:t>
      </w:r>
      <w:proofErr w:type="spellStart"/>
      <w:r w:rsidRPr="00976E44">
        <w:rPr>
          <w:shd w:val="clear" w:color="auto" w:fill="FFFFFF"/>
        </w:rPr>
        <w:t>Nato</w:t>
      </w:r>
      <w:proofErr w:type="spellEnd"/>
    </w:p>
    <w:p w14:paraId="2AD576B1" w14:textId="77777777" w:rsidR="00251150" w:rsidRPr="00976E44" w:rsidRDefault="00251150" w:rsidP="00251150">
      <w:r w:rsidRPr="00976E44">
        <w:rPr>
          <w:lang w:eastAsia="zh-CN"/>
        </w:rPr>
        <w:t xml:space="preserve">The </w:t>
      </w:r>
      <w:r w:rsidRPr="00976E44">
        <w:rPr>
          <w:rStyle w:val="StyleUnderline"/>
          <w:highlight w:val="green"/>
        </w:rPr>
        <w:t>allocation of</w:t>
      </w:r>
      <w:r w:rsidRPr="00976E44">
        <w:rPr>
          <w:rStyle w:val="StyleUnderline"/>
        </w:rPr>
        <w:t xml:space="preserve"> COVID-19 </w:t>
      </w:r>
      <w:r w:rsidRPr="00976E44">
        <w:rPr>
          <w:rStyle w:val="StyleUnderline"/>
          <w:highlight w:val="green"/>
        </w:rPr>
        <w:t>vaccine</w:t>
      </w:r>
      <w:r w:rsidRPr="00976E44">
        <w:rPr>
          <w:rStyle w:val="StyleUnderline"/>
        </w:rPr>
        <w:t xml:space="preserve"> between countries</w:t>
      </w:r>
      <w:r w:rsidRPr="00976E44">
        <w:rPr>
          <w:lang w:eastAsia="zh-CN"/>
        </w:rPr>
        <w:t xml:space="preserve"> has thus far </w:t>
      </w:r>
      <w:r w:rsidRPr="00976E44">
        <w:rPr>
          <w:rStyle w:val="StyleUnderline"/>
          <w:highlight w:val="green"/>
        </w:rPr>
        <w:t>tended toward vaccine nationalism</w:t>
      </w:r>
      <w:r w:rsidRPr="00976E44">
        <w:rPr>
          <w:lang w:eastAsia="zh-CN"/>
        </w:rPr>
        <w:t xml:space="preserve">, wherein </w:t>
      </w:r>
      <w:r w:rsidRPr="00976E44">
        <w:rPr>
          <w:rStyle w:val="StyleUnderline"/>
        </w:rPr>
        <w:t>countries stockpile vaccines to prioritize access for their citizenry over equitable vaccine sharing</w:t>
      </w:r>
      <w:r w:rsidRPr="00976E44">
        <w:t xml:space="preserve">. The </w:t>
      </w:r>
      <w:r w:rsidRPr="00976E44">
        <w:rPr>
          <w:rStyle w:val="StyleUnderline"/>
        </w:rPr>
        <w:t>extent of vaccine nationalism</w:t>
      </w:r>
      <w:r w:rsidRPr="00976E44">
        <w:t xml:space="preserve">, however, may </w:t>
      </w:r>
      <w:r w:rsidRPr="00976E44">
        <w:rPr>
          <w:rStyle w:val="StyleUnderline"/>
        </w:rPr>
        <w:t xml:space="preserve">strongly </w:t>
      </w:r>
      <w:r w:rsidRPr="00976E44">
        <w:rPr>
          <w:rStyle w:val="StyleUnderline"/>
          <w:highlight w:val="green"/>
        </w:rPr>
        <w:t>impact global trajectories of</w:t>
      </w:r>
      <w:r w:rsidRPr="00976E44">
        <w:rPr>
          <w:rStyle w:val="StyleUnderline"/>
        </w:rPr>
        <w:t xml:space="preserve"> COVID-19 </w:t>
      </w:r>
      <w:r w:rsidRPr="00976E44">
        <w:rPr>
          <w:rStyle w:val="StyleUnderline"/>
          <w:highlight w:val="green"/>
        </w:rPr>
        <w:t>case numbers and increase</w:t>
      </w:r>
      <w:r w:rsidRPr="00976E44">
        <w:rPr>
          <w:rStyle w:val="StyleUnderline"/>
        </w:rPr>
        <w:t xml:space="preserve"> the potential </w:t>
      </w:r>
      <w:r w:rsidRPr="00976E44">
        <w:rPr>
          <w:rStyle w:val="StyleUnderline"/>
          <w:highlight w:val="green"/>
        </w:rPr>
        <w:t>emergence of</w:t>
      </w:r>
      <w:r w:rsidRPr="00976E44">
        <w:rPr>
          <w:rStyle w:val="StyleUnderline"/>
        </w:rPr>
        <w:t xml:space="preserve"> novel </w:t>
      </w:r>
      <w:r w:rsidRPr="00976E44">
        <w:rPr>
          <w:rStyle w:val="StyleUnderline"/>
          <w:highlight w:val="green"/>
        </w:rPr>
        <w:t>variants</w:t>
      </w:r>
      <w:r w:rsidRPr="00976E44">
        <w:t xml:space="preserve">, according to a Princeton University and McGill University study published Aug. 17 in the journal Science. "Certain countries such as Peru and South Africa that have had severe COVID-19 outbreaks have received few vaccines, while many doses have gone to countries experiencing comparatively milder pandemic impacts, either in terms of mortality or economic dislocation," said co-first author Caroline Wagner, an assistant professor of bioengineering at McGill University who previously served as a postdoctoral research associate in Princeton's High Meadows Environmental Institute (HMEI). "As expected, we have seen large decreases in case numbers in many regions with high vaccine access, yet </w:t>
      </w:r>
      <w:r w:rsidRPr="00976E44">
        <w:rPr>
          <w:rStyle w:val="StyleUnderline"/>
        </w:rPr>
        <w:t>infections are resurging in areas with low availability</w:t>
      </w:r>
      <w:r w:rsidRPr="00976E44">
        <w:t>," said co-first author Chadi Saad-Roy, a Princeton graduate student in ecology and evolutionary biology and the Lewis-Sigler Institute for Integrative Genomics. "</w:t>
      </w:r>
      <w:r w:rsidRPr="00976E44">
        <w:rPr>
          <w:rStyle w:val="StyleUnderline"/>
        </w:rPr>
        <w:t>Our goal was to explore the effects of different vaccine-sharing schemes on the global persistence of COVID-19 infections -- as well as the possibility for the evolution of novel variants -- using mathematical models</w:t>
      </w:r>
      <w:r w:rsidRPr="00976E44">
        <w:t xml:space="preserve">," Saad-Roy said. </w:t>
      </w:r>
      <w:r w:rsidRPr="00976E44">
        <w:rPr>
          <w:rStyle w:val="StyleUnderline"/>
        </w:rPr>
        <w:t xml:space="preserve">The </w:t>
      </w:r>
      <w:r w:rsidRPr="00976E44">
        <w:rPr>
          <w:rStyle w:val="StyleUnderline"/>
          <w:highlight w:val="green"/>
        </w:rPr>
        <w:t>researchers projected</w:t>
      </w:r>
      <w:r w:rsidRPr="00976E44">
        <w:rPr>
          <w:rStyle w:val="StyleUnderline"/>
        </w:rPr>
        <w:t xml:space="preserve"> forward the </w:t>
      </w:r>
      <w:r w:rsidRPr="00976E44">
        <w:rPr>
          <w:rStyle w:val="StyleUnderline"/>
          <w:highlight w:val="green"/>
        </w:rPr>
        <w:t>incidence of COVID-19 cases</w:t>
      </w:r>
      <w:r w:rsidRPr="00976E44">
        <w:rPr>
          <w:rStyle w:val="StyleUnderline"/>
        </w:rPr>
        <w:t xml:space="preserve"> under a range of vaccine dosing </w:t>
      </w:r>
      <w:proofErr w:type="spellStart"/>
      <w:r w:rsidRPr="00976E44">
        <w:rPr>
          <w:rStyle w:val="StyleUnderline"/>
        </w:rPr>
        <w:t>regimes</w:t>
      </w:r>
      <w:proofErr w:type="spellEnd"/>
      <w:r w:rsidRPr="00976E44">
        <w:rPr>
          <w:rStyle w:val="StyleUnderline"/>
        </w:rPr>
        <w:t xml:space="preserve">, vaccination rates, and assumptions related to immune responses. They did so </w:t>
      </w:r>
      <w:r w:rsidRPr="00976E44">
        <w:rPr>
          <w:rStyle w:val="StyleUnderline"/>
          <w:highlight w:val="green"/>
        </w:rPr>
        <w:t>in two model</w:t>
      </w:r>
      <w:r w:rsidRPr="00976E44">
        <w:rPr>
          <w:rStyle w:val="StyleUnderline"/>
        </w:rPr>
        <w:t xml:space="preserve"> regions: </w:t>
      </w:r>
      <w:r w:rsidRPr="00976E44">
        <w:rPr>
          <w:rStyle w:val="StyleUnderline"/>
          <w:highlight w:val="green"/>
        </w:rPr>
        <w:t>One with high access to vaccines</w:t>
      </w:r>
      <w:r w:rsidRPr="00976E44">
        <w:t xml:space="preserve"> -- a high-access region (</w:t>
      </w:r>
      <w:r w:rsidRPr="00976E44">
        <w:rPr>
          <w:rStyle w:val="StyleUnderline"/>
        </w:rPr>
        <w:t>HAR</w:t>
      </w:r>
      <w:r w:rsidRPr="00976E44">
        <w:t xml:space="preserve">) -- </w:t>
      </w:r>
      <w:r w:rsidRPr="00976E44">
        <w:rPr>
          <w:rStyle w:val="StyleUnderline"/>
          <w:highlight w:val="green"/>
        </w:rPr>
        <w:t>and a low-access region</w:t>
      </w:r>
      <w:r w:rsidRPr="00976E44">
        <w:rPr>
          <w:rStyle w:val="StyleUnderline"/>
        </w:rPr>
        <w:t xml:space="preserve"> (LAR). The </w:t>
      </w:r>
      <w:r w:rsidRPr="00976E44">
        <w:rPr>
          <w:rStyle w:val="StyleUnderline"/>
          <w:highlight w:val="green"/>
        </w:rPr>
        <w:t>models also allowed for</w:t>
      </w:r>
      <w:r w:rsidRPr="00976E44">
        <w:t xml:space="preserve"> the regions to be coupled either through case importation, or the </w:t>
      </w:r>
      <w:r w:rsidRPr="00976E44">
        <w:rPr>
          <w:rStyle w:val="StyleUnderline"/>
          <w:highlight w:val="green"/>
        </w:rPr>
        <w:t>evolution of</w:t>
      </w:r>
      <w:r w:rsidRPr="00976E44">
        <w:rPr>
          <w:rStyle w:val="StyleUnderline"/>
        </w:rPr>
        <w:t xml:space="preserve"> a novel </w:t>
      </w:r>
      <w:r w:rsidRPr="00976E44">
        <w:rPr>
          <w:rStyle w:val="StyleUnderline"/>
          <w:highlight w:val="green"/>
        </w:rPr>
        <w:t>variant</w:t>
      </w:r>
      <w:r w:rsidRPr="00976E44">
        <w:t xml:space="preserve"> in one of the regions. "In this way, we could assess the dependence of our epidemiological projections on different immunological parameters, regional characteristics such as population size and local transmission rate, and our assumptions related to vaccine allocation," Wagner said. Overall, </w:t>
      </w:r>
      <w:r w:rsidRPr="00976E44">
        <w:rPr>
          <w:rStyle w:val="StyleUnderline"/>
          <w:highlight w:val="green"/>
        </w:rPr>
        <w:t>the study found that increased vaccine-sharing</w:t>
      </w:r>
      <w:r w:rsidRPr="00976E44">
        <w:rPr>
          <w:rStyle w:val="StyleUnderline"/>
        </w:rPr>
        <w:t xml:space="preserve"> resulted in </w:t>
      </w:r>
      <w:r w:rsidRPr="00976E44">
        <w:rPr>
          <w:rStyle w:val="StyleUnderline"/>
          <w:highlight w:val="green"/>
        </w:rPr>
        <w:t>reduced case numbers</w:t>
      </w:r>
      <w:r w:rsidRPr="00976E44">
        <w:t xml:space="preserve"> in LARs. "</w:t>
      </w:r>
    </w:p>
    <w:p w14:paraId="0D5BCF80" w14:textId="77777777" w:rsidR="00557A47" w:rsidRPr="00995043" w:rsidRDefault="00557A47" w:rsidP="00557A47">
      <w:pPr>
        <w:pStyle w:val="Heading3"/>
        <w:rPr>
          <w:rFonts w:asciiTheme="majorHAnsi" w:hAnsiTheme="majorHAnsi" w:cstheme="majorHAnsi"/>
        </w:rPr>
      </w:pPr>
      <w:proofErr w:type="spellStart"/>
      <w:r w:rsidRPr="00995043">
        <w:rPr>
          <w:rFonts w:asciiTheme="majorHAnsi" w:hAnsiTheme="majorHAnsi" w:cstheme="majorHAnsi"/>
        </w:rPr>
        <w:lastRenderedPageBreak/>
        <w:t>Underview</w:t>
      </w:r>
      <w:proofErr w:type="spellEnd"/>
    </w:p>
    <w:p w14:paraId="16341A86" w14:textId="4956D54F" w:rsidR="00557A47" w:rsidRDefault="00557A47" w:rsidP="00557A47">
      <w:pPr>
        <w:keepNext/>
        <w:keepLines/>
        <w:spacing w:before="40"/>
        <w:jc w:val="both"/>
        <w:outlineLvl w:val="3"/>
        <w:rPr>
          <w:rFonts w:asciiTheme="majorHAnsi" w:hAnsiTheme="majorHAnsi" w:cstheme="majorHAnsi"/>
          <w:b/>
          <w:bCs/>
          <w:color w:val="000000" w:themeColor="text1"/>
          <w:sz w:val="26"/>
          <w:szCs w:val="26"/>
        </w:rPr>
      </w:pPr>
      <w:r>
        <w:rPr>
          <w:rFonts w:asciiTheme="majorHAnsi" w:hAnsiTheme="majorHAnsi" w:cstheme="majorHAnsi"/>
          <w:b/>
          <w:bCs/>
          <w:color w:val="000000" w:themeColor="text1"/>
          <w:sz w:val="26"/>
          <w:szCs w:val="26"/>
        </w:rPr>
        <w:t>[</w:t>
      </w:r>
      <w:r w:rsidRPr="00995043">
        <w:rPr>
          <w:rFonts w:asciiTheme="majorHAnsi" w:hAnsiTheme="majorHAnsi" w:cstheme="majorHAnsi"/>
          <w:b/>
          <w:bCs/>
          <w:color w:val="000000" w:themeColor="text1"/>
          <w:sz w:val="26"/>
          <w:szCs w:val="26"/>
        </w:rPr>
        <w:t xml:space="preserve">1] </w:t>
      </w:r>
      <w:proofErr w:type="spellStart"/>
      <w:r w:rsidRPr="00995043">
        <w:rPr>
          <w:rFonts w:asciiTheme="majorHAnsi" w:hAnsiTheme="majorHAnsi" w:cstheme="majorHAnsi"/>
          <w:b/>
          <w:bCs/>
          <w:color w:val="000000" w:themeColor="text1"/>
          <w:sz w:val="26"/>
          <w:szCs w:val="26"/>
        </w:rPr>
        <w:t>Aff</w:t>
      </w:r>
      <w:proofErr w:type="spellEnd"/>
      <w:r w:rsidRPr="00995043">
        <w:rPr>
          <w:rFonts w:asciiTheme="majorHAnsi" w:hAnsiTheme="majorHAnsi" w:cstheme="majorHAnsi"/>
          <w:b/>
          <w:bCs/>
          <w:color w:val="000000" w:themeColor="text1"/>
          <w:sz w:val="26"/>
          <w:szCs w:val="26"/>
        </w:rPr>
        <w:t xml:space="preserve"> gets 1AR theory – otherwise the neg can be infinitely abusive and there’s no way to check against this. 1AR theory is drop the debater, competing </w:t>
      </w:r>
      <w:proofErr w:type="spellStart"/>
      <w:r w:rsidRPr="00995043">
        <w:rPr>
          <w:rFonts w:asciiTheme="majorHAnsi" w:hAnsiTheme="majorHAnsi" w:cstheme="majorHAnsi"/>
          <w:b/>
          <w:bCs/>
          <w:color w:val="000000" w:themeColor="text1"/>
          <w:sz w:val="26"/>
          <w:szCs w:val="26"/>
        </w:rPr>
        <w:t>interps</w:t>
      </w:r>
      <w:proofErr w:type="spellEnd"/>
      <w:r w:rsidRPr="00995043">
        <w:rPr>
          <w:rFonts w:asciiTheme="majorHAnsi" w:hAnsiTheme="majorHAnsi" w:cstheme="majorHAnsi"/>
          <w:b/>
          <w:bCs/>
          <w:color w:val="000000" w:themeColor="text1"/>
          <w:sz w:val="26"/>
          <w:szCs w:val="26"/>
        </w:rPr>
        <w:t xml:space="preserve">, and the highest layer of the round – the 1ARs too short to be able to rectify abuse and adequately cover substance – you must be punished. </w:t>
      </w:r>
    </w:p>
    <w:p w14:paraId="6BB2237C" w14:textId="6E75726D" w:rsidR="00557A47" w:rsidRPr="00557A47" w:rsidRDefault="00557A47" w:rsidP="00557A47">
      <w:pPr>
        <w:pStyle w:val="Heading4"/>
      </w:pPr>
      <w:r>
        <w:t>[</w:t>
      </w:r>
      <w:r>
        <w:t>2</w:t>
      </w:r>
      <w:r w:rsidRPr="00995043">
        <w:rPr>
          <w:rFonts w:asciiTheme="majorHAnsi" w:hAnsiTheme="majorHAnsi" w:cstheme="majorHAnsi"/>
        </w:rPr>
        <w:t>] Only universalizable reason can effectively explain the perspectives of agents – that’s the best method for combatting oppression.</w:t>
      </w:r>
    </w:p>
    <w:p w14:paraId="2C08461B" w14:textId="77777777" w:rsidR="00557A47" w:rsidRPr="00995043" w:rsidRDefault="00557A47" w:rsidP="00557A47">
      <w:pPr>
        <w:rPr>
          <w:rFonts w:asciiTheme="majorHAnsi" w:hAnsiTheme="majorHAnsi" w:cstheme="majorHAnsi"/>
        </w:rPr>
      </w:pPr>
      <w:r w:rsidRPr="00995043">
        <w:rPr>
          <w:rStyle w:val="Style13ptBold"/>
          <w:rFonts w:asciiTheme="majorHAnsi" w:hAnsiTheme="majorHAnsi" w:cstheme="majorHAnsi"/>
        </w:rPr>
        <w:t>Farr 02</w:t>
      </w:r>
      <w:r w:rsidRPr="00995043">
        <w:rPr>
          <w:rFonts w:asciiTheme="majorHAnsi" w:hAnsiTheme="majorHAnsi" w:cstheme="majorHAnsi"/>
        </w:rPr>
        <w:t xml:space="preserve"> Arnold Farr (prof of </w:t>
      </w:r>
      <w:proofErr w:type="spellStart"/>
      <w:r w:rsidRPr="00995043">
        <w:rPr>
          <w:rFonts w:asciiTheme="majorHAnsi" w:hAnsiTheme="majorHAnsi" w:cstheme="majorHAnsi"/>
        </w:rPr>
        <w:t>phil</w:t>
      </w:r>
      <w:proofErr w:type="spellEnd"/>
      <w:r w:rsidRPr="00995043">
        <w:rPr>
          <w:rFonts w:asciiTheme="majorHAnsi" w:hAnsiTheme="majorHAnsi" w:cstheme="majorHAnsi"/>
        </w:rPr>
        <w:t xml:space="preserve"> @ </w:t>
      </w:r>
      <w:proofErr w:type="spellStart"/>
      <w:r w:rsidRPr="00995043">
        <w:rPr>
          <w:rFonts w:asciiTheme="majorHAnsi" w:hAnsiTheme="majorHAnsi" w:cstheme="majorHAnsi"/>
        </w:rPr>
        <w:t>UKentucky</w:t>
      </w:r>
      <w:proofErr w:type="spellEnd"/>
      <w:r w:rsidRPr="00995043">
        <w:rPr>
          <w:rFonts w:asciiTheme="majorHAnsi" w:hAnsiTheme="majorHAnsi" w:cstheme="majorHAnsi"/>
        </w:rPr>
        <w:t>, focusing on German idealism, philosophy of race, postmodernism, psychoanalysis, and liberation philosophy). “Can a Philosophy of Race Afford to Abandon the Kantian Categorical Imperative?” JOURNAL of SOCIAL PHILOSOPHY, Vol. 33 No. 1, Spring 2002, 17–32.</w:t>
      </w:r>
    </w:p>
    <w:p w14:paraId="54764F9A" w14:textId="77777777" w:rsidR="00557A47" w:rsidRDefault="00557A47" w:rsidP="00557A47">
      <w:pPr>
        <w:rPr>
          <w:rFonts w:asciiTheme="majorHAnsi" w:hAnsiTheme="majorHAnsi" w:cstheme="majorHAnsi"/>
          <w:b/>
          <w:u w:val="single"/>
        </w:rPr>
      </w:pPr>
      <w:r w:rsidRPr="00995043">
        <w:rPr>
          <w:rFonts w:asciiTheme="majorHAnsi" w:hAnsiTheme="majorHAnsi" w:cstheme="majorHAnsi"/>
          <w:b/>
          <w:u w:val="single"/>
        </w:rPr>
        <w:t>One</w:t>
      </w:r>
      <w:r w:rsidRPr="00995043">
        <w:rPr>
          <w:rFonts w:asciiTheme="majorHAnsi" w:hAnsiTheme="majorHAnsi" w:cstheme="majorHAnsi"/>
        </w:rPr>
        <w:t xml:space="preserve"> of the most popular </w:t>
      </w:r>
      <w:r w:rsidRPr="00995043">
        <w:rPr>
          <w:rFonts w:asciiTheme="majorHAnsi" w:hAnsiTheme="majorHAnsi" w:cstheme="majorHAnsi"/>
          <w:b/>
          <w:u w:val="single"/>
        </w:rPr>
        <w:t>criticism</w:t>
      </w:r>
      <w:r w:rsidRPr="00995043">
        <w:rPr>
          <w:rFonts w:asciiTheme="majorHAnsi" w:hAnsiTheme="majorHAnsi" w:cstheme="majorHAnsi"/>
        </w:rPr>
        <w:t xml:space="preserve">s </w:t>
      </w:r>
      <w:r w:rsidRPr="00995043">
        <w:rPr>
          <w:rFonts w:asciiTheme="majorHAnsi" w:hAnsiTheme="majorHAnsi" w:cstheme="majorHAnsi"/>
          <w:b/>
          <w:u w:val="single"/>
        </w:rPr>
        <w:t>of Kant’s moral philosophy is that it is too formalistic.</w:t>
      </w:r>
      <w:r w:rsidRPr="00995043">
        <w:rPr>
          <w:rFonts w:asciiTheme="majorHAnsi" w:hAnsiTheme="majorHAnsi" w:cstheme="majorHAnsi"/>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995043">
        <w:rPr>
          <w:rFonts w:asciiTheme="majorHAnsi" w:hAnsiTheme="majorHAnsi" w:cstheme="majorHAnsi"/>
          <w:b/>
          <w:u w:val="single"/>
        </w:rPr>
        <w:t>although a distinction between the universal and the concrete is</w:t>
      </w:r>
      <w:r w:rsidRPr="00995043">
        <w:rPr>
          <w:rFonts w:asciiTheme="majorHAnsi" w:hAnsiTheme="majorHAnsi" w:cstheme="majorHAnsi"/>
        </w:rPr>
        <w:t xml:space="preserve"> a </w:t>
      </w:r>
      <w:r w:rsidRPr="00995043">
        <w:rPr>
          <w:rFonts w:asciiTheme="majorHAnsi" w:hAnsiTheme="majorHAnsi" w:cstheme="majorHAnsi"/>
          <w:b/>
          <w:u w:val="single"/>
        </w:rPr>
        <w:t>valid</w:t>
      </w:r>
      <w:r w:rsidRPr="00995043">
        <w:rPr>
          <w:rFonts w:asciiTheme="majorHAnsi" w:hAnsiTheme="majorHAnsi" w:cstheme="majorHAnsi"/>
        </w:rPr>
        <w:t xml:space="preserve"> distinction, </w:t>
      </w:r>
      <w:r w:rsidRPr="00995043">
        <w:rPr>
          <w:rFonts w:asciiTheme="majorHAnsi" w:hAnsiTheme="majorHAnsi" w:cstheme="majorHAnsi"/>
          <w:b/>
          <w:u w:val="single"/>
        </w:rPr>
        <w:t>the unity of the two is required for</w:t>
      </w:r>
      <w:r w:rsidRPr="00995043">
        <w:rPr>
          <w:rFonts w:asciiTheme="majorHAnsi" w:hAnsiTheme="majorHAnsi" w:cstheme="majorHAnsi"/>
        </w:rPr>
        <w:t xml:space="preserve"> an understanding of human </w:t>
      </w:r>
      <w:r w:rsidRPr="00995043">
        <w:rPr>
          <w:rFonts w:asciiTheme="majorHAnsi" w:hAnsiTheme="majorHAnsi" w:cstheme="majorHAnsi"/>
          <w:b/>
          <w:u w:val="single"/>
        </w:rPr>
        <w:t>agency.</w:t>
      </w:r>
      <w:r w:rsidRPr="00995043">
        <w:rPr>
          <w:rFonts w:asciiTheme="majorHAnsi" w:hAnsiTheme="majorHAnsi" w:cstheme="majorHAnsi"/>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995043">
        <w:rPr>
          <w:rFonts w:asciiTheme="majorHAnsi" w:hAnsiTheme="majorHAnsi" w:cstheme="majorHAnsi"/>
          <w:b/>
          <w:u w:val="single"/>
        </w:rPr>
        <w:t>Kant is</w:t>
      </w:r>
      <w:r w:rsidRPr="00995043">
        <w:rPr>
          <w:rFonts w:asciiTheme="majorHAnsi" w:hAnsiTheme="majorHAnsi" w:cstheme="majorHAnsi"/>
        </w:rPr>
        <w:t xml:space="preserve"> often </w:t>
      </w:r>
      <w:r w:rsidRPr="00995043">
        <w:rPr>
          <w:rFonts w:asciiTheme="majorHAnsi" w:hAnsiTheme="majorHAnsi" w:cstheme="majorHAnsi"/>
          <w:b/>
          <w:u w:val="single"/>
        </w:rPr>
        <w:t>accused of making the moral agent an abstract, empty</w:t>
      </w:r>
      <w:r w:rsidRPr="00995043">
        <w:rPr>
          <w:rFonts w:asciiTheme="majorHAnsi" w:hAnsiTheme="majorHAnsi" w:cstheme="majorHAnsi"/>
        </w:rPr>
        <w:t xml:space="preserve">, noumenal </w:t>
      </w:r>
      <w:r w:rsidRPr="00995043">
        <w:rPr>
          <w:rFonts w:asciiTheme="majorHAnsi" w:hAnsiTheme="majorHAnsi" w:cstheme="majorHAnsi"/>
          <w:b/>
          <w:u w:val="single"/>
        </w:rPr>
        <w:t>subject. Nothing could be further from the truth. The Kantian subject is</w:t>
      </w:r>
      <w:r w:rsidRPr="00995043">
        <w:rPr>
          <w:rFonts w:asciiTheme="majorHAnsi" w:hAnsiTheme="majorHAnsi" w:cstheme="majorHAnsi"/>
        </w:rPr>
        <w:t xml:space="preserve"> an </w:t>
      </w:r>
      <w:r w:rsidRPr="00995043">
        <w:rPr>
          <w:rStyle w:val="Emphasis"/>
          <w:rFonts w:asciiTheme="majorHAnsi" w:hAnsiTheme="majorHAnsi" w:cstheme="majorHAnsi"/>
        </w:rPr>
        <w:t>embodied</w:t>
      </w:r>
      <w:r w:rsidRPr="00995043">
        <w:rPr>
          <w:rFonts w:asciiTheme="majorHAnsi" w:hAnsiTheme="majorHAnsi" w:cstheme="majorHAnsi"/>
        </w:rPr>
        <w:t>,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w:t>
      </w:r>
      <w:r w:rsidRPr="00995043">
        <w:rPr>
          <w:rFonts w:asciiTheme="majorHAnsi" w:hAnsiTheme="majorHAnsi" w:cstheme="majorHAnsi"/>
          <w:highlight w:val="green"/>
        </w:rPr>
        <w:t xml:space="preserve">. </w:t>
      </w:r>
      <w:r w:rsidRPr="00995043">
        <w:rPr>
          <w:rFonts w:asciiTheme="majorHAnsi" w:hAnsiTheme="majorHAnsi" w:cstheme="majorHAnsi"/>
          <w:b/>
          <w:highlight w:val="green"/>
          <w:u w:val="single"/>
        </w:rPr>
        <w:t>The</w:t>
      </w:r>
      <w:r w:rsidRPr="00995043">
        <w:rPr>
          <w:rFonts w:asciiTheme="majorHAnsi" w:hAnsiTheme="majorHAnsi" w:cstheme="majorHAnsi"/>
        </w:rPr>
        <w:t xml:space="preserve"> very </w:t>
      </w:r>
      <w:r w:rsidRPr="00995043">
        <w:rPr>
          <w:rFonts w:asciiTheme="majorHAnsi" w:hAnsiTheme="majorHAnsi" w:cstheme="majorHAnsi"/>
          <w:b/>
          <w:highlight w:val="green"/>
          <w:u w:val="single"/>
        </w:rPr>
        <w:t>fact that I cannot</w:t>
      </w:r>
      <w:r w:rsidRPr="00995043">
        <w:rPr>
          <w:rFonts w:asciiTheme="majorHAnsi" w:hAnsiTheme="majorHAnsi" w:cstheme="majorHAnsi"/>
          <w:b/>
          <w:u w:val="single"/>
        </w:rPr>
        <w:t xml:space="preserve"> simply </w:t>
      </w:r>
      <w:r w:rsidRPr="00995043">
        <w:rPr>
          <w:rFonts w:asciiTheme="majorHAnsi" w:hAnsiTheme="majorHAnsi" w:cstheme="majorHAnsi"/>
          <w:b/>
          <w:highlight w:val="green"/>
          <w:u w:val="single"/>
        </w:rPr>
        <w:t>satisfy my desires without considering the rightness</w:t>
      </w:r>
      <w:r w:rsidRPr="00995043">
        <w:rPr>
          <w:rFonts w:asciiTheme="majorHAnsi" w:hAnsiTheme="majorHAnsi" w:cstheme="majorHAnsi"/>
        </w:rPr>
        <w:t xml:space="preserve"> or wrongness </w:t>
      </w:r>
      <w:r w:rsidRPr="00995043">
        <w:rPr>
          <w:rFonts w:asciiTheme="majorHAnsi" w:hAnsiTheme="majorHAnsi" w:cstheme="majorHAnsi"/>
          <w:b/>
          <w:highlight w:val="green"/>
          <w:u w:val="single"/>
        </w:rPr>
        <w:t>of my actions suggests that my empirical character must be held in check</w:t>
      </w:r>
      <w:r w:rsidRPr="00995043">
        <w:rPr>
          <w:rFonts w:asciiTheme="majorHAnsi" w:hAnsiTheme="majorHAnsi" w:cstheme="majorHAnsi"/>
        </w:rPr>
        <w:t xml:space="preserve"> by something, or else I behave like a Freudian id. My </w:t>
      </w:r>
      <w:proofErr w:type="spellStart"/>
      <w:r w:rsidRPr="00995043">
        <w:rPr>
          <w:rFonts w:asciiTheme="majorHAnsi" w:hAnsiTheme="majorHAnsi" w:cstheme="majorHAnsi"/>
        </w:rPr>
        <w:t>empiri</w:t>
      </w:r>
      <w:proofErr w:type="spellEnd"/>
      <w:r w:rsidRPr="00995043">
        <w:rPr>
          <w:rFonts w:asciiTheme="majorHAnsi" w:hAnsiTheme="majorHAnsi" w:cstheme="majorHAnsi"/>
        </w:rPr>
        <w:t xml:space="preserve">- </w:t>
      </w:r>
      <w:proofErr w:type="spellStart"/>
      <w:r w:rsidRPr="00995043">
        <w:rPr>
          <w:rFonts w:asciiTheme="majorHAnsi" w:hAnsiTheme="majorHAnsi" w:cstheme="majorHAnsi"/>
        </w:rPr>
        <w:t>cal</w:t>
      </w:r>
      <w:proofErr w:type="spellEnd"/>
      <w:r w:rsidRPr="00995043">
        <w:rPr>
          <w:rFonts w:asciiTheme="majorHAnsi" w:hAnsiTheme="majorHAnsi" w:cstheme="majorHAnsi"/>
        </w:rPr>
        <w:t xml:space="preserve"> character must be held in check </w:t>
      </w:r>
      <w:r w:rsidRPr="00995043">
        <w:rPr>
          <w:rFonts w:asciiTheme="majorHAnsi" w:hAnsiTheme="majorHAnsi" w:cstheme="majorHAnsi"/>
          <w:b/>
          <w:u w:val="single"/>
        </w:rPr>
        <w:t>by my intelligible character</w:t>
      </w:r>
      <w:r w:rsidRPr="00995043">
        <w:rPr>
          <w:rFonts w:asciiTheme="majorHAnsi" w:hAnsiTheme="majorHAnsi" w:cstheme="majorHAnsi"/>
        </w:rPr>
        <w:t xml:space="preserve">, which is the legislative activity of practical reason. It is through our intelligible character that </w:t>
      </w:r>
      <w:r w:rsidRPr="00995043">
        <w:rPr>
          <w:rFonts w:asciiTheme="majorHAnsi" w:hAnsiTheme="majorHAnsi" w:cstheme="majorHAnsi"/>
          <w:b/>
          <w:u w:val="single"/>
        </w:rPr>
        <w:t>we formulate principles that keep our</w:t>
      </w:r>
      <w:r w:rsidRPr="00995043">
        <w:rPr>
          <w:rFonts w:asciiTheme="majorHAnsi" w:hAnsiTheme="majorHAnsi" w:cstheme="majorHAnsi"/>
        </w:rPr>
        <w:t xml:space="preserve"> empirical </w:t>
      </w:r>
      <w:r w:rsidRPr="00995043">
        <w:rPr>
          <w:rFonts w:asciiTheme="majorHAnsi" w:hAnsiTheme="majorHAnsi" w:cstheme="majorHAnsi"/>
          <w:b/>
          <w:u w:val="single"/>
        </w:rPr>
        <w:t>impulses in check.</w:t>
      </w:r>
      <w:r w:rsidRPr="00995043">
        <w:rPr>
          <w:rFonts w:asciiTheme="majorHAnsi" w:hAnsiTheme="majorHAnsi" w:cstheme="majorHAnsi"/>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995043">
        <w:rPr>
          <w:rFonts w:asciiTheme="majorHAnsi" w:hAnsiTheme="majorHAnsi" w:cstheme="majorHAnsi"/>
        </w:rPr>
        <w:t>Onora</w:t>
      </w:r>
      <w:proofErr w:type="spellEnd"/>
      <w:r w:rsidRPr="00995043">
        <w:rPr>
          <w:rFonts w:asciiTheme="majorHAnsi" w:hAnsiTheme="majorHAnsi" w:cstheme="majorHAnsi"/>
        </w:rPr>
        <w:t xml:space="preserve"> O’Neill: In restricting our maxims to those that meet the test of the categorical imperative we refuse to base our lives on maxims that necessarily make our own case an exception. The reason why a </w:t>
      </w:r>
      <w:proofErr w:type="spellStart"/>
      <w:r w:rsidRPr="00995043">
        <w:rPr>
          <w:rFonts w:asciiTheme="majorHAnsi" w:hAnsiTheme="majorHAnsi" w:cstheme="majorHAnsi"/>
        </w:rPr>
        <w:t>universilizability</w:t>
      </w:r>
      <w:proofErr w:type="spellEnd"/>
      <w:r w:rsidRPr="00995043">
        <w:rPr>
          <w:rFonts w:asciiTheme="majorHAnsi" w:hAnsiTheme="majorHAnsi" w:cstheme="majorHAnsi"/>
        </w:rPr>
        <w:t xml:space="preserve"> criterion is morally signiﬁcant is that it makes our own case no special exception (G, IV, 404). In accepting the Categorical </w:t>
      </w:r>
      <w:proofErr w:type="gramStart"/>
      <w:r w:rsidRPr="00995043">
        <w:rPr>
          <w:rFonts w:asciiTheme="majorHAnsi" w:hAnsiTheme="majorHAnsi" w:cstheme="majorHAnsi"/>
        </w:rPr>
        <w:t>Imperative</w:t>
      </w:r>
      <w:proofErr w:type="gramEnd"/>
      <w:r w:rsidRPr="00995043">
        <w:rPr>
          <w:rFonts w:asciiTheme="majorHAnsi" w:hAnsiTheme="majorHAnsi" w:cstheme="majorHAnsi"/>
        </w:rPr>
        <w:t xml:space="preserve"> we accept the moral reality of other selves, and hence the possibility (not, note, the reality) of a moral community. </w:t>
      </w:r>
      <w:r w:rsidRPr="00995043">
        <w:rPr>
          <w:rFonts w:asciiTheme="majorHAnsi" w:hAnsiTheme="majorHAnsi" w:cstheme="majorHAnsi"/>
          <w:b/>
          <w:highlight w:val="green"/>
          <w:u w:val="single"/>
        </w:rPr>
        <w:t>The Formula of Universal Law enjoins no more than that we act only on maxims that are open to others also</w:t>
      </w:r>
      <w:r w:rsidRPr="00995043">
        <w:rPr>
          <w:rFonts w:asciiTheme="majorHAnsi" w:hAnsiTheme="majorHAnsi" w:cstheme="majorHAnsi"/>
          <w:b/>
          <w:u w:val="single"/>
        </w:rPr>
        <w:t>.</w:t>
      </w:r>
      <w:r w:rsidRPr="00995043">
        <w:rPr>
          <w:rFonts w:asciiTheme="majorHAnsi" w:hAnsiTheme="majorHAnsi" w:cstheme="majorHAnsi"/>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995043">
        <w:rPr>
          <w:rFonts w:asciiTheme="majorHAnsi" w:hAnsiTheme="majorHAnsi" w:cstheme="majorHAnsi"/>
        </w:rPr>
        <w:t>individ</w:t>
      </w:r>
      <w:proofErr w:type="spellEnd"/>
      <w:r w:rsidRPr="00995043">
        <w:rPr>
          <w:rFonts w:asciiTheme="majorHAnsi" w:hAnsiTheme="majorHAnsi" w:cstheme="majorHAnsi"/>
        </w:rPr>
        <w:t xml:space="preserve">- </w:t>
      </w:r>
      <w:proofErr w:type="spellStart"/>
      <w:r w:rsidRPr="00995043">
        <w:rPr>
          <w:rFonts w:asciiTheme="majorHAnsi" w:hAnsiTheme="majorHAnsi" w:cstheme="majorHAnsi"/>
        </w:rPr>
        <w:t>ual</w:t>
      </w:r>
      <w:proofErr w:type="spellEnd"/>
      <w:r w:rsidRPr="00995043">
        <w:rPr>
          <w:rFonts w:asciiTheme="majorHAnsi" w:hAnsiTheme="majorHAnsi" w:cstheme="majorHAnsi"/>
        </w:rPr>
        <w:t xml:space="preserve"> think beyond his or her own </w:t>
      </w:r>
      <w:proofErr w:type="gramStart"/>
      <w:r w:rsidRPr="00995043">
        <w:rPr>
          <w:rFonts w:asciiTheme="majorHAnsi" w:hAnsiTheme="majorHAnsi" w:cstheme="majorHAnsi"/>
        </w:rPr>
        <w:t>particular desires</w:t>
      </w:r>
      <w:proofErr w:type="gramEnd"/>
      <w:r w:rsidRPr="00995043">
        <w:rPr>
          <w:rFonts w:asciiTheme="majorHAnsi" w:hAnsiTheme="majorHAnsi" w:cstheme="majorHAnsi"/>
          <w:highlight w:val="green"/>
        </w:rPr>
        <w:t xml:space="preserve">. </w:t>
      </w:r>
      <w:r w:rsidRPr="00995043">
        <w:rPr>
          <w:rStyle w:val="Emphasis"/>
          <w:rFonts w:asciiTheme="majorHAnsi" w:hAnsiTheme="majorHAnsi" w:cstheme="majorHAnsi"/>
          <w:highlight w:val="green"/>
        </w:rPr>
        <w:t>The individual is not allowed to exclude others</w:t>
      </w:r>
      <w:r w:rsidRPr="00995043">
        <w:rPr>
          <w:rFonts w:asciiTheme="majorHAnsi" w:hAnsiTheme="majorHAnsi" w:cstheme="majorHAnsi"/>
          <w:b/>
          <w:highlight w:val="green"/>
          <w:u w:val="single"/>
        </w:rPr>
        <w:t xml:space="preserve"> as</w:t>
      </w:r>
      <w:r w:rsidRPr="00995043">
        <w:rPr>
          <w:rFonts w:asciiTheme="majorHAnsi" w:hAnsiTheme="majorHAnsi" w:cstheme="majorHAnsi"/>
        </w:rPr>
        <w:t xml:space="preserve"> rational </w:t>
      </w:r>
      <w:r w:rsidRPr="00995043">
        <w:rPr>
          <w:rFonts w:asciiTheme="majorHAnsi" w:hAnsiTheme="majorHAnsi" w:cstheme="majorHAnsi"/>
          <w:b/>
          <w:highlight w:val="green"/>
          <w:u w:val="single"/>
        </w:rPr>
        <w:t>moral agents</w:t>
      </w:r>
      <w:r w:rsidRPr="00995043">
        <w:rPr>
          <w:rFonts w:asciiTheme="majorHAnsi" w:hAnsiTheme="majorHAnsi" w:cstheme="majorHAnsi"/>
        </w:rPr>
        <w:t xml:space="preserve"> who have the right to act as he acts </w:t>
      </w:r>
      <w:proofErr w:type="gramStart"/>
      <w:r w:rsidRPr="00995043">
        <w:rPr>
          <w:rFonts w:asciiTheme="majorHAnsi" w:hAnsiTheme="majorHAnsi" w:cstheme="majorHAnsi"/>
        </w:rPr>
        <w:t>in a given</w:t>
      </w:r>
      <w:proofErr w:type="gramEnd"/>
      <w:r w:rsidRPr="00995043">
        <w:rPr>
          <w:rFonts w:asciiTheme="majorHAnsi" w:hAnsiTheme="majorHAnsi" w:cstheme="majorHAnsi"/>
        </w:rPr>
        <w:t xml:space="preserve"> situation. For example, if I decide to use another person merely as a means for my own </w:t>
      </w:r>
      <w:proofErr w:type="gramStart"/>
      <w:r w:rsidRPr="00995043">
        <w:rPr>
          <w:rFonts w:asciiTheme="majorHAnsi" w:hAnsiTheme="majorHAnsi" w:cstheme="majorHAnsi"/>
        </w:rPr>
        <w:t>end</w:t>
      </w:r>
      <w:proofErr w:type="gramEnd"/>
      <w:r w:rsidRPr="00995043">
        <w:rPr>
          <w:rFonts w:asciiTheme="majorHAnsi" w:hAnsiTheme="majorHAnsi" w:cstheme="majorHAnsi"/>
        </w:rPr>
        <w:t xml:space="preserve"> I must recognize the other person’s right to do the same to me. I </w:t>
      </w:r>
      <w:proofErr w:type="gramStart"/>
      <w:r w:rsidRPr="00995043">
        <w:rPr>
          <w:rFonts w:asciiTheme="majorHAnsi" w:hAnsiTheme="majorHAnsi" w:cstheme="majorHAnsi"/>
        </w:rPr>
        <w:t>cannot consistently will</w:t>
      </w:r>
      <w:proofErr w:type="gramEnd"/>
      <w:r w:rsidRPr="00995043">
        <w:rPr>
          <w:rFonts w:asciiTheme="majorHAnsi" w:hAnsiTheme="majorHAnsi" w:cstheme="majorHAnsi"/>
        </w:rPr>
        <w:t xml:space="preserve"> that I use another as a means only and will that I not be used in the same manner by another. </w:t>
      </w:r>
      <w:r w:rsidRPr="00995043">
        <w:rPr>
          <w:rFonts w:asciiTheme="majorHAnsi" w:hAnsiTheme="majorHAnsi" w:cstheme="majorHAnsi"/>
          <w:b/>
          <w:u w:val="single"/>
        </w:rPr>
        <w:t>Hence,</w:t>
      </w:r>
      <w:r w:rsidRPr="00995043">
        <w:rPr>
          <w:rFonts w:asciiTheme="majorHAnsi" w:hAnsiTheme="majorHAnsi" w:cstheme="majorHAnsi"/>
        </w:rPr>
        <w:t xml:space="preserve"> </w:t>
      </w:r>
      <w:r w:rsidRPr="00995043">
        <w:rPr>
          <w:rFonts w:asciiTheme="majorHAnsi" w:hAnsiTheme="majorHAnsi" w:cstheme="majorHAnsi"/>
          <w:highlight w:val="green"/>
        </w:rPr>
        <w:t xml:space="preserve">the </w:t>
      </w:r>
      <w:r w:rsidRPr="00995043">
        <w:rPr>
          <w:rFonts w:asciiTheme="majorHAnsi" w:hAnsiTheme="majorHAnsi" w:cstheme="majorHAnsi"/>
          <w:b/>
          <w:highlight w:val="green"/>
          <w:u w:val="single"/>
        </w:rPr>
        <w:t>universalizability</w:t>
      </w:r>
      <w:r w:rsidRPr="00995043">
        <w:rPr>
          <w:rFonts w:asciiTheme="majorHAnsi" w:hAnsiTheme="majorHAnsi" w:cstheme="majorHAnsi"/>
        </w:rPr>
        <w:t xml:space="preserve"> criterion </w:t>
      </w:r>
      <w:r w:rsidRPr="00995043">
        <w:rPr>
          <w:rFonts w:asciiTheme="majorHAnsi" w:hAnsiTheme="majorHAnsi" w:cstheme="majorHAnsi"/>
          <w:b/>
          <w:highlight w:val="green"/>
          <w:u w:val="single"/>
        </w:rPr>
        <w:t>is a principle of consistency and</w:t>
      </w:r>
      <w:r w:rsidRPr="00995043">
        <w:rPr>
          <w:rFonts w:asciiTheme="majorHAnsi" w:hAnsiTheme="majorHAnsi" w:cstheme="majorHAnsi"/>
        </w:rPr>
        <w:t xml:space="preserve"> a principle </w:t>
      </w:r>
      <w:r w:rsidRPr="00995043">
        <w:rPr>
          <w:rFonts w:asciiTheme="majorHAnsi" w:hAnsiTheme="majorHAnsi" w:cstheme="majorHAnsi"/>
          <w:highlight w:val="green"/>
        </w:rPr>
        <w:t xml:space="preserve">of </w:t>
      </w:r>
      <w:r w:rsidRPr="00995043">
        <w:rPr>
          <w:rFonts w:asciiTheme="majorHAnsi" w:hAnsiTheme="majorHAnsi" w:cstheme="majorHAnsi"/>
          <w:b/>
          <w:highlight w:val="green"/>
          <w:u w:val="single"/>
        </w:rPr>
        <w:t>inclusion</w:t>
      </w:r>
      <w:r w:rsidRPr="00995043">
        <w:rPr>
          <w:rFonts w:asciiTheme="majorHAnsi" w:hAnsiTheme="majorHAnsi" w:cstheme="majorHAnsi"/>
          <w:b/>
          <w:u w:val="single"/>
        </w:rPr>
        <w:t>.</w:t>
      </w:r>
      <w:r w:rsidRPr="00995043">
        <w:rPr>
          <w:rFonts w:asciiTheme="majorHAnsi" w:hAnsiTheme="majorHAnsi" w:cstheme="majorHAnsi"/>
        </w:rPr>
        <w:t xml:space="preserve"> That is, in choosing my maxims </w:t>
      </w:r>
      <w:r w:rsidRPr="00995043">
        <w:rPr>
          <w:rFonts w:asciiTheme="majorHAnsi" w:hAnsiTheme="majorHAnsi" w:cstheme="majorHAnsi"/>
          <w:b/>
          <w:u w:val="single"/>
        </w:rPr>
        <w:t>I</w:t>
      </w:r>
      <w:r w:rsidRPr="00995043">
        <w:rPr>
          <w:rFonts w:asciiTheme="majorHAnsi" w:hAnsiTheme="majorHAnsi" w:cstheme="majorHAnsi"/>
        </w:rPr>
        <w:t xml:space="preserve"> attempt to </w:t>
      </w:r>
      <w:r w:rsidRPr="00995043">
        <w:rPr>
          <w:rFonts w:asciiTheme="majorHAnsi" w:hAnsiTheme="majorHAnsi" w:cstheme="majorHAnsi"/>
          <w:b/>
          <w:highlight w:val="green"/>
          <w:u w:val="single"/>
        </w:rPr>
        <w:t>include the perspective of other moral agents</w:t>
      </w:r>
      <w:r w:rsidRPr="00995043">
        <w:rPr>
          <w:rFonts w:asciiTheme="majorHAnsi" w:hAnsiTheme="majorHAnsi" w:cstheme="majorHAnsi"/>
          <w:b/>
          <w:u w:val="single"/>
        </w:rPr>
        <w:t>.</w:t>
      </w:r>
    </w:p>
    <w:p w14:paraId="59D89FF5" w14:textId="3B5C6DA3" w:rsidR="00557A47" w:rsidRPr="00C7794F" w:rsidRDefault="00557A47" w:rsidP="00557A47">
      <w:pPr>
        <w:pStyle w:val="Heading4"/>
        <w:rPr>
          <w:rFonts w:cs="Calibri"/>
        </w:rPr>
      </w:pPr>
      <w:r>
        <w:t>[</w:t>
      </w:r>
      <w:r>
        <w:t>3</w:t>
      </w:r>
      <w:r>
        <w:t xml:space="preserve">] </w:t>
      </w:r>
      <w:r w:rsidRPr="00C7794F">
        <w:rPr>
          <w:rFonts w:cs="Calibri"/>
        </w:rPr>
        <w:t>Evolution proves our theory true</w:t>
      </w:r>
    </w:p>
    <w:p w14:paraId="667D721D" w14:textId="77777777" w:rsidR="00557A47" w:rsidRPr="00C7794F" w:rsidRDefault="00557A47" w:rsidP="00557A47">
      <w:r w:rsidRPr="00C7794F">
        <w:rPr>
          <w:b/>
          <w:bCs/>
          <w:u w:val="single"/>
        </w:rPr>
        <w:t>Johnson and Thayer 16</w:t>
      </w:r>
      <w:r w:rsidRPr="00C7794F">
        <w:t xml:space="preserve"> – Dominic D. P. Johnson, D.Phil., Ph.D.* and Bradley A. Thayer, Ph.D., “The evolution of offensive realism Survival under anarchy from the Pleistocene to the present,” https://www.cambridge.org/core/services/aop-cambridge-core/content/view/56B778004187F70B8E59609BE7FEE7A4/S073093841600006Xa.pdf/div-class-title-the-evolution-of-offensive-realism-div.pdf</w:t>
      </w:r>
    </w:p>
    <w:p w14:paraId="758FA2E4" w14:textId="77777777" w:rsidR="00557A47" w:rsidRPr="00655C9F" w:rsidRDefault="00557A47" w:rsidP="00557A47">
      <w:r w:rsidRPr="00C7794F">
        <w:t xml:space="preserve">Few principles unite the discipline of international relations, but one exception is anarchy—the absence of government in international politics. Anarchy is, ironically, the ‘‘ordering’’ principle of the global state system and the starting point for most major theories of international politics, such as neoliberalism and neorealism.42,43,44,45 Other theoretical approaches, such as </w:t>
      </w:r>
      <w:r w:rsidRPr="00C7794F">
        <w:lastRenderedPageBreak/>
        <w:t xml:space="preserve">constructivism, also acknowledge the impact of anarchy, even if only to consider why anarchy occurs and how it can be circumvented.46,47 Indeed, the anarchy concept is so profound that it defines and divides the discipline of political science into international politics (politics under conditions of anarchy) and domestic politics (politics under conditions of hierarchy, or government). Given the prominence of the concept in present-day international relations theory, it is striking that anarchy only took hold as a central feature of scholarship in recent decades, since the publication of Kenneth Waltz’s Theory of International Politics in 1979. In fact, however, </w:t>
      </w:r>
      <w:r w:rsidRPr="00C7794F">
        <w:rPr>
          <w:b/>
          <w:highlight w:val="green"/>
          <w:u w:val="single"/>
        </w:rPr>
        <w:t xml:space="preserve">anarchy has been a </w:t>
      </w:r>
      <w:r w:rsidRPr="00C7794F">
        <w:rPr>
          <w:b/>
          <w:iCs/>
          <w:highlight w:val="green"/>
          <w:u w:val="single"/>
          <w:bdr w:val="single" w:sz="8" w:space="0" w:color="auto"/>
        </w:rPr>
        <w:t>constant feature of the entire multimillion year history</w:t>
      </w:r>
      <w:r w:rsidRPr="00C7794F">
        <w:rPr>
          <w:b/>
          <w:u w:val="single"/>
        </w:rPr>
        <w:t xml:space="preserve"> of the human lineage (and indeed the 3.5 billion–year history of the evolution of all life on Earth before that). It is not just that we lack a global Leviathan today; </w:t>
      </w:r>
      <w:r w:rsidRPr="00C7794F">
        <w:rPr>
          <w:b/>
          <w:iCs/>
          <w:u w:val="single"/>
          <w:bdr w:val="single" w:sz="8" w:space="0" w:color="auto"/>
        </w:rPr>
        <w:t>humans never had such a luxury</w:t>
      </w:r>
      <w:r w:rsidRPr="00C7794F">
        <w:rPr>
          <w:b/>
          <w:u w:val="single"/>
        </w:rPr>
        <w:t xml:space="preserve">. The fact that human </w:t>
      </w:r>
      <w:r w:rsidRPr="00C7794F">
        <w:rPr>
          <w:b/>
          <w:highlight w:val="green"/>
          <w:u w:val="single"/>
        </w:rPr>
        <w:t xml:space="preserve">evolution occurred </w:t>
      </w:r>
      <w:r w:rsidRPr="00C7794F">
        <w:rPr>
          <w:b/>
          <w:iCs/>
          <w:highlight w:val="green"/>
          <w:u w:val="single"/>
          <w:bdr w:val="single" w:sz="8" w:space="0" w:color="auto"/>
        </w:rPr>
        <w:t>under conditions of anarchy</w:t>
      </w:r>
      <w:r w:rsidRPr="00C7794F">
        <w:rPr>
          <w:b/>
          <w:u w:val="single"/>
        </w:rPr>
        <w:t xml:space="preserve">, that </w:t>
      </w:r>
      <w:r w:rsidRPr="00C7794F">
        <w:rPr>
          <w:b/>
          <w:highlight w:val="green"/>
          <w:u w:val="single"/>
        </w:rPr>
        <w:t xml:space="preserve">we evolved as hunter-gatherers </w:t>
      </w:r>
      <w:r w:rsidRPr="00C7794F">
        <w:rPr>
          <w:b/>
          <w:u w:val="single"/>
        </w:rPr>
        <w:t xml:space="preserve">in an ecological setting of predation, </w:t>
      </w:r>
      <w:r w:rsidRPr="00C7794F">
        <w:rPr>
          <w:b/>
          <w:highlight w:val="green"/>
          <w:u w:val="single"/>
        </w:rPr>
        <w:t>resource competition, and intergroup conflict</w:t>
      </w:r>
      <w:r w:rsidRPr="00C7794F">
        <w:rPr>
          <w:b/>
          <w:u w:val="single"/>
        </w:rPr>
        <w:t xml:space="preserve">, and </w:t>
      </w:r>
      <w:proofErr w:type="gramStart"/>
      <w:r w:rsidRPr="00C7794F">
        <w:rPr>
          <w:b/>
          <w:u w:val="single"/>
        </w:rPr>
        <w:t xml:space="preserve">that </w:t>
      </w:r>
      <w:r w:rsidRPr="00C7794F">
        <w:rPr>
          <w:b/>
          <w:highlight w:val="green"/>
          <w:u w:val="single"/>
        </w:rPr>
        <w:t>humans</w:t>
      </w:r>
      <w:proofErr w:type="gramEnd"/>
      <w:r w:rsidRPr="00C7794F">
        <w:rPr>
          <w:b/>
          <w:highlight w:val="green"/>
          <w:u w:val="single"/>
        </w:rPr>
        <w:t xml:space="preserve"> have been </w:t>
      </w:r>
      <w:r w:rsidRPr="00C7794F">
        <w:rPr>
          <w:b/>
          <w:iCs/>
          <w:highlight w:val="green"/>
          <w:u w:val="single"/>
          <w:bdr w:val="single" w:sz="8" w:space="0" w:color="auto"/>
        </w:rPr>
        <w:t>subject to natural selection</w:t>
      </w:r>
      <w:r w:rsidRPr="00C7794F">
        <w:rPr>
          <w:highlight w:val="green"/>
        </w:rPr>
        <w:t xml:space="preserve"> </w:t>
      </w:r>
      <w:r w:rsidRPr="00C7794F">
        <w:t xml:space="preserve">for millions of years </w:t>
      </w:r>
      <w:r w:rsidRPr="00CE1473">
        <w:rPr>
          <w:b/>
          <w:u w:val="single"/>
        </w:rPr>
        <w:t xml:space="preserve">has profound consequences for </w:t>
      </w:r>
      <w:r w:rsidRPr="00CE1473">
        <w:rPr>
          <w:b/>
          <w:iCs/>
          <w:u w:val="single"/>
          <w:bdr w:val="single" w:sz="8" w:space="0" w:color="auto"/>
        </w:rPr>
        <w:t>understanding human behavior</w:t>
      </w:r>
      <w:r w:rsidRPr="00CE1473">
        <w:t>, not least how humans perceive and act toward others. Scholars often argue over whether historically humans experienced a Hobbesian ‘‘state of nature,’’ but—whatever the outcome of that debate—</w:t>
      </w:r>
      <w:r w:rsidRPr="00C7794F">
        <w:t xml:space="preserve">it is certainly a much closer approximation to the prehistoric environment in which human brains and behavior evolved. </w:t>
      </w:r>
      <w:r w:rsidRPr="00CE1473">
        <w:rPr>
          <w:b/>
          <w:u w:val="single"/>
        </w:rPr>
        <w:t xml:space="preserve">This </w:t>
      </w:r>
      <w:r w:rsidRPr="00C7794F">
        <w:rPr>
          <w:b/>
          <w:highlight w:val="green"/>
          <w:u w:val="single"/>
        </w:rPr>
        <w:t xml:space="preserve">legacy heavily influences </w:t>
      </w:r>
      <w:r w:rsidRPr="00CE1473">
        <w:rPr>
          <w:b/>
          <w:u w:val="single"/>
        </w:rPr>
        <w:t xml:space="preserve">our </w:t>
      </w:r>
      <w:r w:rsidRPr="00C7794F">
        <w:rPr>
          <w:b/>
          <w:highlight w:val="green"/>
          <w:u w:val="single"/>
        </w:rPr>
        <w:t xml:space="preserve">decision-making </w:t>
      </w:r>
      <w:r w:rsidRPr="00C7794F">
        <w:rPr>
          <w:b/>
          <w:u w:val="single"/>
        </w:rPr>
        <w:t xml:space="preserve">and behavior </w:t>
      </w:r>
      <w:r w:rsidRPr="00C7794F">
        <w:rPr>
          <w:b/>
          <w:highlight w:val="green"/>
          <w:u w:val="single"/>
        </w:rPr>
        <w:t>today</w:t>
      </w:r>
      <w:r w:rsidRPr="00C7794F">
        <w:rPr>
          <w:b/>
          <w:u w:val="single"/>
        </w:rPr>
        <w:t>, even—</w:t>
      </w:r>
      <w:r w:rsidRPr="00C7794F">
        <w:rPr>
          <w:b/>
          <w:iCs/>
          <w:u w:val="single"/>
          <w:bdr w:val="single" w:sz="8" w:space="0" w:color="auto"/>
        </w:rPr>
        <w:t xml:space="preserve">perhaps </w:t>
      </w:r>
      <w:r w:rsidRPr="00C7794F">
        <w:rPr>
          <w:b/>
          <w:iCs/>
          <w:highlight w:val="green"/>
          <w:u w:val="single"/>
          <w:bdr w:val="single" w:sz="8" w:space="0" w:color="auto"/>
        </w:rPr>
        <w:t>especially</w:t>
      </w:r>
      <w:r w:rsidRPr="00C7794F">
        <w:rPr>
          <w:b/>
          <w:u w:val="single"/>
        </w:rPr>
        <w:t>—</w:t>
      </w:r>
      <w:r w:rsidRPr="00C7794F">
        <w:rPr>
          <w:b/>
          <w:highlight w:val="green"/>
          <w:u w:val="single"/>
        </w:rPr>
        <w:t xml:space="preserve">in </w:t>
      </w:r>
      <w:r w:rsidRPr="00CE1473">
        <w:rPr>
          <w:b/>
          <w:u w:val="single"/>
        </w:rPr>
        <w:t xml:space="preserve">the </w:t>
      </w:r>
      <w:r w:rsidRPr="00C7794F">
        <w:rPr>
          <w:b/>
          <w:iCs/>
          <w:highlight w:val="green"/>
          <w:u w:val="single"/>
          <w:bdr w:val="single" w:sz="8" w:space="0" w:color="auto"/>
        </w:rPr>
        <w:t xml:space="preserve">anarchy of </w:t>
      </w:r>
      <w:r w:rsidRPr="00CE1473">
        <w:rPr>
          <w:b/>
          <w:iCs/>
          <w:u w:val="single"/>
          <w:bdr w:val="single" w:sz="8" w:space="0" w:color="auto"/>
        </w:rPr>
        <w:t xml:space="preserve">international </w:t>
      </w:r>
      <w:r w:rsidRPr="00C7794F">
        <w:rPr>
          <w:b/>
          <w:iCs/>
          <w:highlight w:val="green"/>
          <w:u w:val="single"/>
          <w:bdr w:val="single" w:sz="8" w:space="0" w:color="auto"/>
        </w:rPr>
        <w:t>politics</w:t>
      </w:r>
      <w:r w:rsidRPr="00C7794F">
        <w:t xml:space="preserve">. We argue that </w:t>
      </w:r>
      <w:r w:rsidRPr="00C7794F">
        <w:rPr>
          <w:b/>
          <w:highlight w:val="green"/>
          <w:u w:val="single"/>
        </w:rPr>
        <w:t xml:space="preserve">evolution </w:t>
      </w:r>
      <w:r w:rsidRPr="00C7794F">
        <w:rPr>
          <w:b/>
          <w:u w:val="single"/>
        </w:rPr>
        <w:t xml:space="preserve">under conditions of anarchy has </w:t>
      </w:r>
      <w:r w:rsidRPr="00C7794F">
        <w:rPr>
          <w:b/>
          <w:highlight w:val="green"/>
          <w:u w:val="single"/>
        </w:rPr>
        <w:t xml:space="preserve">predisposed human nature toward </w:t>
      </w:r>
      <w:r w:rsidRPr="00C7794F">
        <w:rPr>
          <w:b/>
          <w:u w:val="single"/>
        </w:rPr>
        <w:t xml:space="preserve">the </w:t>
      </w:r>
      <w:r w:rsidRPr="00C7794F">
        <w:rPr>
          <w:b/>
          <w:iCs/>
          <w:u w:val="single"/>
          <w:bdr w:val="single" w:sz="8" w:space="0" w:color="auto"/>
        </w:rPr>
        <w:t xml:space="preserve">behaviors predicted by </w:t>
      </w:r>
      <w:r w:rsidRPr="00C7794F">
        <w:rPr>
          <w:b/>
          <w:iCs/>
          <w:highlight w:val="green"/>
          <w:u w:val="single"/>
          <w:bdr w:val="single" w:sz="8" w:space="0" w:color="auto"/>
        </w:rPr>
        <w:t>offensive realism</w:t>
      </w:r>
      <w:r w:rsidRPr="00C7794F">
        <w:rPr>
          <w:b/>
          <w:u w:val="single"/>
        </w:rPr>
        <w:t xml:space="preserve">: </w:t>
      </w:r>
      <w:r w:rsidRPr="00C7794F">
        <w:rPr>
          <w:b/>
          <w:highlight w:val="green"/>
          <w:u w:val="single"/>
        </w:rPr>
        <w:t>Humans</w:t>
      </w:r>
      <w:r w:rsidRPr="00C7794F">
        <w:t xml:space="preserve">, particularly men, </w:t>
      </w:r>
      <w:r w:rsidRPr="00C7794F">
        <w:rPr>
          <w:b/>
          <w:u w:val="single"/>
        </w:rPr>
        <w:t xml:space="preserve">are strongly self-interested, often fear other groups, and </w:t>
      </w:r>
      <w:r w:rsidRPr="00C7794F">
        <w:rPr>
          <w:b/>
          <w:highlight w:val="green"/>
          <w:u w:val="single"/>
        </w:rPr>
        <w:t xml:space="preserve">seek </w:t>
      </w:r>
      <w:r w:rsidRPr="00C7794F">
        <w:rPr>
          <w:b/>
          <w:u w:val="single"/>
        </w:rPr>
        <w:t xml:space="preserve">more resources, </w:t>
      </w:r>
      <w:r w:rsidRPr="00C7794F">
        <w:rPr>
          <w:b/>
          <w:iCs/>
          <w:highlight w:val="green"/>
          <w:u w:val="single"/>
          <w:bdr w:val="single" w:sz="8" w:space="0" w:color="auto"/>
        </w:rPr>
        <w:t>more power</w:t>
      </w:r>
      <w:r w:rsidRPr="00C7794F">
        <w:rPr>
          <w:b/>
          <w:u w:val="single"/>
        </w:rPr>
        <w:t>, and more influence</w:t>
      </w:r>
      <w:r w:rsidRPr="00C7794F">
        <w:t xml:space="preserve"> (as we explain in full later). </w:t>
      </w:r>
      <w:r w:rsidRPr="00C7794F">
        <w:rPr>
          <w:b/>
          <w:u w:val="single"/>
        </w:rPr>
        <w:t>These strategies</w:t>
      </w:r>
      <w:r w:rsidRPr="00C7794F">
        <w:t xml:space="preserve"> are not unique to humans and, in fact, </w:t>
      </w:r>
      <w:r w:rsidRPr="00C7794F">
        <w:rPr>
          <w:b/>
          <w:u w:val="single"/>
        </w:rPr>
        <w:t>characterize a much broader trend in behavior among mammals as a whole—especially primates</w:t>
      </w:r>
      <w:r w:rsidRPr="00C7794F">
        <w:t xml:space="preserve">—as well as many other major vertebrate groups, including birds, fish, and reptiles. </w:t>
      </w:r>
      <w:r w:rsidRPr="00C7794F">
        <w:rPr>
          <w:b/>
          <w:u w:val="single"/>
        </w:rPr>
        <w:t>This recurrence of behavioral patterns</w:t>
      </w:r>
      <w:r w:rsidRPr="00C7794F">
        <w:t xml:space="preserve"> across different taxonomic groups </w:t>
      </w:r>
      <w:r w:rsidRPr="00C7794F">
        <w:rPr>
          <w:b/>
          <w:u w:val="single"/>
        </w:rPr>
        <w:t xml:space="preserve">suggests that the </w:t>
      </w:r>
      <w:r w:rsidRPr="00C7794F">
        <w:rPr>
          <w:b/>
          <w:highlight w:val="green"/>
          <w:u w:val="single"/>
        </w:rPr>
        <w:t xml:space="preserve">behaviors characterized by offensive realism have </w:t>
      </w:r>
      <w:r w:rsidRPr="00C7794F">
        <w:rPr>
          <w:b/>
          <w:iCs/>
          <w:highlight w:val="green"/>
          <w:u w:val="single"/>
          <w:bdr w:val="single" w:sz="8" w:space="0" w:color="auto"/>
        </w:rPr>
        <w:t>broad and deep evolutionary roots</w:t>
      </w:r>
      <w:r w:rsidRPr="00C7794F">
        <w:t xml:space="preserve">. This perspective does not deny the importance of institutions, norms, and governance in international politics. On the contrary, it provides or adds to the reasons why we demand and need them, and indeed why they are so hard to establish and maintain. Until recently, </w:t>
      </w:r>
      <w:r w:rsidRPr="00C7794F">
        <w:rPr>
          <w:b/>
          <w:u w:val="single"/>
        </w:rPr>
        <w:t>international relations theorists rarely used insights from the life sciences to inform their understanding of human behavior</w:t>
      </w:r>
      <w:r w:rsidRPr="00C7794F">
        <w:t xml:space="preserve">. However, </w:t>
      </w:r>
      <w:r w:rsidRPr="00C7794F">
        <w:rPr>
          <w:b/>
          <w:highlight w:val="green"/>
          <w:u w:val="single"/>
        </w:rPr>
        <w:t xml:space="preserve">rapid advances in the life sciences offer </w:t>
      </w:r>
      <w:r w:rsidRPr="00C7794F">
        <w:rPr>
          <w:b/>
          <w:u w:val="single"/>
        </w:rPr>
        <w:t xml:space="preserve">increasing </w:t>
      </w:r>
      <w:r w:rsidRPr="00C7794F">
        <w:rPr>
          <w:b/>
          <w:iCs/>
          <w:highlight w:val="green"/>
          <w:u w:val="single"/>
          <w:bdr w:val="single" w:sz="8" w:space="0" w:color="auto"/>
        </w:rPr>
        <w:t>theoretical and empirical challenges</w:t>
      </w:r>
      <w:r w:rsidRPr="00C7794F">
        <w:rPr>
          <w:b/>
          <w:highlight w:val="green"/>
          <w:u w:val="single"/>
        </w:rPr>
        <w:t xml:space="preserve"> to scholars in</w:t>
      </w:r>
      <w:r w:rsidRPr="00C7794F">
        <w:rPr>
          <w:highlight w:val="green"/>
        </w:rPr>
        <w:t xml:space="preserve"> </w:t>
      </w:r>
      <w:r w:rsidRPr="00C7794F">
        <w:t xml:space="preserve">the social sciences in general and </w:t>
      </w:r>
      <w:r w:rsidRPr="00C7794F">
        <w:rPr>
          <w:b/>
          <w:highlight w:val="green"/>
          <w:u w:val="single"/>
        </w:rPr>
        <w:t>i</w:t>
      </w:r>
      <w:r w:rsidRPr="00C7794F">
        <w:rPr>
          <w:b/>
          <w:u w:val="single"/>
        </w:rPr>
        <w:t xml:space="preserve">nternational </w:t>
      </w:r>
      <w:proofErr w:type="gramStart"/>
      <w:r w:rsidRPr="00C7794F">
        <w:rPr>
          <w:b/>
          <w:highlight w:val="green"/>
          <w:u w:val="single"/>
        </w:rPr>
        <w:t>r</w:t>
      </w:r>
      <w:r w:rsidRPr="00C7794F">
        <w:rPr>
          <w:b/>
          <w:u w:val="single"/>
        </w:rPr>
        <w:t>elations</w:t>
      </w:r>
      <w:r w:rsidRPr="00C7794F">
        <w:t xml:space="preserve"> in particular, who</w:t>
      </w:r>
      <w:proofErr w:type="gramEnd"/>
      <w:r w:rsidRPr="00C7794F">
        <w:t xml:space="preserve"> are therefore under increasing pressure to address and integrate this knowledge rather than to suppress or ignore it. Whatever one’s personal views on evolution, </w:t>
      </w:r>
      <w:r w:rsidRPr="00C7794F">
        <w:rPr>
          <w:b/>
          <w:u w:val="single"/>
        </w:rPr>
        <w:t>the time has come to explore the implications of evolutionary theory for mainstream theories of international relations</w:t>
      </w:r>
      <w:r w:rsidRPr="00C7794F">
        <w:t xml:space="preserve">. </w:t>
      </w:r>
      <w:r w:rsidRPr="00C7794F">
        <w:rPr>
          <w:b/>
          <w:u w:val="single"/>
        </w:rPr>
        <w:t>The most obvious challenge that evolutionary theory presents to international relations concerns our understanding of human nature</w:t>
      </w:r>
      <w:r w:rsidRPr="00C7794F">
        <w:t xml:space="preserve">. Theories purporting to explain human behavior make explicit or implicit assumptions about preferences and motivations, and mainstream theories in international politics are no exception. Many </w:t>
      </w:r>
      <w:r w:rsidRPr="00C7794F">
        <w:rPr>
          <w:b/>
          <w:highlight w:val="green"/>
          <w:u w:val="single"/>
        </w:rPr>
        <w:t>criticisms of i</w:t>
      </w:r>
      <w:r w:rsidRPr="00C7794F">
        <w:rPr>
          <w:b/>
          <w:u w:val="single"/>
        </w:rPr>
        <w:t xml:space="preserve">nternational </w:t>
      </w:r>
      <w:r w:rsidRPr="00C7794F">
        <w:rPr>
          <w:b/>
          <w:highlight w:val="green"/>
          <w:u w:val="single"/>
        </w:rPr>
        <w:t>r</w:t>
      </w:r>
      <w:r w:rsidRPr="00C7794F">
        <w:rPr>
          <w:b/>
          <w:u w:val="single"/>
        </w:rPr>
        <w:t xml:space="preserve">elations </w:t>
      </w:r>
      <w:r w:rsidRPr="00C7794F">
        <w:rPr>
          <w:b/>
          <w:highlight w:val="green"/>
          <w:u w:val="single"/>
        </w:rPr>
        <w:t xml:space="preserve">theories focus on </w:t>
      </w:r>
      <w:r w:rsidRPr="00C7794F">
        <w:rPr>
          <w:b/>
          <w:u w:val="single"/>
        </w:rPr>
        <w:t xml:space="preserve">these </w:t>
      </w:r>
      <w:r w:rsidRPr="00C7794F">
        <w:rPr>
          <w:b/>
          <w:iCs/>
          <w:highlight w:val="green"/>
          <w:u w:val="single"/>
          <w:bdr w:val="single" w:sz="8" w:space="0" w:color="auto"/>
        </w:rPr>
        <w:t xml:space="preserve">unsubstantiated </w:t>
      </w:r>
      <w:r w:rsidRPr="00C7794F">
        <w:rPr>
          <w:b/>
          <w:iCs/>
          <w:u w:val="single"/>
          <w:bdr w:val="single" w:sz="8" w:space="0" w:color="auto"/>
        </w:rPr>
        <w:t xml:space="preserve">or contested </w:t>
      </w:r>
      <w:r w:rsidRPr="00C7794F">
        <w:rPr>
          <w:b/>
          <w:iCs/>
          <w:highlight w:val="green"/>
          <w:u w:val="single"/>
          <w:bdr w:val="single" w:sz="8" w:space="0" w:color="auto"/>
        </w:rPr>
        <w:t>assumptions</w:t>
      </w:r>
      <w:r w:rsidRPr="00C7794F">
        <w:rPr>
          <w:b/>
          <w:highlight w:val="green"/>
          <w:u w:val="single"/>
        </w:rPr>
        <w:t xml:space="preserve"> about underlying human nature</w:t>
      </w:r>
      <w:r w:rsidRPr="00C7794F">
        <w:rPr>
          <w:b/>
          <w:u w:val="single"/>
        </w:rPr>
        <w:t>. The parsimony of general theories depends on how well they explain phenomena across space and time</w:t>
      </w:r>
      <w:r w:rsidRPr="00C7794F">
        <w:t xml:space="preserve">; in other words, the more closely they coincide with empirical observations across cultures and throughout history. The most enduring theories of international relations, therefore, will be ones that are able to incorporate (or at least do not run against the grain of) evolutionary theory. Although Thomas Hobbes claimed to have deduced Leviathan scientifically from ‘‘motion’’ and the physical senses, he was writing two hundred years before Darwin and so had no understanding of evolution. International relations scholars have tended to claim to deduce their own theories from Hobbes, or subsequent philosophers who followed him, and we suggest it is time to revisit the idea of foundational scientific principles. </w:t>
      </w:r>
      <w:r w:rsidRPr="00C7794F">
        <w:rPr>
          <w:b/>
          <w:u w:val="single"/>
        </w:rPr>
        <w:t>Starting with biology, or with human evolutionary history, has never been typical in international relations scholarship</w:t>
      </w:r>
      <w:r w:rsidRPr="00C7794F">
        <w:t xml:space="preserve">, </w:t>
      </w:r>
      <w:r w:rsidRPr="00CE1473">
        <w:t xml:space="preserve">but this approach is now less exotic than it once seemed </w:t>
      </w:r>
      <w:proofErr w:type="gramStart"/>
      <w:r w:rsidRPr="00CE1473">
        <w:t>as</w:t>
      </w:r>
      <w:proofErr w:type="gramEnd"/>
      <w:r w:rsidRPr="00CE1473">
        <w:t xml:space="preserve"> innovators in a range of social sciences, including economics, psychology, sociology, and political science, pursue this line of inquiry. </w:t>
      </w:r>
      <w:r w:rsidRPr="00CE1473">
        <w:rPr>
          <w:b/>
          <w:u w:val="single"/>
        </w:rPr>
        <w:t xml:space="preserve">International relations </w:t>
      </w:r>
      <w:proofErr w:type="gramStart"/>
      <w:r w:rsidRPr="00CE1473">
        <w:rPr>
          <w:b/>
          <w:u w:val="single"/>
        </w:rPr>
        <w:t>stands</w:t>
      </w:r>
      <w:proofErr w:type="gramEnd"/>
      <w:r w:rsidRPr="00CE1473">
        <w:rPr>
          <w:b/>
          <w:u w:val="single"/>
        </w:rPr>
        <w:t xml:space="preserve"> to gain from</w:t>
      </w:r>
      <w:r w:rsidRPr="00CE1473">
        <w:t xml:space="preserve"> similar </w:t>
      </w:r>
      <w:r w:rsidRPr="00CE1473">
        <w:rPr>
          <w:b/>
          <w:iCs/>
          <w:u w:val="single"/>
          <w:bdr w:val="single" w:sz="8" w:space="0" w:color="auto"/>
        </w:rPr>
        <w:t>interdisciplinary insights</w:t>
      </w:r>
      <w:r w:rsidRPr="00CE1473">
        <w:t xml:space="preserve">. At the dawn of the 21st century, an era that will be dominated by science at least as much as philosophy, </w:t>
      </w:r>
      <w:r w:rsidRPr="00CE1473">
        <w:rPr>
          <w:b/>
          <w:u w:val="single"/>
        </w:rPr>
        <w:t xml:space="preserve">we </w:t>
      </w:r>
      <w:proofErr w:type="gramStart"/>
      <w:r w:rsidRPr="00CE1473">
        <w:rPr>
          <w:b/>
          <w:u w:val="single"/>
        </w:rPr>
        <w:t>have the opportunity to</w:t>
      </w:r>
      <w:proofErr w:type="gramEnd"/>
      <w:r w:rsidRPr="00CE1473">
        <w:rPr>
          <w:b/>
          <w:u w:val="single"/>
        </w:rPr>
        <w:t xml:space="preserve"> move away from </w:t>
      </w:r>
      <w:r w:rsidRPr="00CE1473">
        <w:rPr>
          <w:b/>
          <w:iCs/>
          <w:u w:val="single"/>
          <w:bdr w:val="single" w:sz="8" w:space="0" w:color="auto"/>
        </w:rPr>
        <w:t>untested assumptions</w:t>
      </w:r>
      <w:r w:rsidRPr="00CE1473">
        <w:rPr>
          <w:b/>
          <w:u w:val="single"/>
        </w:rPr>
        <w:t xml:space="preserve"> about human nature. Instead, we can make more </w:t>
      </w:r>
      <w:r w:rsidRPr="00CE1473">
        <w:rPr>
          <w:b/>
          <w:iCs/>
          <w:u w:val="single"/>
          <w:bdr w:val="single" w:sz="8" w:space="0" w:color="auto"/>
        </w:rPr>
        <w:t>concrete predictions</w:t>
      </w:r>
      <w:r w:rsidRPr="00CE1473">
        <w:rPr>
          <w:b/>
          <w:u w:val="single"/>
        </w:rPr>
        <w:t xml:space="preserve"> about how humans tend to think</w:t>
      </w:r>
      <w:r w:rsidRPr="00C7794F">
        <w:rPr>
          <w:b/>
          <w:u w:val="single"/>
        </w:rPr>
        <w:t xml:space="preserve"> and act in different conditions, </w:t>
      </w:r>
      <w:r w:rsidRPr="00C7794F">
        <w:rPr>
          <w:b/>
          <w:highlight w:val="green"/>
          <w:u w:val="single"/>
        </w:rPr>
        <w:t xml:space="preserve">based on </w:t>
      </w:r>
      <w:r w:rsidRPr="00C7794F">
        <w:rPr>
          <w:b/>
          <w:iCs/>
          <w:highlight w:val="green"/>
          <w:u w:val="single"/>
          <w:bdr w:val="single" w:sz="8" w:space="0" w:color="auto"/>
        </w:rPr>
        <w:t>new scientific knowledge</w:t>
      </w:r>
      <w:r w:rsidRPr="00C7794F">
        <w:rPr>
          <w:b/>
          <w:highlight w:val="green"/>
          <w:u w:val="single"/>
        </w:rPr>
        <w:t xml:space="preserve"> </w:t>
      </w:r>
      <w:r w:rsidRPr="00C7794F">
        <w:rPr>
          <w:b/>
          <w:u w:val="single"/>
        </w:rPr>
        <w:t>about human cognition</w:t>
      </w:r>
      <w:r w:rsidRPr="00C7794F">
        <w:t xml:space="preserve"> and behavior, </w:t>
      </w:r>
      <w:r w:rsidRPr="00C7794F">
        <w:rPr>
          <w:b/>
          <w:highlight w:val="green"/>
          <w:u w:val="single"/>
        </w:rPr>
        <w:t xml:space="preserve">and </w:t>
      </w:r>
      <w:r w:rsidRPr="00C7794F">
        <w:rPr>
          <w:b/>
          <w:u w:val="single"/>
        </w:rPr>
        <w:t xml:space="preserve">in particular </w:t>
      </w:r>
      <w:r w:rsidRPr="00C7794F">
        <w:rPr>
          <w:b/>
          <w:iCs/>
          <w:highlight w:val="green"/>
          <w:u w:val="single"/>
          <w:bdr w:val="single" w:sz="8" w:space="0" w:color="auto"/>
        </w:rPr>
        <w:t>a greater understanding of the social and ecological context</w:t>
      </w:r>
      <w:r w:rsidRPr="00C7794F">
        <w:rPr>
          <w:b/>
          <w:highlight w:val="green"/>
          <w:u w:val="single"/>
        </w:rPr>
        <w:t xml:space="preserve"> in which human </w:t>
      </w:r>
      <w:r w:rsidRPr="00C7794F">
        <w:rPr>
          <w:b/>
          <w:u w:val="single"/>
        </w:rPr>
        <w:t xml:space="preserve">brains and </w:t>
      </w:r>
      <w:r w:rsidRPr="00C7794F">
        <w:rPr>
          <w:b/>
          <w:highlight w:val="green"/>
          <w:u w:val="single"/>
        </w:rPr>
        <w:t>behaviors evolved</w:t>
      </w:r>
      <w:r w:rsidRPr="00C7794F">
        <w:t>. But what was that context?</w:t>
      </w:r>
    </w:p>
    <w:p w14:paraId="2268F54C" w14:textId="77777777" w:rsidR="00557A47" w:rsidRPr="00995043" w:rsidRDefault="00557A47" w:rsidP="00557A47">
      <w:pPr>
        <w:rPr>
          <w:rFonts w:asciiTheme="majorHAnsi" w:hAnsiTheme="majorHAnsi" w:cstheme="majorHAnsi"/>
        </w:rPr>
      </w:pPr>
    </w:p>
    <w:p w14:paraId="5A372E54" w14:textId="77777777" w:rsidR="00251150" w:rsidRPr="00F601E6" w:rsidRDefault="00251150" w:rsidP="00251150"/>
    <w:p w14:paraId="6BF33B30" w14:textId="77777777" w:rsidR="00251150" w:rsidRPr="00251150" w:rsidRDefault="00251150" w:rsidP="00251150"/>
    <w:p w14:paraId="64483FF7" w14:textId="77777777" w:rsidR="00251150" w:rsidRPr="00251150" w:rsidRDefault="00251150" w:rsidP="00251150"/>
    <w:p w14:paraId="024D78BA" w14:textId="77777777" w:rsidR="00251150" w:rsidRPr="00251150" w:rsidRDefault="00251150" w:rsidP="00251150"/>
    <w:p w14:paraId="074580D3" w14:textId="77777777" w:rsidR="00251150" w:rsidRPr="00F601E6" w:rsidRDefault="00251150" w:rsidP="00F601E6"/>
    <w:sectPr w:rsidR="00251150"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25115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115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A47"/>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285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02FAD5"/>
  <w14:defaultImageDpi w14:val="300"/>
  <w15:docId w15:val="{A7C0C623-A0ED-BE40-A763-B6CF704F8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51150"/>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2511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115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9"/>
    <w:unhideWhenUsed/>
    <w:qFormat/>
    <w:rsid w:val="00251150"/>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25115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11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1150"/>
  </w:style>
  <w:style w:type="character" w:customStyle="1" w:styleId="Heading1Char">
    <w:name w:val="Heading 1 Char"/>
    <w:aliases w:val="Pocket Char"/>
    <w:basedOn w:val="DefaultParagraphFont"/>
    <w:link w:val="Heading1"/>
    <w:uiPriority w:val="9"/>
    <w:rsid w:val="0025115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1150"/>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251150"/>
    <w:rPr>
      <w:rFonts w:ascii="Calibri" w:eastAsiaTheme="majorEastAsia" w:hAnsi="Calibri" w:cstheme="majorBidi"/>
      <w:b/>
      <w:bCs/>
      <w:sz w:val="36"/>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25115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51150"/>
    <w:rPr>
      <w:b/>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1"/>
    <w:qFormat/>
    <w:rsid w:val="00251150"/>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251150"/>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5115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Card Char,card Char,Medium Grid 21 Char"/>
    <w:basedOn w:val="DefaultParagraphFont"/>
    <w:link w:val="NoSpacing"/>
    <w:uiPriority w:val="99"/>
    <w:unhideWhenUsed/>
    <w:rsid w:val="00251150"/>
    <w:rPr>
      <w:color w:val="auto"/>
      <w:u w:val="none"/>
    </w:rPr>
  </w:style>
  <w:style w:type="paragraph" w:styleId="DocumentMap">
    <w:name w:val="Document Map"/>
    <w:basedOn w:val="Normal"/>
    <w:link w:val="DocumentMapChar"/>
    <w:uiPriority w:val="99"/>
    <w:semiHidden/>
    <w:unhideWhenUsed/>
    <w:rsid w:val="0025115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1150"/>
    <w:rPr>
      <w:rFonts w:ascii="Lucida Grande" w:hAnsi="Lucida Grande" w:cs="Lucida Grande"/>
    </w:rPr>
  </w:style>
  <w:style w:type="paragraph" w:customStyle="1" w:styleId="textbold">
    <w:name w:val="text bold"/>
    <w:basedOn w:val="Normal"/>
    <w:link w:val="Emphasis"/>
    <w:uiPriority w:val="20"/>
    <w:qFormat/>
    <w:rsid w:val="00251150"/>
    <w:pPr>
      <w:widowControl w:val="0"/>
      <w:ind w:left="720"/>
      <w:jc w:val="both"/>
    </w:pPr>
    <w:rPr>
      <w:b/>
      <w:iCs/>
      <w:sz w:val="22"/>
      <w:u w:val="single"/>
    </w:rPr>
  </w:style>
  <w:style w:type="paragraph" w:styleId="NoSpacing">
    <w:name w:val="No Spacing"/>
    <w:aliases w:val="Note Level 2,Small Text,Card Format,Note Level 21,ClearFormatting,Clear,DDI Tag,Tag Title,No Spacing51,No Spacing11211,card,Medium Grid 21,No Spacing111111,No Spacing31,No Spacing22,No Spacing3,Dont use,No Spacing41,No Spacing111112"/>
    <w:basedOn w:val="Heading1"/>
    <w:link w:val="Hyperlink"/>
    <w:autoRedefine/>
    <w:uiPriority w:val="99"/>
    <w:qFormat/>
    <w:rsid w:val="0025115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ListParagraph">
    <w:name w:val="List Paragraph"/>
    <w:basedOn w:val="Normal"/>
    <w:uiPriority w:val="99"/>
    <w:qFormat/>
    <w:rsid w:val="002511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ndfonline.com/doi/full/10.1080/25751654.2021.189086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07/s40319-020-00985-0" TargetMode="External"/><Relationship Id="rId5" Type="http://schemas.openxmlformats.org/officeDocument/2006/relationships/numbering" Target="numbering.xml"/><Relationship Id="rId10" Type="http://schemas.openxmlformats.org/officeDocument/2006/relationships/hyperlink" Target="https://www.statnews.com/2021/05/19/beyond-a-symbolic-gesture-whats-needed-to-turn-the-ip-waiver-into-covid-19-vaccines/" TargetMode="External"/><Relationship Id="rId4" Type="http://schemas.openxmlformats.org/officeDocument/2006/relationships/customXml" Target="../customXml/item4.xml"/><Relationship Id="rId9" Type="http://schemas.openxmlformats.org/officeDocument/2006/relationships/hyperlink" Target="https://idsa.in/issuebrief/wto-trips-waiver-covid-vaccine-rkumar-12072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19</Pages>
  <Words>13240</Words>
  <Characters>75470</Characters>
  <Application>Microsoft Office Word</Application>
  <DocSecurity>0</DocSecurity>
  <Lines>628</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88533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1</cp:revision>
  <dcterms:created xsi:type="dcterms:W3CDTF">2021-09-18T19:52:00Z</dcterms:created>
  <dcterms:modified xsi:type="dcterms:W3CDTF">2021-09-18T20:20:00Z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