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29842CBF" w:rsidR="008C4025" w:rsidRDefault="008C4025" w:rsidP="008C4025">
      <w:pPr>
        <w:pStyle w:val="Heading1"/>
      </w:pPr>
      <w:r>
        <w:t>1AC r2</w:t>
      </w:r>
    </w:p>
    <w:p w14:paraId="4EB56B30" w14:textId="140957E1" w:rsidR="00C358FF" w:rsidRPr="00C358FF" w:rsidRDefault="00C358FF" w:rsidP="00C358FF">
      <w:pPr>
        <w:pStyle w:val="Heading4"/>
      </w:pPr>
      <w:r>
        <w:t>Neg… lets make a trade, you have a choice – you can solve this math equation and read the answer in the 1N and ill conceded permissibility and presumption negates</w:t>
      </w:r>
    </w:p>
    <w:p w14:paraId="32801EBA" w14:textId="2F91D6F9" w:rsidR="00C358FF" w:rsidRPr="00C358FF" w:rsidRDefault="00C358FF" w:rsidP="00C358FF">
      <w:pPr>
        <w:spacing w:after="0" w:line="240" w:lineRule="auto"/>
        <w:rPr>
          <w:rFonts w:ascii="Times New Roman" w:eastAsia="Times New Roman" w:hAnsi="Times New Roman" w:cs="Times New Roman"/>
          <w:sz w:val="24"/>
        </w:rPr>
      </w:pPr>
      <w:r w:rsidRPr="00C358FF">
        <w:rPr>
          <w:rFonts w:ascii="Times New Roman" w:eastAsia="Times New Roman" w:hAnsi="Times New Roman" w:cs="Times New Roman"/>
          <w:sz w:val="24"/>
        </w:rPr>
        <w:fldChar w:fldCharType="begin"/>
      </w:r>
      <w:r w:rsidRPr="00C358FF">
        <w:rPr>
          <w:rFonts w:ascii="Times New Roman" w:eastAsia="Times New Roman" w:hAnsi="Times New Roman" w:cs="Times New Roman"/>
          <w:sz w:val="24"/>
        </w:rPr>
        <w:instrText xml:space="preserve"> INCLUDEPICTURE "https://cdn.zmescience.com/wp-content/uploads/2018/11/FTC.jpg" \* MERGEFORMATINET </w:instrText>
      </w:r>
      <w:r w:rsidRPr="00C358FF">
        <w:rPr>
          <w:rFonts w:ascii="Times New Roman" w:eastAsia="Times New Roman" w:hAnsi="Times New Roman" w:cs="Times New Roman"/>
          <w:sz w:val="24"/>
        </w:rPr>
        <w:fldChar w:fldCharType="separate"/>
      </w:r>
      <w:r w:rsidRPr="00C358FF">
        <w:rPr>
          <w:rFonts w:ascii="Times New Roman" w:eastAsia="Times New Roman" w:hAnsi="Times New Roman" w:cs="Times New Roman"/>
          <w:noProof/>
          <w:sz w:val="24"/>
        </w:rPr>
        <w:drawing>
          <wp:inline distT="0" distB="0" distL="0" distR="0" wp14:anchorId="7C2F0282" wp14:editId="4CE60670">
            <wp:extent cx="5486400" cy="2708275"/>
            <wp:effectExtent l="0" t="0" r="0" b="0"/>
            <wp:docPr id="2" name="Picture 2" descr="The most beautiful and important mathematical equ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most beautiful and important mathematical equatio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2708275"/>
                    </a:xfrm>
                    <a:prstGeom prst="rect">
                      <a:avLst/>
                    </a:prstGeom>
                    <a:noFill/>
                    <a:ln>
                      <a:noFill/>
                    </a:ln>
                  </pic:spPr>
                </pic:pic>
              </a:graphicData>
            </a:graphic>
          </wp:inline>
        </w:drawing>
      </w:r>
      <w:r w:rsidRPr="00C358FF">
        <w:rPr>
          <w:rFonts w:ascii="Times New Roman" w:eastAsia="Times New Roman" w:hAnsi="Times New Roman" w:cs="Times New Roman"/>
          <w:sz w:val="24"/>
        </w:rPr>
        <w:fldChar w:fldCharType="end"/>
      </w:r>
    </w:p>
    <w:p w14:paraId="134C61C4" w14:textId="08F0D199" w:rsidR="00C358FF" w:rsidRDefault="00C358FF" w:rsidP="008C4025">
      <w:pPr>
        <w:pStyle w:val="Heading4"/>
      </w:pPr>
    </w:p>
    <w:p w14:paraId="19A58478" w14:textId="29CFBB39" w:rsidR="00C358FF" w:rsidRDefault="00793298" w:rsidP="00793298">
      <w:pPr>
        <w:pStyle w:val="Heading4"/>
      </w:pPr>
      <w:r>
        <w:t>If you solve this one I’ll concede terminal defense to my advantage</w:t>
      </w:r>
      <w:r w:rsidR="00247DC4">
        <w:t xml:space="preserve"> 2</w:t>
      </w:r>
    </w:p>
    <w:p w14:paraId="26C67FE9" w14:textId="3F00DD2D" w:rsidR="00793298" w:rsidRPr="00793298" w:rsidRDefault="00793298" w:rsidP="00793298">
      <w:pPr>
        <w:spacing w:after="0" w:line="240" w:lineRule="auto"/>
        <w:rPr>
          <w:rFonts w:ascii="Times New Roman" w:eastAsia="Times New Roman" w:hAnsi="Times New Roman" w:cs="Times New Roman"/>
          <w:sz w:val="24"/>
        </w:rPr>
      </w:pPr>
      <w:r w:rsidRPr="00793298">
        <w:rPr>
          <w:rFonts w:ascii="Times New Roman" w:eastAsia="Times New Roman" w:hAnsi="Times New Roman" w:cs="Times New Roman"/>
          <w:sz w:val="24"/>
        </w:rPr>
        <w:fldChar w:fldCharType="begin"/>
      </w:r>
      <w:r w:rsidRPr="00793298">
        <w:rPr>
          <w:rFonts w:ascii="Times New Roman" w:eastAsia="Times New Roman" w:hAnsi="Times New Roman" w:cs="Times New Roman"/>
          <w:sz w:val="24"/>
        </w:rPr>
        <w:instrText xml:space="preserve"> INCLUDEPICTURE "https://i.insider.com/5c115edba905480bdc7a1474?width=750&amp;format=jpeg&amp;auto=webp" \* MERGEFORMATINET </w:instrText>
      </w:r>
      <w:r w:rsidRPr="00793298">
        <w:rPr>
          <w:rFonts w:ascii="Times New Roman" w:eastAsia="Times New Roman" w:hAnsi="Times New Roman" w:cs="Times New Roman"/>
          <w:sz w:val="24"/>
        </w:rPr>
        <w:fldChar w:fldCharType="separate"/>
      </w:r>
      <w:r w:rsidRPr="00793298">
        <w:rPr>
          <w:rFonts w:ascii="Times New Roman" w:eastAsia="Times New Roman" w:hAnsi="Times New Roman" w:cs="Times New Roman"/>
          <w:noProof/>
          <w:sz w:val="24"/>
        </w:rPr>
        <w:drawing>
          <wp:inline distT="0" distB="0" distL="0" distR="0" wp14:anchorId="7312795B" wp14:editId="3E00C7E1">
            <wp:extent cx="5486400" cy="4119245"/>
            <wp:effectExtent l="0" t="0" r="0" b="0"/>
            <wp:docPr id="5" name="Picture 5" descr="Hard Math Problems That Went Viral in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ard Math Problems That Went Viral in 20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4119245"/>
                    </a:xfrm>
                    <a:prstGeom prst="rect">
                      <a:avLst/>
                    </a:prstGeom>
                    <a:noFill/>
                    <a:ln>
                      <a:noFill/>
                    </a:ln>
                  </pic:spPr>
                </pic:pic>
              </a:graphicData>
            </a:graphic>
          </wp:inline>
        </w:drawing>
      </w:r>
      <w:r w:rsidRPr="00793298">
        <w:rPr>
          <w:rFonts w:ascii="Times New Roman" w:eastAsia="Times New Roman" w:hAnsi="Times New Roman" w:cs="Times New Roman"/>
          <w:sz w:val="24"/>
        </w:rPr>
        <w:fldChar w:fldCharType="end"/>
      </w:r>
    </w:p>
    <w:p w14:paraId="5202C3BD" w14:textId="4F8D498B" w:rsidR="00793298" w:rsidRPr="00793298" w:rsidRDefault="00793298" w:rsidP="00793298">
      <w:pPr>
        <w:spacing w:after="0" w:line="240" w:lineRule="auto"/>
        <w:rPr>
          <w:rFonts w:ascii="Times New Roman" w:eastAsia="Times New Roman" w:hAnsi="Times New Roman" w:cs="Times New Roman"/>
          <w:sz w:val="24"/>
        </w:rPr>
      </w:pPr>
    </w:p>
    <w:p w14:paraId="61154855" w14:textId="77777777" w:rsidR="00793298" w:rsidRPr="00793298" w:rsidRDefault="00793298" w:rsidP="00793298"/>
    <w:p w14:paraId="0DC01EB6" w14:textId="7C70ED4B" w:rsidR="008C4025" w:rsidRDefault="008C4025" w:rsidP="008C4025">
      <w:pPr>
        <w:pStyle w:val="Heading4"/>
      </w:pPr>
      <w:r w:rsidRPr="006233D0">
        <w:lastRenderedPageBreak/>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aff since there is nothing that prevents us from doing it.</w:t>
      </w:r>
    </w:p>
    <w:p w14:paraId="1E66F360" w14:textId="77777777" w:rsidR="008C4025" w:rsidRDefault="008C4025" w:rsidP="008C4025">
      <w:pPr>
        <w:pStyle w:val="Heading4"/>
      </w:pPr>
      <w:r>
        <w:t>Ethics must begin apriori –</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r w:rsidRPr="00BE14DA">
        <w:rPr>
          <w:u w:val="single"/>
        </w:rPr>
        <w:t>Apriori Aposteriori</w:t>
      </w:r>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389A76B9"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r>
        <w:rPr>
          <w:rFonts w:cs="Calibri"/>
          <w:shd w:val="clear" w:color="auto" w:fill="FFFFFF"/>
        </w:rPr>
        <w:t xml:space="preserve">– </w:t>
      </w:r>
      <w:r w:rsidRPr="004102BE">
        <w:rPr>
          <w:rFonts w:cs="Calibri"/>
          <w:shd w:val="clear" w:color="auto" w:fill="FFFFFF"/>
        </w:rPr>
        <w:t xml:space="preserve"> infinite</w:t>
      </w:r>
      <w:r>
        <w:rPr>
          <w:rFonts w:cs="Calibri"/>
          <w:shd w:val="clear" w:color="auto" w:fill="FFFFFF"/>
        </w:rPr>
        <w:t xml:space="preserve"> division logically concludes from empiricism. i.e</w:t>
      </w:r>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01DD783A" w14:textId="1EE9DC28" w:rsidR="003803D3" w:rsidRDefault="003803D3" w:rsidP="008C4025">
      <w:pPr>
        <w:pStyle w:val="Heading4"/>
      </w:pPr>
      <w:r>
        <w:t>M</w:t>
      </w:r>
      <w:r w:rsidR="001A06F3">
        <w:t>es</w:t>
      </w:r>
    </w:p>
    <w:p w14:paraId="37D7FDEA" w14:textId="18C96968" w:rsidR="008C4025" w:rsidRDefault="008C4025" w:rsidP="008C4025">
      <w:pPr>
        <w:pStyle w:val="Heading4"/>
      </w:pPr>
      <w:r>
        <w:t xml:space="preserve">[E] </w:t>
      </w:r>
      <w:r>
        <w:rPr>
          <w:u w:val="single"/>
        </w:rPr>
        <w:t>Korsgaards Wager</w:t>
      </w:r>
      <w:r>
        <w:t xml:space="preserve"> – Korsgaard is or korsgaard is not – inconsistency with perfect duties means infinite badness, that means a 1% chance of apriori ethics being true means you affirm since anything else risks infinite immorality which outweighs any chance of it being wrong.</w:t>
      </w:r>
    </w:p>
    <w:p w14:paraId="7434D711" w14:textId="77777777" w:rsidR="008C4025" w:rsidRDefault="008C4025" w:rsidP="008C4025">
      <w:pPr>
        <w:pStyle w:val="Heading4"/>
      </w:pPr>
      <w:r>
        <w:t>That means we must</w:t>
      </w:r>
      <w:r w:rsidRPr="000A5608">
        <w:t xml:space="preserve"> universally </w:t>
      </w:r>
      <w:r>
        <w:t xml:space="preserve">will </w:t>
      </w:r>
      <w:r w:rsidRPr="000A5608">
        <w:t>maxims—</w:t>
      </w:r>
      <w:r>
        <w:t xml:space="preserve"> </w:t>
      </w:r>
      <w:r w:rsidRPr="000A5608">
        <w:t>any non-universalizable norm justifies someone’s ability to impede on your ends</w:t>
      </w:r>
      <w:r>
        <w:t>.</w:t>
      </w:r>
      <w:r w:rsidRPr="000A5608">
        <w:t xml:space="preserve">  </w:t>
      </w:r>
    </w:p>
    <w:p w14:paraId="2A2B97F2" w14:textId="77777777" w:rsidR="008C4025" w:rsidRDefault="008C4025" w:rsidP="008C4025">
      <w:pPr>
        <w:pStyle w:val="Heading4"/>
      </w:pPr>
      <w:r w:rsidRPr="000A5608">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36663F6E" w14:textId="0A9E6F7D" w:rsidR="008C4025" w:rsidRDefault="008C4025" w:rsidP="008C4025">
      <w:pPr>
        <w:pStyle w:val="Heading4"/>
        <w:rPr>
          <w:rFonts w:cs="Calibri"/>
          <w:color w:val="000000" w:themeColor="text1"/>
        </w:rPr>
      </w:pPr>
      <w:r w:rsidRPr="006D7903">
        <w:rPr>
          <w:rFonts w:cs="Calibri"/>
        </w:rPr>
        <w:t xml:space="preserve">[a] </w:t>
      </w:r>
      <w:r w:rsidRPr="006D7903">
        <w:rPr>
          <w:rFonts w:cs="Calibri"/>
          <w:color w:val="000000" w:themeColor="text1"/>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r w:rsidR="003803D3">
        <w:rPr>
          <w:rFonts w:cs="Calibri"/>
          <w:color w:val="000000" w:themeColor="text1"/>
        </w:rPr>
        <w:t xml:space="preserve">. </w:t>
      </w:r>
      <w:r w:rsidR="003803D3" w:rsidRPr="0014547F">
        <w:t xml:space="preserve">Also, </w:t>
      </w:r>
      <w:r w:rsidR="003803D3"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sidR="003803D3">
        <w:rPr>
          <w:rFonts w:eastAsia="Times New Roman"/>
          <w:color w:val="000000"/>
        </w:rPr>
        <w:t>.</w:t>
      </w:r>
    </w:p>
    <w:p w14:paraId="0B9C289E" w14:textId="77777777" w:rsidR="008C4025" w:rsidRDefault="008C4025" w:rsidP="008C4025">
      <w:pPr>
        <w:pStyle w:val="Heading4"/>
      </w:pPr>
      <w:r>
        <w:lastRenderedPageBreak/>
        <w:t xml:space="preserve">[b] </w:t>
      </w:r>
      <w:r>
        <w:rPr>
          <w:u w:val="single"/>
        </w:rPr>
        <w:t>Degrees of wrongness</w:t>
      </w:r>
      <w:r>
        <w:t xml:space="preserve"> – only apriori allows for weighing between morality i.e perfect and imperfect duties, positive and negative obligations, while util can’t explain how to weigh between competing infinite obligations like extinction. That justifies the doublebind – either we can weigh and extinction first logic is incoherent or we can’t and util is incoherent.</w:t>
      </w:r>
    </w:p>
    <w:p w14:paraId="00CEFE15" w14:textId="77777777" w:rsidR="008C4025" w:rsidRPr="002A50DC" w:rsidRDefault="008C4025" w:rsidP="008C4025">
      <w:pPr>
        <w:pStyle w:val="Heading4"/>
        <w:rPr>
          <w:rFonts w:cs="Calibri"/>
        </w:rPr>
      </w:pPr>
      <w:r>
        <w:rPr>
          <w:rFonts w:cs="Calibri"/>
        </w:rPr>
        <w:t xml:space="preserve">[c] </w:t>
      </w:r>
      <w:r w:rsidRPr="002A50DC">
        <w:rPr>
          <w:rFonts w:cs="Calibri"/>
        </w:rPr>
        <w:t>Only universalizable reason can effectively explain the perspectives of agents – that’s the best method for combatting oppression.</w:t>
      </w:r>
    </w:p>
    <w:p w14:paraId="1FF62673" w14:textId="77777777" w:rsidR="008C4025" w:rsidRPr="002A50DC" w:rsidRDefault="008C4025" w:rsidP="008C4025">
      <w:r w:rsidRPr="002A50DC">
        <w:rPr>
          <w:rStyle w:val="Style13ptBold"/>
        </w:rPr>
        <w:t>Farr 02</w:t>
      </w:r>
      <w:r w:rsidRPr="002A50DC">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412DD3CF" w14:textId="77777777" w:rsidR="008C4025" w:rsidRDefault="008C4025" w:rsidP="008C4025">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empiri- cal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6237CDD" w14:textId="77777777" w:rsidR="008C4025" w:rsidRPr="00D6627A" w:rsidRDefault="008C4025" w:rsidP="008C4025"/>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764D546A" w:rsidR="008C4025" w:rsidRDefault="008C4025" w:rsidP="008C4025">
      <w:pPr>
        <w:pStyle w:val="Heading3"/>
      </w:pPr>
      <w:r>
        <w:lastRenderedPageBreak/>
        <w:t>Offense</w:t>
      </w:r>
    </w:p>
    <w:p w14:paraId="6173B196" w14:textId="77777777" w:rsidR="00FA2BBB" w:rsidRPr="00261088" w:rsidRDefault="00FA2BBB" w:rsidP="00FA2BBB">
      <w:pPr>
        <w:pStyle w:val="Heading4"/>
        <w:rPr>
          <w:rFonts w:cs="Times New Roman"/>
        </w:rPr>
      </w:pPr>
      <w:r w:rsidRPr="00261088">
        <w:rPr>
          <w:rFonts w:cs="Times New Roman"/>
        </w:rPr>
        <w:t xml:space="preserve">[1] A right to strike defends workers to set and pursue their own ends and resist coercion. </w:t>
      </w:r>
    </w:p>
    <w:p w14:paraId="2E70A561" w14:textId="77777777" w:rsidR="00FA2BBB" w:rsidRPr="00261088" w:rsidRDefault="00FA2BBB" w:rsidP="00FA2BBB">
      <w:r w:rsidRPr="00261088">
        <w:rPr>
          <w:b/>
          <w:bCs/>
          <w:szCs w:val="26"/>
        </w:rPr>
        <w:t>Gourevitch 18:</w:t>
      </w:r>
      <w:r w:rsidRPr="00261088">
        <w:t xml:space="preserve"> Gourevitch, Alex. “A Radical Defense of the Right to Strike.” </w:t>
      </w:r>
      <w:r w:rsidRPr="00261088">
        <w:rPr>
          <w:i/>
          <w:iCs/>
        </w:rPr>
        <w:t>Jacobin</w:t>
      </w:r>
      <w:r w:rsidRPr="00261088">
        <w:t xml:space="preserve"> 2018. </w:t>
      </w:r>
      <w:hyperlink r:id="rId11" w:history="1">
        <w:r w:rsidRPr="00261088">
          <w:rPr>
            <w:rStyle w:val="Hyperlink"/>
            <w:szCs w:val="16"/>
          </w:rPr>
          <w:t>https://jacobinmag.com/2018/07/right-to-strike-freedom-civil-liberties-oppression</w:t>
        </w:r>
      </w:hyperlink>
      <w:r w:rsidRPr="00261088">
        <w:t xml:space="preserve"> </w:t>
      </w:r>
      <w:r w:rsidRPr="00261088">
        <w:rPr>
          <w:szCs w:val="16"/>
        </w:rPr>
        <w:t>// King CP recut</w:t>
      </w:r>
    </w:p>
    <w:p w14:paraId="32854491" w14:textId="77777777" w:rsidR="00FA2BBB" w:rsidRPr="00261088" w:rsidRDefault="00FA2BBB" w:rsidP="00FA2BBB">
      <w:pPr>
        <w:rPr>
          <w:color w:val="191919"/>
          <w:szCs w:val="27"/>
        </w:rPr>
      </w:pPr>
      <w:r w:rsidRPr="00261088">
        <w:rPr>
          <w:color w:val="191919"/>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Cs w:val="27"/>
        </w:rPr>
        <w:t xml:space="preserve"> that they do not yet enjoy. Second, </w:t>
      </w:r>
      <w:r w:rsidRPr="00261088">
        <w:rPr>
          <w:rStyle w:val="StyleUnderline"/>
        </w:rPr>
        <w:t>strikes</w:t>
      </w:r>
      <w:r w:rsidRPr="00261088">
        <w:rPr>
          <w:color w:val="191919"/>
          <w:szCs w:val="27"/>
        </w:rPr>
        <w:t xml:space="preserve"> don’t just aim at winning more freedom — they </w:t>
      </w:r>
      <w:r w:rsidRPr="00261088">
        <w:rPr>
          <w:rStyle w:val="StyleUnderline"/>
        </w:rPr>
        <w:t>are themselves expressions of freedom</w:t>
      </w:r>
      <w:r w:rsidRPr="00261088">
        <w:rPr>
          <w:color w:val="191919"/>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Cs w:val="27"/>
        </w:rPr>
        <w:t xml:space="preserve"> Freedom, not industrial stability or simply higher living standards,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Cs w:val="27"/>
        </w:rPr>
        <w:t xml:space="preserve"> and achieving new freedoms. But if all this is correct, and the right to strike is something that we should defend, then it also has to be </w:t>
      </w:r>
      <w:r w:rsidRPr="00261088">
        <w:rPr>
          <w:i/>
          <w:iCs/>
          <w:color w:val="191919"/>
          <w:szCs w:val="27"/>
        </w:rPr>
        <w:t>meaningful</w:t>
      </w:r>
      <w:r w:rsidRPr="00261088">
        <w:rPr>
          <w:color w:val="191919"/>
          <w:szCs w:val="27"/>
        </w:rPr>
        <w:t xml:space="preserve">. </w:t>
      </w:r>
      <w:r w:rsidRPr="00261088">
        <w:rPr>
          <w:rStyle w:val="StyleUnderline"/>
        </w:rPr>
        <w:t>The right loses its connection to workers’ freedom if they have little chance of exercising it effectively. Otherwise they’re simply engaging in a symbolic act of defiance</w:t>
      </w:r>
      <w:r w:rsidRPr="00261088">
        <w:rPr>
          <w:color w:val="191919"/>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261088">
        <w:rPr>
          <w:i/>
          <w:iCs/>
          <w:color w:val="191919"/>
          <w:szCs w:val="27"/>
        </w:rPr>
        <w:t xml:space="preserve">because </w:t>
      </w:r>
      <w:r w:rsidRPr="00261088">
        <w:rPr>
          <w:color w:val="191919"/>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Cs w:val="16"/>
        </w:rPr>
        <w:t>.</w:t>
      </w:r>
      <w:r w:rsidRPr="00261088">
        <w:rPr>
          <w:color w:val="191919"/>
          <w:szCs w:val="27"/>
        </w:rPr>
        <w:t xml:space="preserve"> Simply put, to argue for the right to strike is to prioritize democratic freedoms over property rights.</w:t>
      </w:r>
    </w:p>
    <w:p w14:paraId="3DA44FB5" w14:textId="77777777" w:rsidR="00FA2BBB" w:rsidRPr="00261088" w:rsidRDefault="00FA2BBB" w:rsidP="00FA2BBB">
      <w:pPr>
        <w:pStyle w:val="Heading4"/>
        <w:rPr>
          <w:rFonts w:cs="Times New Roman"/>
          <w:bCs w:val="0"/>
        </w:rPr>
      </w:pPr>
      <w:r w:rsidRPr="00261088">
        <w:rPr>
          <w:rFonts w:cs="Times New Roman"/>
        </w:rPr>
        <w:t>[2] The humanity principle mandates no exploitation of agents.</w:t>
      </w:r>
    </w:p>
    <w:p w14:paraId="6392B535" w14:textId="77777777" w:rsidR="00FA2BBB" w:rsidRPr="00261088" w:rsidRDefault="00FA2BBB" w:rsidP="00FA2BBB">
      <w:pPr>
        <w:spacing w:after="0" w:line="240" w:lineRule="auto"/>
        <w:rPr>
          <w:rFonts w:eastAsia="Times New Roman"/>
        </w:rPr>
      </w:pPr>
      <w:r w:rsidRPr="00261088">
        <w:rPr>
          <w:rFonts w:eastAsia="Times New Roman"/>
          <w:b/>
          <w:bCs/>
          <w:szCs w:val="26"/>
        </w:rPr>
        <w:t>Lofaso 17</w:t>
      </w:r>
      <w:r w:rsidRPr="00261088">
        <w:rPr>
          <w:rFonts w:eastAsia="Times New Roman"/>
          <w:sz w:val="24"/>
        </w:rPr>
        <w:t xml:space="preserve"> </w:t>
      </w:r>
      <w:r w:rsidRPr="00261088">
        <w:rPr>
          <w:rFonts w:eastAsia="Times New Roman"/>
        </w:rPr>
        <w:t>Anne Marie Lofaso, Workers’ Rights as Natural Human Rights, 71 U. Miami L. Rev. 565 (2017) Available at: https://repository.law.miami.edu/umlr/vol71/iss3/3 [Anne Marie Lofaso is Associate Dean for Faculty Research and Development and a professor at the West Virginia University College of Law. In 2010, she was named WVU College of Law Professor of the Year.] // King CP recut</w:t>
      </w:r>
    </w:p>
    <w:p w14:paraId="0E3EA605" w14:textId="77777777" w:rsidR="00FA2BBB" w:rsidRPr="00261088" w:rsidRDefault="00FA2BBB" w:rsidP="00FA2BBB">
      <w:pPr>
        <w:spacing w:after="0" w:line="240" w:lineRule="auto"/>
        <w:rPr>
          <w:rFonts w:eastAsia="Times New Roman"/>
        </w:rPr>
      </w:pPr>
    </w:p>
    <w:p w14:paraId="1473D9A6" w14:textId="77777777" w:rsidR="00FA2BBB" w:rsidRPr="00261088" w:rsidRDefault="00FA2BBB" w:rsidP="00FA2BBB">
      <w:pPr>
        <w:spacing w:after="0" w:line="240" w:lineRule="auto"/>
        <w:rPr>
          <w:rFonts w:eastAsia="Times New Roman"/>
          <w:color w:val="000000"/>
        </w:rPr>
      </w:pPr>
      <w:r w:rsidRPr="00261088">
        <w:rPr>
          <w:rFonts w:eastAsia="Times New Roman"/>
          <w:color w:val="000000"/>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actually being used in an exploitative manner. This is essentially an </w:t>
      </w:r>
      <w:r w:rsidRPr="00261088">
        <w:rPr>
          <w:rStyle w:val="StyleUnderline"/>
        </w:rPr>
        <w:lastRenderedPageBreak/>
        <w:t xml:space="preserve">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3B7161E3" w14:textId="77777777" w:rsidR="00FA2BBB" w:rsidRPr="00261088" w:rsidRDefault="00FA2BBB" w:rsidP="00FA2BBB">
      <w:pPr>
        <w:pStyle w:val="Heading4"/>
        <w:rPr>
          <w:rFonts w:cs="Times New Roman"/>
        </w:rPr>
      </w:pPr>
      <w:r w:rsidRPr="00261088">
        <w:rPr>
          <w:rFonts w:cs="Times New Roman"/>
        </w:rPr>
        <w:t xml:space="preserve">[3] A right to strike is key to support property rights. </w:t>
      </w:r>
    </w:p>
    <w:p w14:paraId="07C51E3B" w14:textId="77777777" w:rsidR="00FA2BBB" w:rsidRPr="00261088" w:rsidRDefault="00FA2BBB" w:rsidP="00FA2BBB">
      <w:r w:rsidRPr="00261088">
        <w:rPr>
          <w:rStyle w:val="Heading4Char"/>
          <w:rFonts w:cs="Times New Roman"/>
        </w:rPr>
        <w:t xml:space="preserve">Chicktay 6 </w:t>
      </w:r>
      <w:r w:rsidRPr="00261088">
        <w:rPr>
          <w:szCs w:val="16"/>
        </w:rPr>
        <w:t xml:space="preserve">[Mohamed Alli Chicktay, academic at the University of the Witwatersrand, 2006, “PLACING THE RIGHT TO STRIKE WITHIN A HUMAN RIGHTS FRAMEWORK,” No Publication, </w:t>
      </w:r>
      <w:hyperlink r:id="rId12" w:history="1">
        <w:r w:rsidRPr="00261088">
          <w:rPr>
            <w:rStyle w:val="Hyperlink"/>
            <w:szCs w:val="16"/>
          </w:rPr>
          <w:t>https://journals.co.za/doi/pdf/10.10520/EJC85180] //King</w:t>
        </w:r>
      </w:hyperlink>
      <w:r w:rsidRPr="00261088">
        <w:rPr>
          <w:szCs w:val="16"/>
        </w:rPr>
        <w:t xml:space="preserve"> CP</w:t>
      </w:r>
    </w:p>
    <w:p w14:paraId="30256BF7" w14:textId="77777777" w:rsidR="00FA2BBB" w:rsidRPr="00261088" w:rsidRDefault="00FA2BBB" w:rsidP="00FA2BBB">
      <w:r w:rsidRPr="00261088">
        <w:t xml:space="preserve">In addition, in terms of the concept of “self-ownership” </w:t>
      </w:r>
      <w:r w:rsidRPr="00261088">
        <w:rPr>
          <w:rStyle w:val="StyleUnderline"/>
        </w:rPr>
        <w:t xml:space="preserve">we are all </w:t>
      </w:r>
      <w:r w:rsidRPr="00261088">
        <w:rPr>
          <w:rStyle w:val="Emphasis"/>
        </w:rPr>
        <w:t>owners</w:t>
      </w:r>
      <w:r w:rsidRPr="00261088">
        <w:rPr>
          <w:rStyle w:val="StyleUnderline"/>
        </w:rPr>
        <w:t xml:space="preserve"> of our own bodies and</w:t>
      </w:r>
      <w:r w:rsidRPr="00261088">
        <w:t xml:space="preserve"> therefore </w:t>
      </w:r>
      <w:r w:rsidRPr="00261088">
        <w:rPr>
          <w:rStyle w:val="StyleUnderline"/>
        </w:rPr>
        <w:t xml:space="preserve">should not be </w:t>
      </w:r>
      <w:r w:rsidRPr="00261088">
        <w:rPr>
          <w:rStyle w:val="Emphasis"/>
        </w:rPr>
        <w:t>forced</w:t>
      </w:r>
      <w:r w:rsidRPr="00261088">
        <w:rPr>
          <w:rStyle w:val="StyleUnderline"/>
        </w:rPr>
        <w:t xml:space="preserve"> to do anything with our bodies against our will</w:t>
      </w:r>
      <w:r w:rsidRPr="00261088">
        <w:t xml:space="preserve">. </w:t>
      </w:r>
      <w:r w:rsidRPr="00261088">
        <w:rPr>
          <w:rStyle w:val="StyleUnderline"/>
        </w:rPr>
        <w:t>We can do whatever we wish with our bodies, provided that we are not aggressive to others who also have “self-ownership” over their bodies</w:t>
      </w:r>
      <w:r w:rsidRPr="00261088">
        <w:t xml:space="preserve"> (Cohen Self-ownership, Freedom and Equality (1995) 68). </w:t>
      </w:r>
      <w:r w:rsidRPr="00261088">
        <w:rPr>
          <w:rStyle w:val="StyleUnderline"/>
        </w:rPr>
        <w:t xml:space="preserve">Since we own our bodies, </w:t>
      </w:r>
      <w:r w:rsidRPr="00261088">
        <w:rPr>
          <w:rStyle w:val="StyleUnderline"/>
          <w:highlight w:val="green"/>
        </w:rPr>
        <w:t>we</w:t>
      </w:r>
      <w:r w:rsidRPr="00261088">
        <w:t xml:space="preserve"> also </w:t>
      </w:r>
      <w:r w:rsidRPr="00261088">
        <w:rPr>
          <w:rStyle w:val="StyleUnderline"/>
          <w:highlight w:val="green"/>
        </w:rPr>
        <w:t>own the labour</w:t>
      </w:r>
      <w:r w:rsidRPr="00261088">
        <w:rPr>
          <w:rStyle w:val="StyleUnderline"/>
        </w:rPr>
        <w:t xml:space="preserve"> that </w:t>
      </w:r>
      <w:r w:rsidRPr="00261088">
        <w:rPr>
          <w:rStyle w:val="StyleUnderline"/>
          <w:highlight w:val="green"/>
        </w:rPr>
        <w:t>we</w:t>
      </w:r>
      <w:r w:rsidRPr="00261088">
        <w:rPr>
          <w:rStyle w:val="StyleUnderline"/>
        </w:rPr>
        <w:t xml:space="preserve"> can </w:t>
      </w:r>
      <w:r w:rsidRPr="00261088">
        <w:rPr>
          <w:rStyle w:val="StyleUnderline"/>
          <w:highlight w:val="green"/>
        </w:rPr>
        <w:t xml:space="preserve">perform with our bodies </w:t>
      </w:r>
      <w:r w:rsidRPr="00261088">
        <w:rPr>
          <w:rStyle w:val="StyleUnderline"/>
        </w:rPr>
        <w:t xml:space="preserve">just as we do any other </w:t>
      </w:r>
      <w:r w:rsidRPr="00261088">
        <w:rPr>
          <w:rStyle w:val="Emphasis"/>
        </w:rPr>
        <w:t>property</w:t>
      </w:r>
      <w:r w:rsidRPr="00261088">
        <w:rPr>
          <w:rStyle w:val="StyleUnderline"/>
        </w:rPr>
        <w:t>. Being forced to work without the right to strike could</w:t>
      </w:r>
      <w:r w:rsidRPr="00261088">
        <w:t xml:space="preserve"> therefore </w:t>
      </w:r>
      <w:r w:rsidRPr="00261088">
        <w:rPr>
          <w:rStyle w:val="StyleUnderline"/>
        </w:rPr>
        <w:t xml:space="preserve">be seen as an </w:t>
      </w:r>
      <w:r w:rsidRPr="00261088">
        <w:rPr>
          <w:rStyle w:val="Emphasis"/>
        </w:rPr>
        <w:t>infringement</w:t>
      </w:r>
      <w:r w:rsidRPr="00261088">
        <w:rPr>
          <w:rStyle w:val="StyleUnderline"/>
        </w:rPr>
        <w:t xml:space="preserve"> of one’s property rights</w:t>
      </w:r>
      <w:r w:rsidRPr="00261088">
        <w:t xml:space="preserve">. </w:t>
      </w:r>
      <w:r w:rsidRPr="00261088">
        <w:rPr>
          <w:rStyle w:val="StyleUnderline"/>
        </w:rPr>
        <w:t>One may also argue</w:t>
      </w:r>
      <w:r w:rsidRPr="00261088">
        <w:t xml:space="preserve"> that </w:t>
      </w:r>
      <w:r w:rsidRPr="00261088">
        <w:rPr>
          <w:rStyle w:val="StyleUnderline"/>
        </w:rPr>
        <w:t xml:space="preserve">our body belongs to us and hence is our property. </w:t>
      </w:r>
      <w:r w:rsidRPr="00261088">
        <w:rPr>
          <w:rStyle w:val="StyleUnderline"/>
          <w:highlight w:val="green"/>
        </w:rPr>
        <w:t>By striking we are withholding the use of our body</w:t>
      </w:r>
      <w:r w:rsidRPr="00261088">
        <w:rPr>
          <w:rStyle w:val="StyleUnderline"/>
        </w:rPr>
        <w:t xml:space="preserve"> and </w:t>
      </w:r>
      <w:r w:rsidRPr="00261088">
        <w:rPr>
          <w:rStyle w:val="Emphasis"/>
          <w:highlight w:val="green"/>
        </w:rPr>
        <w:t>any prevention</w:t>
      </w:r>
      <w:r w:rsidRPr="00261088">
        <w:rPr>
          <w:rStyle w:val="StyleUnderline"/>
          <w:highlight w:val="green"/>
        </w:rPr>
        <w:t xml:space="preserve"> </w:t>
      </w:r>
      <w:r w:rsidRPr="00261088">
        <w:rPr>
          <w:rStyle w:val="StyleUnderline"/>
        </w:rPr>
        <w:t xml:space="preserve">of the right </w:t>
      </w:r>
      <w:r w:rsidRPr="00261088">
        <w:rPr>
          <w:rStyle w:val="StyleUnderline"/>
          <w:highlight w:val="green"/>
        </w:rPr>
        <w:t>to strike would</w:t>
      </w:r>
      <w:r w:rsidRPr="00261088">
        <w:t xml:space="preserve"> thus </w:t>
      </w:r>
      <w:r w:rsidRPr="00261088">
        <w:rPr>
          <w:rStyle w:val="StyleUnderline"/>
          <w:highlight w:val="green"/>
        </w:rPr>
        <w:t>be a violation of our property</w:t>
      </w:r>
      <w:r w:rsidRPr="00261088">
        <w:rPr>
          <w:rStyle w:val="StyleUnderline"/>
        </w:rPr>
        <w:t xml:space="preserve"> </w:t>
      </w:r>
      <w:r w:rsidRPr="00261088">
        <w:rPr>
          <w:rStyle w:val="StyleUnderline"/>
          <w:highlight w:val="green"/>
        </w:rPr>
        <w:t>rights</w:t>
      </w:r>
      <w:r w:rsidRPr="00261088">
        <w:t xml:space="preserve">. Israel has argued that the </w:t>
      </w:r>
      <w:r w:rsidRPr="00261088">
        <w:rPr>
          <w:rStyle w:val="StyleUnderline"/>
          <w:highlight w:val="green"/>
        </w:rPr>
        <w:t>denial</w:t>
      </w:r>
      <w:r w:rsidRPr="00261088">
        <w:rPr>
          <w:rStyle w:val="StyleUnderline"/>
        </w:rPr>
        <w:t xml:space="preserve"> of the right to strike </w:t>
      </w:r>
      <w:r w:rsidRPr="00261088">
        <w:rPr>
          <w:rStyle w:val="Emphasis"/>
          <w:highlight w:val="green"/>
        </w:rPr>
        <w:t>violates</w:t>
      </w:r>
      <w:r w:rsidRPr="00261088">
        <w:rPr>
          <w:rStyle w:val="StyleUnderline"/>
          <w:highlight w:val="green"/>
        </w:rPr>
        <w:t xml:space="preserve"> one’s freedom from forced labour</w:t>
      </w:r>
      <w:r w:rsidRPr="00261088">
        <w:t xml:space="preserve">. He argues that by </w:t>
      </w:r>
      <w:r w:rsidRPr="00261088">
        <w:rPr>
          <w:rStyle w:val="StyleUnderline"/>
        </w:rPr>
        <w:t>prohibiting strikes or imposing criminal and civil sanctions upon strikers, one would be forcing employees to work</w:t>
      </w:r>
      <w:r w:rsidRPr="00261088">
        <w:t xml:space="preserve">, which would be a violation of their right not to be subjected to forced labour (Israel International Labour Standards (1989) 25). The right to strike is also a violation of one’s right to dignity. </w:t>
      </w:r>
      <w:r w:rsidRPr="00261088">
        <w:rPr>
          <w:rStyle w:val="StyleUnderline"/>
        </w:rPr>
        <w:t>Workers find a sense of self-worth in their work, which is hindered if they are exploited by employers and have no say in this environment</w:t>
      </w:r>
      <w:r w:rsidRPr="00261088">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w:t>
      </w:r>
      <w:r w:rsidRPr="00261088">
        <w:rPr>
          <w:rFonts w:eastAsia="Times New Roman"/>
          <w:color w:val="000000"/>
        </w:rPr>
        <w:tab/>
      </w:r>
    </w:p>
    <w:p w14:paraId="26ABB4DB" w14:textId="77777777" w:rsidR="00FA2BBB" w:rsidRPr="00261088" w:rsidRDefault="00FA2BBB" w:rsidP="00FA2BBB">
      <w:pPr>
        <w:pStyle w:val="Heading4"/>
        <w:rPr>
          <w:rFonts w:cs="Times New Roman"/>
        </w:rPr>
      </w:pPr>
      <w:r w:rsidRPr="00261088">
        <w:rPr>
          <w:rFonts w:cs="Times New Roman"/>
        </w:rPr>
        <w:t xml:space="preserve">[4] A right to strike is key to freedom of association and collective bargaining. </w:t>
      </w:r>
    </w:p>
    <w:p w14:paraId="2445EC09" w14:textId="77777777" w:rsidR="00FA2BBB" w:rsidRPr="00261088" w:rsidRDefault="00FA2BBB" w:rsidP="00FA2BBB">
      <w:r w:rsidRPr="00261088">
        <w:rPr>
          <w:rStyle w:val="Heading4Char"/>
          <w:rFonts w:cs="Times New Roman"/>
        </w:rPr>
        <w:t>Vogt 16</w:t>
      </w:r>
      <w:r w:rsidRPr="00261088">
        <w:t xml:space="preserve"> </w:t>
      </w:r>
      <w:r w:rsidRPr="00261088">
        <w:rPr>
          <w:szCs w:val="16"/>
        </w:rPr>
        <w:t xml:space="preserve">[Jeffrey S Vogt, Legal Director of the International Trade Union Confederation (ITUC), 2016, “The Right to Strike and the International Labour Organisation (ILO),” King’s Law Journal, </w:t>
      </w:r>
      <w:hyperlink r:id="rId13" w:history="1">
        <w:r w:rsidRPr="00261088">
          <w:rPr>
            <w:rStyle w:val="Hyperlink"/>
            <w:szCs w:val="16"/>
          </w:rPr>
          <w:t>https://sci-hubtw.hkvisa.net/10.1080/09615768.2016.1148297</w:t>
        </w:r>
      </w:hyperlink>
      <w:r w:rsidRPr="00261088">
        <w:rPr>
          <w:szCs w:val="16"/>
        </w:rPr>
        <w:t>] //King CP recut</w:t>
      </w:r>
    </w:p>
    <w:p w14:paraId="297CCAC5" w14:textId="77777777" w:rsidR="00FA2BBB" w:rsidRPr="00261088" w:rsidRDefault="00FA2BBB" w:rsidP="00FA2BBB">
      <w:pPr>
        <w:rPr>
          <w:szCs w:val="16"/>
        </w:rPr>
      </w:pPr>
      <w:r w:rsidRPr="00261088">
        <w:t xml:space="preserve">II. FREEDOM OF ASSOCIATION AND THE RIGHT TO STRIKE The Employers’ Group relies on a deeply flawed argument in which the right to freedom of association is a self-contained, individual right, wholly divorced from the context of industrial relations. For them, </w:t>
      </w:r>
      <w:r w:rsidRPr="00261088">
        <w:rPr>
          <w:highlight w:val="green"/>
          <w:u w:val="single"/>
        </w:rPr>
        <w:t>freedom of association confers</w:t>
      </w:r>
      <w:r w:rsidRPr="00261088">
        <w:rPr>
          <w:u w:val="single"/>
        </w:rPr>
        <w:t xml:space="preserve"> no more than the right </w:t>
      </w:r>
      <w:r w:rsidRPr="00261088">
        <w:rPr>
          <w:highlight w:val="green"/>
          <w:u w:val="single"/>
        </w:rPr>
        <w:t>to</w:t>
      </w:r>
      <w:r w:rsidRPr="00261088">
        <w:rPr>
          <w:u w:val="single"/>
        </w:rPr>
        <w:t xml:space="preserve"> </w:t>
      </w:r>
      <w:r w:rsidRPr="00261088">
        <w:rPr>
          <w:highlight w:val="green"/>
          <w:u w:val="single"/>
        </w:rPr>
        <w:t>gather</w:t>
      </w:r>
      <w:r w:rsidRPr="00261088">
        <w:rPr>
          <w:u w:val="single"/>
        </w:rPr>
        <w:t xml:space="preserve"> together </w:t>
      </w:r>
      <w:r w:rsidRPr="00261088">
        <w:rPr>
          <w:highlight w:val="green"/>
          <w:u w:val="single"/>
        </w:rPr>
        <w:t>into organisations</w:t>
      </w:r>
      <w:r w:rsidRPr="00261088">
        <w:rPr>
          <w:u w:val="single"/>
        </w:rPr>
        <w:t xml:space="preserve">. However, the right to </w:t>
      </w:r>
      <w:r w:rsidRPr="00261088">
        <w:rPr>
          <w:rStyle w:val="Emphasis"/>
        </w:rPr>
        <w:t>f</w:t>
      </w:r>
      <w:r w:rsidRPr="00261088">
        <w:rPr>
          <w:rStyle w:val="StyleUnderline"/>
        </w:rPr>
        <w:t xml:space="preserve">reedom </w:t>
      </w:r>
      <w:r w:rsidRPr="00261088">
        <w:rPr>
          <w:rStyle w:val="Emphasis"/>
        </w:rPr>
        <w:t>o</w:t>
      </w:r>
      <w:r w:rsidRPr="00261088">
        <w:rPr>
          <w:rStyle w:val="StyleUnderline"/>
        </w:rPr>
        <w:t xml:space="preserve">f </w:t>
      </w:r>
      <w:r w:rsidRPr="00261088">
        <w:rPr>
          <w:rStyle w:val="Emphasis"/>
        </w:rPr>
        <w:t>a</w:t>
      </w:r>
      <w:r w:rsidRPr="00261088">
        <w:rPr>
          <w:rStyle w:val="StyleUnderline"/>
        </w:rPr>
        <w:t>ssociation has</w:t>
      </w:r>
      <w:r w:rsidRPr="00261088">
        <w:rPr>
          <w:u w:val="single"/>
        </w:rPr>
        <w:t xml:space="preserve"> long </w:t>
      </w:r>
      <w:r w:rsidRPr="00261088">
        <w:rPr>
          <w:rStyle w:val="StyleUnderline"/>
        </w:rPr>
        <w:t>been</w:t>
      </w:r>
      <w:r w:rsidRPr="00261088">
        <w:rPr>
          <w:u w:val="single"/>
        </w:rPr>
        <w:t xml:space="preserve"> understood also as </w:t>
      </w:r>
      <w:r w:rsidRPr="00261088">
        <w:rPr>
          <w:rStyle w:val="StyleUnderline"/>
        </w:rPr>
        <w:t>a collective right</w:t>
      </w:r>
      <w:r w:rsidRPr="00261088">
        <w:t xml:space="preserve">, particularly </w:t>
      </w:r>
      <w:r w:rsidRPr="00261088">
        <w:rPr>
          <w:rStyle w:val="StyleUnderline"/>
        </w:rPr>
        <w:t>in the context of industrial relations</w:t>
      </w:r>
      <w:r w:rsidRPr="00261088">
        <w:t xml:space="preserve">, and indeed is a bundle of rights </w:t>
      </w:r>
      <w:r w:rsidRPr="00261088">
        <w:rPr>
          <w:rStyle w:val="StyleUnderline"/>
        </w:rPr>
        <w:t>exercised jointly and protected individually which enable those in the association to further the purposes for which it was formed</w:t>
      </w:r>
      <w:r w:rsidRPr="00261088">
        <w:t xml:space="preserve">. </w:t>
      </w:r>
      <w:r w:rsidRPr="00261088">
        <w:rPr>
          <w:rStyle w:val="StyleUnderline"/>
        </w:rPr>
        <w:t xml:space="preserve">The right to associate </w:t>
      </w:r>
      <w:r w:rsidRPr="00261088">
        <w:rPr>
          <w:rStyle w:val="StyleUnderline"/>
          <w:highlight w:val="green"/>
        </w:rPr>
        <w:t>in a</w:t>
      </w:r>
      <w:r w:rsidRPr="00261088">
        <w:t xml:space="preserve"> trade </w:t>
      </w:r>
      <w:r w:rsidRPr="00261088">
        <w:rPr>
          <w:rStyle w:val="StyleUnderline"/>
          <w:highlight w:val="green"/>
        </w:rPr>
        <w:t>union</w:t>
      </w:r>
      <w:r w:rsidRPr="00261088">
        <w:rPr>
          <w:rStyle w:val="StyleUnderline"/>
        </w:rPr>
        <w:t xml:space="preserve"> </w:t>
      </w:r>
      <w:r w:rsidRPr="00261088">
        <w:rPr>
          <w:rStyle w:val="StyleUnderline"/>
          <w:highlight w:val="green"/>
        </w:rPr>
        <w:t>is</w:t>
      </w:r>
      <w:r w:rsidRPr="00261088">
        <w:rPr>
          <w:rStyle w:val="StyleUnderline"/>
        </w:rPr>
        <w:t xml:space="preserve"> </w:t>
      </w:r>
      <w:r w:rsidRPr="00261088">
        <w:rPr>
          <w:rStyle w:val="Emphasis"/>
        </w:rPr>
        <w:t xml:space="preserve">commonly </w:t>
      </w:r>
      <w:r w:rsidRPr="00261088">
        <w:rPr>
          <w:rStyle w:val="Emphasis"/>
          <w:highlight w:val="green"/>
        </w:rPr>
        <w:t>understood</w:t>
      </w:r>
      <w:r w:rsidRPr="00261088">
        <w:rPr>
          <w:rStyle w:val="StyleUnderline"/>
          <w:highlight w:val="green"/>
        </w:rPr>
        <w:t xml:space="preserve"> to include the</w:t>
      </w:r>
      <w:r w:rsidRPr="00261088">
        <w:rPr>
          <w:rStyle w:val="StyleUnderline"/>
        </w:rPr>
        <w:t xml:space="preserve"> </w:t>
      </w:r>
      <w:r w:rsidRPr="00261088">
        <w:rPr>
          <w:rStyle w:val="StyleUnderline"/>
          <w:highlight w:val="green"/>
        </w:rPr>
        <w:t>right to strike</w:t>
      </w:r>
      <w:r w:rsidRPr="00261088">
        <w:t xml:space="preserve"> (and to bargain collectively). Indeed, </w:t>
      </w:r>
      <w:r w:rsidRPr="00261088">
        <w:rPr>
          <w:rStyle w:val="StyleUnderline"/>
          <w:highlight w:val="green"/>
        </w:rPr>
        <w:t>without these</w:t>
      </w:r>
      <w:r w:rsidRPr="00261088">
        <w:rPr>
          <w:rStyle w:val="StyleUnderline"/>
        </w:rPr>
        <w:t xml:space="preserve"> attendant </w:t>
      </w:r>
      <w:r w:rsidRPr="00261088">
        <w:rPr>
          <w:rStyle w:val="StyleUnderline"/>
          <w:highlight w:val="green"/>
        </w:rPr>
        <w:t>rights</w:t>
      </w:r>
      <w:r w:rsidRPr="00261088">
        <w:rPr>
          <w:rStyle w:val="StyleUnderline"/>
        </w:rPr>
        <w:t xml:space="preserve">, </w:t>
      </w:r>
      <w:r w:rsidRPr="00261088">
        <w:rPr>
          <w:rStyle w:val="StyleUnderline"/>
          <w:highlight w:val="green"/>
        </w:rPr>
        <w:t>the right to</w:t>
      </w:r>
      <w:r w:rsidRPr="00261088">
        <w:rPr>
          <w:rStyle w:val="StyleUnderline"/>
        </w:rPr>
        <w:t xml:space="preserve"> </w:t>
      </w:r>
      <w:r w:rsidRPr="00261088">
        <w:rPr>
          <w:rStyle w:val="StyleUnderline"/>
          <w:highlight w:val="green"/>
        </w:rPr>
        <w:t>association</w:t>
      </w:r>
      <w:r w:rsidRPr="00261088">
        <w:t xml:space="preserve"> in the industrial relations context </w:t>
      </w:r>
      <w:r w:rsidRPr="00261088">
        <w:rPr>
          <w:rStyle w:val="StyleUnderline"/>
          <w:highlight w:val="green"/>
        </w:rPr>
        <w:t>would</w:t>
      </w:r>
      <w:r w:rsidRPr="00261088">
        <w:rPr>
          <w:highlight w:val="green"/>
        </w:rPr>
        <w:t xml:space="preserve"> </w:t>
      </w:r>
      <w:r w:rsidRPr="00261088">
        <w:rPr>
          <w:rStyle w:val="StyleUnderline"/>
          <w:highlight w:val="green"/>
        </w:rPr>
        <w:t>be</w:t>
      </w:r>
      <w:r w:rsidRPr="00261088">
        <w:rPr>
          <w:rStyle w:val="StyleUnderline"/>
        </w:rPr>
        <w:t xml:space="preserve"> </w:t>
      </w:r>
      <w:r w:rsidRPr="00261088">
        <w:rPr>
          <w:rStyle w:val="Emphasis"/>
        </w:rPr>
        <w:t xml:space="preserve">wholly </w:t>
      </w:r>
      <w:r w:rsidRPr="00261088">
        <w:rPr>
          <w:rStyle w:val="Emphasis"/>
          <w:highlight w:val="green"/>
        </w:rPr>
        <w:t>meaningless</w:t>
      </w:r>
      <w:r w:rsidRPr="00261088">
        <w:rPr>
          <w:rStyle w:val="StyleUnderline"/>
        </w:rPr>
        <w:t>.</w:t>
      </w:r>
      <w:r w:rsidRPr="00261088">
        <w:t xml:space="preserve"> The theory of freedom of association applied in the industrial relations context by the ILO, human rights courts and high courts is specific to the context of the workplace. Combination in a trade union may be a function of individual liberty, but this </w:t>
      </w:r>
      <w:r w:rsidRPr="00261088">
        <w:rPr>
          <w:rStyle w:val="StyleUnderline"/>
          <w:highlight w:val="green"/>
        </w:rPr>
        <w:t xml:space="preserve">liberty has </w:t>
      </w:r>
      <w:r w:rsidRPr="00261088">
        <w:rPr>
          <w:rStyle w:val="Emphasis"/>
          <w:highlight w:val="green"/>
        </w:rPr>
        <w:t>little meaning</w:t>
      </w:r>
      <w:r w:rsidRPr="00261088">
        <w:rPr>
          <w:rStyle w:val="StyleUnderline"/>
          <w:highlight w:val="green"/>
        </w:rPr>
        <w:t xml:space="preserve"> if workers are unable to pursue their</w:t>
      </w:r>
      <w:r w:rsidRPr="00261088">
        <w:rPr>
          <w:rStyle w:val="StyleUnderline"/>
        </w:rPr>
        <w:t xml:space="preserve"> own</w:t>
      </w:r>
      <w:r w:rsidRPr="00261088">
        <w:rPr>
          <w:rStyle w:val="StyleUnderline"/>
          <w:highlight w:val="green"/>
        </w:rPr>
        <w:t xml:space="preserve"> interests through</w:t>
      </w:r>
      <w:r w:rsidRPr="00261088">
        <w:rPr>
          <w:rStyle w:val="StyleUnderline"/>
        </w:rPr>
        <w:t xml:space="preserve"> such </w:t>
      </w:r>
      <w:r w:rsidRPr="00261088">
        <w:rPr>
          <w:rStyle w:val="StyleUnderline"/>
          <w:highlight w:val="green"/>
        </w:rPr>
        <w:t>organisations</w:t>
      </w:r>
      <w:r w:rsidRPr="00261088">
        <w:t xml:space="preserve">. </w:t>
      </w:r>
      <w:r w:rsidRPr="00261088">
        <w:rPr>
          <w:rStyle w:val="StyleUnderline"/>
        </w:rPr>
        <w:t>Worker solidarity allows workers to overcome the limitations inherent in entering individual contracts of employment, to achieve fair conditions of employment and to participate in making decisions which affect their own lives and society at large</w:t>
      </w:r>
      <w:r w:rsidRPr="00261088">
        <w:t xml:space="preserve">. In </w:t>
      </w:r>
      <w:r w:rsidRPr="00261088">
        <w:rPr>
          <w:rStyle w:val="StyleUnderline"/>
        </w:rPr>
        <w:t>the absence of a right to strike, it remains</w:t>
      </w:r>
      <w:r w:rsidRPr="00261088">
        <w:t xml:space="preserve"> difficult (if not </w:t>
      </w:r>
      <w:r w:rsidRPr="00261088">
        <w:rPr>
          <w:rStyle w:val="Emphasis"/>
        </w:rPr>
        <w:t>impossible</w:t>
      </w:r>
      <w:r w:rsidRPr="00261088">
        <w:t xml:space="preserve">) </w:t>
      </w:r>
      <w:r w:rsidRPr="00261088">
        <w:rPr>
          <w:rStyle w:val="StyleUnderline"/>
        </w:rPr>
        <w:t xml:space="preserve">for workers to achieve these goals given the </w:t>
      </w:r>
      <w:r w:rsidRPr="00261088">
        <w:rPr>
          <w:rStyle w:val="Emphasis"/>
        </w:rPr>
        <w:t>unequal power</w:t>
      </w:r>
      <w:r w:rsidRPr="00261088">
        <w:rPr>
          <w:rStyle w:val="StyleUnderline"/>
        </w:rPr>
        <w:t xml:space="preserve"> in the employment relationship</w:t>
      </w:r>
      <w:r w:rsidRPr="00261088">
        <w:t xml:space="preserve">. From this premise stems the view </w:t>
      </w:r>
      <w:r w:rsidRPr="00261088">
        <w:lastRenderedPageBreak/>
        <w:t xml:space="preserve">that </w:t>
      </w:r>
      <w:r w:rsidRPr="00261088">
        <w:rPr>
          <w:rStyle w:val="StyleUnderline"/>
        </w:rPr>
        <w:t>freedom of association implies</w:t>
      </w:r>
      <w:r w:rsidRPr="00261088">
        <w:t xml:space="preserve"> not only the right of workers and employers to form freely organisations of their own choosing, but also </w:t>
      </w:r>
      <w:r w:rsidRPr="00261088">
        <w:rPr>
          <w:rStyle w:val="StyleUnderline"/>
        </w:rPr>
        <w:t>the right to pursue collective activities for the defence of workers’ occupational, social and economic interests</w:t>
      </w:r>
      <w:r w:rsidRPr="00261088">
        <w:t xml:space="preserve">. While some have sought to argue that freedom of association should be regarded as a mere individual liberty without reference to its context, here the industrial context,9 this is not a view which has held sway in academic10 or judicial opinion.11 </w:t>
      </w:r>
      <w:r w:rsidRPr="00261088">
        <w:rPr>
          <w:rStyle w:val="StyleUnderline"/>
        </w:rPr>
        <w:t>The</w:t>
      </w:r>
      <w:r w:rsidRPr="00261088">
        <w:t xml:space="preserve"> unquestioned (and </w:t>
      </w:r>
      <w:r w:rsidRPr="00261088">
        <w:rPr>
          <w:rStyle w:val="Emphasis"/>
        </w:rPr>
        <w:t>unquestionable</w:t>
      </w:r>
      <w:r w:rsidRPr="00261088">
        <w:t xml:space="preserve">) </w:t>
      </w:r>
      <w:r w:rsidRPr="00261088">
        <w:rPr>
          <w:rStyle w:val="StyleUnderline"/>
        </w:rPr>
        <w:t xml:space="preserve">international </w:t>
      </w:r>
      <w:r w:rsidRPr="00261088">
        <w:rPr>
          <w:rStyle w:val="StyleUnderline"/>
          <w:highlight w:val="green"/>
        </w:rPr>
        <w:t>right to</w:t>
      </w:r>
      <w:r w:rsidRPr="00261088">
        <w:rPr>
          <w:rStyle w:val="StyleUnderline"/>
        </w:rPr>
        <w:t xml:space="preserve"> </w:t>
      </w:r>
      <w:r w:rsidRPr="00261088">
        <w:rPr>
          <w:rStyle w:val="StyleUnderline"/>
          <w:highlight w:val="green"/>
        </w:rPr>
        <w:t>collective bargaining</w:t>
      </w:r>
      <w:r w:rsidRPr="00261088">
        <w:rPr>
          <w:rStyle w:val="StyleUnderline"/>
        </w:rPr>
        <w:t xml:space="preserve"> gives</w:t>
      </w:r>
      <w:r w:rsidRPr="00261088">
        <w:t xml:space="preserve"> further </w:t>
      </w:r>
      <w:r w:rsidRPr="00261088">
        <w:rPr>
          <w:rStyle w:val="StyleUnderline"/>
          <w:highlight w:val="green"/>
        </w:rPr>
        <w:t xml:space="preserve">support </w:t>
      </w:r>
      <w:r w:rsidRPr="00261088">
        <w:rPr>
          <w:rStyle w:val="StyleUnderline"/>
        </w:rPr>
        <w:t xml:space="preserve">to the existence of </w:t>
      </w:r>
      <w:r w:rsidRPr="00261088">
        <w:rPr>
          <w:rStyle w:val="StyleUnderline"/>
          <w:highlight w:val="green"/>
        </w:rPr>
        <w:t>the right to strike</w:t>
      </w:r>
      <w:r w:rsidRPr="00261088">
        <w:rPr>
          <w:rStyle w:val="StyleUnderline"/>
        </w:rPr>
        <w:t xml:space="preserve"> as a derivative right of freedom of association</w:t>
      </w:r>
      <w:r w:rsidRPr="00261088">
        <w:t xml:space="preserve">. While the right to strike is not to be confined to the advancement or defence of collective bargaining,12 </w:t>
      </w:r>
      <w:r w:rsidRPr="00261088">
        <w:rPr>
          <w:rStyle w:val="StyleUnderline"/>
        </w:rPr>
        <w:t xml:space="preserve">the right to </w:t>
      </w:r>
      <w:r w:rsidRPr="00261088">
        <w:rPr>
          <w:rStyle w:val="Emphasis"/>
          <w:highlight w:val="green"/>
        </w:rPr>
        <w:t>collective bargaining</w:t>
      </w:r>
      <w:r w:rsidRPr="00261088">
        <w:rPr>
          <w:rStyle w:val="StyleUnderline"/>
        </w:rPr>
        <w:t xml:space="preserve"> is</w:t>
      </w:r>
      <w:r w:rsidRPr="00261088">
        <w:t xml:space="preserve">, on the workers’ side, </w:t>
      </w:r>
      <w:r w:rsidRPr="00261088">
        <w:rPr>
          <w:rStyle w:val="StyleUnderline"/>
          <w:highlight w:val="green"/>
        </w:rPr>
        <w:t>without</w:t>
      </w:r>
      <w:r w:rsidRPr="00261088">
        <w:rPr>
          <w:rStyle w:val="StyleUnderline"/>
        </w:rPr>
        <w:t xml:space="preserve"> practical effect in the absence of </w:t>
      </w:r>
      <w:r w:rsidRPr="00261088">
        <w:rPr>
          <w:rStyle w:val="StyleUnderline"/>
          <w:highlight w:val="green"/>
        </w:rPr>
        <w:t>a right to strike</w:t>
      </w:r>
      <w:r w:rsidRPr="00261088">
        <w:t xml:space="preserve">. </w:t>
      </w:r>
      <w:r w:rsidRPr="00261088">
        <w:rPr>
          <w:rStyle w:val="StyleUnderline"/>
        </w:rPr>
        <w:t xml:space="preserve">Without the latter right, a right to collective bargaining </w:t>
      </w:r>
      <w:r w:rsidRPr="00261088">
        <w:rPr>
          <w:rStyle w:val="StyleUnderline"/>
          <w:highlight w:val="green"/>
        </w:rPr>
        <w:t xml:space="preserve">amounts to no more than </w:t>
      </w:r>
      <w:r w:rsidRPr="00261088">
        <w:rPr>
          <w:rStyle w:val="StyleUnderline"/>
        </w:rPr>
        <w:t>a right to</w:t>
      </w:r>
      <w:r w:rsidRPr="00261088">
        <w:rPr>
          <w:rStyle w:val="Emphasis"/>
        </w:rPr>
        <w:t xml:space="preserve"> </w:t>
      </w:r>
      <w:r w:rsidRPr="00261088">
        <w:rPr>
          <w:rStyle w:val="Emphasis"/>
          <w:highlight w:val="green"/>
        </w:rPr>
        <w:t>‘collective begging’</w:t>
      </w:r>
      <w:r w:rsidRPr="00261088">
        <w:t xml:space="preserve">. 13 </w:t>
      </w:r>
      <w:r w:rsidRPr="00261088">
        <w:rPr>
          <w:rStyle w:val="StyleUnderline"/>
        </w:rPr>
        <w:t xml:space="preserve">Given the palpable </w:t>
      </w:r>
      <w:r w:rsidRPr="00261088">
        <w:rPr>
          <w:rStyle w:val="Emphasis"/>
        </w:rPr>
        <w:t>threats</w:t>
      </w:r>
      <w:r w:rsidRPr="00261088">
        <w:rPr>
          <w:rStyle w:val="StyleUnderline"/>
        </w:rPr>
        <w:t xml:space="preserve"> of dismissal and relocation</w:t>
      </w:r>
      <w:r w:rsidRPr="00261088">
        <w:t xml:space="preserve"> which could be </w:t>
      </w:r>
      <w:r w:rsidRPr="00261088">
        <w:rPr>
          <w:rStyle w:val="StyleUnderline"/>
          <w:sz w:val="16"/>
          <w:szCs w:val="16"/>
          <w:u w:val="none"/>
        </w:rPr>
        <w:t>presented by an employer, the corresponding threat of temporary withdrawal of labour was all that most workers could offer in return</w:t>
      </w:r>
      <w:r w:rsidRPr="00261088">
        <w:rPr>
          <w:szCs w:val="16"/>
        </w:rPr>
        <w:t>. Certainly, as early as 1924, the ILO ‘Nicod’ Report considered freedom of association in tandem with industrial action, self-evidently seeing the two as linked.14 And the stated view of the International Labour Office by 1927 was that there was an ‘intimate relationship between the right to combine for trade union purposes and the right to strike’ with a strong case being made for international legislation relating to both.15 Space does not permit a full treatment of the legal foundations of the right to strike.16 However, I will here provide a brisk review of the right to strike as it has been developed by the ILO supervisory system as well as the jurisprudence of regional courts which have relied on the ILO’s views, consistent with the Vienna Convention on the Law of Treaties, to interpret their own charters which protect freedom of association—and by extension the right to strike.</w:t>
      </w:r>
    </w:p>
    <w:p w14:paraId="306E2B44" w14:textId="77777777" w:rsidR="00840272" w:rsidRPr="00A25F5F" w:rsidRDefault="00840272" w:rsidP="00840272"/>
    <w:p w14:paraId="69F1E613" w14:textId="77777777" w:rsidR="00840272" w:rsidRPr="00840272" w:rsidRDefault="00840272" w:rsidP="00840272"/>
    <w:p w14:paraId="3E0D61BB" w14:textId="77777777" w:rsidR="008C4025" w:rsidRDefault="008C4025" w:rsidP="008C4025">
      <w:pPr>
        <w:shd w:val="clear" w:color="auto" w:fill="FFFFFF"/>
        <w:spacing w:after="240" w:line="408" w:lineRule="atLeast"/>
        <w:rPr>
          <w:color w:val="191919"/>
          <w:szCs w:val="27"/>
        </w:rPr>
      </w:pPr>
    </w:p>
    <w:p w14:paraId="06294B11" w14:textId="77777777" w:rsidR="008C4025" w:rsidRPr="00732D09" w:rsidRDefault="008C4025" w:rsidP="008C4025">
      <w:pPr>
        <w:shd w:val="clear" w:color="auto" w:fill="FFFFFF"/>
        <w:spacing w:after="240" w:line="408" w:lineRule="atLeast"/>
        <w:rPr>
          <w:color w:val="191919"/>
          <w:szCs w:val="27"/>
        </w:rPr>
      </w:pPr>
    </w:p>
    <w:p w14:paraId="0FAC581A" w14:textId="77777777" w:rsidR="008C4025" w:rsidRPr="008C4025" w:rsidRDefault="008C4025" w:rsidP="008C4025"/>
    <w:p w14:paraId="2878C0C4" w14:textId="2BF158E3" w:rsidR="008C4025" w:rsidRDefault="008C4025" w:rsidP="008C4025">
      <w:pPr>
        <w:pStyle w:val="Heading3"/>
      </w:pPr>
      <w:r>
        <w:lastRenderedPageBreak/>
        <w:t>Advantage</w:t>
      </w:r>
      <w:r w:rsidR="00307D03">
        <w:t xml:space="preserve"> </w:t>
      </w:r>
      <w:r w:rsidR="00FA2BBB">
        <w:t>1</w:t>
      </w:r>
    </w:p>
    <w:p w14:paraId="45BC6293" w14:textId="77777777" w:rsidR="008C4025" w:rsidRDefault="008C4025" w:rsidP="008C4025">
      <w:pPr>
        <w:pStyle w:val="Heading4"/>
      </w:pPr>
      <w:r>
        <w:t xml:space="preserve">Climate strike participants get arrested now. </w:t>
      </w:r>
    </w:p>
    <w:p w14:paraId="671E7791" w14:textId="77777777" w:rsidR="008C4025" w:rsidRDefault="008C4025" w:rsidP="008C4025">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14"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16DDF189" w14:textId="77777777" w:rsidR="008C4025" w:rsidRPr="00B43B5B" w:rsidRDefault="008C4025" w:rsidP="008C4025">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t xml:space="preserve">Inspired by youth climate activists like Sweden's Greta Thunberg, 16, who herself recently came to Washington to </w:t>
      </w:r>
      <w:hyperlink r:id="rId15"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30F89A53" wp14:editId="4C452EA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16D217"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GpkiKXyAQAA0gMAAA4AAAAAAAAAAAAAAAAALgIAAGRycy9lMm9E&#13;&#10;b2MueG1sUEsBAi0AFAAGAAgAAAAhAP1aKs/aAAAACAEAAA8AAAAAAAAAAAAAAAAATAQAAGRycy9k&#13;&#10;b3ducmV2LnhtbFBLBQYAAAAABAAEAPMAAABTBQAAAAA=&#13;&#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16"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7"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151BA7F8" wp14:editId="61078CC4">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C5D723"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&#13;&#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rall...Read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8"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5B87D1E9" w14:textId="77777777" w:rsidR="008C4025" w:rsidRPr="00F6766B" w:rsidRDefault="008C4025" w:rsidP="008C4025">
      <w:pPr>
        <w:pStyle w:val="Heading4"/>
      </w:pPr>
      <w:r w:rsidRPr="00F6766B">
        <w:t>Strikes incentivize companies to take climate action seriously.</w:t>
      </w:r>
    </w:p>
    <w:p w14:paraId="048CB9E1" w14:textId="77777777" w:rsidR="008C4025" w:rsidRDefault="008C4025" w:rsidP="008C4025">
      <w:pPr>
        <w:rPr>
          <w:szCs w:val="16"/>
        </w:rPr>
      </w:pPr>
      <w:r w:rsidRPr="00226027">
        <w:rPr>
          <w:b/>
          <w:bCs/>
          <w:sz w:val="28"/>
          <w:szCs w:val="28"/>
        </w:rPr>
        <w:t>Ivanova 19</w:t>
      </w:r>
      <w:r w:rsidRPr="00226027">
        <w:rPr>
          <w:szCs w:val="28"/>
        </w:rPr>
        <w:t xml:space="preserve"> </w:t>
      </w:r>
      <w:r w:rsidRPr="00226027">
        <w:rPr>
          <w:szCs w:val="16"/>
        </w:rPr>
        <w:t>[Irin</w:t>
      </w:r>
      <w:r>
        <w:rPr>
          <w:szCs w:val="16"/>
        </w:rPr>
        <w:t>. W</w:t>
      </w:r>
      <w:r w:rsidRPr="00226027">
        <w:rPr>
          <w:szCs w:val="16"/>
        </w:rPr>
        <w:t xml:space="preserve">ork, tech, climate and data for </w:t>
      </w:r>
      <w:hyperlink r:id="rId19" w:history="1">
        <w:r w:rsidRPr="00226027">
          <w:rPr>
            <w:rStyle w:val="Hyperlink"/>
            <w:szCs w:val="16"/>
          </w:rPr>
          <w:t>@CBSNews</w:t>
        </w:r>
      </w:hyperlink>
      <w:r w:rsidRPr="00226027">
        <w:rPr>
          <w:szCs w:val="16"/>
        </w:rPr>
        <w:t xml:space="preserve">. Priors: </w:t>
      </w:r>
      <w:hyperlink r:id="rId20" w:history="1">
        <w:r w:rsidRPr="00226027">
          <w:rPr>
            <w:rStyle w:val="Hyperlink"/>
            <w:szCs w:val="16"/>
          </w:rPr>
          <w:t>@HuffPost</w:t>
        </w:r>
      </w:hyperlink>
      <w:r w:rsidRPr="00226027">
        <w:rPr>
          <w:szCs w:val="16"/>
        </w:rPr>
        <w:t xml:space="preserve">, </w:t>
      </w:r>
      <w:hyperlink r:id="rId21" w:history="1">
        <w:r w:rsidRPr="00226027">
          <w:rPr>
            <w:rStyle w:val="Hyperlink"/>
            <w:szCs w:val="16"/>
          </w:rPr>
          <w:t>@CrainsNewYork</w:t>
        </w:r>
      </w:hyperlink>
      <w:r w:rsidRPr="00226027">
        <w:rPr>
          <w:szCs w:val="16"/>
        </w:rPr>
        <w:t xml:space="preserve">, </w:t>
      </w:r>
      <w:hyperlink r:id="rId22"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25C3A53C" w14:textId="77777777" w:rsidR="008C4025" w:rsidRPr="00081983" w:rsidRDefault="008C4025" w:rsidP="008C4025">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w:t>
      </w:r>
      <w:r w:rsidRPr="009540C3">
        <w:rPr>
          <w:rStyle w:val="StyleUnderline"/>
        </w:rPr>
        <w:lastRenderedPageBreak/>
        <w:t xml:space="preserve">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Facebook, Atlassian, Cobot, Ecosia, Microsoft</w:t>
      </w:r>
      <w:r w:rsidRPr="009540C3">
        <w:t xml:space="preserve"> and </w:t>
      </w:r>
      <w:r w:rsidRPr="009540C3">
        <w:rPr>
          <w:b/>
          <w:bCs/>
        </w:rPr>
        <w:t>Twitter</w:t>
      </w:r>
      <w:r w:rsidRPr="009540C3">
        <w:t xml:space="preserve"> are vowing walkouts. The strikers have details at </w:t>
      </w:r>
      <w:hyperlink r:id="rId23"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24" w:tgtFrame="_blank" w:history="1">
        <w:r w:rsidRPr="009540C3">
          <w:rPr>
            <w:rStyle w:val="Hyperlink"/>
          </w:rPr>
          <w:t>Adweek</w:t>
        </w:r>
      </w:hyperlink>
      <w:r w:rsidRPr="009540C3">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25" w:tgtFrame="_blank" w:history="1">
        <w:r w:rsidRPr="009540C3">
          <w:rPr>
            <w:rStyle w:val="Hyperlink"/>
          </w:rPr>
          <w:t>LinkedIn</w:t>
        </w:r>
      </w:hyperlink>
      <w:r w:rsidRPr="009540C3">
        <w:t xml:space="preserve">. "[C]apitalism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headquarters and closing e-commerce on Friday. </w:t>
      </w:r>
      <w:r w:rsidRPr="009540C3">
        <w:rPr>
          <w:b/>
          <w:bCs/>
        </w:rPr>
        <w:t xml:space="preserve">Digital doings and more </w:t>
      </w:r>
      <w:r w:rsidRPr="009540C3">
        <w:rPr>
          <w:rStyle w:val="StyleUnderline"/>
        </w:rPr>
        <w:t xml:space="preserve">The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6"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t xml:space="preserve"> Participants include </w:t>
      </w:r>
      <w:r w:rsidRPr="009540C3">
        <w:rPr>
          <w:b/>
          <w:bCs/>
        </w:rPr>
        <w:t>Tumblr, WordPress, Imgur,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5DA6C6FC" w14:textId="77777777" w:rsidR="008C4025" w:rsidRPr="004C0DE1" w:rsidRDefault="008C4025" w:rsidP="008C4025">
      <w:pPr>
        <w:pStyle w:val="Heading4"/>
      </w:pPr>
      <w:r>
        <w:t>Extinction</w:t>
      </w:r>
    </w:p>
    <w:p w14:paraId="622CA9BB" w14:textId="77777777" w:rsidR="008C4025" w:rsidRPr="00DB16C2" w:rsidRDefault="008C4025" w:rsidP="008C4025">
      <w:pPr>
        <w:rPr>
          <w:color w:val="000000" w:themeColor="text1"/>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7"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66785242" w14:textId="77777777" w:rsidR="008C4025" w:rsidRPr="00FA7DFA" w:rsidRDefault="008C4025" w:rsidP="008C4025">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30"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1"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2189FEF" w14:textId="77777777" w:rsidR="008C4025" w:rsidRPr="008C4025" w:rsidRDefault="008C4025" w:rsidP="008C4025"/>
    <w:p w14:paraId="74AE592C" w14:textId="77777777" w:rsidR="008C4025" w:rsidRPr="00995043" w:rsidRDefault="008C4025" w:rsidP="008C4025">
      <w:pPr>
        <w:pStyle w:val="Heading3"/>
        <w:rPr>
          <w:rFonts w:asciiTheme="majorHAnsi" w:hAnsiTheme="majorHAnsi" w:cstheme="majorHAnsi"/>
        </w:rPr>
      </w:pPr>
      <w:r w:rsidRPr="00995043">
        <w:rPr>
          <w:rFonts w:asciiTheme="majorHAnsi" w:hAnsiTheme="majorHAnsi" w:cstheme="majorHAnsi"/>
        </w:rPr>
        <w:lastRenderedPageBreak/>
        <w:t>Underview</w:t>
      </w:r>
    </w:p>
    <w:p w14:paraId="5F9FD582" w14:textId="1F06E5B0" w:rsidR="008C4025" w:rsidRDefault="008C4025" w:rsidP="008C4025">
      <w:pPr>
        <w:pStyle w:val="Heading4"/>
      </w:pPr>
      <w:r>
        <w:t>[1</w:t>
      </w:r>
      <w:r w:rsidRPr="00995043">
        <w:t xml:space="preserve">] Aff gets 1AR theory – otherwise the neg can be infinitely abusive and there’s no way to check against this. </w:t>
      </w:r>
      <w:r>
        <w:t>Aff</w:t>
      </w:r>
      <w:r w:rsidRPr="00995043">
        <w:t xml:space="preserve"> theory is drop the debater, competing interps, and the highest layer of the round – the 1ARs too short to be able to rectify abuse and adequately cover substance – you must be punished</w:t>
      </w:r>
      <w:r>
        <w:t xml:space="preserve">, </w:t>
      </w:r>
    </w:p>
    <w:p w14:paraId="33712B37" w14:textId="466C72AC" w:rsidR="002D42C1" w:rsidRDefault="002D42C1" w:rsidP="00840272">
      <w:pPr>
        <w:pStyle w:val="Heading4"/>
      </w:pPr>
      <w:r>
        <w:t>[2]</w:t>
      </w:r>
      <w:r w:rsidRPr="00CF7742">
        <w:t xml:space="preserve"> Reject spec shells – a) infinitely regressive – you can ask me to spec infinite different things which means I will always violate and will never spec enough b) CX checks – I told you in the doc I am willing to spec in CX which means you can still prep how you want and it prevents friv theory which kills topic ed c) pre-round checks – you can contact me before the round for spec which solves all your offense </w:t>
      </w:r>
    </w:p>
    <w:p w14:paraId="7D195A2D" w14:textId="579634FE" w:rsidR="00840272" w:rsidRDefault="00840272" w:rsidP="00840272">
      <w:pPr>
        <w:pStyle w:val="Heading3"/>
      </w:pPr>
      <w:r>
        <w:lastRenderedPageBreak/>
        <w:t>Offense 2</w:t>
      </w:r>
    </w:p>
    <w:p w14:paraId="3CCF549C" w14:textId="0812BE25" w:rsidR="00840272" w:rsidRPr="008C4025" w:rsidRDefault="00840272" w:rsidP="00840272">
      <w:pPr>
        <w:pStyle w:val="Heading4"/>
        <w:rPr>
          <w:rFonts w:cs="Calibri"/>
        </w:rPr>
      </w:pPr>
      <w:r>
        <w:rPr>
          <w:rFonts w:cs="Calibri"/>
        </w:rPr>
        <w:t xml:space="preserve">[1] </w:t>
      </w:r>
      <w:r w:rsidRPr="00CF7742">
        <w:rPr>
          <w:rFonts w:cs="Calibri"/>
        </w:rPr>
        <w:t xml:space="preserve">Corporations must respect the diginity of employees; the right to strike is an extension of human dignity. </w:t>
      </w:r>
    </w:p>
    <w:p w14:paraId="78EDCC4B" w14:textId="77777777" w:rsidR="00840272" w:rsidRPr="00CF7742" w:rsidRDefault="00840272" w:rsidP="00840272">
      <w:r w:rsidRPr="00CF7742">
        <w:rPr>
          <w:b/>
          <w:bCs/>
        </w:rPr>
        <w:t>McCrudden 08</w:t>
      </w:r>
      <w:r w:rsidRPr="00CF7742">
        <w:t xml:space="preserve"> Christopher McCrudden, Human Dignity and Judicial Interpretation of Human Rights, European Journal of International Law, Volume 19, Issue 4, September 2008, Pages 655–724, https://doi.org/10.1093/ejil/chn043</w:t>
      </w:r>
    </w:p>
    <w:p w14:paraId="55C36177" w14:textId="77777777" w:rsidR="00840272" w:rsidRPr="008C4025" w:rsidRDefault="00840272" w:rsidP="00840272">
      <w:pPr>
        <w:pStyle w:val="Heading4"/>
        <w:rPr>
          <w:rFonts w:cs="Calibri"/>
          <w:b w:val="0"/>
          <w:bCs w:val="0"/>
          <w:sz w:val="14"/>
        </w:rPr>
      </w:pPr>
      <w:r w:rsidRPr="00CF7742">
        <w:rPr>
          <w:rStyle w:val="Emphasis"/>
          <w:highlight w:val="cyan"/>
        </w:rPr>
        <w:t>Dignity has functioned, thirdly, as a source from which new rights may be derived,</w:t>
      </w:r>
      <w:r w:rsidRPr="00CF7742">
        <w:rPr>
          <w:rFonts w:cs="Calibri"/>
          <w:b w:val="0"/>
          <w:sz w:val="14"/>
        </w:rPr>
        <w:t xml:space="preserve"> and existing rights extended. In the Israeli context, for example, human dignity has been seen as providing a basis on which to import rights that had not, intentionally, been included in the text of the Basic Law: Human Dignity and Liberty. As Kretzmer observes, ‘the Basic Law does not mention many of the fundamental rights that are protected under most constitutions and international human rights instruments …. The most blatant exclusions are equality, freedom of religion and conscience and freedom of speech.’414 These were excluded because of the inability to generate a consensus among the parties in the Knesset that they should be included at that time. Notably, several of the religious parties objected to their inclusion. Given that the self-perceived role of the Israeli Supreme Court is to assist in the building of an Israel that is committed to the broad range of human rights, that was unsatisfying. Conceptualizing human dignity as a general value ‘has enabled the Court to resort to the concept to create rights in various situations’, including in those contexts where the excluded rights would otherwise have been expected to operate.415 In some cases, the Court has used this method to recognize precisely those rights which were deliberately omitted from the Basic Law because of the lack of political consensus.416 For example, in the Hupert case, the Court asserted that the right to equality could be derived from human dignity and as a consequence merited constitutional protection.417 Other </w:t>
      </w:r>
      <w:r w:rsidRPr="00CF7742">
        <w:rPr>
          <w:rStyle w:val="Emphasis"/>
          <w:highlight w:val="cyan"/>
        </w:rPr>
        <w:t>rights that have been derived from dignity</w:t>
      </w:r>
      <w:r w:rsidRPr="00CF7742">
        <w:rPr>
          <w:rFonts w:cs="Calibri"/>
          <w:b w:val="0"/>
          <w:sz w:val="14"/>
        </w:rPr>
        <w:t xml:space="preserve"> in a similar manner </w:t>
      </w:r>
      <w:r w:rsidRPr="00CF7742">
        <w:rPr>
          <w:rStyle w:val="Emphasis"/>
          <w:highlight w:val="cyan"/>
        </w:rPr>
        <w:t>include</w:t>
      </w:r>
      <w:r w:rsidRPr="00CF7742">
        <w:rPr>
          <w:rFonts w:cs="Calibri"/>
          <w:b w:val="0"/>
          <w:sz w:val="14"/>
        </w:rPr>
        <w:t xml:space="preserve"> freedom of religion</w:t>
      </w:r>
      <w:r w:rsidRPr="00CF7742">
        <w:rPr>
          <w:rStyle w:val="Emphasis"/>
          <w:highlight w:val="cyan"/>
        </w:rPr>
        <w:t>, the right to strike,</w:t>
      </w:r>
      <w:r w:rsidRPr="00CF7742">
        <w:rPr>
          <w:rFonts w:cs="Calibri"/>
          <w:b w:val="0"/>
          <w:sz w:val="14"/>
        </w:rPr>
        <w:t xml:space="preserve"> the right of minors not to be subject to corporal punishment, and the right to know the identity of one's parents.418</w:t>
      </w:r>
    </w:p>
    <w:p w14:paraId="437EF4C3" w14:textId="77777777" w:rsidR="00840272" w:rsidRPr="00CF7742" w:rsidRDefault="00840272" w:rsidP="00840272">
      <w:pPr>
        <w:pStyle w:val="Heading4"/>
        <w:rPr>
          <w:rFonts w:cs="Calibri"/>
        </w:rPr>
      </w:pPr>
      <w:r w:rsidRPr="00CF7742">
        <w:rPr>
          <w:rFonts w:cs="Calibri"/>
        </w:rPr>
        <w:t xml:space="preserve">Bowie 98 </w:t>
      </w:r>
    </w:p>
    <w:p w14:paraId="7880B135" w14:textId="77777777" w:rsidR="00840272" w:rsidRPr="00CF7742" w:rsidRDefault="00840272" w:rsidP="00840272">
      <w:pPr>
        <w:rPr>
          <w:rStyle w:val="Style13ptBold"/>
        </w:rPr>
      </w:pPr>
      <w:r w:rsidRPr="00CF7742">
        <w:rPr>
          <w:rStyle w:val="Style13ptBold"/>
        </w:rPr>
        <w:t xml:space="preserve">A Kantian Theory of Meaningful, Norman E. Bowie Vol. 17, No. 9/10, How to Make Business Ethics Operational: Creating Effective Alliances: The 10th Annual EBEN Conference (Jul., 1998), pp. 1083-1092 </w:t>
      </w:r>
      <w:hyperlink r:id="rId32" w:history="1">
        <w:r w:rsidRPr="00CF7742">
          <w:rPr>
            <w:rStyle w:val="Hyperlink"/>
          </w:rPr>
          <w:t>https://www.jstor.org/stable/25073937?origin=JSTOR-pdf</w:t>
        </w:r>
      </w:hyperlink>
      <w:r w:rsidRPr="00CF7742">
        <w:rPr>
          <w:rStyle w:val="Style13ptBold"/>
        </w:rPr>
        <w:t xml:space="preserve"> </w:t>
      </w:r>
    </w:p>
    <w:p w14:paraId="7C1B2C52" w14:textId="77777777" w:rsidR="00840272" w:rsidRPr="00CF7742" w:rsidRDefault="00840272" w:rsidP="00840272">
      <w:r w:rsidRPr="00DF5CBD">
        <w:t>1</w:t>
      </w:r>
      <w:r w:rsidRPr="00DF5CBD">
        <w:rPr>
          <w:u w:val="single"/>
        </w:rPr>
        <w:t xml:space="preserve">. </w:t>
      </w:r>
      <w:r w:rsidRPr="00DF5CBD">
        <w:rPr>
          <w:rStyle w:val="Emphasis"/>
        </w:rPr>
        <w:t>A corporation can be considered moral</w:t>
      </w:r>
      <w:r w:rsidRPr="00DF5CBD">
        <w:rPr>
          <w:u w:val="single"/>
        </w:rPr>
        <w:t xml:space="preserve"> in that Kantian sense only </w:t>
      </w:r>
      <w:r w:rsidRPr="00DF5CBD">
        <w:rPr>
          <w:rStyle w:val="Emphasis"/>
        </w:rPr>
        <w:t>if the humanity of employees is treated as an end and not as a means merely</w:t>
      </w:r>
      <w:r w:rsidRPr="00DF5CBD">
        <w:rPr>
          <w:u w:val="single"/>
        </w:rPr>
        <w:t>.</w:t>
      </w:r>
      <w:r w:rsidRPr="00CF7742">
        <w:rPr>
          <w:u w:val="single"/>
        </w:rPr>
        <w:t xml:space="preserve"> 2. If a corporation is to treat the humanity of employees as an end and not as a means, merely, then a </w:t>
      </w:r>
      <w:r w:rsidRPr="00CF7742">
        <w:rPr>
          <w:rStyle w:val="Emphasis"/>
          <w:highlight w:val="cyan"/>
        </w:rPr>
        <w:t>corporation should honor the self-respect of the employees</w:t>
      </w:r>
      <w:r w:rsidRPr="00CF7742">
        <w:rPr>
          <w:u w:val="single"/>
        </w:rPr>
        <w:t xml:space="preserve">.3. To honor the employees’ self respect, </w:t>
      </w:r>
      <w:r w:rsidRPr="00CF7742">
        <w:rPr>
          <w:rStyle w:val="Emphasis"/>
        </w:rPr>
        <w:t>the employee must have</w:t>
      </w:r>
      <w:r w:rsidRPr="00CF7742">
        <w:rPr>
          <w:u w:val="single"/>
        </w:rPr>
        <w:t xml:space="preserve"> a certain amount of </w:t>
      </w:r>
      <w:r w:rsidRPr="00CF7742">
        <w:rPr>
          <w:rStyle w:val="Emphasis"/>
        </w:rPr>
        <w:t>independence</w:t>
      </w:r>
      <w:r w:rsidRPr="00CF7742">
        <w:rPr>
          <w:u w:val="single"/>
        </w:rPr>
        <w:t xml:space="preserve"> as well as the ability to satisfy a certain amount of their desires</w:t>
      </w:r>
      <w:r w:rsidRPr="00CF7742">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Thus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phsyical well-being and the satisfaction of some of her desires. Second, it seems obvious that </w:t>
      </w:r>
      <w:r w:rsidRPr="00CF7742">
        <w:rPr>
          <w:rStyle w:val="StyleUnderline"/>
        </w:rPr>
        <w:t>meaningful work in a capitalist economy, be it the work of managers or the work of employees, must support the dignity of human beings.</w:t>
      </w:r>
      <w:r w:rsidRPr="00CF7742">
        <w:t xml:space="preserve"> </w:t>
      </w:r>
      <w:r w:rsidRPr="00CF7742">
        <w:rPr>
          <w:u w:val="single"/>
        </w:rPr>
        <w:t xml:space="preserve">That is, </w:t>
      </w:r>
      <w:r w:rsidRPr="00CF7742">
        <w:rPr>
          <w:rStyle w:val="Emphasis"/>
          <w:highlight w:val="cyan"/>
        </w:rPr>
        <w:t xml:space="preserve">capitalist work should support </w:t>
      </w:r>
      <w:r w:rsidRPr="00CF7742">
        <w:rPr>
          <w:rStyle w:val="Emphasis"/>
        </w:rPr>
        <w:t xml:space="preserve">or enhance </w:t>
      </w:r>
      <w:r w:rsidRPr="00CF7742">
        <w:rPr>
          <w:rStyle w:val="Emphasis"/>
          <w:highlight w:val="cyan"/>
        </w:rPr>
        <w:t>the dignity of human beings</w:t>
      </w:r>
      <w:r w:rsidRPr="00CF7742">
        <w:rPr>
          <w:u w:val="single"/>
        </w:rPr>
        <w:t xml:space="preserve"> as moral agents. And since for Kant autonomy and rationality are necessary for moral agency. </w:t>
      </w:r>
      <w:r w:rsidRPr="00CF7742">
        <w:rPr>
          <w:rStyle w:val="Emphasis"/>
          <w:highlight w:val="cyan"/>
        </w:rPr>
        <w:t>Work that deadens autonomy</w:t>
      </w:r>
      <w:r w:rsidRPr="00CF7742">
        <w:rPr>
          <w:u w:val="single"/>
        </w:rPr>
        <w:t xml:space="preserve"> or that undermines rationality </w:t>
      </w:r>
      <w:r w:rsidRPr="00CF7742">
        <w:rPr>
          <w:rStyle w:val="Emphasis"/>
          <w:highlight w:val="cyan"/>
        </w:rPr>
        <w:t>is immoral.</w:t>
      </w:r>
    </w:p>
    <w:p w14:paraId="116DA692" w14:textId="05E55E42" w:rsidR="00840272" w:rsidRDefault="00840272" w:rsidP="00840272">
      <w:pPr>
        <w:pStyle w:val="Heading4"/>
      </w:pPr>
      <w:r>
        <w:t>[2]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197B0E02" w14:textId="20D51E4C" w:rsidR="00FA2BBB" w:rsidRDefault="00FA2BBB" w:rsidP="00FA2BBB"/>
    <w:p w14:paraId="7D5EFDE0" w14:textId="4201827B" w:rsidR="00FA2BBB" w:rsidRDefault="00FA2BBB" w:rsidP="00FA2BBB">
      <w:pPr>
        <w:pStyle w:val="Heading1"/>
      </w:pPr>
      <w:r>
        <w:lastRenderedPageBreak/>
        <w:t>Accessibility</w:t>
      </w:r>
    </w:p>
    <w:p w14:paraId="09080BE6" w14:textId="23793E7D" w:rsidR="00FA2BBB" w:rsidRDefault="00FA2BBB" w:rsidP="00FA2BBB">
      <w:pPr>
        <w:pStyle w:val="Heading3"/>
      </w:pPr>
      <w:r>
        <w:lastRenderedPageBreak/>
        <w:t>Contention</w:t>
      </w:r>
    </w:p>
    <w:p w14:paraId="14BD2084" w14:textId="77777777" w:rsidR="00FA2BBB" w:rsidRDefault="00FA2BBB" w:rsidP="00FA2BBB">
      <w:pPr>
        <w:pStyle w:val="Heading4"/>
      </w:pPr>
      <w:r>
        <w:t>A right to strike defends workers to set and pursue their own ends and resist coercion.</w:t>
      </w:r>
    </w:p>
    <w:p w14:paraId="36953701" w14:textId="77777777" w:rsidR="00FA2BBB" w:rsidRPr="00E13659" w:rsidRDefault="00FA2BBB" w:rsidP="00FA2BBB">
      <w:pPr>
        <w:rPr>
          <w:rStyle w:val="Style13ptBold"/>
        </w:rPr>
      </w:pPr>
      <w:r w:rsidRPr="00E13659">
        <w:rPr>
          <w:rStyle w:val="Style13ptBold"/>
        </w:rPr>
        <w:t>Gourevitch 18</w:t>
      </w:r>
    </w:p>
    <w:p w14:paraId="156BED0B" w14:textId="77777777" w:rsidR="00FA2BBB" w:rsidRDefault="00FA2BBB" w:rsidP="00FA2BBB">
      <w:r>
        <w:t>Expanded labor rights increase workers’ freedom to influence terms of employment. strike demands are always a demand for control over one’s life using their individual and collective agency to win the liberties It has intrinsic value as a demand for self-emancipation The right to strike must cover some of the coercive tactics therefore justified for strikers to strike even when illegal</w:t>
      </w:r>
    </w:p>
    <w:p w14:paraId="68718401" w14:textId="77777777" w:rsidR="00FA2BBB" w:rsidRDefault="00FA2BBB" w:rsidP="00FA2BBB"/>
    <w:p w14:paraId="65E1FF5D" w14:textId="77777777" w:rsidR="00FA2BBB" w:rsidRDefault="00FA2BBB" w:rsidP="00FA2BBB">
      <w:pPr>
        <w:pStyle w:val="Heading4"/>
      </w:pPr>
      <w:r>
        <w:t>The humanity principle mandates no exploitation of agents.</w:t>
      </w:r>
    </w:p>
    <w:p w14:paraId="2A0E8D4B" w14:textId="77777777" w:rsidR="00FA2BBB" w:rsidRPr="00E13659" w:rsidRDefault="00FA2BBB" w:rsidP="00FA2BBB">
      <w:pPr>
        <w:rPr>
          <w:rStyle w:val="Style13ptBold"/>
        </w:rPr>
      </w:pPr>
      <w:r w:rsidRPr="00E13659">
        <w:rPr>
          <w:rStyle w:val="Style13ptBold"/>
        </w:rPr>
        <w:t>Lofaso 17</w:t>
      </w:r>
    </w:p>
    <w:p w14:paraId="0B4F4F6A" w14:textId="77777777" w:rsidR="00FA2BBB" w:rsidRDefault="00FA2BBB" w:rsidP="00FA2BBB">
      <w:r>
        <w:t>humanity principle forbids us to exploit human beings The moral question inherent is whether workers are being used merely as a means It is a strategy for developing labor standards, which reflect human dignity and autonomy while minimizing coercion of workers</w:t>
      </w:r>
    </w:p>
    <w:p w14:paraId="7CA64ED3" w14:textId="77777777" w:rsidR="00FA2BBB" w:rsidRDefault="00FA2BBB" w:rsidP="00FA2BBB"/>
    <w:p w14:paraId="132AF322" w14:textId="77777777" w:rsidR="00FA2BBB" w:rsidRDefault="00FA2BBB" w:rsidP="00FA2BBB">
      <w:pPr>
        <w:pStyle w:val="Heading4"/>
      </w:pPr>
      <w:r>
        <w:t>A right to strike is key to support property rights.</w:t>
      </w:r>
    </w:p>
    <w:p w14:paraId="71BE2A34" w14:textId="77777777" w:rsidR="00FA2BBB" w:rsidRPr="00E13659" w:rsidRDefault="00FA2BBB" w:rsidP="00FA2BBB">
      <w:pPr>
        <w:rPr>
          <w:rStyle w:val="Style13ptBold"/>
        </w:rPr>
      </w:pPr>
      <w:r w:rsidRPr="00E13659">
        <w:rPr>
          <w:rStyle w:val="Style13ptBold"/>
        </w:rPr>
        <w:t>Chicktay 6</w:t>
      </w:r>
    </w:p>
    <w:p w14:paraId="2765F857" w14:textId="77777777" w:rsidR="00FA2BBB" w:rsidRDefault="00FA2BBB" w:rsidP="00FA2BBB">
      <w:r>
        <w:t>we own the labour we perform with our bodies By striking we are withholding the use of our body any prevention to strike would be a violation of our property rights denial violates one’s freedom from forced labour</w:t>
      </w:r>
    </w:p>
    <w:p w14:paraId="0DF4E75E" w14:textId="77777777" w:rsidR="00FA2BBB" w:rsidRDefault="00FA2BBB" w:rsidP="00FA2BBB">
      <w:pPr>
        <w:pStyle w:val="Heading4"/>
      </w:pPr>
      <w:r>
        <w:t>A right to strike is key to freedom of association and collective bargaining.</w:t>
      </w:r>
    </w:p>
    <w:p w14:paraId="075CB8C0" w14:textId="77777777" w:rsidR="00FA2BBB" w:rsidRPr="00E13659" w:rsidRDefault="00FA2BBB" w:rsidP="00FA2BBB">
      <w:pPr>
        <w:rPr>
          <w:rStyle w:val="Style13ptBold"/>
        </w:rPr>
      </w:pPr>
      <w:r w:rsidRPr="00E13659">
        <w:rPr>
          <w:rStyle w:val="Style13ptBold"/>
        </w:rPr>
        <w:t>Vogt 16</w:t>
      </w:r>
    </w:p>
    <w:p w14:paraId="0B2848B0" w14:textId="77777777" w:rsidR="00FA2BBB" w:rsidRPr="00E13659" w:rsidRDefault="00FA2BBB" w:rsidP="00FA2BBB">
      <w:r>
        <w:t>freedom of association confers to gather into organisations in a union is understood to include the right to strike without these rights the right to association would be meaningless liberty has little meaning if workers are unable to pursue their interests through organisations right to collective bargaining support the right to strike collective bargaining without a right to strike amounts to no more than ‘collective begging’</w:t>
      </w:r>
    </w:p>
    <w:p w14:paraId="2AF80C99" w14:textId="77777777" w:rsidR="00FA2BBB" w:rsidRPr="00FA2BBB" w:rsidRDefault="00FA2BBB" w:rsidP="00FA2BBB"/>
    <w:p w14:paraId="387BDFB9" w14:textId="77777777" w:rsidR="00840272" w:rsidRPr="00840272" w:rsidRDefault="00840272" w:rsidP="00840272"/>
    <w:p w14:paraId="446A61FC" w14:textId="77777777" w:rsidR="008C4025" w:rsidRPr="006D26B8" w:rsidRDefault="008C4025" w:rsidP="008C4025"/>
    <w:p w14:paraId="1739AE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27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02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93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B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03D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803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03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803D3"/>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3803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03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3D3"/>
  </w:style>
  <w:style w:type="character" w:customStyle="1" w:styleId="Heading1Char">
    <w:name w:val="Heading 1 Char"/>
    <w:aliases w:val="Pocket Char"/>
    <w:basedOn w:val="DefaultParagraphFont"/>
    <w:link w:val="Heading1"/>
    <w:uiPriority w:val="9"/>
    <w:rsid w:val="003803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03D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803D3"/>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3803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03D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3803D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3803D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03D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3803D3"/>
    <w:rPr>
      <w:color w:val="auto"/>
      <w:u w:val="none"/>
    </w:rPr>
  </w:style>
  <w:style w:type="paragraph" w:styleId="DocumentMap">
    <w:name w:val="Document Map"/>
    <w:basedOn w:val="Normal"/>
    <w:link w:val="DocumentMapChar"/>
    <w:uiPriority w:val="99"/>
    <w:semiHidden/>
    <w:unhideWhenUsed/>
    <w:rsid w:val="003803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03D3"/>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tw.hkvisa.net/10.1080/09615768.2016.1148297" TargetMode="External"/><Relationship Id="rId18" Type="http://schemas.openxmlformats.org/officeDocument/2006/relationships/hyperlink" Target="https://abcnews.go.com/Politics/teenage-climate-change-activist-greta-thunbeerg-takes-global/story?id=65601228" TargetMode="External"/><Relationship Id="rId26" Type="http://schemas.openxmlformats.org/officeDocument/2006/relationships/hyperlink" Target="https://digital.globalclimatestrike.net/" TargetMode="External"/><Relationship Id="rId3" Type="http://schemas.openxmlformats.org/officeDocument/2006/relationships/customXml" Target="../customXml/item3.xml"/><Relationship Id="rId21" Type="http://schemas.openxmlformats.org/officeDocument/2006/relationships/hyperlink" Target="https://twitter.com/CrainsNewYork"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journals.co.za/doi/pdf/10.10520/EJC85180%5d%20//King" TargetMode="External"/><Relationship Id="rId17" Type="http://schemas.openxmlformats.org/officeDocument/2006/relationships/hyperlink" Target="https://abcnews.go.com/International/united-nations-report-details-looming-climate-crisis/story?id=58354235" TargetMode="External"/><Relationship Id="rId25" Type="http://schemas.openxmlformats.org/officeDocument/2006/relationships/hyperlink" Target="https://www.linkedin.com/pulse/enough-join-climate-strikes-demand-action-rose-marcario/?sf219300827=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bcnews.go.com/Politics/teenage-climate-change-activist-greta-thunbeerg-takes-global/story?id=65601228" TargetMode="External"/><Relationship Id="rId20" Type="http://schemas.openxmlformats.org/officeDocument/2006/relationships/hyperlink" Target="https://twitter.com/HuffPost" TargetMode="External"/><Relationship Id="rId29" Type="http://schemas.openxmlformats.org/officeDocument/2006/relationships/hyperlink" Target="https://www.livescience.com/57266-amazon-riv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8/07/right-to-strike-freedom-civil-liberties-oppression" TargetMode="External"/><Relationship Id="rId24" Type="http://schemas.openxmlformats.org/officeDocument/2006/relationships/hyperlink" Target="https://www.adweek.com/brand-marketing/brands-are-closing-their-doors-in-support-of-the-global-climate-strike/" TargetMode="External"/><Relationship Id="rId32" Type="http://schemas.openxmlformats.org/officeDocument/2006/relationships/hyperlink" Target="https://www.jstor.org/stable/25073937?origin=JSTOR-pdf" TargetMode="External"/><Relationship Id="rId5" Type="http://schemas.openxmlformats.org/officeDocument/2006/relationships/numbering" Target="numbering.xml"/><Relationship Id="rId15" Type="http://schemas.openxmlformats.org/officeDocument/2006/relationships/hyperlink" Target="https://abcnews.go.com/Politics/greta-thunberg-teen-climate-activist-tells-us-lawmakers/story?id=65692288" TargetMode="External"/><Relationship Id="rId23" Type="http://schemas.openxmlformats.org/officeDocument/2006/relationships/hyperlink" Target="https://techworkerscoalition.org/climate-strike/" TargetMode="External"/><Relationship Id="rId28" Type="http://schemas.openxmlformats.org/officeDocument/2006/relationships/hyperlink" Target="https://www.ipcc.ch/sr15/" TargetMode="External"/><Relationship Id="rId10" Type="http://schemas.openxmlformats.org/officeDocument/2006/relationships/image" Target="media/image2.jpeg"/><Relationship Id="rId19" Type="http://schemas.openxmlformats.org/officeDocument/2006/relationships/hyperlink" Target="https://twitter.com/CBSNews" TargetMode="External"/><Relationship Id="rId31"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twitter.com/ABC" TargetMode="External"/><Relationship Id="rId22" Type="http://schemas.openxmlformats.org/officeDocument/2006/relationships/hyperlink" Target="https://twitter.com/newmarkjschool" TargetMode="External"/><Relationship Id="rId27" Type="http://schemas.openxmlformats.org/officeDocument/2006/relationships/hyperlink" Target="https://www.livescience.com/65633-climate-change-dooms-humans-by-2050.html" TargetMode="External"/><Relationship Id="rId30" Type="http://schemas.openxmlformats.org/officeDocument/2006/relationships/hyperlink" Target="https://www.livescience.com/55129-how-heat-waves-kill-so-quickly.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5755</Words>
  <Characters>32804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3</cp:revision>
  <dcterms:created xsi:type="dcterms:W3CDTF">2021-10-30T15:45:00Z</dcterms:created>
  <dcterms:modified xsi:type="dcterms:W3CDTF">2021-10-30T15:57:00Z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