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18FD" w14:textId="77777777" w:rsidR="009652CC" w:rsidRDefault="009652CC" w:rsidP="009652CC">
      <w:pPr>
        <w:pStyle w:val="Heading3"/>
      </w:pPr>
      <w:r>
        <w:t>Framework</w:t>
      </w:r>
    </w:p>
    <w:p w14:paraId="4FEB7874" w14:textId="2F342DD6" w:rsidR="009652CC" w:rsidRDefault="009652CC" w:rsidP="009652CC">
      <w:pPr>
        <w:pStyle w:val="Heading4"/>
      </w:pPr>
      <w:r w:rsidRPr="00F9597D">
        <w:t xml:space="preserve">I </w:t>
      </w:r>
      <w:r>
        <w:t>affirm</w:t>
      </w:r>
      <w:r w:rsidRPr="00F9597D">
        <w:t xml:space="preserve"> </w:t>
      </w:r>
      <w:r w:rsidRPr="0043447A">
        <w:t>Resolved: The appropriation of outer space by private entities is unjust.</w:t>
      </w:r>
    </w:p>
    <w:p w14:paraId="1778CC1D" w14:textId="77777777" w:rsidR="009652CC" w:rsidRPr="00F9597D" w:rsidRDefault="009652CC" w:rsidP="009652CC"/>
    <w:p w14:paraId="103B4370" w14:textId="77777777" w:rsidR="009652CC" w:rsidRDefault="009652CC" w:rsidP="009652CC">
      <w:pPr>
        <w:pStyle w:val="Heading4"/>
      </w:pPr>
      <w:r w:rsidRPr="00B2032C">
        <w:t xml:space="preserve">The value is </w:t>
      </w:r>
      <w:r w:rsidRPr="00B2032C">
        <w:rPr>
          <w:u w:val="single"/>
        </w:rPr>
        <w:t>Justice</w:t>
      </w:r>
      <w:r w:rsidRPr="00B2032C">
        <w:t>, defined as giving each their due, because the only reason to value anything else is because humans value it, which concedes that humans are valuable and deserving</w:t>
      </w:r>
      <w:r>
        <w:t>, and the resolution specifically uses the word just.</w:t>
      </w:r>
    </w:p>
    <w:p w14:paraId="4C96DD6E" w14:textId="77777777" w:rsidR="009652CC" w:rsidRPr="00F9597D" w:rsidRDefault="009652CC" w:rsidP="009652CC"/>
    <w:p w14:paraId="52B99236" w14:textId="77777777" w:rsidR="009652CC" w:rsidRDefault="009652CC" w:rsidP="009652CC">
      <w:pPr>
        <w:pStyle w:val="Heading4"/>
      </w:pPr>
      <w:r w:rsidRPr="00B2032C">
        <w:t xml:space="preserve">To ensure a just system, we must first ensure the system is all-inclusive and provides equal treatment for all parties involved. Thus, I provide the criterion of </w:t>
      </w:r>
      <w:r w:rsidRPr="00B2032C">
        <w:rPr>
          <w:u w:val="single"/>
        </w:rPr>
        <w:t>Minimizing Structural Oppression</w:t>
      </w:r>
      <w:r w:rsidRPr="00B2032C">
        <w:t>.</w:t>
      </w:r>
    </w:p>
    <w:p w14:paraId="342B05DF" w14:textId="77777777" w:rsidR="009652CC" w:rsidRPr="00F55CB9" w:rsidRDefault="009652CC" w:rsidP="009652CC"/>
    <w:p w14:paraId="718D1732" w14:textId="77777777" w:rsidR="009652CC" w:rsidRDefault="009652CC" w:rsidP="009652CC">
      <w:pPr>
        <w:pStyle w:val="Heading4"/>
      </w:pPr>
      <w:r w:rsidRPr="00F9597D">
        <w:t>Prefer my criterion</w:t>
      </w:r>
      <w:r>
        <w:t>:</w:t>
      </w:r>
    </w:p>
    <w:p w14:paraId="4CBFDB8A" w14:textId="77777777" w:rsidR="009652CC" w:rsidRPr="00F55CB9" w:rsidRDefault="009652CC" w:rsidP="009652CC"/>
    <w:p w14:paraId="77561911" w14:textId="77777777" w:rsidR="009652CC" w:rsidRDefault="009652CC" w:rsidP="009652CC">
      <w:pPr>
        <w:pStyle w:val="Heading4"/>
        <w:rPr>
          <w:u w:val="single"/>
        </w:rPr>
      </w:pPr>
      <w:r>
        <w:t xml:space="preserve">[1] </w:t>
      </w:r>
      <w:r w:rsidRPr="00C56FEE">
        <w:t>Combatting structural oppression is a prerequisite to all other theories, as there must be total moral inclusion before a theory can be deemed legitimate</w:t>
      </w:r>
      <w:r>
        <w:t xml:space="preserve"> –</w:t>
      </w:r>
      <w:r w:rsidRPr="00132776">
        <w:rPr>
          <w:u w:val="single"/>
        </w:rPr>
        <w:t xml:space="preserve"> oppression is a necessary condition for an action to be just.</w:t>
      </w:r>
    </w:p>
    <w:p w14:paraId="3D0C9C82" w14:textId="77777777" w:rsidR="009652CC" w:rsidRPr="000164CC" w:rsidRDefault="009652CC" w:rsidP="009652CC"/>
    <w:p w14:paraId="27DD0078" w14:textId="77777777" w:rsidR="009652CC" w:rsidRPr="000164CC" w:rsidRDefault="009652CC" w:rsidP="009652CC">
      <w:pPr>
        <w:pStyle w:val="Heading4"/>
      </w:pPr>
      <w:r>
        <w:t xml:space="preserve">[2] </w:t>
      </w:r>
      <w:r w:rsidRPr="00C56FEE">
        <w:t>Prioritizing oppressed peoples allows us to focus action on those who need it, as opposed to generally pursuing goods for all</w:t>
      </w:r>
      <w:r>
        <w:t>.</w:t>
      </w:r>
    </w:p>
    <w:p w14:paraId="6467BBE1" w14:textId="77777777" w:rsidR="009652CC" w:rsidRPr="000164CC" w:rsidRDefault="009652CC" w:rsidP="009652CC"/>
    <w:p w14:paraId="7A9FA118" w14:textId="77777777" w:rsidR="009652CC" w:rsidRDefault="009652CC" w:rsidP="009652CC">
      <w:pPr>
        <w:pStyle w:val="Heading4"/>
      </w:pPr>
      <w:r>
        <w:t>[3] Answers to this framework assume you have a voice in the first place, which is contingent on you not being oppressed. This means my framework is a lexical prerequisite to theirs.</w:t>
      </w:r>
    </w:p>
    <w:p w14:paraId="58F4074F" w14:textId="77777777" w:rsidR="009652CC" w:rsidRPr="000164CC" w:rsidRDefault="009652CC" w:rsidP="009652CC"/>
    <w:p w14:paraId="24C949A0" w14:textId="77777777" w:rsidR="009652CC" w:rsidRDefault="009652CC" w:rsidP="009652CC">
      <w:pPr>
        <w:pStyle w:val="Heading4"/>
      </w:pPr>
      <w:r>
        <w:t>[4] All other forms of violence and suffering are caused by structural violence.</w:t>
      </w:r>
    </w:p>
    <w:p w14:paraId="591A567D" w14:textId="77777777" w:rsidR="009652CC" w:rsidRPr="00407792" w:rsidRDefault="009652CC" w:rsidP="009652CC">
      <w:pPr>
        <w:rPr>
          <w:rStyle w:val="Style13ptBold"/>
        </w:rPr>
      </w:pPr>
      <w:proofErr w:type="spellStart"/>
      <w:r w:rsidRPr="00407792">
        <w:rPr>
          <w:rStyle w:val="Style13ptBold"/>
        </w:rPr>
        <w:t>Bourgois</w:t>
      </w:r>
      <w:proofErr w:type="spellEnd"/>
      <w:r w:rsidRPr="00407792">
        <w:rPr>
          <w:rStyle w:val="Style13ptBold"/>
        </w:rPr>
        <w:t xml:space="preserve"> and Hughes 04</w:t>
      </w:r>
    </w:p>
    <w:p w14:paraId="6274F1AB" w14:textId="77777777" w:rsidR="009652CC" w:rsidRDefault="009652CC" w:rsidP="009652CC">
      <w:pPr>
        <w:rPr>
          <w:rFonts w:eastAsia="Calibri"/>
          <w:sz w:val="24"/>
        </w:rPr>
      </w:pPr>
      <w:r w:rsidRPr="00407792">
        <w:rPr>
          <w:rFonts w:eastAsia="Calibri"/>
          <w:szCs w:val="16"/>
        </w:rPr>
        <w:t xml:space="preserve">Scheper-Hughes, Nancy, and Philippe I. </w:t>
      </w:r>
      <w:proofErr w:type="spellStart"/>
      <w:r w:rsidRPr="00407792">
        <w:rPr>
          <w:rFonts w:eastAsia="Calibri"/>
          <w:szCs w:val="16"/>
        </w:rPr>
        <w:t>Bourgois</w:t>
      </w:r>
      <w:proofErr w:type="spellEnd"/>
      <w:r w:rsidRPr="00407792">
        <w:rPr>
          <w:rFonts w:eastAsia="Calibri"/>
          <w:szCs w:val="16"/>
        </w:rPr>
        <w:t xml:space="preserve">. “Introduction: Making Sense of Violence, in Violence in War and Peace.” Violence in War and Peace: </w:t>
      </w:r>
      <w:proofErr w:type="gramStart"/>
      <w:r w:rsidRPr="00407792">
        <w:rPr>
          <w:rFonts w:eastAsia="Calibri"/>
          <w:szCs w:val="16"/>
        </w:rPr>
        <w:t>an</w:t>
      </w:r>
      <w:proofErr w:type="gramEnd"/>
      <w:r w:rsidRPr="00407792">
        <w:rPr>
          <w:rFonts w:eastAsia="Calibri"/>
          <w:szCs w:val="16"/>
        </w:rPr>
        <w:t xml:space="preserve"> Anthology, Blackwell, 2004, pp. 1–31. [Scheper-Hughes, Professor of Medical Anthropology and Sociocultural Anthropology at UC Berkeley. </w:t>
      </w:r>
      <w:proofErr w:type="spellStart"/>
      <w:r w:rsidRPr="00407792">
        <w:rPr>
          <w:rFonts w:eastAsia="Calibri"/>
          <w:szCs w:val="16"/>
        </w:rPr>
        <w:t>Bourgois</w:t>
      </w:r>
      <w:proofErr w:type="spellEnd"/>
      <w:r w:rsidRPr="00407792">
        <w:rPr>
          <w:rFonts w:eastAsia="Calibri"/>
          <w:szCs w:val="16"/>
        </w:rPr>
        <w:t>, Professor of Anthropology and Director of the Center for Social Medicine and Humanities in the Department of Psychiatry at UCLA</w:t>
      </w:r>
      <w:proofErr w:type="gramStart"/>
      <w:r w:rsidRPr="00407792">
        <w:rPr>
          <w:rFonts w:eastAsia="Calibri"/>
          <w:szCs w:val="16"/>
        </w:rPr>
        <w:t>.]</w:t>
      </w:r>
      <w:r w:rsidRPr="00407792">
        <w:rPr>
          <w:rFonts w:eastAsia="Calibri"/>
          <w:sz w:val="14"/>
          <w:szCs w:val="14"/>
        </w:rPr>
        <w:t>This</w:t>
      </w:r>
      <w:proofErr w:type="gramEnd"/>
      <w:r w:rsidRPr="00407792">
        <w:rPr>
          <w:rFonts w:eastAsia="Calibri"/>
          <w:sz w:val="14"/>
          <w:szCs w:val="14"/>
        </w:rPr>
        <w:t xml:space="preserve">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w:t>
      </w:r>
      <w:proofErr w:type="spellStart"/>
      <w:r w:rsidRPr="00407792">
        <w:rPr>
          <w:rFonts w:eastAsia="Calibri"/>
          <w:sz w:val="14"/>
          <w:szCs w:val="14"/>
        </w:rPr>
        <w:t>Klinenberg</w:t>
      </w:r>
      <w:proofErr w:type="spellEnd"/>
      <w:r w:rsidRPr="00407792">
        <w:rPr>
          <w:rFonts w:eastAsia="Calibri"/>
          <w:sz w:val="14"/>
          <w:szCs w:val="14"/>
        </w:rPr>
        <w:t>, Chapter 38) to the racialized class hatred expressed by British Victorians in their olfactory disgust of the ‘smelly’ working classes (Orwell, Chapter 36).</w:t>
      </w:r>
      <w:r w:rsidRPr="00407792">
        <w:rPr>
          <w:rFonts w:eastAsia="Calibri"/>
          <w:sz w:val="24"/>
        </w:rPr>
        <w:t xml:space="preserve"> </w:t>
      </w:r>
      <w:r w:rsidRPr="00407792">
        <w:rPr>
          <w:rFonts w:eastAsia="Calibri"/>
          <w:b/>
          <w:sz w:val="24"/>
          <w:u w:val="single"/>
        </w:rPr>
        <w:t xml:space="preserve">In these readings </w:t>
      </w:r>
      <w:r w:rsidRPr="00407792">
        <w:rPr>
          <w:rStyle w:val="Emphasis"/>
          <w:highlight w:val="green"/>
        </w:rPr>
        <w:t>violence</w:t>
      </w:r>
      <w:r w:rsidRPr="00407792">
        <w:rPr>
          <w:rFonts w:eastAsia="Calibri"/>
          <w:b/>
          <w:sz w:val="24"/>
          <w:u w:val="single"/>
        </w:rPr>
        <w:t xml:space="preserve"> </w:t>
      </w:r>
      <w:proofErr w:type="gramStart"/>
      <w:r w:rsidRPr="00407792">
        <w:rPr>
          <w:rFonts w:eastAsia="Calibri"/>
          <w:b/>
          <w:sz w:val="24"/>
          <w:u w:val="single"/>
        </w:rPr>
        <w:t xml:space="preserve">is </w:t>
      </w:r>
      <w:r w:rsidRPr="00407792">
        <w:rPr>
          <w:rStyle w:val="Emphasis"/>
          <w:highlight w:val="green"/>
        </w:rPr>
        <w:t>located in</w:t>
      </w:r>
      <w:proofErr w:type="gramEnd"/>
      <w:r w:rsidRPr="00407792">
        <w:rPr>
          <w:rStyle w:val="Emphasis"/>
          <w:sz w:val="26"/>
          <w:szCs w:val="26"/>
        </w:rPr>
        <w:t xml:space="preserve"> the symbolic</w:t>
      </w:r>
      <w:r w:rsidRPr="00407792">
        <w:rPr>
          <w:rFonts w:eastAsia="Calibri"/>
          <w:b/>
          <w:szCs w:val="26"/>
          <w:u w:val="single"/>
        </w:rPr>
        <w:t xml:space="preserve"> </w:t>
      </w:r>
      <w:r w:rsidRPr="00407792">
        <w:rPr>
          <w:rFonts w:eastAsia="Calibri"/>
          <w:b/>
          <w:sz w:val="24"/>
          <w:u w:val="single"/>
        </w:rPr>
        <w:t xml:space="preserve">and </w:t>
      </w:r>
      <w:r w:rsidRPr="00407792">
        <w:rPr>
          <w:rStyle w:val="Emphasis"/>
          <w:highlight w:val="green"/>
        </w:rPr>
        <w:t xml:space="preserve">social structures </w:t>
      </w:r>
      <w:r w:rsidRPr="00407792">
        <w:rPr>
          <w:b/>
          <w:bCs/>
          <w:u w:val="single"/>
        </w:rPr>
        <w:t>that</w:t>
      </w:r>
      <w:r w:rsidRPr="00407792">
        <w:rPr>
          <w:rFonts w:eastAsia="Calibri"/>
          <w:b/>
          <w:sz w:val="24"/>
          <w:u w:val="single"/>
        </w:rPr>
        <w:t xml:space="preserve"> overdetermine and </w:t>
      </w:r>
      <w:r w:rsidRPr="00407792">
        <w:rPr>
          <w:rStyle w:val="Emphasis"/>
          <w:highlight w:val="green"/>
        </w:rPr>
        <w:t>allow</w:t>
      </w:r>
      <w:r w:rsidRPr="004707C8">
        <w:rPr>
          <w:rStyle w:val="Emphasis"/>
          <w:highlight w:val="green"/>
        </w:rPr>
        <w:t>[s]</w:t>
      </w:r>
      <w:r w:rsidRPr="00407792">
        <w:rPr>
          <w:rFonts w:eastAsia="Calibri"/>
          <w:sz w:val="24"/>
        </w:rPr>
        <w:t xml:space="preserve"> </w:t>
      </w:r>
      <w:r w:rsidRPr="00407792">
        <w:rPr>
          <w:rFonts w:eastAsia="Calibri"/>
          <w:sz w:val="14"/>
          <w:szCs w:val="14"/>
        </w:rPr>
        <w:t xml:space="preserve">the criminalized drug addictions, </w:t>
      </w:r>
      <w:r w:rsidRPr="00407792">
        <w:rPr>
          <w:rFonts w:eastAsia="Calibri"/>
          <w:b/>
          <w:sz w:val="24"/>
          <w:u w:val="single"/>
        </w:rPr>
        <w:t xml:space="preserve">interpersonal </w:t>
      </w:r>
      <w:r w:rsidRPr="00407792">
        <w:rPr>
          <w:rStyle w:val="Emphasis"/>
          <w:highlight w:val="green"/>
        </w:rPr>
        <w:t>bloodshed</w:t>
      </w:r>
      <w:r w:rsidRPr="00407792">
        <w:rPr>
          <w:rFonts w:eastAsia="Calibri"/>
          <w:b/>
          <w:sz w:val="24"/>
          <w:u w:val="single"/>
        </w:rPr>
        <w:t>,</w:t>
      </w:r>
      <w:r w:rsidRPr="00407792">
        <w:rPr>
          <w:rFonts w:eastAsia="Calibri"/>
          <w:sz w:val="24"/>
        </w:rPr>
        <w:t xml:space="preserve"> </w:t>
      </w:r>
      <w:r w:rsidRPr="00407792">
        <w:rPr>
          <w:rFonts w:eastAsia="Calibri"/>
          <w:sz w:val="14"/>
          <w:szCs w:val="14"/>
        </w:rPr>
        <w:t>and racially patterned incarcerations that characterize the US ‘inner city’</w:t>
      </w:r>
      <w:r w:rsidRPr="00407792">
        <w:t xml:space="preserve"> </w:t>
      </w:r>
      <w:r w:rsidRPr="00407792">
        <w:rPr>
          <w:rStyle w:val="Emphasis"/>
          <w:highlight w:val="green"/>
        </w:rPr>
        <w:t>to be normalized</w:t>
      </w:r>
      <w:r w:rsidRPr="00407792">
        <w:rPr>
          <w:rFonts w:eastAsia="Calibri"/>
          <w:sz w:val="14"/>
          <w:szCs w:val="14"/>
        </w:rPr>
        <w:t xml:space="preserve"> (</w:t>
      </w:r>
      <w:proofErr w:type="spellStart"/>
      <w:r w:rsidRPr="00407792">
        <w:rPr>
          <w:rFonts w:eastAsia="Calibri"/>
          <w:sz w:val="14"/>
          <w:szCs w:val="14"/>
        </w:rPr>
        <w:t>Bourgois</w:t>
      </w:r>
      <w:proofErr w:type="spellEnd"/>
      <w:r w:rsidRPr="00407792">
        <w:rPr>
          <w:rFonts w:eastAsia="Calibri"/>
          <w:sz w:val="14"/>
          <w:szCs w:val="14"/>
        </w:rPr>
        <w:t xml:space="preserve">, Chapter 37 and Wacquant, </w:t>
      </w:r>
      <w:r w:rsidRPr="0056087B">
        <w:rPr>
          <w:rFonts w:eastAsia="Calibri"/>
          <w:sz w:val="14"/>
          <w:szCs w:val="14"/>
        </w:rPr>
        <w:t>Chapter 39).</w:t>
      </w:r>
      <w:r w:rsidRPr="0056087B">
        <w:rPr>
          <w:rFonts w:eastAsia="Calibri"/>
          <w:b/>
          <w:sz w:val="24"/>
          <w:u w:val="single"/>
        </w:rPr>
        <w:t xml:space="preserve"> </w:t>
      </w:r>
      <w:r w:rsidRPr="0056087B">
        <w:rPr>
          <w:rStyle w:val="Emphasis"/>
        </w:rPr>
        <w:t>Violence</w:t>
      </w:r>
      <w:r w:rsidRPr="0056087B">
        <w:rPr>
          <w:rFonts w:eastAsia="Calibri"/>
          <w:b/>
          <w:sz w:val="24"/>
          <w:u w:val="single"/>
        </w:rPr>
        <w:t xml:space="preserve"> also </w:t>
      </w:r>
      <w:r w:rsidRPr="0056087B">
        <w:rPr>
          <w:rStyle w:val="Emphasis"/>
        </w:rPr>
        <w:t>takes the form of class, racial, political</w:t>
      </w:r>
      <w:r w:rsidRPr="0056087B">
        <w:rPr>
          <w:rFonts w:eastAsia="Calibri"/>
          <w:b/>
          <w:sz w:val="24"/>
          <w:u w:val="single"/>
        </w:rPr>
        <w:t xml:space="preserve"> self-hatred and adolescent self-destruction</w:t>
      </w:r>
      <w:r w:rsidRPr="0056087B">
        <w:rPr>
          <w:rFonts w:eastAsia="Calibri"/>
          <w:sz w:val="14"/>
          <w:szCs w:val="14"/>
        </w:rPr>
        <w:t xml:space="preserve"> (Quesada, Chapter 35)</w:t>
      </w:r>
      <w:r w:rsidRPr="0056087B">
        <w:rPr>
          <w:rFonts w:eastAsia="Calibri"/>
          <w:sz w:val="24"/>
        </w:rPr>
        <w:t>,</w:t>
      </w:r>
      <w:r w:rsidRPr="0056087B">
        <w:rPr>
          <w:rFonts w:eastAsia="Calibri"/>
          <w:b/>
          <w:sz w:val="24"/>
          <w:u w:val="single"/>
        </w:rPr>
        <w:t xml:space="preserve"> as well as of useless (</w:t>
      </w:r>
      <w:proofErr w:type="gramStart"/>
      <w:r w:rsidRPr="0056087B">
        <w:rPr>
          <w:rFonts w:eastAsia="Calibri"/>
          <w:b/>
          <w:sz w:val="24"/>
          <w:u w:val="single"/>
        </w:rPr>
        <w:t>i.e.</w:t>
      </w:r>
      <w:proofErr w:type="gramEnd"/>
      <w:r w:rsidRPr="0056087B">
        <w:rPr>
          <w:rFonts w:eastAsia="Calibri"/>
          <w:b/>
          <w:sz w:val="24"/>
          <w:u w:val="single"/>
        </w:rPr>
        <w:t xml:space="preserve"> preventable), </w:t>
      </w:r>
      <w:proofErr w:type="spellStart"/>
      <w:r w:rsidRPr="0056087B">
        <w:rPr>
          <w:rFonts w:eastAsia="Calibri"/>
          <w:b/>
          <w:sz w:val="24"/>
          <w:u w:val="single"/>
        </w:rPr>
        <w:t>rawly</w:t>
      </w:r>
      <w:proofErr w:type="spellEnd"/>
      <w:r w:rsidRPr="0056087B">
        <w:rPr>
          <w:rFonts w:eastAsia="Calibri"/>
          <w:b/>
          <w:sz w:val="24"/>
          <w:u w:val="single"/>
        </w:rPr>
        <w:t xml:space="preserve"> embodie</w:t>
      </w:r>
      <w:r w:rsidRPr="00407792">
        <w:rPr>
          <w:rFonts w:eastAsia="Calibri"/>
          <w:b/>
          <w:sz w:val="24"/>
          <w:u w:val="single"/>
        </w:rPr>
        <w:t xml:space="preserve">d physical suffering, and death </w:t>
      </w:r>
      <w:r w:rsidRPr="00407792">
        <w:rPr>
          <w:rFonts w:eastAsia="Calibri"/>
          <w:sz w:val="14"/>
          <w:szCs w:val="14"/>
        </w:rPr>
        <w:t>(Farmer, Chapter 34)</w:t>
      </w:r>
      <w:r w:rsidRPr="00407792">
        <w:rPr>
          <w:rFonts w:eastAsia="Calibri"/>
          <w:sz w:val="24"/>
        </w:rPr>
        <w:t xml:space="preserve">. </w:t>
      </w:r>
      <w:r w:rsidRPr="00407792">
        <w:rPr>
          <w:rFonts w:eastAsia="Calibri"/>
          <w:b/>
          <w:sz w:val="24"/>
          <w:u w:val="single"/>
        </w:rPr>
        <w:t xml:space="preserve">Absolutely central to our </w:t>
      </w:r>
      <w:r w:rsidRPr="0056087B">
        <w:rPr>
          <w:rFonts w:eastAsia="Calibri"/>
          <w:b/>
          <w:sz w:val="24"/>
          <w:u w:val="single"/>
        </w:rPr>
        <w:t xml:space="preserve">approach is a </w:t>
      </w:r>
      <w:r w:rsidRPr="0056087B">
        <w:rPr>
          <w:rStyle w:val="Emphasis"/>
        </w:rPr>
        <w:t>blur[s]</w:t>
      </w:r>
      <w:r w:rsidRPr="0056087B">
        <w:rPr>
          <w:rFonts w:eastAsia="Calibri"/>
          <w:b/>
          <w:sz w:val="24"/>
          <w:u w:val="single"/>
        </w:rPr>
        <w:t xml:space="preserve">ring of categories and </w:t>
      </w:r>
      <w:r w:rsidRPr="0056087B">
        <w:rPr>
          <w:rStyle w:val="Emphasis"/>
        </w:rPr>
        <w:t>[the] distinctions between war</w:t>
      </w:r>
      <w:r w:rsidRPr="0056087B">
        <w:rPr>
          <w:rFonts w:eastAsia="Calibri"/>
          <w:b/>
          <w:sz w:val="24"/>
          <w:u w:val="single"/>
        </w:rPr>
        <w:t xml:space="preserve">time </w:t>
      </w:r>
      <w:r w:rsidRPr="0056087B">
        <w:rPr>
          <w:rStyle w:val="Emphasis"/>
        </w:rPr>
        <w:t>and peace</w:t>
      </w:r>
      <w:r w:rsidRPr="0056087B">
        <w:rPr>
          <w:rFonts w:eastAsia="Calibri"/>
          <w:b/>
          <w:sz w:val="24"/>
          <w:u w:val="single"/>
        </w:rPr>
        <w:t>time violenc</w:t>
      </w:r>
      <w:r w:rsidRPr="00407792">
        <w:rPr>
          <w:rFonts w:eastAsia="Calibri"/>
          <w:b/>
          <w:sz w:val="24"/>
          <w:u w:val="single"/>
        </w:rPr>
        <w:t>e.</w:t>
      </w:r>
      <w:r w:rsidRPr="00407792">
        <w:rPr>
          <w:rFonts w:eastAsia="Calibri"/>
          <w:sz w:val="24"/>
        </w:rPr>
        <w:t xml:space="preserve"> </w:t>
      </w:r>
      <w:r w:rsidRPr="00407792">
        <w:rPr>
          <w:rFonts w:eastAsia="Calibri"/>
          <w:sz w:val="14"/>
          <w:szCs w:val="14"/>
        </w:rPr>
        <w:t xml:space="preserve">Close attention to the ‘little’ </w:t>
      </w:r>
      <w:proofErr w:type="spellStart"/>
      <w:r w:rsidRPr="00407792">
        <w:rPr>
          <w:rFonts w:eastAsia="Calibri"/>
          <w:sz w:val="14"/>
          <w:szCs w:val="14"/>
        </w:rPr>
        <w:t>violences</w:t>
      </w:r>
      <w:proofErr w:type="spellEnd"/>
      <w:r w:rsidRPr="00407792">
        <w:rPr>
          <w:rFonts w:eastAsia="Calibri"/>
          <w:sz w:val="14"/>
          <w:szCs w:val="14"/>
        </w:rPr>
        <w:t xml:space="preserve"> produced in the structures, </w:t>
      </w:r>
      <w:proofErr w:type="spellStart"/>
      <w:r w:rsidRPr="00407792">
        <w:rPr>
          <w:rFonts w:eastAsia="Calibri"/>
          <w:sz w:val="14"/>
          <w:szCs w:val="14"/>
        </w:rPr>
        <w:t>habituses</w:t>
      </w:r>
      <w:proofErr w:type="spellEnd"/>
      <w:r w:rsidRPr="00407792">
        <w:rPr>
          <w:rFonts w:eastAsia="Calibri"/>
          <w:sz w:val="14"/>
          <w:szCs w:val="14"/>
        </w:rPr>
        <w:t xml:space="preserve">, and </w:t>
      </w:r>
      <w:proofErr w:type="spellStart"/>
      <w:r w:rsidRPr="00407792">
        <w:rPr>
          <w:rFonts w:eastAsia="Calibri"/>
          <w:sz w:val="14"/>
          <w:szCs w:val="14"/>
        </w:rPr>
        <w:t>mentalites</w:t>
      </w:r>
      <w:proofErr w:type="spellEnd"/>
      <w:r w:rsidRPr="00407792">
        <w:rPr>
          <w:rFonts w:eastAsia="Calibri"/>
          <w:sz w:val="14"/>
          <w:szCs w:val="14"/>
        </w:rPr>
        <w:t xml:space="preserve"> of everyday life shifts our attention to pathologies of class, race, and gender inequalities. More important, it interrupts the voyeuristic tendencies of ‘</w:t>
      </w:r>
      <w:r w:rsidRPr="0056087B">
        <w:rPr>
          <w:rFonts w:eastAsia="Calibri"/>
          <w:sz w:val="14"/>
          <w:szCs w:val="14"/>
        </w:rPr>
        <w:t>violence studies’ that risk publicly humiliating the powerless who are often forced into complicity with social and individual pathologies of power because suffering is often a solvent of human integrity and dignity. Thus, in this anthology</w:t>
      </w:r>
      <w:r w:rsidRPr="0056087B">
        <w:rPr>
          <w:rFonts w:eastAsia="Calibri"/>
          <w:sz w:val="24"/>
        </w:rPr>
        <w:t xml:space="preserve"> </w:t>
      </w:r>
      <w:r w:rsidRPr="0056087B">
        <w:rPr>
          <w:rFonts w:eastAsia="Calibri"/>
          <w:b/>
          <w:sz w:val="24"/>
          <w:u w:val="single"/>
        </w:rPr>
        <w:t>we are positing</w:t>
      </w:r>
      <w:r w:rsidRPr="0056087B">
        <w:rPr>
          <w:rFonts w:eastAsia="Calibri"/>
          <w:sz w:val="14"/>
          <w:szCs w:val="14"/>
        </w:rPr>
        <w:t xml:space="preserve"> a violence continuum </w:t>
      </w:r>
      <w:r w:rsidRPr="0056087B">
        <w:rPr>
          <w:rStyle w:val="Emphasis"/>
        </w:rPr>
        <w:t>comprised of a multitude of ‘small wars and invisible genocides</w:t>
      </w:r>
      <w:r w:rsidRPr="0056087B">
        <w:rPr>
          <w:rFonts w:eastAsia="Calibri"/>
          <w:b/>
          <w:sz w:val="24"/>
          <w:u w:val="single"/>
        </w:rPr>
        <w:t>’</w:t>
      </w:r>
      <w:r w:rsidRPr="00407792">
        <w:rPr>
          <w:rFonts w:eastAsia="Calibri"/>
          <w:sz w:val="24"/>
        </w:rPr>
        <w:t xml:space="preserve"> </w:t>
      </w:r>
      <w:r w:rsidRPr="00407792">
        <w:rPr>
          <w:rFonts w:eastAsia="Calibri"/>
          <w:sz w:val="14"/>
          <w:szCs w:val="14"/>
        </w:rPr>
        <w:t xml:space="preserve">(see also </w:t>
      </w:r>
      <w:proofErr w:type="spellStart"/>
      <w:r w:rsidRPr="00407792">
        <w:rPr>
          <w:rFonts w:eastAsia="Calibri"/>
          <w:sz w:val="14"/>
          <w:szCs w:val="14"/>
        </w:rPr>
        <w:t>ScheperHughes</w:t>
      </w:r>
      <w:proofErr w:type="spellEnd"/>
      <w:r w:rsidRPr="00407792">
        <w:rPr>
          <w:rFonts w:eastAsia="Calibri"/>
          <w:sz w:val="14"/>
          <w:szCs w:val="14"/>
        </w:rPr>
        <w:t xml:space="preserve"> 1996; 1997; 2000b) conducted in the normative social spaces of public schools, clinics, emergency rooms, hospital wards, nursing homes, courtrooms, public registry offices, prisons, detention centers, and public morgues. The violence continuum also refers to the ease with which humans </w:t>
      </w:r>
      <w:proofErr w:type="gramStart"/>
      <w:r w:rsidRPr="00407792">
        <w:rPr>
          <w:rFonts w:eastAsia="Calibri"/>
          <w:sz w:val="14"/>
          <w:szCs w:val="14"/>
        </w:rPr>
        <w:t>are capable of reducing</w:t>
      </w:r>
      <w:proofErr w:type="gramEnd"/>
      <w:r w:rsidRPr="00407792">
        <w:rPr>
          <w:rFonts w:eastAsia="Calibri"/>
          <w:sz w:val="14"/>
          <w:szCs w:val="14"/>
        </w:rPr>
        <w:t xml:space="preserve"> the socially vulnerable into expendable nonpersons and assuming the license - even the duty - to kill, maim, or soul-murder.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w:t>
      </w:r>
      <w:proofErr w:type="spellStart"/>
      <w:r w:rsidRPr="00407792">
        <w:rPr>
          <w:rFonts w:eastAsia="Calibri"/>
          <w:sz w:val="14"/>
          <w:szCs w:val="14"/>
        </w:rPr>
        <w:t>Kuper</w:t>
      </w:r>
      <w:proofErr w:type="spellEnd"/>
      <w:r w:rsidRPr="00407792">
        <w:rPr>
          <w:rFonts w:eastAsia="Calibri"/>
          <w:sz w:val="14"/>
          <w:szCs w:val="14"/>
        </w:rPr>
        <w:t xml:space="preserve"> 1985; </w:t>
      </w:r>
      <w:proofErr w:type="spellStart"/>
      <w:r w:rsidRPr="00407792">
        <w:rPr>
          <w:rFonts w:eastAsia="Calibri"/>
          <w:sz w:val="14"/>
          <w:szCs w:val="14"/>
        </w:rPr>
        <w:t>Chaulk</w:t>
      </w:r>
      <w:proofErr w:type="spellEnd"/>
      <w:r w:rsidRPr="00407792">
        <w:rPr>
          <w:rFonts w:eastAsia="Calibri"/>
          <w:sz w:val="14"/>
          <w:szCs w:val="14"/>
        </w:rPr>
        <w:t xml:space="preserve"> 1999; Fein 1990; </w:t>
      </w:r>
      <w:proofErr w:type="spellStart"/>
      <w:r w:rsidRPr="00407792">
        <w:rPr>
          <w:rFonts w:eastAsia="Calibri"/>
          <w:sz w:val="14"/>
          <w:szCs w:val="14"/>
        </w:rPr>
        <w:t>Chorbajian</w:t>
      </w:r>
      <w:proofErr w:type="spellEnd"/>
      <w:r w:rsidRPr="00407792">
        <w:rPr>
          <w:rFonts w:eastAsia="Calibri"/>
          <w:sz w:val="14"/>
          <w:szCs w:val="14"/>
        </w:rPr>
        <w:t xml:space="preserve"> 1999). But we hold an opposing and alternative view that, to the contrary</w:t>
      </w:r>
      <w:r w:rsidRPr="00407792">
        <w:rPr>
          <w:rFonts w:eastAsia="Calibri"/>
          <w:b/>
          <w:sz w:val="14"/>
          <w:szCs w:val="14"/>
          <w:u w:val="single"/>
        </w:rPr>
        <w:t>,</w:t>
      </w:r>
      <w:r w:rsidRPr="00407792">
        <w:rPr>
          <w:rFonts w:eastAsia="Calibri"/>
          <w:b/>
          <w:sz w:val="24"/>
          <w:u w:val="single"/>
        </w:rPr>
        <w:t xml:space="preserve"> it is </w:t>
      </w:r>
      <w:proofErr w:type="gramStart"/>
      <w:r w:rsidRPr="00407792">
        <w:rPr>
          <w:rFonts w:eastAsia="Calibri"/>
          <w:b/>
          <w:sz w:val="24"/>
          <w:u w:val="single"/>
        </w:rPr>
        <w:t>absolutely necessary</w:t>
      </w:r>
      <w:proofErr w:type="gramEnd"/>
      <w:r w:rsidRPr="00407792">
        <w:rPr>
          <w:rFonts w:eastAsia="Calibri"/>
          <w:b/>
          <w:sz w:val="24"/>
          <w:u w:val="single"/>
        </w:rPr>
        <w:t xml:space="preserve"> to make just such existential leaps in purposefully linking violent acts in normal times to those of abnormal times</w:t>
      </w:r>
      <w:r w:rsidRPr="00407792">
        <w:rPr>
          <w:rFonts w:eastAsia="Calibri"/>
          <w:sz w:val="24"/>
        </w:rPr>
        <w:t xml:space="preserve">. </w:t>
      </w:r>
      <w:r w:rsidRPr="00407792">
        <w:rPr>
          <w:rFonts w:eastAsia="Calibri"/>
          <w:sz w:val="14"/>
          <w:szCs w:val="14"/>
        </w:rPr>
        <w:t xml:space="preserve">Hence the title of our volume: Violence in War and in Peace. </w:t>
      </w:r>
      <w:r w:rsidRPr="00407792">
        <w:rPr>
          <w:rFonts w:eastAsia="Calibri"/>
          <w:sz w:val="2"/>
          <w:szCs w:val="2"/>
        </w:rPr>
        <w:t xml:space="preserve">If (as we concede) there is a moral risk in overextending the concept of ‘genocide’ into spaces and corners of everyday life where we might not ordinarily think to find it (and there is), an even greater risk lies in failing to sensitize ourselves, in misrecognizing </w:t>
      </w:r>
      <w:proofErr w:type="spellStart"/>
      <w:r w:rsidRPr="00407792">
        <w:rPr>
          <w:rFonts w:eastAsia="Calibri"/>
          <w:sz w:val="2"/>
          <w:szCs w:val="2"/>
        </w:rPr>
        <w:t>protogenocidal</w:t>
      </w:r>
      <w:proofErr w:type="spellEnd"/>
      <w:r w:rsidRPr="00407792">
        <w:rPr>
          <w:rFonts w:eastAsia="Calibri"/>
          <w:sz w:val="2"/>
          <w:szCs w:val="2"/>
        </w:rPr>
        <w:t xml:space="preserve"> practices and sentiments daily enacted as normative behavior by ‘ordinary’ good-enough citizens. Peacetime crimes, such as prison construction sold as economic development to impoverished communities in the mountains and deserts of California, or the evolution of the criminal industrial complex into the latest peculiar institution for managing race relations in the United States (</w:t>
      </w:r>
      <w:proofErr w:type="spellStart"/>
      <w:r w:rsidRPr="00407792">
        <w:rPr>
          <w:rFonts w:eastAsia="Calibri"/>
          <w:sz w:val="2"/>
          <w:szCs w:val="2"/>
        </w:rPr>
        <w:t>Waquant</w:t>
      </w:r>
      <w:proofErr w:type="spellEnd"/>
      <w:r w:rsidRPr="00407792">
        <w:rPr>
          <w:rFonts w:eastAsia="Calibri"/>
          <w:sz w:val="2"/>
          <w:szCs w:val="2"/>
        </w:rPr>
        <w:t xml:space="preserve">, Chapter 39), constitute the ‘small wars and invisible genocides’ to which we refer. This applies to African American and Latino youth mortality statistics in Oakland, California, Baltimore, Washington DC, and New York City. These are ‘invisible’ genocides not because they are secreted away or hidden from view, but quite the opposite. As Wittgenstein observed, the things that are hardest to perceive are those which are right before our eyes and therefore taken for granted.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w:t>
      </w:r>
      <w:proofErr w:type="spellStart"/>
      <w:r w:rsidRPr="00407792">
        <w:rPr>
          <w:rFonts w:eastAsia="Calibri"/>
          <w:sz w:val="2"/>
          <w:szCs w:val="2"/>
        </w:rPr>
        <w:t>Basaglia’s</w:t>
      </w:r>
      <w:proofErr w:type="spellEnd"/>
      <w:r w:rsidRPr="00407792">
        <w:rPr>
          <w:rFonts w:eastAsia="Calibri"/>
          <w:sz w:val="2"/>
          <w:szCs w:val="2"/>
        </w:rPr>
        <w:t xml:space="preserve"> notion of ‘peacetime crimes’ - </w:t>
      </w:r>
      <w:proofErr w:type="spellStart"/>
      <w:r w:rsidRPr="00407792">
        <w:rPr>
          <w:rFonts w:eastAsia="Calibri"/>
          <w:sz w:val="2"/>
          <w:szCs w:val="2"/>
        </w:rPr>
        <w:t>crimini</w:t>
      </w:r>
      <w:proofErr w:type="spellEnd"/>
      <w:r w:rsidRPr="00407792">
        <w:rPr>
          <w:rFonts w:eastAsia="Calibri"/>
          <w:sz w:val="2"/>
          <w:szCs w:val="2"/>
        </w:rPr>
        <w:t xml:space="preserve"> di pace - imagines a direct relationship between wartime and peacetime violence. Peacetime crimes </w:t>
      </w:r>
      <w:proofErr w:type="gramStart"/>
      <w:r w:rsidRPr="00407792">
        <w:rPr>
          <w:rFonts w:eastAsia="Calibri"/>
          <w:sz w:val="2"/>
          <w:szCs w:val="2"/>
        </w:rPr>
        <w:t>suggests</w:t>
      </w:r>
      <w:proofErr w:type="gramEnd"/>
      <w:r w:rsidRPr="00407792">
        <w:rPr>
          <w:rFonts w:eastAsia="Calibri"/>
          <w:sz w:val="2"/>
          <w:szCs w:val="2"/>
        </w:rPr>
        <w:t xml:space="preserve"> the possibility that war crimes are merely ordinary, everyday crimes of public consent applied systematically and dramatically in the extreme context of war. Consider the parallel uses of rape during peacetime and wartime, or the family resemblances between the legalized violence of US immigration and naturalization border raids on ‘illegal aliens’ versus the US government-engineered genocide in 1838,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What can it possibly mean when incarceration becomes the ‘normative’ socializing experience for ethnic minority youth in a society, i.e., over 33 percent of young African American men (Prison Watch 2002</w:t>
      </w:r>
      <w:proofErr w:type="gramStart"/>
      <w:r w:rsidRPr="00407792">
        <w:rPr>
          <w:rFonts w:eastAsia="Calibri"/>
          <w:sz w:val="2"/>
          <w:szCs w:val="2"/>
        </w:rPr>
        <w:t>).</w:t>
      </w:r>
      <w:proofErr w:type="gramEnd"/>
      <w:r w:rsidRPr="00407792">
        <w:rPr>
          <w:rFonts w:eastAsia="Calibri"/>
          <w:sz w:val="2"/>
          <w:szCs w:val="2"/>
        </w:rPr>
        <w:t xml:space="preserve"> </w:t>
      </w:r>
      <w:proofErr w:type="spellStart"/>
      <w:r w:rsidRPr="00407792">
        <w:rPr>
          <w:rFonts w:eastAsia="Calibri"/>
          <w:sz w:val="2"/>
          <w:szCs w:val="2"/>
        </w:rPr>
        <w:t>I</w:t>
      </w:r>
      <w:r w:rsidRPr="00407792">
        <w:rPr>
          <w:rFonts w:eastAsia="Calibri"/>
          <w:sz w:val="14"/>
          <w:szCs w:val="14"/>
        </w:rPr>
        <w:t>in</w:t>
      </w:r>
      <w:proofErr w:type="spellEnd"/>
      <w:r w:rsidRPr="00407792">
        <w:rPr>
          <w:rFonts w:eastAsia="Calibri"/>
          <w:sz w:val="14"/>
          <w:szCs w:val="14"/>
        </w:rPr>
        <w:t xml:space="preserve"> the end it is essential that we recognize the existence of a genocidal capacity among otherwise good-enough humans and that </w:t>
      </w:r>
      <w:r w:rsidRPr="008448F7">
        <w:rPr>
          <w:rStyle w:val="Emphasis"/>
          <w:highlight w:val="green"/>
        </w:rPr>
        <w:t>we need</w:t>
      </w:r>
      <w:r w:rsidRPr="00407792">
        <w:rPr>
          <w:rFonts w:eastAsia="Calibri"/>
          <w:b/>
          <w:sz w:val="24"/>
          <w:u w:val="single"/>
        </w:rPr>
        <w:t xml:space="preserve"> to exercise a defensive </w:t>
      </w:r>
      <w:r w:rsidRPr="008448F7">
        <w:rPr>
          <w:rStyle w:val="Emphasis"/>
          <w:highlight w:val="green"/>
        </w:rPr>
        <w:t>hypervigilance to the</w:t>
      </w:r>
      <w:r w:rsidRPr="008448F7">
        <w:rPr>
          <w:rFonts w:eastAsia="Calibri"/>
          <w:b/>
          <w:sz w:val="24"/>
          <w:u w:val="single"/>
        </w:rPr>
        <w:t xml:space="preserve"> </w:t>
      </w:r>
      <w:r w:rsidRPr="00407792">
        <w:rPr>
          <w:rFonts w:eastAsia="Calibri"/>
          <w:b/>
          <w:sz w:val="24"/>
          <w:u w:val="single"/>
        </w:rPr>
        <w:t>less dramatic,</w:t>
      </w:r>
      <w:r w:rsidRPr="008448F7">
        <w:rPr>
          <w:rFonts w:eastAsia="Calibri"/>
          <w:b/>
          <w:sz w:val="24"/>
          <w:u w:val="single"/>
        </w:rPr>
        <w:t xml:space="preserve"> </w:t>
      </w:r>
      <w:r w:rsidRPr="008448F7">
        <w:rPr>
          <w:rStyle w:val="Emphasis"/>
          <w:highlight w:val="green"/>
        </w:rPr>
        <w:t>permitted,</w:t>
      </w:r>
      <w:r w:rsidRPr="008448F7">
        <w:rPr>
          <w:rFonts w:eastAsia="Calibri"/>
          <w:b/>
          <w:sz w:val="24"/>
          <w:u w:val="single"/>
        </w:rPr>
        <w:t xml:space="preserve"> </w:t>
      </w:r>
      <w:r w:rsidRPr="00407792">
        <w:rPr>
          <w:rFonts w:eastAsia="Calibri"/>
          <w:b/>
          <w:sz w:val="24"/>
          <w:u w:val="single"/>
        </w:rPr>
        <w:t>and even rewarded</w:t>
      </w:r>
      <w:r w:rsidRPr="008448F7">
        <w:rPr>
          <w:rFonts w:eastAsia="Calibri"/>
          <w:b/>
          <w:sz w:val="24"/>
          <w:u w:val="single"/>
        </w:rPr>
        <w:t xml:space="preserve"> </w:t>
      </w:r>
      <w:r w:rsidRPr="008448F7">
        <w:rPr>
          <w:rStyle w:val="Emphasis"/>
          <w:highlight w:val="green"/>
        </w:rPr>
        <w:t>everyday acts of violence that render</w:t>
      </w:r>
      <w:r w:rsidRPr="008448F7">
        <w:rPr>
          <w:rFonts w:eastAsia="Calibri"/>
          <w:b/>
          <w:sz w:val="24"/>
          <w:u w:val="single"/>
        </w:rPr>
        <w:t xml:space="preserve"> </w:t>
      </w:r>
      <w:r w:rsidRPr="00407792">
        <w:rPr>
          <w:rFonts w:eastAsia="Calibri"/>
          <w:b/>
          <w:sz w:val="24"/>
          <w:u w:val="single"/>
        </w:rPr>
        <w:t xml:space="preserve">participation in </w:t>
      </w:r>
      <w:r w:rsidRPr="008448F7">
        <w:rPr>
          <w:rStyle w:val="Emphasis"/>
          <w:highlight w:val="green"/>
        </w:rPr>
        <w:t>genocid</w:t>
      </w:r>
      <w:r w:rsidRPr="00407792">
        <w:rPr>
          <w:rFonts w:eastAsia="Calibri"/>
          <w:b/>
          <w:sz w:val="24"/>
          <w:u w:val="single"/>
        </w:rPr>
        <w:t xml:space="preserve">al acts and policies </w:t>
      </w:r>
      <w:r w:rsidRPr="008448F7">
        <w:rPr>
          <w:rStyle w:val="Emphasis"/>
          <w:highlight w:val="green"/>
        </w:rPr>
        <w:t>possible</w:t>
      </w:r>
      <w:r w:rsidRPr="00407792">
        <w:rPr>
          <w:rFonts w:eastAsia="Calibri"/>
          <w:sz w:val="24"/>
        </w:rPr>
        <w:t xml:space="preserve"> </w:t>
      </w:r>
      <w:r w:rsidRPr="00407792">
        <w:rPr>
          <w:rFonts w:eastAsia="Calibri"/>
          <w:sz w:val="14"/>
          <w:szCs w:val="14"/>
        </w:rPr>
        <w:t>(under adverse political or economic conditions), perhaps more easily than we would like to recognize. Under the violence continuum we include, therefore,</w:t>
      </w:r>
      <w:r w:rsidRPr="00407792">
        <w:rPr>
          <w:rFonts w:eastAsia="Calibri"/>
          <w:b/>
          <w:sz w:val="24"/>
          <w:u w:val="single"/>
        </w:rPr>
        <w:t xml:space="preserve"> all expressions of radical social exclusion, dehumanization, depersonalization</w:t>
      </w:r>
      <w:r w:rsidRPr="00407792">
        <w:rPr>
          <w:rFonts w:eastAsia="Calibri"/>
          <w:sz w:val="24"/>
        </w:rPr>
        <w:t xml:space="preserve">, </w:t>
      </w:r>
      <w:proofErr w:type="spellStart"/>
      <w:r w:rsidRPr="00407792">
        <w:rPr>
          <w:rFonts w:eastAsia="Calibri"/>
          <w:sz w:val="14"/>
          <w:szCs w:val="14"/>
        </w:rPr>
        <w:t>pseudospeciation</w:t>
      </w:r>
      <w:proofErr w:type="spellEnd"/>
      <w:r w:rsidRPr="00407792">
        <w:rPr>
          <w:rFonts w:eastAsia="Calibri"/>
          <w:sz w:val="14"/>
          <w:szCs w:val="14"/>
        </w:rPr>
        <w:t>, and reification which</w:t>
      </w:r>
      <w:r w:rsidRPr="00407792">
        <w:rPr>
          <w:rFonts w:eastAsia="Calibri"/>
          <w:sz w:val="24"/>
        </w:rPr>
        <w:t xml:space="preserve"> </w:t>
      </w:r>
      <w:r w:rsidRPr="00407792">
        <w:rPr>
          <w:rFonts w:eastAsia="Calibri"/>
          <w:b/>
          <w:sz w:val="24"/>
          <w:u w:val="single"/>
        </w:rPr>
        <w:t xml:space="preserve">normalize atrocious behavior and violence toward others. </w:t>
      </w:r>
      <w:r w:rsidRPr="00407792">
        <w:rPr>
          <w:rFonts w:eastAsia="Calibri"/>
          <w:sz w:val="14"/>
          <w:szCs w:val="14"/>
        </w:rPr>
        <w:t xml:space="preserve">A constant self-mobilization for alarm, a state of constant hyperarousal is, perhaps, a reasonable response to Benjamin’s view of late modern history as a chronic ‘state of emergency’ (Taussig, Chapter 31). We are trying to recover here the classic anagogic thinking that enabled Erving Goffman, Jules Henry, C. Wright Mills, and Franco </w:t>
      </w:r>
      <w:proofErr w:type="spellStart"/>
      <w:r w:rsidRPr="00407792">
        <w:rPr>
          <w:rFonts w:eastAsia="Calibri"/>
          <w:sz w:val="14"/>
          <w:szCs w:val="14"/>
        </w:rPr>
        <w:t>Basaglia</w:t>
      </w:r>
      <w:proofErr w:type="spellEnd"/>
      <w:r w:rsidRPr="00407792">
        <w:rPr>
          <w:rFonts w:eastAsia="Calibri"/>
          <w:sz w:val="14"/>
          <w:szCs w:val="14"/>
        </w:rPr>
        <w:t xml:space="preserve"> among other mid-</w:t>
      </w:r>
      <w:proofErr w:type="gramStart"/>
      <w:r w:rsidRPr="00407792">
        <w:rPr>
          <w:rFonts w:eastAsia="Calibri"/>
          <w:sz w:val="14"/>
          <w:szCs w:val="14"/>
        </w:rPr>
        <w:t>twentieth-century</w:t>
      </w:r>
      <w:proofErr w:type="gramEnd"/>
      <w:r w:rsidRPr="00407792">
        <w:rPr>
          <w:rFonts w:eastAsia="Calibri"/>
          <w:sz w:val="14"/>
          <w:szCs w:val="14"/>
        </w:rPr>
        <w:t xml:space="preserve"> radically critical thinkers, to perceive the symbolic and structural relations, i.e., between inmates and patients, between concentration camps, prisons, mental hospitals, nursing homes, and other ‘total institutions.’ </w:t>
      </w:r>
      <w:r w:rsidRPr="00F06341">
        <w:rPr>
          <w:rStyle w:val="Emphasis"/>
        </w:rPr>
        <w:t>Making that</w:t>
      </w:r>
      <w:r w:rsidRPr="008448F7">
        <w:rPr>
          <w:rStyle w:val="Emphasis"/>
        </w:rPr>
        <w:t xml:space="preserve"> </w:t>
      </w:r>
      <w:r w:rsidRPr="00407792">
        <w:rPr>
          <w:rFonts w:eastAsia="Calibri"/>
          <w:b/>
          <w:sz w:val="24"/>
          <w:u w:val="single"/>
        </w:rPr>
        <w:t xml:space="preserve">decisive </w:t>
      </w:r>
      <w:r w:rsidRPr="00F06341">
        <w:rPr>
          <w:rStyle w:val="Emphasis"/>
        </w:rPr>
        <w:t>move</w:t>
      </w:r>
      <w:r w:rsidRPr="00407792">
        <w:rPr>
          <w:rFonts w:eastAsia="Calibri"/>
          <w:b/>
          <w:sz w:val="24"/>
          <w:u w:val="single"/>
        </w:rPr>
        <w:t xml:space="preserve"> to recognize the continuum of violence</w:t>
      </w:r>
      <w:r w:rsidRPr="008448F7">
        <w:rPr>
          <w:rFonts w:eastAsia="Calibri"/>
          <w:b/>
          <w:sz w:val="24"/>
          <w:u w:val="single"/>
        </w:rPr>
        <w:t xml:space="preserve"> </w:t>
      </w:r>
      <w:r w:rsidRPr="00F06341">
        <w:rPr>
          <w:rStyle w:val="Emphasis"/>
        </w:rPr>
        <w:t>allows us to see the capacity</w:t>
      </w:r>
      <w:r w:rsidRPr="00407792">
        <w:rPr>
          <w:rFonts w:eastAsia="Calibri"/>
          <w:b/>
          <w:sz w:val="24"/>
          <w:u w:val="single"/>
        </w:rPr>
        <w:t xml:space="preserve"> and the willingness - if not enthusiasm - </w:t>
      </w:r>
      <w:r w:rsidRPr="00F06341">
        <w:rPr>
          <w:rStyle w:val="Emphasis"/>
        </w:rPr>
        <w:t>of ordinary people,</w:t>
      </w:r>
      <w:r w:rsidRPr="00407792">
        <w:rPr>
          <w:rFonts w:eastAsia="Calibri"/>
          <w:b/>
          <w:sz w:val="24"/>
          <w:u w:val="single"/>
        </w:rPr>
        <w:t xml:space="preserve"> the practical technicians of the social consensus, </w:t>
      </w:r>
      <w:r w:rsidRPr="00F06341">
        <w:rPr>
          <w:rStyle w:val="Emphasis"/>
        </w:rPr>
        <w:t>to enforce genocid</w:t>
      </w:r>
      <w:r w:rsidRPr="00407792">
        <w:rPr>
          <w:rFonts w:eastAsia="Calibri"/>
          <w:b/>
          <w:sz w:val="24"/>
          <w:u w:val="single"/>
        </w:rPr>
        <w:t xml:space="preserve">al-like crimes against categories of rubbish people. There is no primary impulse out of which </w:t>
      </w:r>
      <w:r w:rsidRPr="008448F7">
        <w:rPr>
          <w:rStyle w:val="Emphasis"/>
          <w:highlight w:val="green"/>
        </w:rPr>
        <w:t>mass violence and genocide</w:t>
      </w:r>
      <w:r w:rsidRPr="00407792">
        <w:rPr>
          <w:rFonts w:eastAsia="Calibri"/>
          <w:b/>
          <w:sz w:val="24"/>
          <w:u w:val="single"/>
        </w:rPr>
        <w:t xml:space="preserve"> are born, it</w:t>
      </w:r>
      <w:r w:rsidRPr="008448F7">
        <w:rPr>
          <w:rFonts w:eastAsia="Calibri"/>
          <w:b/>
          <w:sz w:val="24"/>
          <w:u w:val="single"/>
        </w:rPr>
        <w:t xml:space="preserve"> </w:t>
      </w:r>
      <w:r w:rsidRPr="008448F7">
        <w:rPr>
          <w:rStyle w:val="Emphasis"/>
          <w:highlight w:val="green"/>
        </w:rPr>
        <w:t>is ingrained in</w:t>
      </w:r>
      <w:r w:rsidRPr="00407792">
        <w:rPr>
          <w:rFonts w:eastAsia="Calibri"/>
          <w:b/>
          <w:sz w:val="24"/>
          <w:u w:val="single"/>
        </w:rPr>
        <w:t xml:space="preserve"> the common sense of </w:t>
      </w:r>
      <w:r w:rsidRPr="008448F7">
        <w:rPr>
          <w:rStyle w:val="Emphasis"/>
          <w:highlight w:val="green"/>
        </w:rPr>
        <w:t>everyday social life.</w:t>
      </w:r>
      <w:r w:rsidRPr="00407792">
        <w:rPr>
          <w:rFonts w:eastAsia="Calibri"/>
          <w:sz w:val="24"/>
        </w:rPr>
        <w:t xml:space="preserve"> </w:t>
      </w:r>
      <w:r w:rsidRPr="00407792">
        <w:rPr>
          <w:rFonts w:eastAsia="Calibri"/>
          <w:sz w:val="14"/>
          <w:szCs w:val="14"/>
        </w:rPr>
        <w:t>The mad, the differently abled, the mentally vulnerable have often fallen into this category of the unworthy living, as have the very old and infirm, the sick-poor, and, of course, the despised racial, religious, sexual, and ethnic groups of the moment. Erik Erikson referred to ‘</w:t>
      </w:r>
      <w:proofErr w:type="spellStart"/>
      <w:r w:rsidRPr="00407792">
        <w:rPr>
          <w:rFonts w:eastAsia="Calibri"/>
          <w:sz w:val="14"/>
          <w:szCs w:val="14"/>
        </w:rPr>
        <w:t>pseudospeciation</w:t>
      </w:r>
      <w:proofErr w:type="spellEnd"/>
      <w:r w:rsidRPr="00407792">
        <w:rPr>
          <w:rFonts w:eastAsia="Calibri"/>
          <w:sz w:val="14"/>
          <w:szCs w:val="14"/>
        </w:rPr>
        <w:t xml:space="preserve">’ as the human tendency to classify some individuals or social groups as less than fully human - a prerequisite to genocide and one that is carefully honed during the unremarkable peacetimes that precede the sudden, ‘seemingly unintelligible’ outbreaks of mass violence. </w:t>
      </w:r>
      <w:r w:rsidRPr="00407792">
        <w:rPr>
          <w:rFonts w:eastAsia="Calibri"/>
          <w:b/>
          <w:sz w:val="24"/>
          <w:u w:val="single"/>
        </w:rPr>
        <w:t xml:space="preserve">Collective </w:t>
      </w:r>
      <w:r w:rsidRPr="008448F7">
        <w:rPr>
          <w:rStyle w:val="Emphasis"/>
          <w:highlight w:val="green"/>
        </w:rPr>
        <w:t>denial and misrecognition are prerequisites for mass violence and genocide.</w:t>
      </w:r>
      <w:r w:rsidRPr="008448F7">
        <w:t xml:space="preserve"> </w:t>
      </w:r>
      <w:r w:rsidRPr="00407792">
        <w:rPr>
          <w:rFonts w:eastAsia="Calibri"/>
          <w:sz w:val="14"/>
          <w:szCs w:val="14"/>
        </w:rPr>
        <w:t>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w:t>
      </w:r>
      <w:r w:rsidRPr="00407792">
        <w:rPr>
          <w:rFonts w:eastAsia="Calibri"/>
          <w:sz w:val="24"/>
        </w:rPr>
        <w:t>.</w:t>
      </w:r>
    </w:p>
    <w:p w14:paraId="6DBA1004" w14:textId="77777777" w:rsidR="009652CC" w:rsidRDefault="009652CC" w:rsidP="009652CC">
      <w:pPr>
        <w:pStyle w:val="Heading3"/>
      </w:pPr>
      <w:r>
        <w:t xml:space="preserve">Contention 1: </w:t>
      </w:r>
      <w:proofErr w:type="spellStart"/>
      <w:r>
        <w:t>Inquality</w:t>
      </w:r>
      <w:proofErr w:type="spellEnd"/>
    </w:p>
    <w:p w14:paraId="16056D8E" w14:textId="77777777" w:rsidR="009652CC" w:rsidRPr="002401A3" w:rsidRDefault="009652CC" w:rsidP="009652CC">
      <w:pPr>
        <w:pStyle w:val="Heading4"/>
        <w:rPr>
          <w:rFonts w:cs="Calibri"/>
        </w:rPr>
      </w:pPr>
      <w:r w:rsidRPr="002401A3">
        <w:rPr>
          <w:rFonts w:cs="Calibri"/>
        </w:rPr>
        <w:t xml:space="preserve">Private appropriation of space amplifies inequality on Earth. </w:t>
      </w:r>
    </w:p>
    <w:p w14:paraId="69489D0D" w14:textId="77777777" w:rsidR="009652CC" w:rsidRPr="002401A3" w:rsidRDefault="009652CC" w:rsidP="009652CC">
      <w:proofErr w:type="spellStart"/>
      <w:r w:rsidRPr="0041073A">
        <w:rPr>
          <w:b/>
          <w:bCs/>
          <w:sz w:val="26"/>
          <w:szCs w:val="26"/>
        </w:rPr>
        <w:t>Stockwell</w:t>
      </w:r>
      <w:proofErr w:type="spellEnd"/>
      <w:r w:rsidRPr="0041073A">
        <w:rPr>
          <w:b/>
          <w:bCs/>
          <w:sz w:val="26"/>
          <w:szCs w:val="26"/>
        </w:rPr>
        <w:t xml:space="preserve"> 20</w:t>
      </w:r>
      <w:r>
        <w:t xml:space="preserve"> </w:t>
      </w:r>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21BDEBF8" w14:textId="77777777" w:rsidR="009652CC" w:rsidRPr="0041073A" w:rsidRDefault="009652CC" w:rsidP="009652CC">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w:t>
      </w:r>
      <w:r w:rsidRPr="004A381F">
        <w:rPr>
          <w:rStyle w:val="StyleUnderline"/>
        </w:rPr>
        <w:t>significant legal ambiguities regarding the status of private space companies in orbital space. Such loopholes allow the US government to circumvent its own obligations to the OST, whilst simultaneously undermining the notion of space as a ‘global commons’ through a commodification process.</w:t>
      </w:r>
      <w:r w:rsidRPr="004A381F">
        <w:rPr>
          <w:sz w:val="12"/>
        </w:rPr>
        <w:t xml:space="preserve"> </w:t>
      </w:r>
      <w:r w:rsidRPr="004A381F">
        <w:rPr>
          <w:rStyle w:val="Emphasis"/>
        </w:rPr>
        <w:t xml:space="preserve">The </w:t>
      </w:r>
      <w:r w:rsidRPr="001257A4">
        <w:rPr>
          <w:rStyle w:val="Emphasis"/>
          <w:highlight w:val="green"/>
        </w:rPr>
        <w:t>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 xml:space="preserve">global citizenry in </w:t>
      </w:r>
      <w:proofErr w:type="spellStart"/>
      <w:r w:rsidRPr="001257A4">
        <w:rPr>
          <w:rStyle w:val="Emphasis"/>
          <w:highlight w:val="green"/>
        </w:rPr>
        <w:t>favour</w:t>
      </w:r>
      <w:proofErr w:type="spellEnd"/>
      <w:r w:rsidRPr="001257A4">
        <w:rPr>
          <w:rStyle w:val="Emphasis"/>
          <w:highlight w:val="green"/>
        </w:rPr>
        <w:t xml:space="preserve">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w:t>
      </w:r>
      <w:proofErr w:type="gramStart"/>
      <w:r w:rsidRPr="002401A3">
        <w:rPr>
          <w:sz w:val="12"/>
        </w:rPr>
        <w:t>in order to</w:t>
      </w:r>
      <w:proofErr w:type="gramEnd"/>
      <w:r w:rsidRPr="002401A3">
        <w:rPr>
          <w:sz w:val="12"/>
        </w:rPr>
        <w:t xml:space="preserve">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4A381F">
        <w:rPr>
          <w:rStyle w:val="StyleUnderline"/>
        </w:rPr>
        <w:t xml:space="preserve"> the </w:t>
      </w:r>
      <w:r w:rsidRPr="001257A4">
        <w:rPr>
          <w:rStyle w:val="StyleUnderline"/>
          <w:highlight w:val="green"/>
        </w:rPr>
        <w:t xml:space="preserve">salvation </w:t>
      </w:r>
      <w:r w:rsidRPr="004A381F">
        <w:rPr>
          <w:rStyle w:val="StyleUnderline"/>
        </w:rPr>
        <w:t xml:space="preserve">of </w:t>
      </w:r>
      <w:proofErr w:type="gramStart"/>
      <w:r w:rsidRPr="004A381F">
        <w:rPr>
          <w:rStyle w:val="StyleUnderline"/>
        </w:rPr>
        <w:t>the human race</w:t>
      </w:r>
      <w:proofErr w:type="gramEnd"/>
      <w:r w:rsidRPr="004A381F">
        <w:rPr>
          <w:rStyle w:val="StyleUnderline"/>
        </w:rPr>
        <w:t xml:space="preserve"> </w:t>
      </w:r>
      <w:r w:rsidRPr="001257A4">
        <w:rPr>
          <w:rStyle w:val="StyleUnderline"/>
          <w:highlight w:val="green"/>
        </w:rPr>
        <w:t xml:space="preserve">from </w:t>
      </w:r>
      <w:r w:rsidRPr="002401A3">
        <w:rPr>
          <w:rStyle w:val="StyleUnderline"/>
        </w:rPr>
        <w:t xml:space="preserve">impending </w:t>
      </w:r>
      <w:r w:rsidRPr="001257A4">
        <w:rPr>
          <w:rStyle w:val="StyleUnderline"/>
          <w:highlight w:val="green"/>
        </w:rPr>
        <w:t xml:space="preserve">extinction through </w:t>
      </w:r>
      <w:r w:rsidRPr="004A381F">
        <w:rPr>
          <w:rStyle w:val="StyleUnderline"/>
        </w:rPr>
        <w:t xml:space="preserve">off-world </w:t>
      </w:r>
      <w:r w:rsidRPr="001257A4">
        <w:rPr>
          <w:rStyle w:val="StyleUnderline"/>
          <w:highlight w:val="green"/>
        </w:rPr>
        <w:t>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w:t>
      </w:r>
      <w:r w:rsidRPr="004A381F">
        <w:rPr>
          <w:sz w:val="12"/>
        </w:rPr>
        <w:t xml:space="preserve">2017: 182). Yet, </w:t>
      </w:r>
      <w:r w:rsidRPr="004A381F">
        <w:rPr>
          <w:rStyle w:val="StyleUnderline"/>
        </w:rPr>
        <w:t>this type of discourse</w:t>
      </w:r>
      <w:r w:rsidRPr="001257A4">
        <w:rPr>
          <w:rStyle w:val="StyleUnderline"/>
          <w:highlight w:val="green"/>
        </w:rPr>
        <w:t xml:space="preserv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 xml:space="preserve">that they have no obligation to share mineral resources extracted </w:t>
      </w:r>
      <w:r w:rsidRPr="004A381F">
        <w:rPr>
          <w:rStyle w:val="StyleUnderline"/>
        </w:rPr>
        <w:t>in space with the global community</w:t>
      </w:r>
      <w:r w:rsidRPr="004A381F">
        <w:rPr>
          <w:sz w:val="12"/>
        </w:rPr>
        <w:t xml:space="preserve"> (Klinger, 2017: 208). This is reflected in the speeches of individuals such as Nathan Ingraham, a senior editor at the</w:t>
      </w:r>
      <w:r w:rsidRPr="002401A3">
        <w:rPr>
          <w:sz w:val="12"/>
        </w:rPr>
        <w:t xml:space="preserv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 xml:space="preserve">In similar ways to the ‘scaling’ of unequal international relations that has </w:t>
      </w:r>
      <w:r w:rsidRPr="004A381F">
        <w:rPr>
          <w:rStyle w:val="StyleUnderline"/>
        </w:rPr>
        <w:t>constituted our relationship with outer space under the guise of the ‘global commons’</w:t>
      </w:r>
      <w:r w:rsidRPr="004A381F">
        <w:rPr>
          <w:sz w:val="12"/>
        </w:rPr>
        <w:t xml:space="preserve"> (Beery, 2016: 99), </w:t>
      </w:r>
      <w:r w:rsidRPr="004A381F">
        <w:rPr>
          <w:rStyle w:val="StyleUnderline"/>
        </w:rPr>
        <w:t xml:space="preserve">private companies – through their anthropogenic discourse – are </w:t>
      </w:r>
      <w:r w:rsidRPr="004A381F">
        <w:rPr>
          <w:rStyle w:val="Emphasis"/>
        </w:rPr>
        <w:t>scaling existing Earth-bound wealth inequalities and social relations into space by siphoning off extra-terrestrial resources.</w:t>
      </w:r>
      <w:r w:rsidRPr="004A381F">
        <w:rPr>
          <w:sz w:val="12"/>
        </w:rPr>
        <w:t xml:space="preserve"> </w:t>
      </w:r>
      <w:r w:rsidRPr="004A381F">
        <w:rPr>
          <w:rStyle w:val="StyleUnderline"/>
        </w:rPr>
        <w:t xml:space="preserve">By constructing their </w:t>
      </w:r>
      <w:proofErr w:type="spellStart"/>
      <w:r w:rsidRPr="004A381F">
        <w:rPr>
          <w:rStyle w:val="StyleUnderline"/>
        </w:rPr>
        <w:t>endeavours</w:t>
      </w:r>
      <w:proofErr w:type="spellEnd"/>
      <w:r w:rsidRPr="004A381F">
        <w:rPr>
          <w:rStyle w:val="StyleUnderline"/>
        </w:rPr>
        <w:t xml:space="preserve"> in ways that appeal to the common good, </w:t>
      </w:r>
      <w:proofErr w:type="spellStart"/>
      <w:r w:rsidRPr="004A381F">
        <w:rPr>
          <w:rStyle w:val="StyleUnderline"/>
        </w:rPr>
        <w:t>NewSpace</w:t>
      </w:r>
      <w:proofErr w:type="spellEnd"/>
      <w:r w:rsidRPr="004A381F">
        <w:rPr>
          <w:rStyle w:val="StyleUnderline"/>
        </w:rPr>
        <w:t xml:space="preserve"> actors are therefore concealing the reality of how commercial resource extraction serves the exclusive interests of their private shareholders </w:t>
      </w:r>
      <w:r w:rsidRPr="001257A4">
        <w:rPr>
          <w:rStyle w:val="StyleUnderline"/>
          <w:highlight w:val="green"/>
        </w:rPr>
        <w:t xml:space="preserve">at the </w:t>
      </w:r>
      <w:r w:rsidRPr="001257A4">
        <w:rPr>
          <w:rStyle w:val="Emphasis"/>
          <w:highlight w:val="green"/>
        </w:rPr>
        <w:t xml:space="preserve">expense of </w:t>
      </w:r>
      <w:proofErr w:type="gramStart"/>
      <w:r w:rsidRPr="001257A4">
        <w:rPr>
          <w:rStyle w:val="Emphasis"/>
          <w:highlight w:val="green"/>
        </w:rPr>
        <w:t xml:space="preserve">the vast majority </w:t>
      </w:r>
      <w:r w:rsidRPr="004A381F">
        <w:rPr>
          <w:rStyle w:val="Emphasis"/>
        </w:rPr>
        <w:t>of</w:t>
      </w:r>
      <w:proofErr w:type="gramEnd"/>
      <w:r w:rsidRPr="004A381F">
        <w:rPr>
          <w:rStyle w:val="Emphasis"/>
        </w:rPr>
        <w:t xml:space="preserve"> the global population</w:t>
      </w:r>
      <w:r w:rsidRPr="004A381F">
        <w:rPr>
          <w:sz w:val="12"/>
        </w:rPr>
        <w:t>.</w:t>
      </w:r>
    </w:p>
    <w:p w14:paraId="0E124052" w14:textId="77777777" w:rsidR="009652CC" w:rsidRPr="002401A3" w:rsidRDefault="009652CC" w:rsidP="009652CC">
      <w:pPr>
        <w:pStyle w:val="Heading4"/>
        <w:rPr>
          <w:rFonts w:cs="Calibri"/>
        </w:rPr>
      </w:pPr>
      <w:r w:rsidRPr="002401A3">
        <w:rPr>
          <w:rFonts w:cs="Calibri"/>
        </w:rPr>
        <w:t xml:space="preserve">Private control of space inevitably leads to exploitation. </w:t>
      </w:r>
    </w:p>
    <w:p w14:paraId="6D3A383E" w14:textId="77777777" w:rsidR="009652CC" w:rsidRPr="002401A3" w:rsidRDefault="009652CC" w:rsidP="009652CC">
      <w:r w:rsidRPr="0041073A">
        <w:rPr>
          <w:b/>
          <w:bCs/>
          <w:sz w:val="26"/>
          <w:szCs w:val="26"/>
        </w:rPr>
        <w:t>Spencer 20</w:t>
      </w:r>
      <w:r>
        <w:t xml:space="preserve"> </w:t>
      </w:r>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6D8C940A" w14:textId="77777777" w:rsidR="009652CC" w:rsidRPr="002401A3" w:rsidRDefault="009652CC" w:rsidP="009652CC">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xml:space="preserve">: “In the </w:t>
      </w:r>
      <w:r w:rsidRPr="004A381F">
        <w:rPr>
          <w:rStyle w:val="StyleUnderline"/>
        </w:rPr>
        <w:t>years to come, American industry must be the first to maintain a constant commercial human presence in low-Earth orbit,</w:t>
      </w:r>
      <w:r w:rsidRPr="004A381F">
        <w:rPr>
          <w:sz w:val="12"/>
        </w:rPr>
        <w:t xml:space="preserve"> to expand the sphere of the economy beyond this blue marble,” Pence wrote. One wonders if these luminaries know their history. </w:t>
      </w:r>
      <w:r w:rsidRPr="004A381F">
        <w:rPr>
          <w:rStyle w:val="Emphasis"/>
        </w:rPr>
        <w:t xml:space="preserve">There has </w:t>
      </w:r>
      <w:proofErr w:type="gramStart"/>
      <w:r w:rsidRPr="004A381F">
        <w:rPr>
          <w:rStyle w:val="Emphasis"/>
        </w:rPr>
        <w:t>be</w:t>
      </w:r>
      <w:proofErr w:type="gramEnd"/>
      <w:r w:rsidRPr="004A381F">
        <w:rPr>
          <w:rStyle w:val="Emphasis"/>
        </w:rPr>
        <w:t xml:space="preserve"> no instance in which a private corporation became a colonizing power that did not end badly for everyone besides the shareholders</w:t>
      </w:r>
      <w:r w:rsidRPr="004A381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4A381F">
          <w:rPr>
            <w:rStyle w:val="Hyperlink"/>
            <w:sz w:val="12"/>
          </w:rPr>
          <w:t>writes</w:t>
        </w:r>
      </w:hyperlink>
      <w:r w:rsidRPr="004A381F">
        <w:rPr>
          <w:sz w:val="12"/>
        </w:rPr>
        <w:t xml:space="preserve"> William Dalrymple in the Guardian. “It almost certainly remains the supreme act of corporate violence in world history.” </w:t>
      </w:r>
      <w:r w:rsidRPr="004A381F">
        <w:rPr>
          <w:rStyle w:val="StyleUnderline"/>
        </w:rPr>
        <w:t>The East India Company came to colonize much of the Indian subcontinent. In the modern era, an era in which the righ</w:t>
      </w:r>
      <w:r w:rsidRPr="002401A3">
        <w:rPr>
          <w:rStyle w:val="StyleUnderline"/>
        </w:rPr>
        <w:t xml:space="preserve">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25"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26" w:tgtFrame="_blank" w:history="1">
        <w:r w:rsidRPr="002401A3">
          <w:rPr>
            <w:rStyle w:val="StyleUnderline"/>
          </w:rPr>
          <w:t>assured</w:t>
        </w:r>
      </w:hyperlink>
      <w:r w:rsidRPr="002401A3">
        <w:rPr>
          <w:rStyle w:val="StyleUnderline"/>
        </w:rPr>
        <w:t xml:space="preserve"> that the trip would be “</w:t>
      </w:r>
      <w:r w:rsidRPr="004A381F">
        <w:rPr>
          <w:rStyle w:val="StyleUnderline"/>
        </w:rPr>
        <w:t xml:space="preserve">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w:t>
      </w:r>
      <w:r w:rsidRPr="004A381F">
        <w:rPr>
          <w:sz w:val="12"/>
        </w:rPr>
        <w:t>us. Musk isn’t trying to build something akin to Matt Damon’s spartan research base in "The Martian." He wants to build Mars-a-Lago</w:t>
      </w:r>
      <w:r w:rsidRPr="004A381F">
        <w:rPr>
          <w:rStyle w:val="StyleUnderline"/>
        </w:rPr>
        <w:t xml:space="preserve">. And an economy based on tourism, particularly high-end tourism, needs employees — even if a high degree of automation is assumed. And as I’ve written about </w:t>
      </w:r>
      <w:hyperlink r:id="rId27" w:history="1">
        <w:r w:rsidRPr="004A381F">
          <w:rPr>
            <w:rStyle w:val="StyleUnderline"/>
          </w:rPr>
          <w:t>before</w:t>
        </w:r>
      </w:hyperlink>
      <w:r w:rsidRPr="004A381F">
        <w:rPr>
          <w:rStyle w:val="StyleUnderline"/>
        </w:rPr>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w:t>
      </w:r>
      <w:r w:rsidRPr="004A381F">
        <w:rPr>
          <w:sz w:val="12"/>
        </w:rPr>
        <w:t xml:space="preserve"> Where would Mars-a-Lago's employees turn if their rights were impinged upon? Oh wait, </w:t>
      </w:r>
      <w:r w:rsidRPr="004A381F">
        <w:rPr>
          <w:rStyle w:val="StyleUnderline"/>
        </w:rPr>
        <w:t>this planet is</w:t>
      </w:r>
      <w:r w:rsidRPr="004A381F">
        <w:rPr>
          <w:sz w:val="12"/>
        </w:rPr>
        <w:t xml:space="preserve"> run </w:t>
      </w:r>
      <w:proofErr w:type="gramStart"/>
      <w:r w:rsidRPr="004A381F">
        <w:rPr>
          <w:rStyle w:val="StyleUnderline"/>
        </w:rPr>
        <w:t>privately</w:t>
      </w:r>
      <w:r w:rsidRPr="004A381F">
        <w:rPr>
          <w:sz w:val="12"/>
        </w:rPr>
        <w:t>?</w:t>
      </w:r>
      <w:proofErr w:type="gramEnd"/>
      <w:r w:rsidRPr="004A381F">
        <w:rPr>
          <w:sz w:val="12"/>
        </w:rPr>
        <w:t xml:space="preserve"> You have no rights. </w:t>
      </w:r>
      <w:r w:rsidRPr="004A381F">
        <w:rPr>
          <w:rStyle w:val="StyleUnderline"/>
        </w:rPr>
        <w:t>Musk's vision</w:t>
      </w:r>
      <w:r w:rsidRPr="002401A3">
        <w:rPr>
          <w:rStyle w:val="StyleUnderline"/>
        </w:rPr>
        <w:t xml:space="preserve">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451824AA" w14:textId="77777777" w:rsidR="009652CC" w:rsidRPr="007E2950" w:rsidRDefault="009652CC" w:rsidP="009652CC"/>
    <w:p w14:paraId="4A43704A" w14:textId="6E61CBFE" w:rsidR="009652CC" w:rsidRDefault="009652CC" w:rsidP="009652CC">
      <w:pPr>
        <w:pStyle w:val="Heading3"/>
      </w:pPr>
      <w:r>
        <w:t xml:space="preserve"> Contention 2: Space Launches</w:t>
      </w:r>
    </w:p>
    <w:p w14:paraId="38DBBA32" w14:textId="4862C3A7" w:rsidR="00EF58D3" w:rsidRPr="00EF58D3" w:rsidRDefault="00EF58D3" w:rsidP="00EF58D3">
      <w:pPr>
        <w:pStyle w:val="Heading4"/>
      </w:pPr>
      <w:r>
        <w:t xml:space="preserve">Private appropriation is bad in two ways - </w:t>
      </w:r>
    </w:p>
    <w:p w14:paraId="18379B41" w14:textId="71BCAB98" w:rsidR="009652CC" w:rsidRPr="009A0BC8" w:rsidRDefault="00EF58D3" w:rsidP="009652CC">
      <w:pPr>
        <w:pStyle w:val="Heading4"/>
        <w:rPr>
          <w:rStyle w:val="Style13ptBold"/>
          <w:b/>
        </w:rPr>
      </w:pPr>
      <w:r>
        <w:t>First, t</w:t>
      </w:r>
      <w:r w:rsidR="009652CC">
        <w:t xml:space="preserve">he Private Space Industry is </w:t>
      </w:r>
      <w:r w:rsidR="009652CC">
        <w:rPr>
          <w:u w:val="single"/>
        </w:rPr>
        <w:t>showing</w:t>
      </w:r>
      <w:r w:rsidR="009652CC">
        <w:t xml:space="preserve"> </w:t>
      </w:r>
      <w:r w:rsidR="009652CC">
        <w:rPr>
          <w:u w:val="single"/>
        </w:rPr>
        <w:t>enormous</w:t>
      </w:r>
      <w:r w:rsidR="009652CC">
        <w:t xml:space="preserve"> increase in </w:t>
      </w:r>
      <w:r w:rsidR="009652CC">
        <w:rPr>
          <w:u w:val="single"/>
        </w:rPr>
        <w:t>launches</w:t>
      </w:r>
      <w:r w:rsidR="009652CC">
        <w:t xml:space="preserve"> – that causes </w:t>
      </w:r>
      <w:r w:rsidR="009652CC">
        <w:rPr>
          <w:u w:val="single"/>
        </w:rPr>
        <w:t>pollutants</w:t>
      </w:r>
      <w:r w:rsidR="009652CC">
        <w:t xml:space="preserve"> and </w:t>
      </w:r>
      <w:r w:rsidR="009652CC">
        <w:rPr>
          <w:u w:val="single"/>
        </w:rPr>
        <w:t>warming – with massive amounts of chemicals entering the upper atmosphere</w:t>
      </w:r>
      <w:r w:rsidR="009652CC">
        <w:t>.</w:t>
      </w:r>
    </w:p>
    <w:p w14:paraId="284BD452" w14:textId="77777777" w:rsidR="009652CC" w:rsidRDefault="009652CC" w:rsidP="009652CC">
      <w:r w:rsidRPr="00B90E0B">
        <w:rPr>
          <w:rStyle w:val="Style13ptBold"/>
        </w:rPr>
        <w:t>Gammon 21</w:t>
      </w:r>
      <w:r>
        <w:t xml:space="preserve"> </w:t>
      </w:r>
      <w:r w:rsidRPr="00B90E0B">
        <w:t>Katharine Gammon 7-19-2021 "How the billionaire space race could be one giant leap for pollution"</w:t>
      </w:r>
      <w:r>
        <w:t xml:space="preserve"> </w:t>
      </w:r>
      <w:hyperlink r:id="rId30"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001D211D" w14:textId="07A78CEA" w:rsidR="009652CC" w:rsidRDefault="009652CC" w:rsidP="009652CC">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w:t>
      </w:r>
      <w:r w:rsidRPr="0082380E">
        <w:rPr>
          <w:rStyle w:val="Emphasis"/>
        </w:rPr>
        <w:t>could 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w:t>
      </w:r>
      <w:proofErr w:type="gramStart"/>
      <w:r w:rsidRPr="00B82537">
        <w:rPr>
          <w:rStyle w:val="Emphasis"/>
        </w:rPr>
        <w:t>chlorine</w:t>
      </w:r>
      <w:proofErr w:type="gramEnd"/>
      <w:r w:rsidRPr="00B82537">
        <w:rPr>
          <w:rStyle w:val="Emphasis"/>
        </w:rPr>
        <w:t xml:space="preserv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B82537">
        <w:t>transportation</w:t>
      </w:r>
      <w:proofErr w:type="gramEnd"/>
      <w:r w:rsidRPr="00B82537">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38FC636E" w14:textId="13C09E43" w:rsidR="00EF58D3" w:rsidRPr="00483885" w:rsidRDefault="00EF58D3" w:rsidP="00EF58D3">
      <w:pPr>
        <w:pStyle w:val="Heading4"/>
        <w:rPr>
          <w:rStyle w:val="StyleUnderline"/>
          <w:rFonts w:cs="Calibri"/>
          <w:sz w:val="26"/>
          <w:u w:val="none"/>
        </w:rPr>
      </w:pPr>
      <w:r>
        <w:rPr>
          <w:rFonts w:cs="Calibri"/>
        </w:rPr>
        <w:t>Second, the use of private entities who a</w:t>
      </w:r>
      <w:r w:rsidRPr="00100A2B">
        <w:rPr>
          <w:rFonts w:cs="Calibri"/>
        </w:rPr>
        <w:t xml:space="preserve">steroid </w:t>
      </w:r>
      <w:r>
        <w:rPr>
          <w:rFonts w:cs="Calibri"/>
        </w:rPr>
        <w:t>mine</w:t>
      </w:r>
      <w:r w:rsidRPr="00100A2B">
        <w:rPr>
          <w:rFonts w:cs="Calibri"/>
        </w:rPr>
        <w:t xml:space="preserve"> spikes the risk of satellite-dust collisions</w:t>
      </w:r>
    </w:p>
    <w:p w14:paraId="457F4682" w14:textId="77777777" w:rsidR="00EF58D3" w:rsidRDefault="00EF58D3" w:rsidP="00EF58D3">
      <w:proofErr w:type="spellStart"/>
      <w:r w:rsidRPr="00483885">
        <w:rPr>
          <w:rStyle w:val="StyleUnderline"/>
          <w:b/>
          <w:bCs/>
          <w:sz w:val="26"/>
          <w:szCs w:val="26"/>
          <w:u w:val="none"/>
        </w:rPr>
        <w:t>Scoles</w:t>
      </w:r>
      <w:proofErr w:type="spellEnd"/>
      <w:r w:rsidRPr="00483885">
        <w:rPr>
          <w:rStyle w:val="StyleUnderline"/>
          <w:b/>
          <w:bCs/>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31" w:history="1">
        <w:r w:rsidRPr="004F3DA9">
          <w:rPr>
            <w:rStyle w:val="Hyperlink"/>
          </w:rPr>
          <w:t>https://www.newscientist.com/article/mg22630235-100-dust-from-asteroid-mining-spells-danger-for-satellites/]//Jia</w:t>
        </w:r>
      </w:hyperlink>
    </w:p>
    <w:p w14:paraId="3EC0B102" w14:textId="77777777" w:rsidR="00EF58D3" w:rsidRDefault="00EF58D3" w:rsidP="00EF58D3">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32" w:history="1">
        <w:r w:rsidRPr="00100A2B">
          <w:rPr>
            <w:rStyle w:val="Hyperlink"/>
          </w:rPr>
          <w:t>https://arxiv.org/pdf/1505.03800.pdf</w:t>
        </w:r>
      </w:hyperlink>
      <w:r>
        <w:rPr>
          <w:rStyle w:val="Hyperlink"/>
        </w:rPr>
        <w:t xml:space="preserve">  “</w:t>
      </w:r>
      <w:r w:rsidRPr="00613853">
        <w:rPr>
          <w:rStyle w:val="Hyperlink"/>
        </w:rPr>
        <w:t xml:space="preserve">In 10 </w:t>
      </w:r>
      <w:proofErr w:type="spellStart"/>
      <w:r w:rsidRPr="00613853">
        <w:rPr>
          <w:rStyle w:val="Hyperlink"/>
        </w:rPr>
        <w:t>yrs</w:t>
      </w:r>
      <w:proofErr w:type="spellEnd"/>
      <w:r w:rsidRPr="00613853">
        <w:rPr>
          <w:rStyle w:val="Hyperlink"/>
        </w:rPr>
        <w:t xml:space="preserve"> particles have been found to intersect GEO up to 900 times, 63 times on average.</w:t>
      </w:r>
      <w:r>
        <w:rPr>
          <w:rStyle w:val="Hyperlink"/>
        </w:rPr>
        <w:t>”</w:t>
      </w:r>
    </w:p>
    <w:p w14:paraId="41D58FDA" w14:textId="79969292" w:rsidR="00EF58D3" w:rsidRDefault="00EF58D3" w:rsidP="009652CC">
      <w:r w:rsidRPr="00483885">
        <w:t xml:space="preserve">NASA chose the second option for its Asteroid Redirect Mission, which aims to pluck a boulder from an asteroid’s surface and relocate it to a stable orbit around the moon. </w:t>
      </w:r>
      <w:r w:rsidRPr="00483885">
        <w:rPr>
          <w:rStyle w:val="Emphasis"/>
        </w:rPr>
        <w:t xml:space="preserve">But an </w:t>
      </w:r>
      <w:r w:rsidRPr="00483885">
        <w:rPr>
          <w:rStyle w:val="Emphasis"/>
          <w:highlight w:val="green"/>
        </w:rPr>
        <w:t>asteroid’s gravity</w:t>
      </w:r>
      <w:r w:rsidRPr="00483885">
        <w:rPr>
          <w:rStyle w:val="Emphasis"/>
        </w:rPr>
        <w:t xml:space="preserve"> is so </w:t>
      </w:r>
      <w:r w:rsidRPr="00483885">
        <w:rPr>
          <w:rStyle w:val="Emphasis"/>
          <w:highlight w:val="green"/>
        </w:rPr>
        <w:t>weak</w:t>
      </w:r>
      <w:r w:rsidRPr="00483885">
        <w:rPr>
          <w:rStyle w:val="Emphasis"/>
        </w:rPr>
        <w:t xml:space="preserve"> that it’s not hard for surface particles to escape into space</w:t>
      </w:r>
      <w:r w:rsidRPr="00483885">
        <w:t xml:space="preserve">. Now a new model warns that </w:t>
      </w:r>
      <w:r w:rsidRPr="00483885">
        <w:rPr>
          <w:rStyle w:val="Emphasis"/>
        </w:rPr>
        <w:t xml:space="preserve">debris shed by such transplanted rocks could intrude where many </w:t>
      </w:r>
      <w:proofErr w:type="spellStart"/>
      <w:r w:rsidRPr="00483885">
        <w:rPr>
          <w:rStyle w:val="Emphasis"/>
        </w:rPr>
        <w:t>defence</w:t>
      </w:r>
      <w:proofErr w:type="spellEnd"/>
      <w:r w:rsidRPr="00483885">
        <w:rPr>
          <w:rStyle w:val="Emphasis"/>
        </w:rPr>
        <w:t xml:space="preserve"> and communication satellites live</w:t>
      </w:r>
      <w:r w:rsidRPr="00483885">
        <w:t xml:space="preserve"> – in geosynchronous orbit. According to Casey </w:t>
      </w:r>
      <w:proofErr w:type="spellStart"/>
      <w:r w:rsidRPr="00483885">
        <w:t>Handmer</w:t>
      </w:r>
      <w:proofErr w:type="spellEnd"/>
      <w:r w:rsidRPr="00483885">
        <w:t xml:space="preserve"> of the California Institute of Technology in Pasadena and Javier </w:t>
      </w:r>
      <w:proofErr w:type="spellStart"/>
      <w:r w:rsidRPr="00483885">
        <w:t>Roa</w:t>
      </w:r>
      <w:proofErr w:type="spellEnd"/>
      <w:r w:rsidRPr="00483885">
        <w:t xml:space="preserve"> of the Technical University of Madrid in Spain, </w:t>
      </w:r>
      <w:r w:rsidRPr="00483885">
        <w:rPr>
          <w:rStyle w:val="Emphasis"/>
          <w:highlight w:val="green"/>
        </w:rPr>
        <w:t>5 per cent</w:t>
      </w:r>
      <w:r w:rsidRPr="00483885">
        <w:rPr>
          <w:rStyle w:val="Emphasis"/>
        </w:rPr>
        <w:t xml:space="preserve"> of the escaped debris will </w:t>
      </w:r>
      <w:r w:rsidRPr="00483885">
        <w:rPr>
          <w:rStyle w:val="Emphasis"/>
          <w:highlight w:val="green"/>
        </w:rPr>
        <w:t>end</w:t>
      </w:r>
      <w:r w:rsidRPr="00483885">
        <w:rPr>
          <w:rStyle w:val="Emphasis"/>
        </w:rPr>
        <w:t xml:space="preserve"> up </w:t>
      </w:r>
      <w:r w:rsidRPr="00483885">
        <w:rPr>
          <w:rStyle w:val="Emphasis"/>
          <w:highlight w:val="green"/>
        </w:rPr>
        <w:t>in</w:t>
      </w:r>
      <w:r w:rsidRPr="00483885">
        <w:rPr>
          <w:rStyle w:val="Emphasis"/>
        </w:rPr>
        <w:t xml:space="preserve"> regions traversed by </w:t>
      </w:r>
      <w:r w:rsidRPr="00483885">
        <w:rPr>
          <w:rStyle w:val="Emphasis"/>
          <w:highlight w:val="green"/>
        </w:rPr>
        <w:t>sat</w:t>
      </w:r>
      <w:r w:rsidRPr="00483885">
        <w:rPr>
          <w:rStyle w:val="Emphasis"/>
        </w:rPr>
        <w:t xml:space="preserve">ellites. Over 10 years, it would cross geosynchronous </w:t>
      </w:r>
      <w:r w:rsidRPr="00483885">
        <w:rPr>
          <w:rStyle w:val="Emphasis"/>
          <w:highlight w:val="green"/>
        </w:rPr>
        <w:t>orbit</w:t>
      </w:r>
      <w:r w:rsidRPr="00483885">
        <w:rPr>
          <w:rStyle w:val="Emphasis"/>
        </w:rPr>
        <w:t xml:space="preserve"> 63 times on average</w:t>
      </w:r>
      <w:r w:rsidRPr="00483885">
        <w:t xml:space="preserve">. A </w:t>
      </w:r>
      <w:r w:rsidRPr="00483885">
        <w:rPr>
          <w:rStyle w:val="Emphasis"/>
          <w:highlight w:val="green"/>
        </w:rPr>
        <w:t>sat</w:t>
      </w:r>
      <w:r w:rsidRPr="00483885">
        <w:rPr>
          <w:rStyle w:val="Emphasis"/>
        </w:rPr>
        <w:t xml:space="preserve">ellite in the wrong spot at the wrong time </w:t>
      </w:r>
      <w:r w:rsidRPr="00483885">
        <w:rPr>
          <w:rStyle w:val="Emphasis"/>
          <w:highlight w:val="green"/>
        </w:rPr>
        <w:t>will suffer</w:t>
      </w:r>
      <w:r w:rsidRPr="00483885">
        <w:rPr>
          <w:rStyle w:val="Emphasis"/>
        </w:rPr>
        <w:t xml:space="preserve"> a damaging high-speed collision with that dust. The study also looks at the “catastrophic </w:t>
      </w:r>
      <w:r w:rsidRPr="00483885">
        <w:rPr>
          <w:rStyle w:val="Emphasis"/>
          <w:highlight w:val="green"/>
        </w:rPr>
        <w:t>disruption</w:t>
      </w:r>
      <w:r w:rsidRPr="00483885">
        <w:rPr>
          <w:rStyle w:val="Emphasis"/>
        </w:rPr>
        <w:t xml:space="preserve">” of an asteroid </w:t>
      </w:r>
      <w:r w:rsidRPr="00483885">
        <w:rPr>
          <w:rStyle w:val="Emphasis"/>
          <w:highlight w:val="green"/>
        </w:rPr>
        <w:t xml:space="preserve">5 </w:t>
      </w:r>
      <w:proofErr w:type="spellStart"/>
      <w:r w:rsidRPr="00483885">
        <w:rPr>
          <w:rStyle w:val="Emphasis"/>
          <w:highlight w:val="green"/>
        </w:rPr>
        <w:t>metre</w:t>
      </w:r>
      <w:r w:rsidRPr="00483885">
        <w:rPr>
          <w:rStyle w:val="Emphasis"/>
        </w:rPr>
        <w:t>s</w:t>
      </w:r>
      <w:proofErr w:type="spellEnd"/>
      <w:r w:rsidRPr="00483885">
        <w:rPr>
          <w:rStyle w:val="Emphasis"/>
        </w:rPr>
        <w:t xml:space="preserve"> across or bigger. Its total break-up into a pile of </w:t>
      </w:r>
      <w:r w:rsidRPr="00483885">
        <w:rPr>
          <w:rStyle w:val="Emphasis"/>
          <w:highlight w:val="green"/>
        </w:rPr>
        <w:t>rubble</w:t>
      </w:r>
      <w:r w:rsidRPr="00483885">
        <w:rPr>
          <w:rStyle w:val="Emphasis"/>
        </w:rPr>
        <w:t xml:space="preserve"> would increase the </w:t>
      </w:r>
      <w:r w:rsidRPr="00483885">
        <w:rPr>
          <w:rStyle w:val="Emphasis"/>
          <w:highlight w:val="green"/>
        </w:rPr>
        <w:t>risk</w:t>
      </w:r>
      <w:r w:rsidRPr="00483885">
        <w:rPr>
          <w:rStyle w:val="Emphasis"/>
        </w:rPr>
        <w:t xml:space="preserve"> to satellites by more than </w:t>
      </w:r>
      <w:r w:rsidRPr="00483885">
        <w:rPr>
          <w:rStyle w:val="Emphasis"/>
          <w:highlight w:val="green"/>
        </w:rPr>
        <w:t>30</w:t>
      </w:r>
      <w:r w:rsidRPr="00483885">
        <w:rPr>
          <w:rStyle w:val="Emphasis"/>
        </w:rPr>
        <w:t xml:space="preserve"> per cent </w:t>
      </w:r>
      <w:r w:rsidRPr="00483885">
        <w:t>(arxiv.org/abs/1505.03800).</w:t>
      </w:r>
    </w:p>
    <w:p w14:paraId="13F3DA57" w14:textId="48ACF8C5" w:rsidR="009652CC" w:rsidRDefault="00EF58D3" w:rsidP="009652CC">
      <w:pPr>
        <w:pStyle w:val="Heading4"/>
        <w:rPr>
          <w:rFonts w:cs="Calibri"/>
        </w:rPr>
      </w:pPr>
      <w:r>
        <w:rPr>
          <w:rFonts w:cs="Calibri"/>
        </w:rPr>
        <w:t>Those collisions risk destroying public sector satellites that</w:t>
      </w:r>
      <w:r w:rsidR="009652CC" w:rsidRPr="00100A2B">
        <w:rPr>
          <w:rFonts w:cs="Calibri"/>
        </w:rPr>
        <w:t xml:space="preserve"> </w:t>
      </w:r>
      <w:r w:rsidR="009652CC">
        <w:rPr>
          <w:rFonts w:cs="Calibri"/>
        </w:rPr>
        <w:t xml:space="preserve">allow for monitoring and data that allows for early access to </w:t>
      </w:r>
      <w:r w:rsidR="009652CC" w:rsidRPr="00100A2B">
        <w:rPr>
          <w:rFonts w:cs="Calibri"/>
        </w:rPr>
        <w:t>warming adaptation</w:t>
      </w:r>
      <w:r w:rsidR="009652CC">
        <w:rPr>
          <w:rFonts w:cs="Calibri"/>
        </w:rPr>
        <w:t xml:space="preserve"> – </w:t>
      </w:r>
    </w:p>
    <w:p w14:paraId="0D0C09C2" w14:textId="77777777" w:rsidR="009652CC" w:rsidRDefault="009652CC" w:rsidP="009652CC">
      <w:pPr>
        <w:pStyle w:val="ListParagraph"/>
        <w:numPr>
          <w:ilvl w:val="0"/>
          <w:numId w:val="12"/>
        </w:numPr>
      </w:pPr>
      <w:r>
        <w:t>Monitoring deforestation/ice caps</w:t>
      </w:r>
    </w:p>
    <w:p w14:paraId="21DF1C43" w14:textId="77777777" w:rsidR="009652CC" w:rsidRPr="00AE75A5" w:rsidRDefault="009652CC" w:rsidP="009652CC">
      <w:pPr>
        <w:pStyle w:val="ListParagraph"/>
        <w:numPr>
          <w:ilvl w:val="0"/>
          <w:numId w:val="12"/>
        </w:numPr>
        <w:rPr>
          <w:rStyle w:val="StyleUnderline"/>
          <w:sz w:val="16"/>
          <w:u w:val="none"/>
        </w:rPr>
      </w:pPr>
      <w:r>
        <w:t>ECV essential climate variables</w:t>
      </w:r>
    </w:p>
    <w:p w14:paraId="074C0671" w14:textId="77777777" w:rsidR="009652CC" w:rsidRPr="00AE75A5" w:rsidRDefault="009652CC" w:rsidP="009652CC">
      <w:pPr>
        <w:rPr>
          <w:rStyle w:val="Emphasis"/>
          <w:b w:val="0"/>
          <w:iCs w:val="0"/>
          <w:sz w:val="16"/>
          <w:u w:val="none"/>
        </w:rPr>
      </w:pPr>
      <w:r w:rsidRPr="00AE75A5">
        <w:rPr>
          <w:rStyle w:val="StyleUnderline"/>
          <w:b/>
          <w:bCs/>
          <w:sz w:val="26"/>
          <w:szCs w:val="26"/>
          <w:u w:val="none"/>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3" w:history="1">
        <w:r w:rsidRPr="00100A2B">
          <w:rPr>
            <w:rStyle w:val="Hyperlink"/>
          </w:rPr>
          <w:t>https://www.acclimatise.uk.com/2018/05/02/earth-observation-of-increasing-importance-for-climate-change-adaptation/</w:t>
        </w:r>
      </w:hyperlink>
      <w:r w:rsidRPr="00100A2B">
        <w:t>]</w:t>
      </w:r>
      <w:r>
        <w:t>//Jia</w:t>
      </w:r>
    </w:p>
    <w:p w14:paraId="7924CDB0" w14:textId="1973D4FB" w:rsidR="009652CC" w:rsidRDefault="009652CC" w:rsidP="009652CC">
      <w:r w:rsidRPr="00F0618F">
        <w:rPr>
          <w:rStyle w:val="Emphasis"/>
        </w:rPr>
        <w:t xml:space="preserve">Earth observation (EO) </w:t>
      </w:r>
      <w:r w:rsidRPr="00AE75A5">
        <w:rPr>
          <w:rStyle w:val="Emphasis"/>
          <w:highlight w:val="green"/>
        </w:rPr>
        <w:t>sat</w:t>
      </w:r>
      <w:r w:rsidRPr="00F0618F">
        <w:rPr>
          <w:rStyle w:val="Emphasis"/>
        </w:rPr>
        <w:t>ellite</w:t>
      </w:r>
      <w:r w:rsidRPr="00AE75A5">
        <w:rPr>
          <w:rStyle w:val="Emphasis"/>
          <w:highlight w:val="green"/>
        </w:rPr>
        <w:t>s</w:t>
      </w:r>
      <w:r w:rsidRPr="00F0618F">
        <w:rPr>
          <w:rStyle w:val="Emphasis"/>
        </w:rPr>
        <w:t xml:space="preserve"> are playing an increasingly important role in </w:t>
      </w:r>
      <w:r w:rsidRPr="00AE75A5">
        <w:rPr>
          <w:rStyle w:val="Emphasis"/>
          <w:highlight w:val="green"/>
        </w:rPr>
        <w:t>asses</w:t>
      </w:r>
      <w:r w:rsidRPr="00F0618F">
        <w:rPr>
          <w:rStyle w:val="Emphasis"/>
        </w:rPr>
        <w:t xml:space="preserve">sing </w:t>
      </w:r>
      <w:r w:rsidRPr="00AE75A5">
        <w:rPr>
          <w:rStyle w:val="Emphasis"/>
          <w:highlight w:val="green"/>
        </w:rPr>
        <w:t>climate change</w:t>
      </w:r>
      <w:r w:rsidRPr="00F0618F">
        <w:rPr>
          <w:rStyle w:val="Emphasis"/>
          <w:b w:val="0"/>
          <w:iCs w:val="0"/>
          <w:sz w:val="16"/>
          <w:u w:val="none"/>
        </w:rPr>
        <w:t xml:space="preserve">. </w:t>
      </w:r>
      <w:r w:rsidRPr="00F0618F">
        <w:rPr>
          <w:rStyle w:val="Emphasis"/>
        </w:rPr>
        <w:t xml:space="preserve">By </w:t>
      </w:r>
      <w:r w:rsidRPr="00AE75A5">
        <w:rPr>
          <w:rStyle w:val="Emphasis"/>
          <w:highlight w:val="green"/>
        </w:rPr>
        <w:t>provid</w:t>
      </w:r>
      <w:r w:rsidRPr="00F0618F">
        <w:rPr>
          <w:rStyle w:val="Emphasis"/>
        </w:rPr>
        <w:t xml:space="preserve">ing a constant and consistent stream of </w:t>
      </w:r>
      <w:r w:rsidRPr="00AE75A5">
        <w:rPr>
          <w:rStyle w:val="Emphasis"/>
          <w:highlight w:val="green"/>
        </w:rPr>
        <w:t>data</w:t>
      </w:r>
      <w:r w:rsidRPr="00F0618F">
        <w:rPr>
          <w:rStyle w:val="Emphasis"/>
        </w:rPr>
        <w:t xml:space="preserve"> about the state of the climate, EO is not just improving scientific outcomes but can also </w:t>
      </w:r>
      <w:r w:rsidRPr="00AE75A5">
        <w:rPr>
          <w:rStyle w:val="Emphasis"/>
          <w:highlight w:val="green"/>
        </w:rPr>
        <w:t>inform climate policy</w:t>
      </w:r>
      <w:r w:rsidRPr="00F0618F">
        <w:rPr>
          <w:rStyle w:val="Emphasis"/>
        </w:rPr>
        <w:t>.</w:t>
      </w:r>
      <w:r w:rsidRPr="00F0618F">
        <w:rPr>
          <w:rStyle w:val="Emphasis"/>
          <w:b w:val="0"/>
          <w:iCs w:val="0"/>
          <w:sz w:val="16"/>
          <w:u w:val="none"/>
        </w:rPr>
        <w:t xml:space="preserve"> </w:t>
      </w:r>
      <w:r w:rsidRPr="00F0618F">
        <w:rPr>
          <w:rStyle w:val="Emphasis"/>
        </w:rPr>
        <w:t>Managing climate-related risks effectively requires accurate, robust, sustained, and wide-ranging climate information</w:t>
      </w:r>
      <w:r w:rsidRPr="00F0618F">
        <w:rPr>
          <w:rStyle w:val="Emphasis"/>
          <w:b w:val="0"/>
          <w:iCs w:val="0"/>
          <w:sz w:val="16"/>
          <w:u w:val="none"/>
        </w:rPr>
        <w:t xml:space="preserve">. Reliable observational climate data can </w:t>
      </w:r>
      <w:r w:rsidRPr="00AE75A5">
        <w:rPr>
          <w:rStyle w:val="StyleUnderline"/>
          <w:highlight w:val="green"/>
        </w:rPr>
        <w:t>help</w:t>
      </w:r>
      <w:r w:rsidRPr="00F0618F">
        <w:rPr>
          <w:rStyle w:val="StyleUnderline"/>
        </w:rPr>
        <w:t xml:space="preserve"> scientists </w:t>
      </w:r>
      <w:r w:rsidRPr="00AE75A5">
        <w:rPr>
          <w:rStyle w:val="StyleUnderline"/>
          <w:highlight w:val="green"/>
        </w:rPr>
        <w:t>test</w:t>
      </w:r>
      <w:r w:rsidRPr="00F0618F">
        <w:rPr>
          <w:rStyle w:val="StyleUnderline"/>
        </w:rPr>
        <w:t xml:space="preserve"> the accuracy of their </w:t>
      </w:r>
      <w:r w:rsidRPr="00AE75A5">
        <w:rPr>
          <w:rStyle w:val="StyleUnderline"/>
          <w:highlight w:val="green"/>
        </w:rPr>
        <w:t>models</w:t>
      </w:r>
      <w:r w:rsidRPr="00F0618F">
        <w:rPr>
          <w:rStyle w:val="StyleUnderline"/>
        </w:rPr>
        <w:t xml:space="preserve"> and improve the science of attributing certain events to climate change</w:t>
      </w:r>
      <w:r w:rsidRPr="00F0618F">
        <w:rPr>
          <w:rStyle w:val="Emphasis"/>
          <w:b w:val="0"/>
          <w:iCs w:val="0"/>
          <w:sz w:val="16"/>
          <w:u w:val="none"/>
        </w:rPr>
        <w:t xml:space="preserve">. Information based on projections from models and historic data can </w:t>
      </w:r>
      <w:r w:rsidRPr="00F0618F">
        <w:rPr>
          <w:rStyle w:val="Emphasis"/>
        </w:rPr>
        <w:t>help decision makers plan and implement adaptation actions</w:t>
      </w:r>
      <w:r w:rsidRPr="00F0618F">
        <w:rPr>
          <w:rStyle w:val="Emphasis"/>
          <w:b w:val="0"/>
          <w:iCs w:val="0"/>
          <w:sz w:val="16"/>
          <w:u w:val="none"/>
        </w:rPr>
        <w:t xml:space="preserve">. Providing information in data-sparse regions Ground-based weather and </w:t>
      </w:r>
      <w:r w:rsidRPr="00AE75A5">
        <w:rPr>
          <w:rStyle w:val="Emphasis"/>
          <w:highlight w:val="green"/>
        </w:rPr>
        <w:t>climate</w:t>
      </w:r>
      <w:r w:rsidRPr="00F0618F">
        <w:rPr>
          <w:rStyle w:val="Emphasis"/>
        </w:rPr>
        <w:t xml:space="preserve"> monitoring </w:t>
      </w:r>
      <w:r w:rsidRPr="00AE75A5">
        <w:rPr>
          <w:rStyle w:val="Emphasis"/>
          <w:highlight w:val="green"/>
        </w:rPr>
        <w:t>systems only cover</w:t>
      </w:r>
      <w:r w:rsidRPr="00F0618F">
        <w:rPr>
          <w:rStyle w:val="Emphasis"/>
        </w:rPr>
        <w:t xml:space="preserve"> about </w:t>
      </w:r>
      <w:r w:rsidRPr="00AE75A5">
        <w:rPr>
          <w:rStyle w:val="Emphasis"/>
          <w:highlight w:val="green"/>
        </w:rPr>
        <w:t>30%</w:t>
      </w:r>
      <w:r w:rsidRPr="00F0618F">
        <w:rPr>
          <w:rStyle w:val="Emphasis"/>
          <w:b w:val="0"/>
          <w:iCs w:val="0"/>
          <w:sz w:val="16"/>
          <w:u w:val="none"/>
        </w:rPr>
        <w:t xml:space="preserve"> of the Earth’s surface. In many parts of the world such </w:t>
      </w:r>
      <w:r w:rsidRPr="00F0618F">
        <w:rPr>
          <w:rStyle w:val="Emphasis"/>
        </w:rPr>
        <w:t xml:space="preserve">data is </w:t>
      </w:r>
      <w:r w:rsidRPr="00AE75A5">
        <w:rPr>
          <w:rStyle w:val="Emphasis"/>
          <w:highlight w:val="green"/>
        </w:rPr>
        <w:t>incomplete</w:t>
      </w:r>
      <w:r w:rsidRPr="00F0618F">
        <w:rPr>
          <w:rStyle w:val="Emphasis"/>
          <w:b w:val="0"/>
          <w:iCs w:val="0"/>
          <w:sz w:val="16"/>
          <w:u w:val="none"/>
        </w:rPr>
        <w:t xml:space="preserve"> and patchy due to poorly maintained weather stations and a general lack of such facilities. EO satellites and rapidly improving satellite technology, especially data from open access </w:t>
      </w:r>
      <w:proofErr w:type="spellStart"/>
      <w:r w:rsidRPr="00F0618F">
        <w:rPr>
          <w:rStyle w:val="Emphasis"/>
          <w:b w:val="0"/>
          <w:iCs w:val="0"/>
          <w:sz w:val="16"/>
          <w:u w:val="none"/>
        </w:rPr>
        <w:t>programmes</w:t>
      </w:r>
      <w:proofErr w:type="spellEnd"/>
      <w:r w:rsidRPr="00F0618F">
        <w:rPr>
          <w:rStyle w:val="Emphasis"/>
          <w:b w:val="0"/>
          <w:iCs w:val="0"/>
          <w:sz w:val="16"/>
          <w:u w:val="none"/>
        </w:rPr>
        <w:t xml:space="preserve">, offer a valuable source information for such data-sparse regions. This is especially important since countries and regions with a lack of climate data are often particularly vulnerable to climate change impacts. International efforts for systematic observation </w:t>
      </w:r>
      <w:proofErr w:type="gramStart"/>
      <w:r w:rsidRPr="00F0618F">
        <w:rPr>
          <w:rStyle w:val="Emphasis"/>
          <w:b w:val="0"/>
          <w:iCs w:val="0"/>
          <w:sz w:val="16"/>
          <w:u w:val="none"/>
        </w:rPr>
        <w:t>The</w:t>
      </w:r>
      <w:proofErr w:type="gramEnd"/>
      <w:r w:rsidRPr="00F0618F">
        <w:rPr>
          <w:rStyle w:val="Emphasis"/>
          <w:b w:val="0"/>
          <w:iCs w:val="0"/>
          <w:sz w:val="16"/>
          <w:u w:val="none"/>
        </w:rPr>
        <w:t xml:space="preserve"> importance of satellite-based observations is also </w:t>
      </w:r>
      <w:proofErr w:type="spellStart"/>
      <w:r w:rsidRPr="00F0618F">
        <w:rPr>
          <w:rStyle w:val="Emphasis"/>
          <w:b w:val="0"/>
          <w:iCs w:val="0"/>
          <w:sz w:val="16"/>
          <w:u w:val="none"/>
        </w:rPr>
        <w:t>recognised</w:t>
      </w:r>
      <w:proofErr w:type="spellEnd"/>
      <w:r w:rsidRPr="00F0618F">
        <w:rPr>
          <w:rStyle w:val="Emphasis"/>
          <w:b w:val="0"/>
          <w:iCs w:val="0"/>
          <w:sz w:val="16"/>
          <w:u w:val="none"/>
        </w:rPr>
        <w:t xml:space="preserve"> by the international community. Following the recommendations of the World Meteorological Organization’s (WMO) Global Climate Observing System (GCOS) </w:t>
      </w:r>
      <w:proofErr w:type="spellStart"/>
      <w:r w:rsidRPr="00F0618F">
        <w:rPr>
          <w:rStyle w:val="Emphasis"/>
          <w:b w:val="0"/>
          <w:iCs w:val="0"/>
          <w:sz w:val="16"/>
          <w:u w:val="none"/>
        </w:rPr>
        <w:t>programme</w:t>
      </w:r>
      <w:proofErr w:type="spellEnd"/>
      <w:r w:rsidRPr="00F0618F">
        <w:rPr>
          <w:rStyle w:val="Emphasis"/>
          <w:b w:val="0"/>
          <w:iCs w:val="0"/>
          <w:sz w:val="16"/>
          <w:u w:val="none"/>
        </w:rPr>
        <w:t xml:space="preserve">, the UNFCCC strongly encourages countries that support space agencies with EO </w:t>
      </w:r>
      <w:proofErr w:type="spellStart"/>
      <w:r w:rsidRPr="00F0618F">
        <w:rPr>
          <w:rStyle w:val="Emphasis"/>
          <w:b w:val="0"/>
          <w:iCs w:val="0"/>
          <w:sz w:val="16"/>
          <w:u w:val="none"/>
        </w:rPr>
        <w:t>programmes</w:t>
      </w:r>
      <w:proofErr w:type="spellEnd"/>
      <w:r w:rsidRPr="00F0618F">
        <w:rPr>
          <w:rStyle w:val="Emphasis"/>
          <w:b w:val="0"/>
          <w:iCs w:val="0"/>
          <w:sz w:val="16"/>
          <w:u w:val="none"/>
        </w:rPr>
        <w:t xml:space="preserve"> to get involved in GCOS and support the </w:t>
      </w:r>
      <w:proofErr w:type="spellStart"/>
      <w:r w:rsidRPr="00F0618F">
        <w:rPr>
          <w:rStyle w:val="Emphasis"/>
          <w:b w:val="0"/>
          <w:iCs w:val="0"/>
          <w:sz w:val="16"/>
          <w:u w:val="none"/>
        </w:rPr>
        <w:t>programme’s</w:t>
      </w:r>
      <w:proofErr w:type="spellEnd"/>
      <w:r w:rsidRPr="00F0618F">
        <w:rPr>
          <w:rStyle w:val="Emphasis"/>
          <w:b w:val="0"/>
          <w:iCs w:val="0"/>
          <w:sz w:val="16"/>
          <w:u w:val="none"/>
        </w:rPr>
        <w:t xml:space="preserve"> implementation. The Paris Agreement highlights the need for and importance of effective and progressive responses to the threat of climate change based on the best available scientific knowledge</w:t>
      </w:r>
      <w:r w:rsidRPr="00F0618F">
        <w:rPr>
          <w:rStyle w:val="Emphasis"/>
        </w:rPr>
        <w:t>. This implies that climate knowledge needs to be strengthened, which includes continuously improving systematic observations of the Earth’s climate</w:t>
      </w:r>
      <w:r w:rsidRPr="00F0618F">
        <w:rPr>
          <w:rStyle w:val="Emphasis"/>
          <w:b w:val="0"/>
          <w:iCs w:val="0"/>
          <w:sz w:val="16"/>
          <w:u w:val="none"/>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F0618F">
        <w:rPr>
          <w:rStyle w:val="Emphasis"/>
          <w:b w:val="0"/>
          <w:iCs w:val="0"/>
          <w:sz w:val="16"/>
          <w:u w:val="none"/>
        </w:rPr>
        <w:t>characterising</w:t>
      </w:r>
      <w:proofErr w:type="spellEnd"/>
      <w:r w:rsidRPr="00F0618F">
        <w:rPr>
          <w:rStyle w:val="Emphasis"/>
          <w:b w:val="0"/>
          <w:iCs w:val="0"/>
          <w:sz w:val="16"/>
          <w:u w:val="none"/>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F0618F">
        <w:rPr>
          <w:rStyle w:val="Emphasis"/>
          <w:b w:val="0"/>
          <w:iCs w:val="0"/>
          <w:sz w:val="16"/>
          <w:u w:val="none"/>
        </w:rPr>
        <w:t>programme</w:t>
      </w:r>
      <w:proofErr w:type="spellEnd"/>
      <w:r w:rsidRPr="00F0618F">
        <w:rPr>
          <w:rStyle w:val="Emphasis"/>
          <w:b w:val="0"/>
          <w:iCs w:val="0"/>
          <w:sz w:val="16"/>
          <w:u w:val="none"/>
        </w:rPr>
        <w:t xml:space="preserve"> taps into its own and its member countries’ EO archives that have been established in the last three decades </w:t>
      </w:r>
      <w:proofErr w:type="gramStart"/>
      <w:r w:rsidRPr="00F0618F">
        <w:rPr>
          <w:rStyle w:val="Emphasis"/>
          <w:b w:val="0"/>
          <w:iCs w:val="0"/>
          <w:sz w:val="16"/>
          <w:u w:val="none"/>
        </w:rPr>
        <w:t>in order to</w:t>
      </w:r>
      <w:proofErr w:type="gramEnd"/>
      <w:r w:rsidRPr="00F0618F">
        <w:rPr>
          <w:rStyle w:val="Emphasis"/>
          <w:b w:val="0"/>
          <w:iCs w:val="0"/>
          <w:sz w:val="16"/>
          <w:u w:val="none"/>
        </w:rPr>
        <w:t xml:space="preserve"> provide a timely and adequate contribution to the ECV databases required by the UNFCCC. </w:t>
      </w:r>
      <w:r w:rsidRPr="00AE75A5">
        <w:rPr>
          <w:rStyle w:val="Emphasis"/>
        </w:rPr>
        <w:t xml:space="preserve">Robust evidence supporting climate risk management Earth observation satellites can observe the entire Earth </w:t>
      </w:r>
      <w:proofErr w:type="gramStart"/>
      <w:r w:rsidRPr="00AE75A5">
        <w:rPr>
          <w:rStyle w:val="Emphasis"/>
        </w:rPr>
        <w:t>on a daily basis</w:t>
      </w:r>
      <w:proofErr w:type="gramEnd"/>
      <w:r w:rsidRPr="00AE75A5">
        <w:rPr>
          <w:rStyle w:val="Emphasis"/>
        </w:rPr>
        <w:t xml:space="preserve"> (polar orbiting satellites) or continuously monitor the disk of Earth below them (geostationary satellites) maintaining a constant watch of the entire globe. </w:t>
      </w:r>
      <w:r w:rsidRPr="00AE75A5">
        <w:rPr>
          <w:rStyle w:val="Emphasis"/>
          <w:highlight w:val="green"/>
        </w:rPr>
        <w:t>Sensors</w:t>
      </w:r>
      <w:r w:rsidRPr="00AE75A5">
        <w:rPr>
          <w:rStyle w:val="Emphasis"/>
        </w:rPr>
        <w:t xml:space="preserve"> can </w:t>
      </w:r>
      <w:r w:rsidRPr="00AE75A5">
        <w:rPr>
          <w:rStyle w:val="Emphasis"/>
          <w:highlight w:val="green"/>
        </w:rPr>
        <w:t>target any point</w:t>
      </w:r>
      <w:r w:rsidRPr="00AE75A5">
        <w:rPr>
          <w:rStyle w:val="Emphasis"/>
        </w:rPr>
        <w:t xml:space="preserve"> on Earth even the most remote and inhospitable areas which helps monitor deforestation in vast tropical forests and the melting of the ice caps. </w:t>
      </w:r>
      <w:r w:rsidRPr="00AE75A5">
        <w:rPr>
          <w:rStyle w:val="Emphasis"/>
          <w:highlight w:val="green"/>
        </w:rPr>
        <w:t>Without</w:t>
      </w:r>
      <w:r w:rsidRPr="00AE75A5">
        <w:rPr>
          <w:rStyle w:val="Emphasis"/>
        </w:rPr>
        <w:t xml:space="preserve"> insights offered by EO </w:t>
      </w:r>
      <w:r w:rsidRPr="00AE75A5">
        <w:rPr>
          <w:rStyle w:val="Emphasis"/>
          <w:highlight w:val="green"/>
        </w:rPr>
        <w:t>sat</w:t>
      </w:r>
      <w:r w:rsidRPr="00AE75A5">
        <w:rPr>
          <w:rStyle w:val="Emphasis"/>
        </w:rPr>
        <w:t xml:space="preserve">ellites there would not be enough evidence for </w:t>
      </w:r>
      <w:r w:rsidRPr="00AE75A5">
        <w:rPr>
          <w:rStyle w:val="Emphasis"/>
          <w:highlight w:val="green"/>
        </w:rPr>
        <w:t>decision makers</w:t>
      </w:r>
      <w:r w:rsidRPr="00AE75A5">
        <w:rPr>
          <w:rStyle w:val="Emphasis"/>
        </w:rPr>
        <w:t xml:space="preserve"> to base their climate policies on, increasing the </w:t>
      </w:r>
      <w:r w:rsidRPr="00AE75A5">
        <w:rPr>
          <w:rStyle w:val="Emphasis"/>
          <w:highlight w:val="green"/>
        </w:rPr>
        <w:t>risk</w:t>
      </w:r>
      <w:r w:rsidRPr="00AE75A5">
        <w:rPr>
          <w:rStyle w:val="Emphasis"/>
        </w:rPr>
        <w:t xml:space="preserve"> of </w:t>
      </w:r>
      <w:r w:rsidRPr="00AE75A5">
        <w:rPr>
          <w:rStyle w:val="Emphasis"/>
          <w:highlight w:val="green"/>
        </w:rPr>
        <w:t>maladaptation.</w:t>
      </w:r>
      <w:r w:rsidRPr="00AE75A5">
        <w:rPr>
          <w:rStyle w:val="Emphasis"/>
        </w:rPr>
        <w:t xml:space="preserve"> Robust EO data is an invaluable resource for collecting climate information that can inform climate risk management and make it more effective</w:t>
      </w:r>
      <w:r w:rsidRPr="00F0618F">
        <w:rPr>
          <w:rStyle w:val="Emphasis"/>
          <w:b w:val="0"/>
          <w:iCs w:val="0"/>
          <w:sz w:val="16"/>
          <w:u w:val="none"/>
        </w:rPr>
        <w:t>.</w:t>
      </w:r>
    </w:p>
    <w:p w14:paraId="788C0869" w14:textId="77777777" w:rsidR="009652CC" w:rsidRPr="00BF73FA" w:rsidRDefault="009652CC" w:rsidP="009652CC">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2F2B8ACD" w14:textId="77777777" w:rsidR="009652CC" w:rsidRDefault="009652CC" w:rsidP="009652CC">
      <w:pPr>
        <w:rPr>
          <w:color w:val="000000" w:themeColor="text1"/>
        </w:rPr>
      </w:pPr>
      <w:proofErr w:type="spellStart"/>
      <w:r w:rsidRPr="003D023F">
        <w:rPr>
          <w:b/>
          <w:bCs/>
          <w:color w:val="000000" w:themeColor="text1"/>
          <w:sz w:val="26"/>
          <w:szCs w:val="26"/>
        </w:rPr>
        <w:t>Carmin</w:t>
      </w:r>
      <w:proofErr w:type="spellEnd"/>
      <w:r w:rsidRPr="003D023F">
        <w:rPr>
          <w:b/>
          <w:bCs/>
          <w:color w:val="000000" w:themeColor="text1"/>
          <w:sz w:val="26"/>
          <w:szCs w:val="26"/>
        </w:rPr>
        <w:t xml:space="preserve"> Chappell 17</w:t>
      </w:r>
      <w:r w:rsidRPr="00BF73FA">
        <w:rPr>
          <w:color w:val="000000" w:themeColor="text1"/>
        </w:rPr>
        <w:t xml:space="preserve"> [</w:t>
      </w:r>
      <w:proofErr w:type="spellStart"/>
      <w:r w:rsidRPr="00BF73FA">
        <w:rPr>
          <w:color w:val="000000" w:themeColor="text1"/>
        </w:rPr>
        <w:t>Carmin</w:t>
      </w:r>
      <w:proofErr w:type="spellEnd"/>
      <w:r w:rsidRPr="00BF73FA">
        <w:rPr>
          <w:color w:val="000000" w:themeColor="text1"/>
        </w:rPr>
        <w:t xml:space="preserve">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3478967E" w14:textId="1371D8EB" w:rsidR="009652CC" w:rsidRDefault="009652CC" w:rsidP="009652CC">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119B6DA4" w14:textId="77777777" w:rsidR="009652CC" w:rsidRDefault="009652CC" w:rsidP="009652CC">
      <w:pPr>
        <w:rPr>
          <w:color w:val="000000" w:themeColor="text1"/>
        </w:rPr>
      </w:pPr>
    </w:p>
    <w:p w14:paraId="11322636" w14:textId="77777777" w:rsidR="009652CC" w:rsidRDefault="009652CC" w:rsidP="009652CC">
      <w:pPr>
        <w:pStyle w:val="Heading4"/>
        <w:rPr>
          <w:rFonts w:cs="Times New Roman"/>
        </w:rPr>
      </w:pPr>
      <w:r>
        <w:rPr>
          <w:rFonts w:cs="Times New Roman"/>
        </w:rPr>
        <w:t xml:space="preserve">Warming also causes mass destruction – things like wildfires, tsunamis, and other natural disasters, with </w:t>
      </w:r>
      <w:proofErr w:type="gramStart"/>
      <w:r>
        <w:rPr>
          <w:rFonts w:cs="Times New Roman"/>
        </w:rPr>
        <w:t>huge promoted</w:t>
      </w:r>
      <w:proofErr w:type="gramEnd"/>
      <w:r>
        <w:rPr>
          <w:rFonts w:cs="Times New Roman"/>
        </w:rPr>
        <w:t xml:space="preserve"> shortages of food and water.</w:t>
      </w:r>
    </w:p>
    <w:p w14:paraId="4BF08F34" w14:textId="77777777" w:rsidR="009652CC" w:rsidRDefault="009652CC" w:rsidP="009652C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66B29076" w14:textId="77777777" w:rsidR="009652CC" w:rsidRPr="00F601E6" w:rsidRDefault="009652CC" w:rsidP="009652CC">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 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w:t>
      </w:r>
      <w:proofErr w:type="gramStart"/>
      <w:r w:rsidRPr="005B3E6B">
        <w:rPr>
          <w:rStyle w:val="StyleUnderline"/>
        </w:rPr>
        <w:t>as a result of</w:t>
      </w:r>
      <w:proofErr w:type="gramEnd"/>
      <w:r w:rsidRPr="005B3E6B">
        <w:rPr>
          <w:rStyle w:val="StyleUnderline"/>
        </w:rPr>
        <w:t xml:space="preserve">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w:t>
      </w:r>
      <w:proofErr w:type="spellStart"/>
      <w:r w:rsidRPr="005B3E6B">
        <w:t>Diffenbaugh</w:t>
      </w:r>
      <w:proofErr w:type="spellEnd"/>
      <w:r w:rsidRPr="005B3E6B">
        <w:t xml:space="preserve">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w:t>
      </w:r>
      <w:proofErr w:type="spellStart"/>
      <w:r w:rsidRPr="005B3E6B">
        <w:t>Hajima</w:t>
      </w:r>
      <w:proofErr w:type="spellEnd"/>
      <w:r w:rsidRPr="005B3E6B">
        <w:t xml:space="preserve">, </w:t>
      </w:r>
      <w:proofErr w:type="spellStart"/>
      <w:r w:rsidRPr="005B3E6B">
        <w:t>Tachiiri</w:t>
      </w:r>
      <w:proofErr w:type="spellEnd"/>
      <w:r w:rsidRPr="005B3E6B">
        <w:t xml:space="preserve">, Ito, &amp; </w:t>
      </w:r>
      <w:proofErr w:type="spellStart"/>
      <w:r w:rsidRPr="005B3E6B">
        <w:t>Kawamiya</w:t>
      </w:r>
      <w:proofErr w:type="spellEnd"/>
      <w:r w:rsidRPr="005B3E6B">
        <w:t xml:space="preserve">, 2014; </w:t>
      </w:r>
      <w:proofErr w:type="spellStart"/>
      <w:r w:rsidRPr="005B3E6B">
        <w:t>Knutti</w:t>
      </w:r>
      <w:proofErr w:type="spellEnd"/>
      <w:r w:rsidRPr="005B3E6B">
        <w:t xml:space="preserve"> &amp; </w:t>
      </w:r>
      <w:proofErr w:type="spellStart"/>
      <w:r w:rsidRPr="005B3E6B">
        <w:t>Rugenstein</w:t>
      </w:r>
      <w:proofErr w:type="spellEnd"/>
      <w:r w:rsidRPr="005B3E6B">
        <w:t>,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w:t>
      </w:r>
      <w:proofErr w:type="spellStart"/>
      <w:r w:rsidRPr="005B3E6B">
        <w:t>Anderies</w:t>
      </w:r>
      <w:proofErr w:type="spellEnd"/>
      <w:r w:rsidRPr="005B3E6B">
        <w:t xml:space="preserve">,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xml:space="preserve">, </w:t>
      </w:r>
      <w:proofErr w:type="gramStart"/>
      <w:r w:rsidRPr="009E0717">
        <w:rPr>
          <w:rStyle w:val="Emphasis"/>
        </w:rPr>
        <w:t>as a result of</w:t>
      </w:r>
      <w:proofErr w:type="gramEnd"/>
      <w:r w:rsidRPr="009E0717">
        <w:rPr>
          <w:rStyle w:val="Emphasis"/>
        </w:rPr>
        <w:t xml:space="preserve"> higher temperatures and persistent drought conditions.</w:t>
      </w:r>
      <w:r w:rsidRPr="005B3E6B">
        <w:t xml:space="preserve"> The expectation is that forest fires will become more frequent and severe with climate warming and drought (</w:t>
      </w:r>
      <w:proofErr w:type="spellStart"/>
      <w:r w:rsidRPr="005B3E6B">
        <w:t>Scholze</w:t>
      </w:r>
      <w:proofErr w:type="spellEnd"/>
      <w:r w:rsidRPr="005B3E6B">
        <w:t>,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B3E6B">
        <w:t>Wetherald</w:t>
      </w:r>
      <w:proofErr w:type="spellEnd"/>
      <w:r w:rsidRPr="005B3E6B">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w:t>
      </w:r>
      <w:proofErr w:type="spellStart"/>
      <w:r w:rsidRPr="005B3E6B">
        <w:t>Burgman</w:t>
      </w:r>
      <w:proofErr w:type="spellEnd"/>
      <w:r w:rsidRPr="005B3E6B">
        <w:t xml:space="preserve">,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7B5961D" w14:textId="77777777" w:rsidR="009652CC" w:rsidRDefault="009652CC" w:rsidP="009652CC">
      <w:pPr>
        <w:pStyle w:val="Heading3"/>
      </w:pPr>
      <w:r>
        <w:t>Contention 3: Exploitation</w:t>
      </w:r>
    </w:p>
    <w:p w14:paraId="4C4CA416" w14:textId="77777777" w:rsidR="009652CC" w:rsidRDefault="009652CC" w:rsidP="009652CC">
      <w:pPr>
        <w:pStyle w:val="Heading4"/>
      </w:pPr>
      <w:r>
        <w:t>The status quo lacks coherent laws and regulations regarding space appropriation of private entities – this opens the doors to unprecedented monopolies, conflict, and exploitation.</w:t>
      </w:r>
    </w:p>
    <w:p w14:paraId="333FB9C2" w14:textId="77777777" w:rsidR="009652CC" w:rsidRPr="00666556" w:rsidRDefault="009652CC" w:rsidP="009652CC">
      <w:r w:rsidRPr="00666556">
        <w:rPr>
          <w:rStyle w:val="Style13ptBold"/>
        </w:rPr>
        <w:t>The Wilson Center writes…</w:t>
      </w:r>
      <w:r w:rsidRPr="00666556">
        <w:rPr>
          <w:szCs w:val="16"/>
        </w:rPr>
        <w:t xml:space="preserve"> Wilson Center, 10-1-2021, "The Global Legal Landscape of Space: Who Writes the Rules on the Final Frontier?," </w:t>
      </w:r>
      <w:hyperlink r:id="rId34" w:history="1">
        <w:r w:rsidRPr="00666556">
          <w:rPr>
            <w:rStyle w:val="Hyperlink"/>
            <w:szCs w:val="16"/>
          </w:rPr>
          <w:t>https://www.wilsoncenter.org/article/global-legal-landscape-space-who-writes-rules-final-frontier</w:t>
        </w:r>
      </w:hyperlink>
      <w:r w:rsidRPr="00666556">
        <w:rPr>
          <w:szCs w:val="16"/>
        </w:rPr>
        <w:t xml:space="preserve"> //ACCS JM</w:t>
      </w:r>
    </w:p>
    <w:p w14:paraId="2EC6122E" w14:textId="77777777" w:rsidR="009652CC" w:rsidRDefault="009652CC" w:rsidP="009652CC">
      <w:r w:rsidRPr="00666556">
        <w:rPr>
          <w:rStyle w:val="Emphasis"/>
          <w:highlight w:val="green"/>
        </w:rPr>
        <w:t>Although the Outer Space Treaty is the cornerstone of international space regulation</w:t>
      </w:r>
      <w:r>
        <w:t xml:space="preserve"> (with 111 ratifications and 23 signatories), </w:t>
      </w:r>
      <w:r w:rsidRPr="00666556">
        <w:rPr>
          <w:rStyle w:val="Emphasis"/>
          <w:highlight w:val="green"/>
        </w:rPr>
        <w:t>gaps in governance were evident immediately after its adoption.</w:t>
      </w:r>
      <w:r>
        <w:t xml:space="preserve"> The primary weakness of the OST is that it only addresses the non-placement of weapons of mass destruction and not conventional weapons in space. While placing a weapon in space would be deemed an act of war universally, the OST’s lack of scope is particularly important in the modern-day context where ground-based weapons such as anti-satellite (ASAT) weapons exist to target space assets. </w:t>
      </w:r>
      <w:r w:rsidRPr="00B075A3">
        <w:rPr>
          <w:rStyle w:val="Emphasis"/>
          <w:highlight w:val="green"/>
        </w:rPr>
        <w:t>The OST’s vague language about how states manage their space resources raises additional issues, as States have taken it upon themselves to define terms based on their own national priorities and interests.</w:t>
      </w:r>
      <w:r w:rsidRPr="00B075A3">
        <w:t xml:space="preserve"> </w:t>
      </w:r>
      <w:r>
        <w:t xml:space="preserve">Besides competing national priorities and interests in space, </w:t>
      </w:r>
      <w:r w:rsidRPr="00B075A3">
        <w:rPr>
          <w:rStyle w:val="Emphasis"/>
          <w:highlight w:val="green"/>
        </w:rPr>
        <w:t>many definitions of terms were written before space technologies advanced.</w:t>
      </w:r>
      <w:r>
        <w:t xml:space="preserve"> Definitions of “space weapon,” “defensive” or “peaceful” use of outer space, and “astronaut” have all evolved and changed since the original treaty was written. To supplement these gaps, </w:t>
      </w:r>
      <w:r w:rsidRPr="00B075A3">
        <w:rPr>
          <w:rStyle w:val="Emphasis"/>
          <w:highlight w:val="green"/>
        </w:rPr>
        <w:t>four additional treaties were created, but were largely unsuccessful in garnering</w:t>
      </w:r>
      <w:r w:rsidRPr="00B075A3">
        <w:rPr>
          <w:rStyle w:val="StyleUnderline"/>
        </w:rPr>
        <w:t xml:space="preserve"> enough </w:t>
      </w:r>
      <w:r w:rsidRPr="00B075A3">
        <w:rPr>
          <w:rStyle w:val="Emphasis"/>
          <w:highlight w:val="green"/>
        </w:rPr>
        <w:t>support and mitigating the deficiencies of their predecessors.</w:t>
      </w:r>
      <w:r>
        <w:t xml:space="preserve"> Expanding on Articles 5 and 8 of the OST, the second foundational U.N. space treaty “The Agreement on the Rescue of Astronauts, the Return of Astronauts, and the Return of Objects Launched into Outer Space'', termed the Rescue Agreement (1968), states that States must take measures to rescue and assist astronauts in the event of an accident, distress, or emergency landing, and return them to their launching state in addition to assisting launching states with recovering space objects that return to the Earth outside the native state of launch. Even though the Rescue Agreement is clear on the status of astronauts as “envoys of mankind,” an opportunity for other States to test the Agreement’s efficacy—or assist an astronaut in distress has not yet occurred to help when one state’s astronauts or cosmonauts were in distress. The third foundational U.N. space treaty, “Convention on International Liability for Damage Caused by Space Objects,” termed the Liability Convention (1972), outlines the liability of Launching States for damage caused by their space objects both on the Earth or in space as well as procedures for the settlement of claims for damages endured. This means that states remain responsible for any space assets launched from their territory, which infers that the same states are liable for any damages should there be an accident. According to the Liability Convention, claims against damage or destruction are brought by a state against a state, irrespective of who caused the incident, whether it was a commercial actor or a State space agency. According to most national legal instruments, </w:t>
      </w:r>
      <w:r w:rsidRPr="00F44919">
        <w:rPr>
          <w:rStyle w:val="Emphasis"/>
          <w:highlight w:val="green"/>
        </w:rPr>
        <w:t>an individual or an industry could initiate a lawsuit against another</w:t>
      </w:r>
      <w:r>
        <w:t xml:space="preserve"> individual or industry, but regarding international space law, </w:t>
      </w:r>
      <w:r w:rsidRPr="00F44919">
        <w:rPr>
          <w:rStyle w:val="Emphasis"/>
          <w:highlight w:val="green"/>
        </w:rPr>
        <w:t>[but] the Liability Convention determined that states are ultimately responsible even if an incident is caused by a private actor.</w:t>
      </w:r>
      <w:r>
        <w:t xml:space="preserve">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w:t>
      </w:r>
      <w:proofErr w:type="spellStart"/>
      <w:r>
        <w:t>Karacalıoğlu</w:t>
      </w:r>
      <w:proofErr w:type="spellEnd"/>
      <w:r>
        <w:t>, 2014).</w:t>
      </w:r>
    </w:p>
    <w:p w14:paraId="7FB44C38" w14:textId="77777777" w:rsidR="009652CC" w:rsidRDefault="009652CC" w:rsidP="009652CC">
      <w:pPr>
        <w:pStyle w:val="Heading4"/>
      </w:pPr>
      <w:r>
        <w:t>Two impacts –</w:t>
      </w:r>
    </w:p>
    <w:p w14:paraId="42DCF48F" w14:textId="77777777" w:rsidR="009652CC" w:rsidRDefault="009652CC" w:rsidP="009652CC">
      <w:pPr>
        <w:pStyle w:val="Heading4"/>
      </w:pPr>
      <w:r>
        <w:t>First is private corporation exploitation – the current laws and treaties are both vague and don’t even apply to private entities – the lack of regulation means that space appropriation becomes a breeding ground for chaos and should be understood as unjust until further regulations take place.</w:t>
      </w:r>
    </w:p>
    <w:p w14:paraId="319EE14D" w14:textId="77777777" w:rsidR="009652CC" w:rsidRPr="00F44919" w:rsidRDefault="009652CC" w:rsidP="009652CC">
      <w:pPr>
        <w:pStyle w:val="Heading4"/>
      </w:pPr>
      <w:r>
        <w:t>Second, it’s independently unjust – justice necessitates giving each their due, but due to current laws, states can be punished for actions they didn’t even commit which is the definition of injustice.</w:t>
      </w:r>
    </w:p>
    <w:p w14:paraId="37360829" w14:textId="77777777" w:rsidR="009652CC" w:rsidRDefault="009652CC" w:rsidP="009652CC"/>
    <w:p w14:paraId="2EE3E7C9" w14:textId="77777777" w:rsidR="009652CC" w:rsidRDefault="009652CC" w:rsidP="009652CC">
      <w:pPr>
        <w:pStyle w:val="Heading4"/>
        <w:rPr>
          <w:rFonts w:eastAsiaTheme="minorEastAsia" w:cs="Calibri"/>
          <w:b w:val="0"/>
          <w:bCs w:val="0"/>
          <w:sz w:val="16"/>
          <w:szCs w:val="24"/>
        </w:rPr>
      </w:pPr>
      <w:r>
        <w:t>It is for these reasons that I urge an affirmative ballot.</w:t>
      </w:r>
    </w:p>
    <w:p w14:paraId="173EBF4D" w14:textId="77777777" w:rsidR="00E42E4C" w:rsidRPr="00F601E6" w:rsidRDefault="00E42E4C" w:rsidP="009652CC">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52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7B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1FC0"/>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2C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8D3"/>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2D39DE"/>
  <w14:defaultImageDpi w14:val="300"/>
  <w15:docId w15:val="{9B389946-EE43-C74F-8E00-C133B65C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47B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447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47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9"/>
    <w:unhideWhenUsed/>
    <w:qFormat/>
    <w:rsid w:val="003447B3"/>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body,small text,Normal Tag,heading 2,Heading 2 Char2 Char,Heading 2 Char1 Char Char, Ch,no read,No Spacing211,No Spacing12,No Spacing2111,TAG,Ch,ta,T,Ta,t,CD - Cite,small space,Heading 21,No Spacing1121,Tag1,No Spacing11111,tags"/>
    <w:basedOn w:val="Normal"/>
    <w:next w:val="Normal"/>
    <w:link w:val="Heading4Char"/>
    <w:uiPriority w:val="9"/>
    <w:unhideWhenUsed/>
    <w:qFormat/>
    <w:rsid w:val="003447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47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7B3"/>
  </w:style>
  <w:style w:type="character" w:customStyle="1" w:styleId="Heading1Char">
    <w:name w:val="Heading 1 Char"/>
    <w:aliases w:val="Pocket Char"/>
    <w:basedOn w:val="DefaultParagraphFont"/>
    <w:link w:val="Heading1"/>
    <w:uiPriority w:val="9"/>
    <w:rsid w:val="003447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47B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3447B3"/>
    <w:rPr>
      <w:rFonts w:ascii="Calibri" w:eastAsiaTheme="majorEastAsia" w:hAnsi="Calibri" w:cstheme="majorBidi"/>
      <w:b/>
      <w:bCs/>
      <w:sz w:val="36"/>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3447B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447B3"/>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
    <w:basedOn w:val="DefaultParagraphFont"/>
    <w:uiPriority w:val="1"/>
    <w:qFormat/>
    <w:rsid w:val="003447B3"/>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20"/>
    <w:qFormat/>
    <w:rsid w:val="003447B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447B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3447B3"/>
    <w:rPr>
      <w:color w:val="auto"/>
      <w:u w:val="none"/>
    </w:rPr>
  </w:style>
  <w:style w:type="paragraph" w:styleId="DocumentMap">
    <w:name w:val="Document Map"/>
    <w:basedOn w:val="Normal"/>
    <w:link w:val="DocumentMapChar"/>
    <w:uiPriority w:val="99"/>
    <w:semiHidden/>
    <w:unhideWhenUsed/>
    <w:rsid w:val="003447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7B3"/>
    <w:rPr>
      <w:rFonts w:ascii="Lucida Grande" w:hAnsi="Lucida Grande" w:cs="Lucida Grande"/>
    </w:rPr>
  </w:style>
  <w:style w:type="paragraph" w:customStyle="1" w:styleId="textbold">
    <w:name w:val="text bold"/>
    <w:basedOn w:val="Normal"/>
    <w:link w:val="Emphasis"/>
    <w:uiPriority w:val="20"/>
    <w:qFormat/>
    <w:rsid w:val="009652CC"/>
    <w:pPr>
      <w:pBdr>
        <w:top w:val="single" w:sz="8" w:space="0" w:color="auto"/>
        <w:left w:val="single" w:sz="8" w:space="0" w:color="auto"/>
        <w:bottom w:val="single" w:sz="8" w:space="0" w:color="auto"/>
        <w:right w:val="single" w:sz="8" w:space="0" w:color="auto"/>
      </w:pBdr>
      <w:ind w:left="720"/>
    </w:pPr>
    <w:rPr>
      <w:b/>
      <w:iCs/>
      <w:sz w:val="22"/>
      <w:u w:val="single"/>
    </w:rPr>
  </w:style>
  <w:style w:type="paragraph" w:customStyle="1" w:styleId="Emphasis1">
    <w:name w:val="Emphasis1"/>
    <w:basedOn w:val="Normal"/>
    <w:autoRedefine/>
    <w:uiPriority w:val="20"/>
    <w:qFormat/>
    <w:rsid w:val="009652CC"/>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aliases w:val="6 font"/>
    <w:basedOn w:val="Normal"/>
    <w:uiPriority w:val="34"/>
    <w:unhideWhenUsed/>
    <w:qFormat/>
    <w:rsid w:val="00965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 Type="http://schemas.openxmlformats.org/officeDocument/2006/relationships/customXml" Target="../customXml/item3.xm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s://www.wilsoncenter.org/article/global-legal-landscape-space-who-writes-rules-final-frontier" TargetMode="External"/><Relationship Id="rId7" Type="http://schemas.openxmlformats.org/officeDocument/2006/relationships/settings" Target="settings.xm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acclimatise.uk.com/2018/05/02/earth-observation-of-increasing-importance-for-climate-change-adaptation/" TargetMode="External"/><Relationship Id="rId2" Type="http://schemas.openxmlformats.org/officeDocument/2006/relationships/customXml" Target="../customXml/item2.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arxiv.org/pdf/1505.03800.pdf" TargetMode="External"/><Relationship Id="rId5" Type="http://schemas.openxmlformats.org/officeDocument/2006/relationships/numbering" Target="numbering.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36" Type="http://schemas.openxmlformats.org/officeDocument/2006/relationships/theme" Target="theme/theme1.xm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www.newscientist.com/article/mg22630235-100-dust-from-asteroid-mining-spells-danger-for-satellites/%5d//Jia" TargetMode="External"/><Relationship Id="rId4" Type="http://schemas.openxmlformats.org/officeDocument/2006/relationships/customXml" Target="../customXml/item4.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www.theguardian.com/science/2021/jul/19/billionaires-space-tourism-environment-emissions"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10255</Words>
  <Characters>58458</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2</cp:revision>
  <dcterms:created xsi:type="dcterms:W3CDTF">2022-01-28T21:18:00Z</dcterms:created>
  <dcterms:modified xsi:type="dcterms:W3CDTF">2022-01-28T21:18:00Z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