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6365B" w14:textId="77777777" w:rsidR="001F1F64" w:rsidRDefault="001F1F64" w:rsidP="001F1F64">
      <w:pPr>
        <w:pStyle w:val="Heading3"/>
      </w:pPr>
      <w:r>
        <w:t>Theory</w:t>
      </w:r>
    </w:p>
    <w:p w14:paraId="0B302E9B" w14:textId="77777777" w:rsidR="001F1F64" w:rsidRPr="00BE4A74" w:rsidRDefault="001F1F64" w:rsidP="001F1F64">
      <w:pPr>
        <w:pStyle w:val="Heading4"/>
      </w:pPr>
      <w:r w:rsidRPr="00BE4A74">
        <w:t>A. Interpretation: Debaters must disclose all previously read positions before the debate on their NDCA wiki page under their own name with full citations, tags, and first three/last three words.</w:t>
      </w:r>
    </w:p>
    <w:p w14:paraId="5278B937" w14:textId="77777777" w:rsidR="001F1F64" w:rsidRDefault="001F1F64" w:rsidP="001F1F64">
      <w:pPr>
        <w:pStyle w:val="Heading4"/>
      </w:pPr>
      <w:r w:rsidRPr="00BE4A74">
        <w:t xml:space="preserve">B. Violation: You didn’t </w:t>
      </w:r>
      <w:r>
        <w:t>–</w:t>
      </w:r>
      <w:r w:rsidRPr="00BE4A74">
        <w:t xml:space="preserve"> </w:t>
      </w:r>
      <w:r>
        <w:t>you don’t even have a wiki</w:t>
      </w:r>
    </w:p>
    <w:p w14:paraId="7C6642B3" w14:textId="77777777" w:rsidR="001F1F64" w:rsidRPr="005F70E5" w:rsidRDefault="001F1F64" w:rsidP="001F1F64">
      <w:r w:rsidRPr="005F70E5">
        <w:rPr>
          <w:noProof/>
        </w:rPr>
        <w:drawing>
          <wp:inline distT="0" distB="0" distL="0" distR="0" wp14:anchorId="64CF123C" wp14:editId="76FB629B">
            <wp:extent cx="15163800" cy="3530600"/>
            <wp:effectExtent l="0" t="0" r="0" b="0"/>
            <wp:docPr id="1" name="Picture 1"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medium confidence"/>
                    <pic:cNvPicPr/>
                  </pic:nvPicPr>
                  <pic:blipFill>
                    <a:blip r:embed="rId9"/>
                    <a:stretch>
                      <a:fillRect/>
                    </a:stretch>
                  </pic:blipFill>
                  <pic:spPr>
                    <a:xfrm>
                      <a:off x="0" y="0"/>
                      <a:ext cx="15163800" cy="3530600"/>
                    </a:xfrm>
                    <a:prstGeom prst="rect">
                      <a:avLst/>
                    </a:prstGeom>
                  </pic:spPr>
                </pic:pic>
              </a:graphicData>
            </a:graphic>
          </wp:inline>
        </w:drawing>
      </w:r>
    </w:p>
    <w:p w14:paraId="7A19D76B" w14:textId="77777777" w:rsidR="001F1F64" w:rsidRPr="00BE4A74" w:rsidRDefault="001F1F64" w:rsidP="001F1F64">
      <w:pPr>
        <w:pStyle w:val="Heading4"/>
      </w:pPr>
      <w:r w:rsidRPr="00BE4A74">
        <w:t>C. Standards:</w:t>
      </w:r>
    </w:p>
    <w:p w14:paraId="4C6A1097" w14:textId="77777777" w:rsidR="001F1F64" w:rsidRDefault="001F1F64" w:rsidP="001F1F64">
      <w:pPr>
        <w:pStyle w:val="Heading4"/>
      </w:pPr>
      <w:r w:rsidRPr="00AC7889">
        <w:t xml:space="preserve">1. Evidence Quality – Disclosure generates an information database that encourages debaters to find the best evidence on the topic. Key to education since we have better </w:t>
      </w:r>
      <w:r>
        <w:t>debates with better arguments</w:t>
      </w:r>
      <w:r w:rsidRPr="00AC7889">
        <w:t xml:space="preserve">. </w:t>
      </w:r>
    </w:p>
    <w:p w14:paraId="1C0B6047" w14:textId="77777777" w:rsidR="001F1F64" w:rsidRPr="00AC7889" w:rsidRDefault="001F1F64" w:rsidP="001F1F64">
      <w:pPr>
        <w:rPr>
          <w:rFonts w:cs="Times New Roman"/>
        </w:rPr>
      </w:pPr>
      <w:r w:rsidRPr="00AC7889">
        <w:rPr>
          <w:rFonts w:cs="Times New Roman"/>
          <w:b/>
          <w:sz w:val="26"/>
          <w:szCs w:val="26"/>
        </w:rPr>
        <w:t>Nails 13</w:t>
      </w:r>
      <w:r w:rsidRPr="00AC7889">
        <w:rPr>
          <w:rFonts w:cs="Times New Roman"/>
          <w:b/>
        </w:rPr>
        <w:t xml:space="preserve"> </w:t>
      </w:r>
      <w:r w:rsidRPr="00AC7889">
        <w:rPr>
          <w:rFonts w:cs="Times New Roman"/>
          <w:sz w:val="12"/>
          <w:szCs w:val="12"/>
        </w:rPr>
        <w:t>[(Jacob, NDT Policy Debater at Georgia State University), “A Defense of Disclosure (Incl</w:t>
      </w:r>
      <w:r>
        <w:rPr>
          <w:rFonts w:cs="Times New Roman"/>
          <w:sz w:val="12"/>
          <w:szCs w:val="12"/>
        </w:rPr>
        <w:t>uding Third Party Disclosure)</w:t>
      </w:r>
      <w:proofErr w:type="gramStart"/>
      <w:r>
        <w:rPr>
          <w:rFonts w:cs="Times New Roman"/>
          <w:sz w:val="12"/>
          <w:szCs w:val="12"/>
        </w:rPr>
        <w:t>”,NSDUpdate</w:t>
      </w:r>
      <w:proofErr w:type="gramEnd"/>
      <w:r>
        <w:rPr>
          <w:rFonts w:cs="Times New Roman"/>
          <w:sz w:val="12"/>
          <w:szCs w:val="12"/>
        </w:rPr>
        <w:t>,10/10/2013</w:t>
      </w:r>
      <w:r w:rsidRPr="00AC7889">
        <w:rPr>
          <w:rFonts w:cs="Times New Roman"/>
          <w:sz w:val="12"/>
          <w:szCs w:val="12"/>
        </w:rPr>
        <w:t xml:space="preserve">EM] </w:t>
      </w:r>
      <w:r w:rsidRPr="00AC7889">
        <w:rPr>
          <w:rFonts w:cs="Times New Roman"/>
          <w:b/>
        </w:rPr>
        <w:br/>
      </w:r>
      <w:r w:rsidRPr="00AC7889">
        <w:rPr>
          <w:rFonts w:cs="Times New Roman"/>
          <w:color w:val="262626"/>
          <w:sz w:val="12"/>
          <w:szCs w:val="12"/>
        </w:rPr>
        <w:t xml:space="preserve">I fall squarely on the side of disclosure. I find that the largest advantage of widespread disclosure is the educational value it provides. First, </w:t>
      </w:r>
      <w:r w:rsidRPr="00F95724">
        <w:rPr>
          <w:rFonts w:cs="Times New Roman"/>
          <w:b/>
          <w:sz w:val="26"/>
          <w:szCs w:val="26"/>
          <w:highlight w:val="green"/>
          <w:u w:val="single"/>
        </w:rPr>
        <w:t xml:space="preserve">disclosure streamlines research. </w:t>
      </w:r>
      <w:r w:rsidRPr="00AC7889">
        <w:rPr>
          <w:rFonts w:cs="Times New Roman"/>
          <w:sz w:val="12"/>
          <w:szCs w:val="12"/>
        </w:rPr>
        <w:t>Rather than every team</w:t>
      </w:r>
      <w:r w:rsidRPr="00AC7889">
        <w:rPr>
          <w:rFonts w:cs="Times New Roman"/>
          <w:color w:val="262626"/>
          <w:sz w:val="12"/>
          <w:szCs w:val="12"/>
        </w:rPr>
        <w:t xml:space="preserve"> and every lone wolf </w:t>
      </w:r>
      <w:r w:rsidRPr="00AC7889">
        <w:rPr>
          <w:rFonts w:cs="Times New Roman"/>
          <w:sz w:val="12"/>
          <w:szCs w:val="12"/>
        </w:rPr>
        <w:t xml:space="preserve">researching </w:t>
      </w:r>
      <w:r w:rsidRPr="00AC7889">
        <w:rPr>
          <w:rFonts w:cs="Times New Roman"/>
          <w:color w:val="262626"/>
          <w:sz w:val="12"/>
          <w:szCs w:val="12"/>
        </w:rPr>
        <w:t xml:space="preserve">completely </w:t>
      </w:r>
      <w:r w:rsidRPr="00AC7889">
        <w:rPr>
          <w:rFonts w:cs="Times New Roman"/>
          <w:sz w:val="12"/>
          <w:szCs w:val="12"/>
        </w:rPr>
        <w:t>in the dark,</w:t>
      </w:r>
      <w:r w:rsidRPr="00F95724">
        <w:rPr>
          <w:rFonts w:cs="Times New Roman"/>
          <w:b/>
          <w:sz w:val="26"/>
          <w:szCs w:val="26"/>
          <w:highlight w:val="green"/>
          <w:u w:val="single"/>
        </w:rPr>
        <w:t xml:space="preserve"> the wiki provides a public body of knowledge that everyone can</w:t>
      </w:r>
      <w:r w:rsidRPr="00AC7889">
        <w:rPr>
          <w:rFonts w:cs="Times New Roman"/>
          <w:color w:val="262626"/>
          <w:sz w:val="12"/>
          <w:szCs w:val="12"/>
        </w:rPr>
        <w:t xml:space="preserve"> contribute to and </w:t>
      </w:r>
      <w:r w:rsidRPr="00F95724">
        <w:rPr>
          <w:rFonts w:cs="Times New Roman"/>
          <w:b/>
          <w:sz w:val="26"/>
          <w:szCs w:val="26"/>
          <w:highlight w:val="green"/>
          <w:u w:val="single"/>
        </w:rPr>
        <w:t xml:space="preserve">build </w:t>
      </w:r>
      <w:proofErr w:type="gramStart"/>
      <w:r w:rsidRPr="00F95724">
        <w:rPr>
          <w:rFonts w:cs="Times New Roman"/>
          <w:b/>
          <w:sz w:val="26"/>
          <w:szCs w:val="26"/>
          <w:highlight w:val="green"/>
          <w:u w:val="single"/>
        </w:rPr>
        <w:t>off of</w:t>
      </w:r>
      <w:proofErr w:type="gramEnd"/>
      <w:r w:rsidRPr="00F95724">
        <w:rPr>
          <w:rFonts w:cs="Times New Roman"/>
          <w:b/>
          <w:sz w:val="26"/>
          <w:szCs w:val="26"/>
          <w:highlight w:val="green"/>
          <w:u w:val="single"/>
        </w:rPr>
        <w:t>. Students can look through</w:t>
      </w:r>
      <w:r w:rsidRPr="00AC7889">
        <w:rPr>
          <w:rFonts w:cs="Times New Roman"/>
          <w:color w:val="262626"/>
          <w:sz w:val="12"/>
          <w:szCs w:val="12"/>
        </w:rPr>
        <w:t xml:space="preserve"> the </w:t>
      </w:r>
      <w:r w:rsidRPr="00F95724">
        <w:rPr>
          <w:rFonts w:cs="Times New Roman"/>
          <w:b/>
          <w:sz w:val="26"/>
          <w:szCs w:val="26"/>
          <w:highlight w:val="green"/>
          <w:u w:val="single"/>
        </w:rPr>
        <w:t xml:space="preserve">different studies </w:t>
      </w:r>
      <w:r w:rsidRPr="00AC7889">
        <w:rPr>
          <w:rFonts w:cs="Times New Roman"/>
          <w:color w:val="262626"/>
          <w:sz w:val="12"/>
          <w:szCs w:val="12"/>
        </w:rPr>
        <w:t xml:space="preserve">on the topic </w:t>
      </w:r>
      <w:r w:rsidRPr="00F95724">
        <w:rPr>
          <w:rFonts w:cs="Times New Roman"/>
          <w:b/>
          <w:sz w:val="26"/>
          <w:szCs w:val="26"/>
          <w:highlight w:val="green"/>
          <w:u w:val="single"/>
        </w:rPr>
        <w:t>and choose the best ones</w:t>
      </w:r>
      <w:r w:rsidRPr="00AC7889">
        <w:rPr>
          <w:rFonts w:cs="Times New Roman"/>
        </w:rPr>
        <w:t xml:space="preserve"> </w:t>
      </w:r>
      <w:r w:rsidRPr="00AC7889">
        <w:rPr>
          <w:rFonts w:cs="Times New Roman"/>
          <w:sz w:val="12"/>
          <w:szCs w:val="12"/>
        </w:rPr>
        <w:t>on an informed basis</w:t>
      </w:r>
      <w:r w:rsidRPr="00AC7889">
        <w:rPr>
          <w:rFonts w:cs="Times New Roman"/>
          <w:color w:val="262626"/>
          <w:sz w:val="12"/>
          <w:szCs w:val="12"/>
        </w:rPr>
        <w:t xml:space="preserve"> without the prohibitively large burden of personally surveying </w:t>
      </w:r>
      <w:proofErr w:type="gramStart"/>
      <w:r w:rsidRPr="00AC7889">
        <w:rPr>
          <w:rFonts w:cs="Times New Roman"/>
          <w:color w:val="262626"/>
          <w:sz w:val="12"/>
          <w:szCs w:val="12"/>
        </w:rPr>
        <w:t>all of</w:t>
      </w:r>
      <w:proofErr w:type="gramEnd"/>
      <w:r w:rsidRPr="00AC7889">
        <w:rPr>
          <w:rFonts w:cs="Times New Roman"/>
          <w:color w:val="262626"/>
          <w:sz w:val="12"/>
          <w:szCs w:val="12"/>
        </w:rPr>
        <w:t xml:space="preserve"> the literature. The best arguments are identified and replicated, which is a natural result of an open marketplace of ideas. </w:t>
      </w:r>
      <w:r w:rsidRPr="00F95724">
        <w:rPr>
          <w:rFonts w:cs="Times New Roman"/>
          <w:b/>
          <w:iCs/>
          <w:sz w:val="26"/>
          <w:szCs w:val="26"/>
          <w:highlight w:val="green"/>
          <w:u w:val="single"/>
        </w:rPr>
        <w:t>Quality of evidence increases across the board.</w:t>
      </w:r>
    </w:p>
    <w:p w14:paraId="7B793B16" w14:textId="77777777" w:rsidR="001F1F64" w:rsidRDefault="001F1F64" w:rsidP="001F1F64">
      <w:pPr>
        <w:pStyle w:val="Heading4"/>
      </w:pPr>
      <w:r w:rsidRPr="00AC7889">
        <w:lastRenderedPageBreak/>
        <w:t xml:space="preserve">2. Quality engagement --- disclosure allows in-depth preparation before the round which checks back against unpredictable positions and allows debaters to effectively write case negs and blocks. Not just in the context of this round, but for rounds in general. Quality engagement is an independent voter because the constitutive reason we debate is to engage and clash our arguments otherwise we would just be doing oratory. It’s also key to fairness since I need to have prep to win. This means vote on inclusion since debaters of lower skill level can have a chance to engage with better debaters which makes debate less centered towards those with larger coaching staffs. </w:t>
      </w:r>
    </w:p>
    <w:p w14:paraId="74DCBD24" w14:textId="77777777" w:rsidR="001F1F64" w:rsidRPr="00AC7889" w:rsidRDefault="001F1F64" w:rsidP="001F1F64">
      <w:pPr>
        <w:pStyle w:val="Heading4"/>
      </w:pPr>
      <w:r>
        <w:t>3. A</w:t>
      </w:r>
      <w:r w:rsidRPr="00AC7889">
        <w:t xml:space="preserve">cademic Ethics --- disclosure deters mis-cutting, power-tagging, abuse of brackets and ellipses, and plagiarism. This is an independent reason to vote you down because it promotes better norms about academic engagement---debate is an academic environment and must ensure that we become fair scholars. Even if you don’t lose on fairness in the round, you will lose in college if you violate academic ethics which establish a crucial real-world </w:t>
      </w:r>
      <w:proofErr w:type="gramStart"/>
      <w:r w:rsidRPr="00AC7889">
        <w:t>norm, and</w:t>
      </w:r>
      <w:proofErr w:type="gramEnd"/>
      <w:r w:rsidRPr="00AC7889">
        <w:t xml:space="preserve"> outweighs any in-round impact. </w:t>
      </w:r>
    </w:p>
    <w:p w14:paraId="37C99998" w14:textId="2DBB1D25" w:rsidR="001F1F64" w:rsidRDefault="001F1F64" w:rsidP="001F1F64">
      <w:pPr>
        <w:pStyle w:val="Heading4"/>
      </w:pPr>
      <w:r w:rsidRPr="00AC7889">
        <w:t xml:space="preserve">Framing: You can’t coopt any of the reasons why procedurals are bad in the context of the affirmative since I don’t constrain your ability to read it– the contention is that this </w:t>
      </w:r>
      <w:proofErr w:type="spellStart"/>
      <w:r w:rsidRPr="00AC7889">
        <w:t>aff</w:t>
      </w:r>
      <w:proofErr w:type="spellEnd"/>
      <w:r w:rsidRPr="00AC7889">
        <w:t xml:space="preserve"> should’ve been read, just disclosed. </w:t>
      </w:r>
      <w:r>
        <w:t>Also, your prep outs argument is nonsense</w:t>
      </w:r>
      <w:r w:rsidRPr="00AC7889">
        <w:t xml:space="preserve"> a) </w:t>
      </w:r>
      <w:r>
        <w:t xml:space="preserve">prep outs are a </w:t>
      </w:r>
      <w:proofErr w:type="gramStart"/>
      <w:r>
        <w:t>2 way</w:t>
      </w:r>
      <w:proofErr w:type="gramEnd"/>
      <w:r>
        <w:t xml:space="preserve"> street </w:t>
      </w:r>
      <w:r w:rsidRPr="00AC7889">
        <w:t>b) they’re good as per the shell c) being a good debater solves back</w:t>
      </w:r>
      <w:r>
        <w:t>.</w:t>
      </w:r>
    </w:p>
    <w:p w14:paraId="5B1FB170" w14:textId="77777777" w:rsidR="006B4337" w:rsidRDefault="006B4337" w:rsidP="006B4337">
      <w:pPr>
        <w:pStyle w:val="Heading4"/>
      </w:pPr>
      <w:r>
        <w:t xml:space="preserve">Fairness and education are voters – </w:t>
      </w:r>
      <w:proofErr w:type="spellStart"/>
      <w:r>
        <w:t>its</w:t>
      </w:r>
      <w:proofErr w:type="spellEnd"/>
      <w:r>
        <w:t xml:space="preserve"> how judges evaluate rounds and why schools fund debate</w:t>
      </w:r>
    </w:p>
    <w:p w14:paraId="69E70926" w14:textId="77777777" w:rsidR="006B4337" w:rsidRPr="007054E9" w:rsidRDefault="006B4337" w:rsidP="006B4337">
      <w:pPr>
        <w:pStyle w:val="Heading4"/>
      </w:pPr>
      <w:r>
        <w:t xml:space="preserve">Neg theory is DTD - 1ARs control the direction of the debate because it determines what the 2NR </w:t>
      </w:r>
      <w:proofErr w:type="gramStart"/>
      <w:r>
        <w:t>has to</w:t>
      </w:r>
      <w:proofErr w:type="gramEnd"/>
      <w:r>
        <w:t xml:space="preserve"> go for – DTD allows us some leeway in the round by having some control in the direction</w:t>
      </w:r>
    </w:p>
    <w:p w14:paraId="5F56F37C" w14:textId="77777777" w:rsidR="006B4337" w:rsidRPr="007054E9" w:rsidRDefault="006B4337" w:rsidP="006B4337">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25C7BF7B" w14:textId="77777777" w:rsidR="006B4337" w:rsidRDefault="006B4337" w:rsidP="006B4337">
      <w:pPr>
        <w:pStyle w:val="Heading4"/>
      </w:pPr>
      <w:r w:rsidRPr="008C23A1">
        <w:lastRenderedPageBreak/>
        <w:t xml:space="preserve">No RVIs – A </w:t>
      </w:r>
      <w:r>
        <w:t>–</w:t>
      </w:r>
      <w:r w:rsidRPr="008C23A1">
        <w:t xml:space="preserve"> </w:t>
      </w:r>
      <w:r>
        <w:t>Going all in on theory</w:t>
      </w:r>
      <w:r w:rsidRPr="008C23A1">
        <w:t xml:space="preserve"> kills substance education which outweighs on timeframe</w:t>
      </w:r>
      <w:r>
        <w:t xml:space="preserve"> </w:t>
      </w:r>
      <w:r w:rsidRPr="008C23A1">
        <w:t xml:space="preserve">B - </w:t>
      </w:r>
      <w:r>
        <w:t>D</w:t>
      </w:r>
      <w:r w:rsidRPr="008C23A1">
        <w:t>iscourages checking real abuse which outweighs on norm</w:t>
      </w:r>
      <w:r>
        <w:t>-</w:t>
      </w:r>
      <w:r w:rsidRPr="008C23A1">
        <w:t xml:space="preserve">setting C – Encourages </w:t>
      </w:r>
      <w:r>
        <w:t xml:space="preserve">theory </w:t>
      </w:r>
      <w:r w:rsidRPr="008C23A1">
        <w:t>baiting – outweighs because if the shell is frivolous, they can beat it quickly D – its illogical for you to win for proving you were fair – outweighs since logic is a litmus test for other arguments</w:t>
      </w:r>
      <w:r>
        <w:t xml:space="preserve"> E - Kills norm setting since debaters can never admit they’re wrong – outweighs since norm setting is the constitutive purpose of theory F – They are the logic of criminalization that over-punish people-of-color for trying to create productive discourse</w:t>
      </w:r>
    </w:p>
    <w:p w14:paraId="7E59EE80" w14:textId="77777777" w:rsidR="006B4337" w:rsidRPr="006B4337" w:rsidRDefault="006B4337" w:rsidP="006B4337"/>
    <w:p w14:paraId="07B27F4C" w14:textId="65CA4061" w:rsidR="006B4337" w:rsidRDefault="006B4337" w:rsidP="006B4337"/>
    <w:p w14:paraId="1B14A4CE" w14:textId="20CD1FA3" w:rsidR="006B4337" w:rsidRPr="006B4337" w:rsidRDefault="006B4337" w:rsidP="006B4337">
      <w:r>
        <w:t>fairness</w:t>
      </w:r>
    </w:p>
    <w:p w14:paraId="32DEF222" w14:textId="70278942" w:rsidR="00254C32" w:rsidRDefault="00254C32" w:rsidP="00254C32">
      <w:pPr>
        <w:pStyle w:val="Heading2"/>
      </w:pPr>
      <w:r>
        <w:lastRenderedPageBreak/>
        <w:t>Util</w:t>
      </w:r>
    </w:p>
    <w:p w14:paraId="2DFBDE11" w14:textId="77777777" w:rsidR="00254C32" w:rsidRDefault="00254C32" w:rsidP="00254C32">
      <w:pPr>
        <w:pStyle w:val="Heading4"/>
      </w:pPr>
      <w:r>
        <w:t xml:space="preserve">The standard is maximizing expected well-being. </w:t>
      </w:r>
    </w:p>
    <w:p w14:paraId="3282F23E" w14:textId="77777777" w:rsidR="00254C32" w:rsidRPr="00716136" w:rsidRDefault="00254C32" w:rsidP="00254C32">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6493F39C" w14:textId="77777777" w:rsidR="00254C32" w:rsidRPr="00716136" w:rsidRDefault="00254C32" w:rsidP="00254C32">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1AF5A5A1" w14:textId="77777777" w:rsidR="00254C32" w:rsidRPr="00E47BED" w:rsidRDefault="00254C32" w:rsidP="00254C32">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8C4C82">
        <w:rPr>
          <w:rStyle w:val="StyleUnderline"/>
          <w:rFonts w:asciiTheme="majorHAnsi" w:hAnsiTheme="majorHAnsi" w:cstheme="majorHAnsi"/>
          <w:b/>
          <w:bCs/>
          <w:highlight w:val="cyan"/>
        </w:rPr>
        <w:t xml:space="preserve">pleasure is intrinsically </w:t>
      </w:r>
      <w:proofErr w:type="gramStart"/>
      <w:r w:rsidRPr="008C4C82">
        <w:rPr>
          <w:rStyle w:val="StyleUnderline"/>
          <w:rFonts w:asciiTheme="majorHAnsi" w:hAnsiTheme="majorHAnsi" w:cstheme="majorHAnsi"/>
          <w:b/>
          <w:bCs/>
          <w:highlight w:val="cyan"/>
        </w:rPr>
        <w:t>valuable</w:t>
      </w:r>
      <w:proofErr w:type="gramEnd"/>
      <w:r w:rsidRPr="008C4C82">
        <w:rPr>
          <w:rStyle w:val="StyleUnderline"/>
          <w:rFonts w:asciiTheme="majorHAnsi" w:hAnsiTheme="majorHAnsi" w:cstheme="majorHAnsi"/>
          <w:b/>
          <w:bCs/>
          <w:highlight w:val="cyan"/>
        </w:rPr>
        <w:t xml:space="preserve"> </w:t>
      </w:r>
      <w:r w:rsidRPr="009F1330">
        <w:rPr>
          <w:rStyle w:val="StyleUnderline"/>
          <w:rFonts w:asciiTheme="majorHAnsi" w:hAnsiTheme="majorHAnsi" w:cstheme="majorHAnsi"/>
          <w:b/>
          <w:bCs/>
        </w:rPr>
        <w:t xml:space="preserve">and </w:t>
      </w:r>
      <w:r w:rsidRPr="008C4C82">
        <w:rPr>
          <w:rStyle w:val="StyleUnderline"/>
          <w:rFonts w:asciiTheme="majorHAnsi" w:hAnsiTheme="majorHAnsi" w:cstheme="majorHAnsi"/>
          <w:b/>
          <w:bCs/>
          <w:highlight w:val="cyan"/>
        </w:rPr>
        <w:t xml:space="preserve">pain is intrinsically </w:t>
      </w:r>
      <w:proofErr w:type="spellStart"/>
      <w:r w:rsidRPr="008C4C82">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8C4C82">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8C4C82">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8C4C82">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8C4C82">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8C4C82">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8C4C82">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8C4C82">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8C4C82">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8C4C82">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8C4C82">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C4C82">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8C4C82">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8C4C82">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5CDFD1ED" w14:textId="77777777" w:rsidR="00254C32" w:rsidRPr="008F5337" w:rsidRDefault="00254C32" w:rsidP="00254C32">
      <w:pPr>
        <w:pStyle w:val="Heading4"/>
      </w:pPr>
      <w:r>
        <w:t xml:space="preserve">2] Extinction first --- moral uncertainty. </w:t>
      </w:r>
    </w:p>
    <w:p w14:paraId="11855308" w14:textId="77777777" w:rsidR="00254C32" w:rsidRPr="005F7BED" w:rsidRDefault="00254C32" w:rsidP="00254C32">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2CF1CE4" w14:textId="77777777" w:rsidR="00254C32" w:rsidRDefault="00254C32" w:rsidP="00254C32">
      <w:pPr>
        <w:rPr>
          <w:rStyle w:val="StyleUnderline"/>
        </w:rPr>
      </w:pPr>
      <w:r w:rsidRPr="005F7BED">
        <w:t xml:space="preserve">These </w:t>
      </w:r>
      <w:r w:rsidRPr="008F5337">
        <w:rPr>
          <w:rStyle w:val="StyleUnderline"/>
        </w:rPr>
        <w:t>reflections on moral uncertainty suggest an alternative, complementary way of looking at existential risk</w:t>
      </w:r>
      <w:r w:rsidRPr="005F7BED">
        <w:t xml:space="preserve">; they also suggest a new way of thinking about the ideal of sustainability. Let me elaborate. </w:t>
      </w:r>
      <w:r w:rsidRPr="008C4C82">
        <w:rPr>
          <w:rStyle w:val="StyleUnderline"/>
          <w:b/>
          <w:bCs/>
          <w:highlight w:val="cyan"/>
        </w:rPr>
        <w:t>Our</w:t>
      </w:r>
      <w:r w:rsidRPr="008F5337">
        <w:rPr>
          <w:rStyle w:val="StyleUnderline"/>
        </w:rPr>
        <w:t xml:space="preserve"> present </w:t>
      </w:r>
      <w:r w:rsidRPr="008C4C82">
        <w:rPr>
          <w:rStyle w:val="StyleUnderline"/>
          <w:b/>
          <w:bCs/>
          <w:highlight w:val="cyan"/>
        </w:rPr>
        <w:t>understanding</w:t>
      </w:r>
      <w:r w:rsidRPr="008F5337">
        <w:rPr>
          <w:rStyle w:val="StyleUnderline"/>
        </w:rPr>
        <w:t xml:space="preserve"> of axiology </w:t>
      </w:r>
      <w:r w:rsidRPr="008C4C82">
        <w:rPr>
          <w:rStyle w:val="StyleUnderline"/>
          <w:b/>
          <w:bCs/>
          <w:highlight w:val="cyan"/>
        </w:rPr>
        <w:t>might</w:t>
      </w:r>
      <w:r w:rsidRPr="008F5337">
        <w:rPr>
          <w:rStyle w:val="StyleUnderline"/>
        </w:rPr>
        <w:t xml:space="preserve"> well </w:t>
      </w:r>
      <w:r w:rsidRPr="008C4C82">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8C4C82">
        <w:rPr>
          <w:rStyle w:val="StyleUnderline"/>
          <w:b/>
          <w:bCs/>
          <w:highlight w:val="cyan"/>
        </w:rPr>
        <w:t>If we are</w:t>
      </w:r>
      <w:r w:rsidRPr="008F5337">
        <w:rPr>
          <w:rStyle w:val="StyleUnderline"/>
        </w:rPr>
        <w:t xml:space="preserve"> indeed profoundly </w:t>
      </w:r>
      <w:r w:rsidRPr="008C4C82">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8C4C82">
        <w:rPr>
          <w:rStyle w:val="StyleUnderline"/>
          <w:b/>
          <w:bCs/>
          <w:highlight w:val="cyan"/>
        </w:rPr>
        <w:t>we should</w:t>
      </w:r>
      <w:r w:rsidRPr="008F5337">
        <w:rPr>
          <w:rStyle w:val="StyleUnderline"/>
        </w:rPr>
        <w:t xml:space="preserve"> recognize that there is a great option </w:t>
      </w:r>
      <w:r w:rsidRPr="008C4C82">
        <w:rPr>
          <w:rStyle w:val="StyleUnderline"/>
          <w:b/>
          <w:bCs/>
          <w:highlight w:val="cyan"/>
        </w:rPr>
        <w:t>value</w:t>
      </w:r>
      <w:r w:rsidRPr="008F5337">
        <w:rPr>
          <w:rStyle w:val="StyleUnderline"/>
        </w:rPr>
        <w:t xml:space="preserve"> in preserving — and ideally improving — </w:t>
      </w:r>
      <w:r w:rsidRPr="008C4C82">
        <w:rPr>
          <w:rStyle w:val="StyleUnderline"/>
          <w:b/>
          <w:bCs/>
          <w:highlight w:val="cyan"/>
        </w:rPr>
        <w:t>our ability to</w:t>
      </w:r>
      <w:r w:rsidRPr="008F5337">
        <w:rPr>
          <w:rStyle w:val="StyleUnderline"/>
        </w:rPr>
        <w:t xml:space="preserve"> recognize value and to </w:t>
      </w:r>
      <w:r w:rsidRPr="008C4C82">
        <w:rPr>
          <w:rStyle w:val="StyleUnderline"/>
          <w:b/>
          <w:bCs/>
          <w:highlight w:val="cyan"/>
        </w:rPr>
        <w:t xml:space="preserve">steer the future </w:t>
      </w:r>
      <w:r w:rsidRPr="00AC2A5D">
        <w:rPr>
          <w:rStyle w:val="StyleUnderline"/>
          <w:b/>
          <w:bCs/>
        </w:rPr>
        <w:t>accordingly</w:t>
      </w:r>
      <w:r w:rsidRPr="008C4C82">
        <w:rPr>
          <w:rStyle w:val="StyleUnderline"/>
          <w:b/>
          <w:bCs/>
          <w:highlight w:val="cyan"/>
        </w:rPr>
        <w:t>. Ensuring</w:t>
      </w:r>
      <w:r w:rsidRPr="008F5337">
        <w:rPr>
          <w:rStyle w:val="StyleUnderline"/>
        </w:rPr>
        <w:t xml:space="preserve"> that there will be </w:t>
      </w:r>
      <w:r w:rsidRPr="008C4C82">
        <w:rPr>
          <w:rStyle w:val="StyleUnderline"/>
          <w:b/>
          <w:bCs/>
          <w:highlight w:val="cyan"/>
        </w:rPr>
        <w:t>a future</w:t>
      </w:r>
      <w:r w:rsidRPr="008F5337">
        <w:rPr>
          <w:rStyle w:val="StyleUnderline"/>
        </w:rPr>
        <w:t xml:space="preserve"> version </w:t>
      </w:r>
      <w:r w:rsidRPr="008C4C82">
        <w:rPr>
          <w:rStyle w:val="StyleUnderline"/>
          <w:b/>
          <w:bCs/>
          <w:highlight w:val="cyan"/>
        </w:rPr>
        <w:t>of humanity</w:t>
      </w:r>
      <w:r w:rsidRPr="008F5337">
        <w:rPr>
          <w:rStyle w:val="StyleUnderline"/>
        </w:rPr>
        <w:t xml:space="preserve"> with great powers and a propensity to </w:t>
      </w:r>
      <w:r w:rsidRPr="008F5337">
        <w:rPr>
          <w:rStyle w:val="StyleUnderline"/>
        </w:rPr>
        <w:lastRenderedPageBreak/>
        <w:t xml:space="preserve">use them wisely is plausibly the best way available to us to increase the probability that the future will contain a lot of value. To do this, </w:t>
      </w:r>
      <w:r w:rsidRPr="008C4C82">
        <w:rPr>
          <w:rStyle w:val="StyleUnderline"/>
          <w:b/>
          <w:bCs/>
          <w:highlight w:val="cyan"/>
        </w:rPr>
        <w:t xml:space="preserve">we must prevent </w:t>
      </w:r>
      <w:r w:rsidRPr="00AC2A5D">
        <w:rPr>
          <w:rStyle w:val="StyleUnderline"/>
          <w:b/>
          <w:bCs/>
        </w:rPr>
        <w:t xml:space="preserve">any </w:t>
      </w:r>
      <w:r w:rsidRPr="008C4C82">
        <w:rPr>
          <w:rStyle w:val="StyleUnderline"/>
          <w:b/>
          <w:bCs/>
          <w:highlight w:val="cyan"/>
        </w:rPr>
        <w:t>existential catastrophe</w:t>
      </w:r>
      <w:r w:rsidRPr="008F5337">
        <w:rPr>
          <w:rStyle w:val="StyleUnderline"/>
        </w:rPr>
        <w:t>.</w:t>
      </w:r>
    </w:p>
    <w:p w14:paraId="3DE91BDE" w14:textId="38550830" w:rsidR="00254C32" w:rsidRDefault="00254C32" w:rsidP="00465265">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7EBE5C9A" w14:textId="4BF62B54" w:rsidR="00465265" w:rsidRPr="00B17A85" w:rsidRDefault="00465265" w:rsidP="00465265">
      <w:pPr>
        <w:pStyle w:val="Heading4"/>
        <w:rPr>
          <w:rFonts w:asciiTheme="majorHAnsi" w:hAnsiTheme="majorHAnsi" w:cstheme="majorHAnsi"/>
        </w:rPr>
      </w:pPr>
      <w:r w:rsidRPr="004F58CA">
        <w:rPr>
          <w:rFonts w:asciiTheme="majorHAnsi" w:hAnsiTheme="majorHAnsi" w:cstheme="majorHAnsi"/>
        </w:rPr>
        <w:t xml:space="preserve">Plan Text: Resolved: </w:t>
      </w:r>
      <w:r>
        <w:rPr>
          <w:rFonts w:asciiTheme="majorHAnsi" w:hAnsiTheme="majorHAnsi" w:cstheme="majorHAnsi"/>
        </w:rPr>
        <w:t>Just governments</w:t>
      </w:r>
      <w:r w:rsidRPr="004F58CA">
        <w:rPr>
          <w:rFonts w:asciiTheme="majorHAnsi" w:hAnsiTheme="majorHAnsi" w:cstheme="majorHAnsi"/>
        </w:rPr>
        <w:t xml:space="preserve"> ought to recognize an unconditional right to strike. </w:t>
      </w:r>
    </w:p>
    <w:p w14:paraId="690BB13A" w14:textId="4EE4DBED" w:rsidR="00B17A85" w:rsidRDefault="00B17A85" w:rsidP="00B17A85">
      <w:pPr>
        <w:pStyle w:val="Heading2"/>
      </w:pPr>
      <w:r>
        <w:lastRenderedPageBreak/>
        <w:t>India</w:t>
      </w:r>
    </w:p>
    <w:p w14:paraId="3CD5F268" w14:textId="3365F9B6" w:rsidR="00B17A85" w:rsidRPr="00B17A85" w:rsidRDefault="00B17A85" w:rsidP="00B17A85">
      <w:pPr>
        <w:pStyle w:val="Heading4"/>
      </w:pPr>
      <w:r>
        <w:t xml:space="preserve">Advantage one is </w:t>
      </w:r>
      <w:proofErr w:type="spellStart"/>
      <w:r>
        <w:t>india</w:t>
      </w:r>
      <w:proofErr w:type="spellEnd"/>
    </w:p>
    <w:p w14:paraId="7AE81420" w14:textId="6CA74B96" w:rsidR="00465265" w:rsidRDefault="00465265" w:rsidP="00465265">
      <w:pPr>
        <w:pStyle w:val="Heading4"/>
      </w:pPr>
      <w:r>
        <w:t>Indian journalist strikes get arrested now.</w:t>
      </w:r>
    </w:p>
    <w:p w14:paraId="3459093C" w14:textId="77777777" w:rsidR="00465265" w:rsidRPr="001F4545" w:rsidRDefault="00465265" w:rsidP="00465265">
      <w:pPr>
        <w:rPr>
          <w:sz w:val="18"/>
          <w:szCs w:val="18"/>
        </w:rPr>
      </w:pPr>
      <w:r w:rsidRPr="001F4545">
        <w:rPr>
          <w:rFonts w:eastAsiaTheme="majorEastAsia" w:cstheme="majorBidi"/>
          <w:b/>
          <w:iCs/>
          <w:sz w:val="26"/>
        </w:rPr>
        <w:t>Guardian 20</w:t>
      </w:r>
      <w:r>
        <w:t xml:space="preserve"> </w:t>
      </w:r>
      <w:r w:rsidRPr="001F4545">
        <w:rPr>
          <w:sz w:val="18"/>
          <w:szCs w:val="18"/>
        </w:rPr>
        <w:t>[Guardian, 7-31-2020, "</w:t>
      </w:r>
      <w:r w:rsidRPr="00B17A85">
        <w:rPr>
          <w:rFonts w:asciiTheme="minorHAnsi" w:hAnsiTheme="minorHAnsi" w:cstheme="minorHAnsi"/>
          <w:b/>
          <w:bCs/>
          <w:highlight w:val="cyan"/>
          <w:u w:val="single"/>
        </w:rPr>
        <w:t>India arrests</w:t>
      </w:r>
      <w:r w:rsidRPr="001F4545">
        <w:rPr>
          <w:rFonts w:asciiTheme="minorHAnsi" w:hAnsiTheme="minorHAnsi" w:cstheme="minorHAnsi"/>
          <w:b/>
          <w:bCs/>
          <w:u w:val="single"/>
        </w:rPr>
        <w:t xml:space="preserve"> dozens of </w:t>
      </w:r>
      <w:r w:rsidRPr="00B17A85">
        <w:rPr>
          <w:rFonts w:asciiTheme="minorHAnsi" w:hAnsiTheme="minorHAnsi" w:cstheme="minorHAnsi"/>
          <w:b/>
          <w:bCs/>
          <w:highlight w:val="cyan"/>
          <w:u w:val="single"/>
        </w:rPr>
        <w:t>journalists</w:t>
      </w:r>
      <w:r w:rsidRPr="001F4545">
        <w:rPr>
          <w:rFonts w:asciiTheme="minorHAnsi" w:hAnsiTheme="minorHAnsi" w:cstheme="minorHAnsi"/>
          <w:b/>
          <w:bCs/>
          <w:u w:val="single"/>
        </w:rPr>
        <w:t xml:space="preserve"> in clampdown </w:t>
      </w:r>
      <w:r w:rsidRPr="00B17A85">
        <w:rPr>
          <w:rFonts w:asciiTheme="minorHAnsi" w:hAnsiTheme="minorHAnsi" w:cstheme="minorHAnsi"/>
          <w:b/>
          <w:bCs/>
          <w:highlight w:val="cyan"/>
          <w:u w:val="single"/>
        </w:rPr>
        <w:t>on critics of Covid-19 response</w:t>
      </w:r>
      <w:r w:rsidRPr="001F4545">
        <w:rPr>
          <w:sz w:val="18"/>
          <w:szCs w:val="18"/>
        </w:rPr>
        <w:t xml:space="preserve">," </w:t>
      </w:r>
      <w:hyperlink r:id="rId10" w:history="1">
        <w:r w:rsidRPr="001F4545">
          <w:rPr>
            <w:rStyle w:val="Hyperlink"/>
            <w:sz w:val="18"/>
            <w:szCs w:val="18"/>
          </w:rPr>
          <w:t>https://www.theguardian.com/global-development/2020/jul/31/india-arrests-50-journalists-in-clampdown-on-critics-of-covid-19-response //</w:t>
        </w:r>
      </w:hyperlink>
      <w:r w:rsidRPr="001F4545">
        <w:rPr>
          <w:sz w:val="18"/>
          <w:szCs w:val="18"/>
        </w:rPr>
        <w:t xml:space="preserve"> JB]</w:t>
      </w:r>
    </w:p>
    <w:p w14:paraId="56C41524" w14:textId="77777777" w:rsidR="00465265" w:rsidRPr="001F4545" w:rsidRDefault="00465265" w:rsidP="00465265">
      <w:r w:rsidRPr="00B17A85">
        <w:rPr>
          <w:rFonts w:asciiTheme="minorHAnsi" w:hAnsiTheme="minorHAnsi" w:cstheme="minorHAnsi"/>
          <w:b/>
          <w:bCs/>
          <w:highlight w:val="cyan"/>
          <w:u w:val="single"/>
        </w:rPr>
        <w:t>Journalists protest</w:t>
      </w:r>
      <w:r w:rsidRPr="001F4545">
        <w:rPr>
          <w:u w:val="single"/>
        </w:rPr>
        <w:t xml:space="preserve"> in New Delhi </w:t>
      </w:r>
      <w:r w:rsidRPr="00B17A85">
        <w:rPr>
          <w:rFonts w:asciiTheme="minorHAnsi" w:hAnsiTheme="minorHAnsi" w:cstheme="minorHAnsi"/>
          <w:b/>
          <w:bCs/>
          <w:highlight w:val="cyan"/>
          <w:u w:val="single"/>
        </w:rPr>
        <w:t>over</w:t>
      </w:r>
      <w:r w:rsidRPr="001F4545">
        <w:rPr>
          <w:u w:val="single"/>
        </w:rPr>
        <w:t xml:space="preserve"> the </w:t>
      </w:r>
      <w:r w:rsidRPr="00B17A85">
        <w:rPr>
          <w:rFonts w:asciiTheme="minorHAnsi" w:hAnsiTheme="minorHAnsi" w:cstheme="minorHAnsi"/>
          <w:b/>
          <w:bCs/>
          <w:highlight w:val="cyan"/>
          <w:u w:val="single"/>
        </w:rPr>
        <w:t>treatment</w:t>
      </w:r>
      <w:r w:rsidRPr="001F4545">
        <w:rPr>
          <w:b/>
          <w:bCs/>
          <w:u w:val="single"/>
        </w:rPr>
        <w:t xml:space="preserve"> of their colleagues</w:t>
      </w:r>
      <w:r w:rsidRPr="001F4545">
        <w:t xml:space="preserve">. Photograph: </w:t>
      </w:r>
      <w:proofErr w:type="spellStart"/>
      <w:r w:rsidRPr="001F4545">
        <w:t>Sanchit</w:t>
      </w:r>
      <w:proofErr w:type="spellEnd"/>
      <w:r w:rsidRPr="001F4545">
        <w:t xml:space="preserve"> Khanna/Getty Images. Facing a continuing upward trajectory in Covid-19 cases, the </w:t>
      </w:r>
      <w:r w:rsidRPr="00B17A85">
        <w:rPr>
          <w:rFonts w:asciiTheme="minorHAnsi" w:hAnsiTheme="minorHAnsi" w:cstheme="minorHAnsi"/>
          <w:b/>
          <w:bCs/>
          <w:highlight w:val="cyan"/>
          <w:u w:val="single"/>
        </w:rPr>
        <w:t>India</w:t>
      </w:r>
      <w:r w:rsidRPr="001F4545">
        <w:rPr>
          <w:b/>
          <w:bCs/>
          <w:u w:val="single"/>
        </w:rPr>
        <w:t>n</w:t>
      </w:r>
      <w:r w:rsidRPr="001F4545">
        <w:rPr>
          <w:u w:val="single"/>
        </w:rPr>
        <w:t xml:space="preserve"> government is </w:t>
      </w:r>
      <w:r w:rsidRPr="00B17A85">
        <w:rPr>
          <w:rFonts w:asciiTheme="minorHAnsi" w:hAnsiTheme="minorHAnsi" w:cstheme="minorHAnsi"/>
          <w:b/>
          <w:bCs/>
          <w:highlight w:val="cyan"/>
          <w:u w:val="single"/>
        </w:rPr>
        <w:t>clamp</w:t>
      </w:r>
      <w:r w:rsidRPr="001F4545">
        <w:rPr>
          <w:b/>
          <w:bCs/>
          <w:u w:val="single"/>
        </w:rPr>
        <w:t xml:space="preserve">ing </w:t>
      </w:r>
      <w:r w:rsidRPr="00B17A85">
        <w:rPr>
          <w:rFonts w:asciiTheme="minorHAnsi" w:hAnsiTheme="minorHAnsi" w:cstheme="minorHAnsi"/>
          <w:b/>
          <w:bCs/>
          <w:highlight w:val="cyan"/>
          <w:u w:val="single"/>
        </w:rPr>
        <w:t>down on media</w:t>
      </w:r>
      <w:r w:rsidRPr="001F4545">
        <w:rPr>
          <w:b/>
          <w:bCs/>
          <w:u w:val="single"/>
        </w:rPr>
        <w:t xml:space="preserve"> coverage</w:t>
      </w:r>
      <w:r w:rsidRPr="001F4545">
        <w:rPr>
          <w:u w:val="single"/>
        </w:rPr>
        <w:t xml:space="preserve"> </w:t>
      </w:r>
      <w:r w:rsidRPr="00B17A85">
        <w:rPr>
          <w:highlight w:val="cyan"/>
          <w:u w:val="single"/>
        </w:rPr>
        <w:t xml:space="preserve">critical </w:t>
      </w:r>
      <w:r w:rsidRPr="00B17A85">
        <w:rPr>
          <w:b/>
          <w:bCs/>
          <w:highlight w:val="cyan"/>
          <w:u w:val="single"/>
        </w:rPr>
        <w:t>of</w:t>
      </w:r>
      <w:r w:rsidRPr="001F4545">
        <w:rPr>
          <w:u w:val="single"/>
        </w:rPr>
        <w:t xml:space="preserve"> its </w:t>
      </w:r>
      <w:r w:rsidRPr="001F4545">
        <w:rPr>
          <w:b/>
          <w:bCs/>
          <w:u w:val="single"/>
        </w:rPr>
        <w:t xml:space="preserve">handling of </w:t>
      </w:r>
      <w:r w:rsidRPr="00B17A85">
        <w:rPr>
          <w:b/>
          <w:bCs/>
          <w:highlight w:val="cyan"/>
          <w:u w:val="single"/>
        </w:rPr>
        <w:t>the pandemic</w:t>
      </w:r>
      <w:r w:rsidRPr="001F4545">
        <w:t xml:space="preserve">. More than </w:t>
      </w:r>
      <w:r w:rsidRPr="001F4545">
        <w:rPr>
          <w:b/>
          <w:bCs/>
          <w:u w:val="single"/>
        </w:rPr>
        <w:t>50</w:t>
      </w:r>
      <w:r w:rsidRPr="001F4545">
        <w:rPr>
          <w:u w:val="single"/>
        </w:rPr>
        <w:t xml:space="preserve"> Indian </w:t>
      </w:r>
      <w:r w:rsidRPr="00B17A85">
        <w:rPr>
          <w:highlight w:val="cyan"/>
          <w:u w:val="single"/>
        </w:rPr>
        <w:t>journalists</w:t>
      </w:r>
      <w:r w:rsidRPr="001F4545">
        <w:rPr>
          <w:u w:val="single"/>
        </w:rPr>
        <w:t xml:space="preserve"> have been </w:t>
      </w:r>
      <w:r w:rsidRPr="00B17A85">
        <w:rPr>
          <w:b/>
          <w:bCs/>
          <w:highlight w:val="cyan"/>
          <w:u w:val="single"/>
        </w:rPr>
        <w:t>arrested</w:t>
      </w:r>
      <w:r w:rsidRPr="001F4545">
        <w:rPr>
          <w:b/>
          <w:bCs/>
          <w:u w:val="single"/>
        </w:rPr>
        <w:t xml:space="preserve"> or had police complaints registered</w:t>
      </w:r>
      <w:r w:rsidRPr="001F4545">
        <w:rPr>
          <w:u w:val="single"/>
        </w:rPr>
        <w:t xml:space="preserve"> against </w:t>
      </w:r>
      <w:proofErr w:type="gramStart"/>
      <w:r w:rsidRPr="001F4545">
        <w:rPr>
          <w:u w:val="single"/>
        </w:rPr>
        <w:t>them, or</w:t>
      </w:r>
      <w:proofErr w:type="gramEnd"/>
      <w:r w:rsidRPr="001F4545">
        <w:rPr>
          <w:u w:val="single"/>
        </w:rPr>
        <w:t xml:space="preserve"> been </w:t>
      </w:r>
      <w:r w:rsidRPr="001F4545">
        <w:rPr>
          <w:b/>
          <w:bCs/>
          <w:u w:val="single"/>
        </w:rPr>
        <w:t>physically assaulted</w:t>
      </w:r>
      <w:r w:rsidRPr="001F4545">
        <w:t xml:space="preserve">. The majority of those facing action are independent journalists working in rural India, home to more than 60% of the 1.35 billion population. “The indirect message is that we cannot show the government in poor light. It does not matter if we have to turn a blind eye to </w:t>
      </w:r>
      <w:proofErr w:type="gramStart"/>
      <w:r w:rsidRPr="001F4545">
        <w:t>issues</w:t>
      </w:r>
      <w:proofErr w:type="gramEnd"/>
      <w:r w:rsidRPr="001F4545">
        <w:t xml:space="preserve"> we witness,” said Om Sharma, a journalist with a Hindi daily in Himachal Pradesh, a mountain state in north India. Police had charged him over a Facebook live report that showed stranded workers in need of food during the lockdown. Sharma faced charges of spreading false information, disobeying the order of a public </w:t>
      </w:r>
      <w:proofErr w:type="gramStart"/>
      <w:r w:rsidRPr="001F4545">
        <w:t>servant</w:t>
      </w:r>
      <w:proofErr w:type="gramEnd"/>
      <w:r w:rsidRPr="001F4545">
        <w:t xml:space="preserve"> and acting negligently to spread infection of a dangerous disease. The world’s biggest population lockdown was partially lifted last week after 10 weeks that saw many of the country’s social and economic inequalities thrown into sharper focus, with the most vulnerable badly hit as their work vanished overnight. As of Thursday, </w:t>
      </w:r>
      <w:hyperlink r:id="rId11" w:history="1">
        <w:r w:rsidRPr="001F4545">
          <w:rPr>
            <w:rStyle w:val="Hyperlink"/>
          </w:rPr>
          <w:t>1.58 million people</w:t>
        </w:r>
      </w:hyperlink>
      <w:r w:rsidRPr="001F4545">
        <w:t xml:space="preserve"> had had the virus and 38,000 had died. Just hours before announcing the lockdown, Narendra Modi, the prime minister, held a video conference with 20 owners and editors from India’s largest print media </w:t>
      </w:r>
      <w:proofErr w:type="spellStart"/>
      <w:r w:rsidRPr="001F4545">
        <w:t>organisations</w:t>
      </w:r>
      <w:proofErr w:type="spellEnd"/>
      <w:r w:rsidRPr="001F4545">
        <w:t xml:space="preserve">. “It was important to tackle the spread of pessimism, negativity and </w:t>
      </w:r>
      <w:proofErr w:type="spellStart"/>
      <w:r w:rsidRPr="001F4545">
        <w:t>rumour</w:t>
      </w:r>
      <w:proofErr w:type="spellEnd"/>
      <w:r w:rsidRPr="001F4545">
        <w:t xml:space="preserve">,” he told them. </w:t>
      </w:r>
      <w:r w:rsidRPr="00B17A85">
        <w:rPr>
          <w:b/>
          <w:bCs/>
          <w:highlight w:val="cyan"/>
          <w:u w:val="single"/>
        </w:rPr>
        <w:t>Modi</w:t>
      </w:r>
      <w:r w:rsidRPr="001F4545">
        <w:rPr>
          <w:b/>
          <w:bCs/>
          <w:u w:val="single"/>
        </w:rPr>
        <w:t>’s handling of the pandemic</w:t>
      </w:r>
      <w:r w:rsidRPr="001F4545">
        <w:rPr>
          <w:u w:val="single"/>
        </w:rPr>
        <w:t xml:space="preserve"> has been </w:t>
      </w:r>
      <w:r w:rsidRPr="001F4545">
        <w:rPr>
          <w:b/>
          <w:bCs/>
          <w:u w:val="single"/>
        </w:rPr>
        <w:t>under</w:t>
      </w:r>
      <w:r w:rsidRPr="001F4545">
        <w:rPr>
          <w:u w:val="single"/>
        </w:rPr>
        <w:t xml:space="preserve"> increasing </w:t>
      </w:r>
      <w:r w:rsidRPr="001F4545">
        <w:rPr>
          <w:b/>
          <w:bCs/>
          <w:u w:val="single"/>
        </w:rPr>
        <w:t>criticism</w:t>
      </w:r>
      <w:r w:rsidRPr="001F4545">
        <w:rPr>
          <w:u w:val="single"/>
        </w:rPr>
        <w:t xml:space="preserve"> as he has changed tack on policy and </w:t>
      </w:r>
      <w:r w:rsidRPr="00B17A85">
        <w:rPr>
          <w:b/>
          <w:bCs/>
          <w:highlight w:val="cyan"/>
          <w:u w:val="single"/>
        </w:rPr>
        <w:t>failed to curb the virus’s spread</w:t>
      </w:r>
      <w:r w:rsidRPr="001F4545">
        <w:rPr>
          <w:u w:val="single"/>
        </w:rPr>
        <w:t>, with India now the third worst affected country</w:t>
      </w:r>
      <w:r w:rsidRPr="001F4545">
        <w:t xml:space="preserve"> after the US and Brazil. In a country where half-truths circulate over social media – </w:t>
      </w:r>
      <w:hyperlink r:id="rId12" w:history="1">
        <w:r w:rsidRPr="001F4545">
          <w:rPr>
            <w:rStyle w:val="Hyperlink"/>
          </w:rPr>
          <w:t>in some cases spread by politicians</w:t>
        </w:r>
      </w:hyperlink>
      <w:r w:rsidRPr="001F4545">
        <w:t xml:space="preserve"> – and dubious remedies have been pushed, the government argued before the supreme court that “fake news” triggered the exodus of day </w:t>
      </w:r>
      <w:proofErr w:type="spellStart"/>
      <w:r w:rsidRPr="001F4545">
        <w:t>labourers</w:t>
      </w:r>
      <w:proofErr w:type="spellEnd"/>
      <w:r w:rsidRPr="001F4545">
        <w:t xml:space="preserve"> from the cities. The court directed the media to “refer to and publish the official version about the developments”. </w:t>
      </w:r>
      <w:r w:rsidRPr="001F4545">
        <w:rPr>
          <w:b/>
          <w:bCs/>
          <w:u w:val="single"/>
        </w:rPr>
        <w:t>Journalists complain</w:t>
      </w:r>
      <w:r w:rsidRPr="001F4545">
        <w:rPr>
          <w:u w:val="single"/>
        </w:rPr>
        <w:t xml:space="preserve"> that their </w:t>
      </w:r>
      <w:r w:rsidRPr="001F4545">
        <w:rPr>
          <w:b/>
          <w:bCs/>
          <w:u w:val="single"/>
        </w:rPr>
        <w:t>freedoms</w:t>
      </w:r>
      <w:r w:rsidRPr="001F4545">
        <w:rPr>
          <w:u w:val="single"/>
        </w:rPr>
        <w:t xml:space="preserve"> are being </w:t>
      </w:r>
      <w:r w:rsidRPr="001F4545">
        <w:rPr>
          <w:b/>
          <w:bCs/>
          <w:u w:val="single"/>
        </w:rPr>
        <w:t>curtailed</w:t>
      </w:r>
      <w:r w:rsidRPr="001F4545">
        <w:t xml:space="preserve">. Sharma was refused a curfew pass by his local administration. He had no option but to work from home, relying on social media platforms, asking local people to share their issues. Earlier this month, the Committee to Protect Journalists wrote to the Himachal Pradesh government, resulting in the chief minister announcing that the cases against Sharma and five other journalists would be withdrawn. In Jammu and Kashmir, reporters have alleged physical assaults by police. On 11 April, police slapped and used batons on Mushtaq Ahmed </w:t>
      </w:r>
      <w:proofErr w:type="spellStart"/>
      <w:r w:rsidRPr="001F4545">
        <w:t>Ganai</w:t>
      </w:r>
      <w:proofErr w:type="spellEnd"/>
      <w:r w:rsidRPr="001F4545">
        <w:t xml:space="preserve">, a Srinagar-based reporter with the Kashmir Observer, before he was arrested. </w:t>
      </w:r>
      <w:proofErr w:type="spellStart"/>
      <w:r w:rsidRPr="001F4545">
        <w:t>Ganai</w:t>
      </w:r>
      <w:proofErr w:type="spellEnd"/>
      <w:r w:rsidRPr="001F4545">
        <w:t xml:space="preserve"> was out reporting on the lockdown at the time. Charged with disobedience under sections of the 123-year-old Epidemic Diseases Act, </w:t>
      </w:r>
      <w:proofErr w:type="spellStart"/>
      <w:r w:rsidRPr="001F4545">
        <w:t>Ganai</w:t>
      </w:r>
      <w:proofErr w:type="spellEnd"/>
      <w:r w:rsidRPr="001F4545">
        <w:t xml:space="preserve"> was held for more than 48 hours. </w:t>
      </w:r>
      <w:proofErr w:type="spellStart"/>
      <w:r w:rsidRPr="001F4545">
        <w:t>Ganai</w:t>
      </w:r>
      <w:proofErr w:type="spellEnd"/>
      <w:r w:rsidRPr="001F4545">
        <w:t xml:space="preserve"> said that the “press” sticker was removed from his car before it was returned. The following day he was back in his office. “Journalism is a passion, specifically for those in Kashmir. We cannot afford to back out,” he said. The media clampdown has added to the challenges of severe restrictions on movement. Moreover, access to lawyers has been limited and courts are still hearing only urgent cases. Geeta </w:t>
      </w:r>
      <w:proofErr w:type="spellStart"/>
      <w:r w:rsidRPr="001F4545">
        <w:t>Seshu</w:t>
      </w:r>
      <w:proofErr w:type="spellEnd"/>
      <w:r w:rsidRPr="001F4545">
        <w:t xml:space="preserve">, of the Free Speech Collective, said the restrictions were having an impact on reporting. “During the pandemic, the government has taken some crucial policy decisions regarding environment and railways. Most of the media </w:t>
      </w:r>
      <w:proofErr w:type="spellStart"/>
      <w:r w:rsidRPr="001F4545">
        <w:t>organisations</w:t>
      </w:r>
      <w:proofErr w:type="spellEnd"/>
      <w:r w:rsidRPr="001F4545">
        <w:t xml:space="preserve"> played safe by not reviewing these decisions,” she said. India has now dropped two places to be ranked 142 out of 180 countries on the </w:t>
      </w:r>
      <w:hyperlink r:id="rId13" w:history="1">
        <w:r w:rsidRPr="001F4545">
          <w:rPr>
            <w:rStyle w:val="Hyperlink"/>
          </w:rPr>
          <w:t>global press freedom index</w:t>
        </w:r>
      </w:hyperlink>
      <w:r w:rsidRPr="001F4545">
        <w:t>. Responding to this in May, India’s information and broadcasting minister, Prakash Javadekar, tweeted: “Media in India enjoy absolute freedom. We will expose, sooner than later, those surveys that tend to portray bad picture about ‘Freedom of Press’ in India.”</w:t>
      </w:r>
    </w:p>
    <w:p w14:paraId="3B6BF7D2" w14:textId="77777777" w:rsidR="00465265" w:rsidRDefault="00465265" w:rsidP="00465265"/>
    <w:p w14:paraId="380F02CA" w14:textId="77777777" w:rsidR="00465265" w:rsidRDefault="00465265" w:rsidP="00465265">
      <w:pPr>
        <w:pStyle w:val="Heading4"/>
      </w:pPr>
      <w:r>
        <w:t xml:space="preserve">A broader system of democratic backsliding hit India the hardest – COVID’s second wave was caused through governmental failure and lack of democracy. </w:t>
      </w:r>
    </w:p>
    <w:p w14:paraId="32EACE82" w14:textId="77777777" w:rsidR="00465265" w:rsidRDefault="00465265" w:rsidP="00465265">
      <w:pPr>
        <w:rPr>
          <w:sz w:val="18"/>
          <w:szCs w:val="18"/>
        </w:rPr>
      </w:pPr>
      <w:r w:rsidRPr="007B32B4">
        <w:rPr>
          <w:rStyle w:val="Heading4Char"/>
        </w:rPr>
        <w:t>Singh 7/5</w:t>
      </w:r>
      <w:r>
        <w:t xml:space="preserve"> </w:t>
      </w:r>
      <w:r w:rsidRPr="007B32B4">
        <w:rPr>
          <w:sz w:val="18"/>
          <w:szCs w:val="18"/>
        </w:rPr>
        <w:t>[</w:t>
      </w:r>
      <w:proofErr w:type="spellStart"/>
      <w:r w:rsidRPr="007B32B4">
        <w:rPr>
          <w:sz w:val="18"/>
          <w:szCs w:val="18"/>
        </w:rPr>
        <w:t>Prerna</w:t>
      </w:r>
      <w:proofErr w:type="spellEnd"/>
      <w:r w:rsidRPr="007B32B4">
        <w:rPr>
          <w:sz w:val="18"/>
          <w:szCs w:val="18"/>
        </w:rPr>
        <w:t xml:space="preserve"> Singh, July 5, </w:t>
      </w:r>
      <w:proofErr w:type="gramStart"/>
      <w:r w:rsidRPr="007B32B4">
        <w:rPr>
          <w:sz w:val="18"/>
          <w:szCs w:val="18"/>
        </w:rPr>
        <w:t>2021</w:t>
      </w:r>
      <w:proofErr w:type="gramEnd"/>
      <w:r w:rsidRPr="007B32B4">
        <w:rPr>
          <w:sz w:val="18"/>
          <w:szCs w:val="18"/>
        </w:rPr>
        <w:t xml:space="preserve"> at 5:00 a.m., “India has become an ‘electoral autocracy.’ Its covid-19 catastrophe is no surprise”, </w:t>
      </w:r>
      <w:hyperlink r:id="rId14" w:history="1">
        <w:r w:rsidRPr="007B32B4">
          <w:rPr>
            <w:rStyle w:val="Hyperlink"/>
            <w:sz w:val="18"/>
            <w:szCs w:val="18"/>
          </w:rPr>
          <w:t>https://www.washingtonpost.com/politics/2021/07/05/india-has-become-an-electoral-autocracy-its-covid-19-catastrophe-is-no-surprise //</w:t>
        </w:r>
      </w:hyperlink>
      <w:r w:rsidRPr="007B32B4">
        <w:rPr>
          <w:sz w:val="18"/>
          <w:szCs w:val="18"/>
        </w:rPr>
        <w:t xml:space="preserve"> JB</w:t>
      </w:r>
      <w:r>
        <w:rPr>
          <w:sz w:val="18"/>
          <w:szCs w:val="18"/>
        </w:rPr>
        <w:t xml:space="preserve"> recut by Lex </w:t>
      </w:r>
      <w:proofErr w:type="spellStart"/>
      <w:r>
        <w:rPr>
          <w:sz w:val="18"/>
          <w:szCs w:val="18"/>
        </w:rPr>
        <w:t>AKo</w:t>
      </w:r>
      <w:proofErr w:type="spellEnd"/>
      <w:r w:rsidRPr="007B32B4">
        <w:rPr>
          <w:sz w:val="18"/>
          <w:szCs w:val="18"/>
        </w:rPr>
        <w:t>]</w:t>
      </w:r>
    </w:p>
    <w:p w14:paraId="750123DF" w14:textId="77777777" w:rsidR="00465265" w:rsidRDefault="00465265" w:rsidP="00465265">
      <w:pPr>
        <w:rPr>
          <w:sz w:val="10"/>
        </w:rPr>
      </w:pPr>
      <w:r w:rsidRPr="00AD2F80">
        <w:rPr>
          <w:sz w:val="10"/>
        </w:rPr>
        <w:t>On Thursday, the White House announced that it is deploying </w:t>
      </w:r>
      <w:hyperlink r:id="rId15" w:history="1">
        <w:r w:rsidRPr="00AD2F80">
          <w:rPr>
            <w:rStyle w:val="Hyperlink"/>
            <w:sz w:val="10"/>
          </w:rPr>
          <w:t>response teams</w:t>
        </w:r>
      </w:hyperlink>
      <w:r w:rsidRPr="00AD2F80">
        <w:rPr>
          <w:sz w:val="10"/>
        </w:rPr>
        <w:t>, composed of officials from the Centers for Disease Control and Prevention and other federal agencies, to combat the “</w:t>
      </w:r>
      <w:proofErr w:type="spellStart"/>
      <w:r w:rsidRPr="00AD2F80">
        <w:rPr>
          <w:sz w:val="10"/>
        </w:rPr>
        <w:t>hypertransmissible</w:t>
      </w:r>
      <w:proofErr w:type="spellEnd"/>
      <w:r w:rsidRPr="00AD2F80">
        <w:rPr>
          <w:sz w:val="10"/>
        </w:rPr>
        <w:t>” delta variant of the </w:t>
      </w:r>
      <w:hyperlink r:id="rId16" w:tgtFrame="_blank" w:history="1">
        <w:r w:rsidRPr="00AD2F80">
          <w:rPr>
            <w:rStyle w:val="Hyperlink"/>
            <w:sz w:val="10"/>
          </w:rPr>
          <w:t>coronavirus</w:t>
        </w:r>
      </w:hyperlink>
      <w:r w:rsidRPr="00AD2F80">
        <w:rPr>
          <w:sz w:val="10"/>
        </w:rPr>
        <w:t> spreading across the United States and the world. This variant first emerged in India, where a devastating second wave of virus infections have been accompanied by a parallel epidemic of </w:t>
      </w:r>
      <w:proofErr w:type="spellStart"/>
      <w:r>
        <w:rPr>
          <w:sz w:val="22"/>
        </w:rPr>
        <w:fldChar w:fldCharType="begin"/>
      </w:r>
      <w:r>
        <w:instrText xml:space="preserve"> HYPERLINK "https://www.scientificamerican.com/article/why-deadly-black-fungus-is-ravaging-covid-patients-in-india/" </w:instrText>
      </w:r>
      <w:r>
        <w:rPr>
          <w:sz w:val="22"/>
        </w:rPr>
        <w:fldChar w:fldCharType="separate"/>
      </w:r>
      <w:r w:rsidRPr="00AD2F80">
        <w:rPr>
          <w:rStyle w:val="Hyperlink"/>
          <w:sz w:val="10"/>
        </w:rPr>
        <w:t>mucormycosis</w:t>
      </w:r>
      <w:proofErr w:type="spellEnd"/>
      <w:r w:rsidRPr="00AD2F80">
        <w:rPr>
          <w:rStyle w:val="Hyperlink"/>
          <w:sz w:val="10"/>
        </w:rPr>
        <w:t>, or “black fungus,”</w:t>
      </w:r>
      <w:r>
        <w:rPr>
          <w:rStyle w:val="Hyperlink"/>
          <w:sz w:val="10"/>
        </w:rPr>
        <w:fldChar w:fldCharType="end"/>
      </w:r>
      <w:r w:rsidRPr="00AD2F80">
        <w:rPr>
          <w:sz w:val="10"/>
        </w:rPr>
        <w:t xml:space="preserve"> that is maiming and killing patients. </w:t>
      </w:r>
      <w:r w:rsidRPr="00B17A85">
        <w:rPr>
          <w:rFonts w:asciiTheme="minorHAnsi" w:hAnsiTheme="minorHAnsi" w:cstheme="minorHAnsi"/>
          <w:b/>
          <w:bCs/>
          <w:highlight w:val="cyan"/>
          <w:u w:val="single"/>
        </w:rPr>
        <w:t xml:space="preserve">India’s </w:t>
      </w:r>
      <w:r w:rsidRPr="00AD2F80">
        <w:rPr>
          <w:rFonts w:asciiTheme="minorHAnsi" w:hAnsiTheme="minorHAnsi" w:cstheme="minorHAnsi"/>
          <w:b/>
          <w:bCs/>
          <w:u w:val="single"/>
        </w:rPr>
        <w:t>humanitarian tragedy is linked to</w:t>
      </w:r>
      <w:r w:rsidRPr="00AD2F80">
        <w:rPr>
          <w:sz w:val="10"/>
        </w:rPr>
        <w:t xml:space="preserve"> a </w:t>
      </w:r>
      <w:r w:rsidRPr="007B32B4">
        <w:rPr>
          <w:rFonts w:asciiTheme="minorHAnsi" w:hAnsiTheme="minorHAnsi" w:cstheme="minorHAnsi"/>
          <w:b/>
          <w:bCs/>
          <w:u w:val="single"/>
        </w:rPr>
        <w:t>deeper political crisis</w:t>
      </w:r>
      <w:r w:rsidRPr="00AD2F80">
        <w:rPr>
          <w:sz w:val="10"/>
        </w:rPr>
        <w:t xml:space="preserve"> — that of </w:t>
      </w:r>
      <w:r w:rsidRPr="00AD2F80">
        <w:rPr>
          <w:rFonts w:asciiTheme="minorHAnsi" w:hAnsiTheme="minorHAnsi" w:cstheme="minorHAnsi"/>
          <w:b/>
          <w:bCs/>
          <w:u w:val="single"/>
        </w:rPr>
        <w:t>democratic erosion</w:t>
      </w:r>
      <w:r w:rsidRPr="00AD2F80">
        <w:rPr>
          <w:sz w:val="10"/>
        </w:rPr>
        <w:t xml:space="preserve">. At independence from colonial rule, </w:t>
      </w:r>
      <w:r w:rsidRPr="007B32B4">
        <w:rPr>
          <w:rFonts w:asciiTheme="minorHAnsi" w:hAnsiTheme="minorHAnsi" w:cstheme="minorHAnsi"/>
          <w:b/>
          <w:bCs/>
          <w:u w:val="single"/>
        </w:rPr>
        <w:t>India</w:t>
      </w:r>
      <w:r w:rsidRPr="00AD2F80">
        <w:rPr>
          <w:sz w:val="10"/>
        </w:rPr>
        <w:t xml:space="preserve"> had relatively </w:t>
      </w:r>
      <w:r w:rsidRPr="007B32B4">
        <w:rPr>
          <w:rFonts w:asciiTheme="minorHAnsi" w:hAnsiTheme="minorHAnsi" w:cstheme="minorHAnsi"/>
          <w:b/>
          <w:bCs/>
          <w:u w:val="single"/>
        </w:rPr>
        <w:t>low</w:t>
      </w:r>
      <w:r w:rsidRPr="00AD2F80">
        <w:rPr>
          <w:sz w:val="10"/>
        </w:rPr>
        <w:t xml:space="preserve"> economic </w:t>
      </w:r>
      <w:r w:rsidRPr="007B32B4">
        <w:rPr>
          <w:rFonts w:asciiTheme="minorHAnsi" w:hAnsiTheme="minorHAnsi" w:cstheme="minorHAnsi"/>
          <w:b/>
          <w:bCs/>
          <w:u w:val="single"/>
        </w:rPr>
        <w:t>development and industrialization</w:t>
      </w:r>
      <w:r w:rsidRPr="00AD2F80">
        <w:rPr>
          <w:sz w:val="10"/>
        </w:rPr>
        <w:t>, widespread poverty and illiteracy, and immense ethnic diversity across linguistic, religious and caste lines. </w:t>
      </w:r>
      <w:hyperlink r:id="rId17" w:history="1">
        <w:r w:rsidRPr="00AD2F80">
          <w:rPr>
            <w:rStyle w:val="Hyperlink"/>
            <w:sz w:val="10"/>
          </w:rPr>
          <w:t>Leading political science theories</w:t>
        </w:r>
      </w:hyperlink>
      <w:r w:rsidRPr="00AD2F80">
        <w:rPr>
          <w:sz w:val="10"/>
        </w:rPr>
        <w:t> argued these conditions made India </w:t>
      </w:r>
      <w:hyperlink r:id="rId18" w:history="1">
        <w:r w:rsidRPr="00AD2F80">
          <w:rPr>
            <w:rStyle w:val="Hyperlink"/>
            <w:sz w:val="10"/>
          </w:rPr>
          <w:t>infertile terrain</w:t>
        </w:r>
      </w:hyperlink>
      <w:r w:rsidRPr="00AD2F80">
        <w:rPr>
          <w:sz w:val="10"/>
        </w:rPr>
        <w:t> for democracy. Yet in 1947, India instituted a democratic government and, with the exception of </w:t>
      </w:r>
      <w:hyperlink r:id="rId19" w:history="1">
        <w:r w:rsidRPr="00AD2F80">
          <w:rPr>
            <w:rStyle w:val="Hyperlink"/>
            <w:sz w:val="10"/>
          </w:rPr>
          <w:t>a short time from 1975-77</w:t>
        </w:r>
      </w:hyperlink>
      <w:r w:rsidRPr="00AD2F80">
        <w:rPr>
          <w:sz w:val="10"/>
        </w:rPr>
        <w:t xml:space="preserve">, has remained one. Up until a few weeks ago, that is. In its influential annual rankings of countries across the world, the U.S.-based democracy watchdog Freedom House downgraded </w:t>
      </w:r>
      <w:r w:rsidRPr="00AD2F80">
        <w:rPr>
          <w:rFonts w:asciiTheme="minorHAnsi" w:hAnsiTheme="minorHAnsi" w:cstheme="minorHAnsi"/>
          <w:b/>
          <w:bCs/>
          <w:u w:val="single"/>
        </w:rPr>
        <w:t>India from</w:t>
      </w:r>
      <w:r w:rsidRPr="007B32B4">
        <w:rPr>
          <w:rFonts w:asciiTheme="minorHAnsi" w:hAnsiTheme="minorHAnsi" w:cstheme="minorHAnsi"/>
          <w:b/>
          <w:bCs/>
          <w:u w:val="single"/>
        </w:rPr>
        <w:t xml:space="preserve"> a </w:t>
      </w:r>
      <w:r w:rsidRPr="00AD2F80">
        <w:rPr>
          <w:rFonts w:asciiTheme="minorHAnsi" w:hAnsiTheme="minorHAnsi" w:cstheme="minorHAnsi"/>
          <w:b/>
          <w:bCs/>
          <w:u w:val="single"/>
        </w:rPr>
        <w:t>free</w:t>
      </w:r>
      <w:r w:rsidRPr="007B32B4">
        <w:rPr>
          <w:rFonts w:asciiTheme="minorHAnsi" w:hAnsiTheme="minorHAnsi" w:cstheme="minorHAnsi"/>
          <w:b/>
          <w:bCs/>
          <w:u w:val="single"/>
        </w:rPr>
        <w:t xml:space="preserve"> democracy </w:t>
      </w:r>
      <w:r w:rsidRPr="00AD2F80">
        <w:rPr>
          <w:rFonts w:asciiTheme="minorHAnsi" w:hAnsiTheme="minorHAnsi" w:cstheme="minorHAnsi"/>
          <w:b/>
          <w:bCs/>
          <w:u w:val="single"/>
        </w:rPr>
        <w:t>to</w:t>
      </w:r>
      <w:r w:rsidRPr="007B32B4">
        <w:rPr>
          <w:rFonts w:asciiTheme="minorHAnsi" w:hAnsiTheme="minorHAnsi" w:cstheme="minorHAnsi"/>
          <w:b/>
          <w:bCs/>
          <w:u w:val="single"/>
        </w:rPr>
        <w:t xml:space="preserve"> a “</w:t>
      </w:r>
      <w:hyperlink r:id="rId20" w:history="1">
        <w:r w:rsidRPr="00AD2F80">
          <w:rPr>
            <w:rFonts w:asciiTheme="minorHAnsi" w:hAnsiTheme="minorHAnsi" w:cstheme="minorHAnsi"/>
            <w:b/>
            <w:bCs/>
            <w:u w:val="single"/>
          </w:rPr>
          <w:t>partially free</w:t>
        </w:r>
        <w:r w:rsidRPr="007B32B4">
          <w:rPr>
            <w:rFonts w:asciiTheme="minorHAnsi" w:hAnsiTheme="minorHAnsi" w:cstheme="minorHAnsi"/>
            <w:b/>
            <w:bCs/>
            <w:u w:val="single"/>
          </w:rPr>
          <w:t xml:space="preserve"> democracy</w:t>
        </w:r>
      </w:hyperlink>
      <w:r w:rsidRPr="007B32B4">
        <w:rPr>
          <w:rFonts w:asciiTheme="minorHAnsi" w:hAnsiTheme="minorHAnsi" w:cstheme="minorHAnsi"/>
          <w:b/>
          <w:bCs/>
          <w:u w:val="single"/>
        </w:rPr>
        <w:t>.”</w:t>
      </w:r>
      <w:r w:rsidRPr="00AD2F80">
        <w:rPr>
          <w:sz w:val="10"/>
        </w:rPr>
        <w:t xml:space="preserve"> Similarly, the </w:t>
      </w:r>
      <w:r w:rsidRPr="007B32B4">
        <w:rPr>
          <w:rFonts w:asciiTheme="minorHAnsi" w:hAnsiTheme="minorHAnsi" w:cstheme="minorHAnsi"/>
          <w:b/>
          <w:bCs/>
          <w:u w:val="single"/>
        </w:rPr>
        <w:t xml:space="preserve">Swedish-based V-Dem Institute </w:t>
      </w:r>
      <w:r w:rsidRPr="00B17A85">
        <w:rPr>
          <w:rFonts w:asciiTheme="minorHAnsi" w:hAnsiTheme="minorHAnsi" w:cstheme="minorHAnsi"/>
          <w:b/>
          <w:bCs/>
          <w:highlight w:val="cyan"/>
          <w:u w:val="single"/>
        </w:rPr>
        <w:t>demoted</w:t>
      </w:r>
      <w:r w:rsidRPr="00AD2F80">
        <w:rPr>
          <w:sz w:val="10"/>
        </w:rPr>
        <w:t xml:space="preserve"> </w:t>
      </w:r>
      <w:r w:rsidRPr="00AD2F80">
        <w:rPr>
          <w:rFonts w:asciiTheme="minorHAnsi" w:hAnsiTheme="minorHAnsi" w:cstheme="minorHAnsi"/>
          <w:b/>
          <w:bCs/>
          <w:u w:val="single"/>
        </w:rPr>
        <w:t>the country</w:t>
      </w:r>
      <w:r w:rsidRPr="007B32B4">
        <w:rPr>
          <w:rFonts w:asciiTheme="minorHAnsi" w:hAnsiTheme="minorHAnsi" w:cstheme="minorHAnsi"/>
          <w:b/>
          <w:bCs/>
          <w:u w:val="single"/>
        </w:rPr>
        <w:t xml:space="preserve"> </w:t>
      </w:r>
      <w:r w:rsidRPr="00B17A85">
        <w:rPr>
          <w:rFonts w:asciiTheme="minorHAnsi" w:hAnsiTheme="minorHAnsi" w:cstheme="minorHAnsi"/>
          <w:b/>
          <w:bCs/>
          <w:highlight w:val="cyan"/>
          <w:u w:val="single"/>
        </w:rPr>
        <w:t>to</w:t>
      </w:r>
      <w:r w:rsidRPr="007B32B4">
        <w:rPr>
          <w:rFonts w:asciiTheme="minorHAnsi" w:hAnsiTheme="minorHAnsi" w:cstheme="minorHAnsi"/>
          <w:b/>
          <w:bCs/>
          <w:u w:val="single"/>
        </w:rPr>
        <w:t xml:space="preserve"> </w:t>
      </w:r>
      <w:r w:rsidRPr="00AD2F80">
        <w:rPr>
          <w:rFonts w:asciiTheme="minorHAnsi" w:hAnsiTheme="minorHAnsi" w:cstheme="minorHAnsi"/>
          <w:b/>
          <w:bCs/>
          <w:u w:val="single"/>
        </w:rPr>
        <w:t xml:space="preserve">an </w:t>
      </w:r>
      <w:r w:rsidRPr="00B17A85">
        <w:rPr>
          <w:rFonts w:asciiTheme="minorHAnsi" w:hAnsiTheme="minorHAnsi" w:cstheme="minorHAnsi"/>
          <w:b/>
          <w:bCs/>
          <w:highlight w:val="cyan"/>
          <w:u w:val="single"/>
        </w:rPr>
        <w:t>“</w:t>
      </w:r>
      <w:hyperlink r:id="rId21" w:history="1">
        <w:r w:rsidRPr="00B17A85">
          <w:rPr>
            <w:rFonts w:asciiTheme="minorHAnsi" w:hAnsiTheme="minorHAnsi" w:cstheme="minorHAnsi"/>
            <w:b/>
            <w:bCs/>
            <w:highlight w:val="cyan"/>
            <w:u w:val="single"/>
          </w:rPr>
          <w:t>electoral autocracy</w:t>
        </w:r>
      </w:hyperlink>
      <w:r w:rsidRPr="00B17A85">
        <w:rPr>
          <w:rFonts w:asciiTheme="minorHAnsi" w:hAnsiTheme="minorHAnsi" w:cstheme="minorHAnsi"/>
          <w:b/>
          <w:bCs/>
          <w:highlight w:val="cyan"/>
          <w:u w:val="single"/>
        </w:rPr>
        <w:t>.”</w:t>
      </w:r>
      <w:r w:rsidRPr="00AD2F80">
        <w:rPr>
          <w:sz w:val="10"/>
        </w:rPr>
        <w:t xml:space="preserve"> Both organizations cited the </w:t>
      </w:r>
      <w:r w:rsidRPr="00AD2F80">
        <w:rPr>
          <w:sz w:val="10"/>
        </w:rPr>
        <w:lastRenderedPageBreak/>
        <w:t xml:space="preserve">regime’s </w:t>
      </w:r>
      <w:r w:rsidRPr="007B32B4">
        <w:rPr>
          <w:rFonts w:asciiTheme="minorHAnsi" w:hAnsiTheme="minorHAnsi" w:cstheme="minorHAnsi"/>
          <w:b/>
          <w:bCs/>
          <w:u w:val="single"/>
        </w:rPr>
        <w:t>crackdowns on freedom of speech</w:t>
      </w:r>
      <w:r w:rsidRPr="00AD2F80">
        <w:rPr>
          <w:sz w:val="10"/>
        </w:rPr>
        <w:t xml:space="preserve"> — </w:t>
      </w:r>
      <w:proofErr w:type="gramStart"/>
      <w:r w:rsidRPr="00AD2F80">
        <w:rPr>
          <w:sz w:val="10"/>
        </w:rPr>
        <w:t>and in particular, expressions</w:t>
      </w:r>
      <w:proofErr w:type="gramEnd"/>
      <w:r w:rsidRPr="00AD2F80">
        <w:rPr>
          <w:sz w:val="10"/>
        </w:rPr>
        <w:t xml:space="preserve"> of dissent — as a key factor driving India’s slide down these indexes. How are </w:t>
      </w:r>
      <w:r w:rsidRPr="00B17A85">
        <w:rPr>
          <w:rFonts w:asciiTheme="minorHAnsi" w:hAnsiTheme="minorHAnsi" w:cstheme="minorHAnsi"/>
          <w:b/>
          <w:bCs/>
          <w:highlight w:val="cyan"/>
          <w:u w:val="single"/>
        </w:rPr>
        <w:t>India’s coronavirus crisis and democratic backsliding linked</w:t>
      </w:r>
      <w:r w:rsidRPr="00AD2F80">
        <w:rPr>
          <w:sz w:val="10"/>
        </w:rPr>
        <w:t xml:space="preserve">? Here’s what you need to know. </w:t>
      </w:r>
      <w:r w:rsidRPr="007B32B4">
        <w:rPr>
          <w:rFonts w:asciiTheme="minorHAnsi" w:hAnsiTheme="minorHAnsi" w:cstheme="minorHAnsi"/>
          <w:b/>
          <w:bCs/>
          <w:u w:val="single"/>
        </w:rPr>
        <w:t xml:space="preserve">The </w:t>
      </w:r>
      <w:r w:rsidRPr="00B17A85">
        <w:rPr>
          <w:rFonts w:asciiTheme="minorHAnsi" w:hAnsiTheme="minorHAnsi" w:cstheme="minorHAnsi"/>
          <w:b/>
          <w:bCs/>
          <w:highlight w:val="cyan"/>
          <w:u w:val="single"/>
        </w:rPr>
        <w:t>decline of free speech</w:t>
      </w:r>
      <w:r w:rsidRPr="007B32B4">
        <w:rPr>
          <w:rFonts w:asciiTheme="minorHAnsi" w:hAnsiTheme="minorHAnsi" w:cstheme="minorHAnsi"/>
          <w:b/>
          <w:bCs/>
          <w:u w:val="single"/>
        </w:rPr>
        <w:t xml:space="preserve"> in the world’s largest democracy</w:t>
      </w:r>
      <w:r w:rsidRPr="00AD2F80">
        <w:rPr>
          <w:sz w:val="10"/>
        </w:rPr>
        <w:t xml:space="preserve"> Since assuming power in 2014, </w:t>
      </w:r>
      <w:r w:rsidRPr="007B32B4">
        <w:rPr>
          <w:rFonts w:asciiTheme="minorHAnsi" w:hAnsiTheme="minorHAnsi" w:cstheme="minorHAnsi"/>
          <w:b/>
          <w:bCs/>
          <w:u w:val="single"/>
        </w:rPr>
        <w:t>the</w:t>
      </w:r>
      <w:r w:rsidRPr="00AD2F80">
        <w:rPr>
          <w:sz w:val="10"/>
        </w:rPr>
        <w:t xml:space="preserve"> ruling </w:t>
      </w:r>
      <w:proofErr w:type="spellStart"/>
      <w:r w:rsidRPr="00AD2F80">
        <w:rPr>
          <w:sz w:val="10"/>
        </w:rPr>
        <w:t>Bharatiya</w:t>
      </w:r>
      <w:proofErr w:type="spellEnd"/>
      <w:r w:rsidRPr="00AD2F80">
        <w:rPr>
          <w:sz w:val="10"/>
        </w:rPr>
        <w:t xml:space="preserve"> Janata Party (</w:t>
      </w:r>
      <w:r w:rsidRPr="00B17A85">
        <w:rPr>
          <w:rFonts w:asciiTheme="minorHAnsi" w:hAnsiTheme="minorHAnsi" w:cstheme="minorHAnsi"/>
          <w:b/>
          <w:bCs/>
          <w:highlight w:val="cyan"/>
          <w:u w:val="single"/>
        </w:rPr>
        <w:t>BJP</w:t>
      </w:r>
      <w:r w:rsidRPr="00AD2F80">
        <w:rPr>
          <w:sz w:val="10"/>
        </w:rPr>
        <w:t xml:space="preserve">) regime has </w:t>
      </w:r>
      <w:r w:rsidRPr="007B32B4">
        <w:rPr>
          <w:rFonts w:asciiTheme="minorHAnsi" w:hAnsiTheme="minorHAnsi" w:cstheme="minorHAnsi"/>
          <w:b/>
          <w:bCs/>
          <w:u w:val="single"/>
        </w:rPr>
        <w:t xml:space="preserve">consistently and brutally </w:t>
      </w:r>
      <w:r w:rsidRPr="00B17A85">
        <w:rPr>
          <w:rFonts w:asciiTheme="minorHAnsi" w:hAnsiTheme="minorHAnsi" w:cstheme="minorHAnsi"/>
          <w:b/>
          <w:bCs/>
          <w:highlight w:val="cyan"/>
          <w:u w:val="single"/>
        </w:rPr>
        <w:t xml:space="preserve">undermined </w:t>
      </w:r>
      <w:r w:rsidRPr="00AD2F80">
        <w:rPr>
          <w:rFonts w:asciiTheme="minorHAnsi" w:hAnsiTheme="minorHAnsi" w:cstheme="minorHAnsi"/>
          <w:b/>
          <w:bCs/>
          <w:u w:val="single"/>
        </w:rPr>
        <w:t xml:space="preserve">civil </w:t>
      </w:r>
      <w:r w:rsidRPr="00B17A85">
        <w:rPr>
          <w:rFonts w:asciiTheme="minorHAnsi" w:hAnsiTheme="minorHAnsi" w:cstheme="minorHAnsi"/>
          <w:b/>
          <w:bCs/>
          <w:highlight w:val="cyan"/>
          <w:u w:val="single"/>
        </w:rPr>
        <w:t>liberties</w:t>
      </w:r>
      <w:r w:rsidRPr="00AD2F80">
        <w:rPr>
          <w:sz w:val="10"/>
        </w:rPr>
        <w:t>, especially freedom of speech. This crackdown has </w:t>
      </w:r>
      <w:hyperlink r:id="rId22" w:history="1">
        <w:r w:rsidRPr="00AD2F80">
          <w:rPr>
            <w:rStyle w:val="Hyperlink"/>
            <w:sz w:val="10"/>
          </w:rPr>
          <w:t>affected</w:t>
        </w:r>
      </w:hyperlink>
      <w:r w:rsidRPr="00AD2F80">
        <w:rPr>
          <w:sz w:val="10"/>
        </w:rPr>
        <w:t> journalists, editors, organizers, climate activists, Bollywood actors, cricketers, celebrities, and even ordinary citizens posting on social media. The BJP has forced editors of prominent newspapers to step down</w:t>
      </w:r>
      <w:r w:rsidRPr="007B32B4">
        <w:rPr>
          <w:rFonts w:asciiTheme="minorHAnsi" w:hAnsiTheme="minorHAnsi" w:cstheme="minorHAnsi"/>
          <w:b/>
          <w:bCs/>
          <w:u w:val="single"/>
        </w:rPr>
        <w:t xml:space="preserve">. </w:t>
      </w:r>
      <w:r w:rsidRPr="00B17A85">
        <w:rPr>
          <w:rFonts w:asciiTheme="minorHAnsi" w:hAnsiTheme="minorHAnsi" w:cstheme="minorHAnsi"/>
          <w:b/>
          <w:bCs/>
          <w:highlight w:val="cyan"/>
          <w:u w:val="single"/>
        </w:rPr>
        <w:t>Police</w:t>
      </w:r>
      <w:r w:rsidRPr="00AD2F80">
        <w:rPr>
          <w:sz w:val="10"/>
        </w:rPr>
        <w:t xml:space="preserve"> have </w:t>
      </w:r>
      <w:hyperlink r:id="rId23" w:history="1">
        <w:r w:rsidRPr="00B17A85">
          <w:rPr>
            <w:rFonts w:asciiTheme="minorHAnsi" w:hAnsiTheme="minorHAnsi" w:cstheme="minorHAnsi"/>
            <w:b/>
            <w:bCs/>
            <w:highlight w:val="cyan"/>
            <w:u w:val="single"/>
          </w:rPr>
          <w:t>raided</w:t>
        </w:r>
      </w:hyperlink>
      <w:r w:rsidRPr="007B32B4">
        <w:rPr>
          <w:rFonts w:asciiTheme="minorHAnsi" w:hAnsiTheme="minorHAnsi" w:cstheme="minorHAnsi"/>
          <w:b/>
          <w:bCs/>
          <w:u w:val="single"/>
        </w:rPr>
        <w:t xml:space="preserve"> or shut down the </w:t>
      </w:r>
      <w:r w:rsidRPr="00AD2F80">
        <w:rPr>
          <w:rFonts w:asciiTheme="minorHAnsi" w:hAnsiTheme="minorHAnsi" w:cstheme="minorHAnsi"/>
          <w:b/>
          <w:bCs/>
          <w:u w:val="single"/>
        </w:rPr>
        <w:t xml:space="preserve">offices of media </w:t>
      </w:r>
      <w:r w:rsidRPr="00B17A85">
        <w:rPr>
          <w:rFonts w:asciiTheme="minorHAnsi" w:hAnsiTheme="minorHAnsi" w:cstheme="minorHAnsi"/>
          <w:b/>
          <w:bCs/>
          <w:highlight w:val="cyan"/>
          <w:u w:val="single"/>
        </w:rPr>
        <w:t>outlets</w:t>
      </w:r>
      <w:r w:rsidRPr="00AD2F80">
        <w:rPr>
          <w:sz w:val="10"/>
        </w:rPr>
        <w:t xml:space="preserve"> that featured articles </w:t>
      </w:r>
      <w:r w:rsidRPr="007B32B4">
        <w:rPr>
          <w:rFonts w:asciiTheme="minorHAnsi" w:hAnsiTheme="minorHAnsi" w:cstheme="minorHAnsi"/>
          <w:b/>
          <w:bCs/>
          <w:u w:val="single"/>
        </w:rPr>
        <w:t>challenging the regime’s actions</w:t>
      </w:r>
      <w:r w:rsidRPr="00AD2F80">
        <w:rPr>
          <w:sz w:val="10"/>
        </w:rPr>
        <w:t>. Physical attacks on journalists have become commonplace. Some have been gunned down in broad daylight outside their homes, earning India a </w:t>
      </w:r>
      <w:hyperlink r:id="rId24" w:history="1">
        <w:r w:rsidRPr="00AD2F80">
          <w:rPr>
            <w:rStyle w:val="Hyperlink"/>
            <w:sz w:val="10"/>
          </w:rPr>
          <w:t>reputation</w:t>
        </w:r>
      </w:hyperlink>
      <w:r w:rsidRPr="00AD2F80">
        <w:rPr>
          <w:sz w:val="10"/>
        </w:rPr>
        <w:t> as what the Columbia Journalism Review called “one of the world’s most dangerous countries to be a reporter.” Meanwhile, reporters and media organizations sympathetic to the regime have been </w:t>
      </w:r>
      <w:hyperlink r:id="rId25" w:history="1">
        <w:r w:rsidRPr="00AD2F80">
          <w:rPr>
            <w:rStyle w:val="Hyperlink"/>
            <w:sz w:val="10"/>
          </w:rPr>
          <w:t>protected</w:t>
        </w:r>
      </w:hyperlink>
      <w:r w:rsidRPr="00AD2F80">
        <w:rPr>
          <w:sz w:val="10"/>
        </w:rPr>
        <w:t xml:space="preserve"> and supported. </w:t>
      </w:r>
      <w:hyperlink r:id="rId26" w:history="1">
        <w:r w:rsidRPr="00AD2F80">
          <w:rPr>
            <w:rStyle w:val="Hyperlink"/>
            <w:sz w:val="10"/>
          </w:rPr>
          <w:t>Thousands</w:t>
        </w:r>
      </w:hyperlink>
      <w:r w:rsidRPr="00AD2F80">
        <w:rPr>
          <w:sz w:val="10"/>
        </w:rPr>
        <w:t> of individuals and organizations critical of the regime have had wide-ranging charges filed against them. Many awaiting trial still </w:t>
      </w:r>
      <w:hyperlink r:id="rId27" w:history="1">
        <w:r w:rsidRPr="00AD2F80">
          <w:rPr>
            <w:rStyle w:val="Hyperlink"/>
            <w:sz w:val="10"/>
          </w:rPr>
          <w:t>languish</w:t>
        </w:r>
      </w:hyperlink>
      <w:r w:rsidRPr="00AD2F80">
        <w:rPr>
          <w:sz w:val="10"/>
        </w:rPr>
        <w:t xml:space="preserve"> in jails across the country. </w:t>
      </w:r>
      <w:r w:rsidRPr="007B32B4">
        <w:rPr>
          <w:rFonts w:asciiTheme="minorHAnsi" w:hAnsiTheme="minorHAnsi" w:cstheme="minorHAnsi"/>
          <w:b/>
          <w:bCs/>
          <w:u w:val="single"/>
        </w:rPr>
        <w:t xml:space="preserve">These </w:t>
      </w:r>
      <w:r w:rsidRPr="00B17A85">
        <w:rPr>
          <w:rFonts w:asciiTheme="minorHAnsi" w:hAnsiTheme="minorHAnsi" w:cstheme="minorHAnsi"/>
          <w:b/>
          <w:bCs/>
          <w:highlight w:val="cyan"/>
          <w:u w:val="single"/>
        </w:rPr>
        <w:t>attacks on freedom</w:t>
      </w:r>
      <w:r w:rsidRPr="00AD2F80">
        <w:rPr>
          <w:sz w:val="10"/>
        </w:rPr>
        <w:t xml:space="preserve"> of speech </w:t>
      </w:r>
      <w:r w:rsidRPr="00AD2F80">
        <w:rPr>
          <w:rFonts w:asciiTheme="minorHAnsi" w:hAnsiTheme="minorHAnsi" w:cstheme="minorHAnsi"/>
          <w:b/>
          <w:bCs/>
          <w:u w:val="single"/>
        </w:rPr>
        <w:t>harm democracies’</w:t>
      </w:r>
      <w:r w:rsidRPr="007B32B4">
        <w:rPr>
          <w:rFonts w:asciiTheme="minorHAnsi" w:hAnsiTheme="minorHAnsi" w:cstheme="minorHAnsi"/>
          <w:b/>
          <w:bCs/>
          <w:u w:val="single"/>
        </w:rPr>
        <w:t xml:space="preserve"> effective </w:t>
      </w:r>
      <w:r w:rsidRPr="00AD2F80">
        <w:rPr>
          <w:rFonts w:asciiTheme="minorHAnsi" w:hAnsiTheme="minorHAnsi" w:cstheme="minorHAnsi"/>
          <w:b/>
          <w:bCs/>
          <w:u w:val="single"/>
        </w:rPr>
        <w:t>functioning</w:t>
      </w:r>
      <w:r w:rsidRPr="007B32B4">
        <w:rPr>
          <w:rFonts w:asciiTheme="minorHAnsi" w:hAnsiTheme="minorHAnsi" w:cstheme="minorHAnsi"/>
          <w:b/>
          <w:bCs/>
          <w:u w:val="single"/>
        </w:rPr>
        <w:t>. An uncensored public realm enables</w:t>
      </w:r>
      <w:r w:rsidRPr="00AD2F80">
        <w:rPr>
          <w:sz w:val="10"/>
        </w:rPr>
        <w:t xml:space="preserve"> the </w:t>
      </w:r>
      <w:r w:rsidRPr="007B32B4">
        <w:rPr>
          <w:rFonts w:asciiTheme="minorHAnsi" w:hAnsiTheme="minorHAnsi" w:cstheme="minorHAnsi"/>
          <w:b/>
          <w:bCs/>
          <w:u w:val="single"/>
        </w:rPr>
        <w:t>open exchange of information</w:t>
      </w:r>
      <w:r w:rsidRPr="00AD2F80">
        <w:rPr>
          <w:sz w:val="10"/>
        </w:rPr>
        <w:t xml:space="preserve">; an unencumbered press enables popular accountability. </w:t>
      </w:r>
      <w:r w:rsidRPr="00AD2F80">
        <w:rPr>
          <w:rFonts w:asciiTheme="minorHAnsi" w:hAnsiTheme="minorHAnsi" w:cstheme="minorHAnsi"/>
          <w:b/>
          <w:bCs/>
          <w:u w:val="single"/>
        </w:rPr>
        <w:t xml:space="preserve">That </w:t>
      </w:r>
      <w:r w:rsidRPr="00B17A85">
        <w:rPr>
          <w:rFonts w:asciiTheme="minorHAnsi" w:hAnsiTheme="minorHAnsi" w:cstheme="minorHAnsi"/>
          <w:b/>
          <w:bCs/>
          <w:highlight w:val="cyan"/>
          <w:u w:val="single"/>
        </w:rPr>
        <w:t>leaves governments</w:t>
      </w:r>
      <w:r w:rsidRPr="00AD2F80">
        <w:rPr>
          <w:sz w:val="10"/>
        </w:rPr>
        <w:t xml:space="preserve"> insulated from evidence and accountability, </w:t>
      </w:r>
      <w:r w:rsidRPr="00AD2F80">
        <w:rPr>
          <w:rFonts w:asciiTheme="minorHAnsi" w:hAnsiTheme="minorHAnsi" w:cstheme="minorHAnsi"/>
          <w:b/>
          <w:bCs/>
          <w:u w:val="single"/>
        </w:rPr>
        <w:t xml:space="preserve">making decisions </w:t>
      </w:r>
      <w:r w:rsidRPr="00B17A85">
        <w:rPr>
          <w:rFonts w:asciiTheme="minorHAnsi" w:hAnsiTheme="minorHAnsi" w:cstheme="minorHAnsi"/>
          <w:b/>
          <w:bCs/>
          <w:highlight w:val="cyan"/>
          <w:u w:val="single"/>
        </w:rPr>
        <w:t>in isolation</w:t>
      </w:r>
      <w:r w:rsidRPr="00AD2F80">
        <w:rPr>
          <w:sz w:val="10"/>
        </w:rPr>
        <w:t xml:space="preserve">. </w:t>
      </w:r>
      <w:hyperlink r:id="rId28" w:history="1">
        <w:r w:rsidRPr="00AD2F80">
          <w:rPr>
            <w:rStyle w:val="Hyperlink"/>
            <w:sz w:val="10"/>
          </w:rPr>
          <w:t>What's behind India's dramatic pandemic surge? Here's one factor: Too little competition in parliament.</w:t>
        </w:r>
      </w:hyperlink>
      <w:r w:rsidRPr="00AD2F80">
        <w:rPr>
          <w:sz w:val="10"/>
        </w:rPr>
        <w:t xml:space="preserve"> Silencing critics can be lethal during natural disasters. In their influential 1991 book “</w:t>
      </w:r>
      <w:hyperlink r:id="rId29" w:history="1">
        <w:r w:rsidRPr="00AD2F80">
          <w:rPr>
            <w:rStyle w:val="Hyperlink"/>
            <w:sz w:val="10"/>
          </w:rPr>
          <w:t>Hunger and Public Action</w:t>
        </w:r>
      </w:hyperlink>
      <w:r w:rsidRPr="00AD2F80">
        <w:rPr>
          <w:sz w:val="10"/>
        </w:rPr>
        <w:t xml:space="preserve">,” development economists Jean </w:t>
      </w:r>
      <w:proofErr w:type="spellStart"/>
      <w:r w:rsidRPr="00AD2F80">
        <w:rPr>
          <w:sz w:val="10"/>
        </w:rPr>
        <w:t>Drèze</w:t>
      </w:r>
      <w:proofErr w:type="spellEnd"/>
      <w:r w:rsidRPr="00AD2F80">
        <w:rPr>
          <w:sz w:val="10"/>
        </w:rPr>
        <w:t xml:space="preserve"> and Nobel laureate Amartya Sen explored why India had not endured famine since independence, despite chronic undernourishment and food production difficulties. Under colonial rule, devastating famines were numerous. Sen and </w:t>
      </w:r>
      <w:proofErr w:type="spellStart"/>
      <w:r w:rsidRPr="00AD2F80">
        <w:rPr>
          <w:sz w:val="10"/>
        </w:rPr>
        <w:t>Drèze</w:t>
      </w:r>
      <w:proofErr w:type="spellEnd"/>
      <w:r w:rsidRPr="00AD2F80">
        <w:rPr>
          <w:sz w:val="10"/>
        </w:rPr>
        <w:t xml:space="preserve"> concluded that the key difference since independence has been watchdog journalists whose reporting on early signs of a famine in an uncensored news media aroused public concern and pushed the government to act. But in March 2020, Prime Minister </w:t>
      </w:r>
      <w:proofErr w:type="spellStart"/>
      <w:r w:rsidRPr="00AD2F80">
        <w:rPr>
          <w:sz w:val="10"/>
        </w:rPr>
        <w:t>Narenda</w:t>
      </w:r>
      <w:proofErr w:type="spellEnd"/>
      <w:r w:rsidRPr="00AD2F80">
        <w:rPr>
          <w:sz w:val="10"/>
        </w:rPr>
        <w:t xml:space="preserve"> </w:t>
      </w:r>
      <w:r w:rsidRPr="003A4659">
        <w:rPr>
          <w:rFonts w:asciiTheme="minorHAnsi" w:hAnsiTheme="minorHAnsi" w:cstheme="minorHAnsi"/>
          <w:b/>
          <w:bCs/>
          <w:u w:val="single"/>
        </w:rPr>
        <w:t>Modi’s</w:t>
      </w:r>
      <w:r w:rsidRPr="007B32B4">
        <w:rPr>
          <w:rFonts w:asciiTheme="minorHAnsi" w:hAnsiTheme="minorHAnsi" w:cstheme="minorHAnsi"/>
          <w:b/>
          <w:bCs/>
          <w:u w:val="single"/>
        </w:rPr>
        <w:t xml:space="preserve"> government</w:t>
      </w:r>
      <w:hyperlink r:id="rId30" w:history="1">
        <w:r w:rsidRPr="007B32B4">
          <w:rPr>
            <w:rFonts w:asciiTheme="minorHAnsi" w:hAnsiTheme="minorHAnsi" w:cstheme="minorHAnsi"/>
            <w:b/>
            <w:bCs/>
            <w:u w:val="single"/>
          </w:rPr>
          <w:t> petitioned</w:t>
        </w:r>
      </w:hyperlink>
      <w:r w:rsidRPr="007B32B4">
        <w:rPr>
          <w:rFonts w:asciiTheme="minorHAnsi" w:hAnsiTheme="minorHAnsi" w:cstheme="minorHAnsi"/>
          <w:b/>
          <w:bCs/>
          <w:u w:val="single"/>
        </w:rPr>
        <w:t> </w:t>
      </w:r>
      <w:r w:rsidRPr="00B17A85">
        <w:rPr>
          <w:rFonts w:asciiTheme="minorHAnsi" w:hAnsiTheme="minorHAnsi" w:cstheme="minorHAnsi"/>
          <w:b/>
          <w:bCs/>
          <w:highlight w:val="cyan"/>
          <w:u w:val="single"/>
        </w:rPr>
        <w:t>India</w:t>
      </w:r>
      <w:r w:rsidRPr="00AD2F80">
        <w:rPr>
          <w:rFonts w:asciiTheme="minorHAnsi" w:hAnsiTheme="minorHAnsi" w:cstheme="minorHAnsi"/>
          <w:b/>
          <w:bCs/>
          <w:u w:val="single"/>
        </w:rPr>
        <w:t>’s</w:t>
      </w:r>
      <w:r w:rsidRPr="007B32B4">
        <w:rPr>
          <w:rFonts w:asciiTheme="minorHAnsi" w:hAnsiTheme="minorHAnsi" w:cstheme="minorHAnsi"/>
          <w:b/>
          <w:bCs/>
          <w:u w:val="single"/>
        </w:rPr>
        <w:t xml:space="preserve"> top court</w:t>
      </w:r>
      <w:r w:rsidRPr="00AD2F80">
        <w:rPr>
          <w:sz w:val="10"/>
        </w:rPr>
        <w:t xml:space="preserve"> to </w:t>
      </w:r>
      <w:r w:rsidRPr="00AD2F80">
        <w:rPr>
          <w:rFonts w:asciiTheme="minorHAnsi" w:hAnsiTheme="minorHAnsi" w:cstheme="minorHAnsi"/>
          <w:b/>
          <w:bCs/>
          <w:u w:val="single"/>
        </w:rPr>
        <w:t>prevent journalists from reporting covid-19 information</w:t>
      </w:r>
      <w:r w:rsidRPr="007B32B4">
        <w:rPr>
          <w:rFonts w:asciiTheme="minorHAnsi" w:hAnsiTheme="minorHAnsi" w:cstheme="minorHAnsi"/>
          <w:b/>
          <w:bCs/>
          <w:u w:val="single"/>
        </w:rPr>
        <w:t xml:space="preserve"> that the regime had not sanctioned</w:t>
      </w:r>
      <w:r w:rsidRPr="00AD2F80">
        <w:rPr>
          <w:sz w:val="10"/>
        </w:rPr>
        <w:t xml:space="preserve">. The Supreme Court denied the petition — but nevertheless directed the media to broadcast “the official version” of covid-19 developments. Meanwhile, </w:t>
      </w:r>
      <w:r w:rsidRPr="00AD2F80">
        <w:rPr>
          <w:rFonts w:asciiTheme="minorHAnsi" w:hAnsiTheme="minorHAnsi" w:cstheme="minorHAnsi"/>
          <w:b/>
          <w:bCs/>
          <w:u w:val="single"/>
        </w:rPr>
        <w:t>the government</w:t>
      </w:r>
      <w:r w:rsidRPr="00AD2F80">
        <w:rPr>
          <w:sz w:val="10"/>
        </w:rPr>
        <w:t xml:space="preserve"> has </w:t>
      </w:r>
      <w:hyperlink r:id="rId31" w:history="1">
        <w:r w:rsidRPr="00B17A85">
          <w:rPr>
            <w:rFonts w:asciiTheme="minorHAnsi" w:hAnsiTheme="minorHAnsi" w:cstheme="minorHAnsi"/>
            <w:b/>
            <w:bCs/>
            <w:highlight w:val="cyan"/>
            <w:u w:val="single"/>
          </w:rPr>
          <w:t>filed charges</w:t>
        </w:r>
      </w:hyperlink>
      <w:r w:rsidRPr="00B17A85">
        <w:rPr>
          <w:rFonts w:asciiTheme="minorHAnsi" w:hAnsiTheme="minorHAnsi" w:cstheme="minorHAnsi"/>
          <w:b/>
          <w:bCs/>
          <w:highlight w:val="cyan"/>
          <w:u w:val="single"/>
        </w:rPr>
        <w:t> against</w:t>
      </w:r>
      <w:r w:rsidRPr="00AD2F80">
        <w:rPr>
          <w:sz w:val="10"/>
        </w:rPr>
        <w:t xml:space="preserve"> and arrested dozens of </w:t>
      </w:r>
      <w:r w:rsidRPr="00B17A85">
        <w:rPr>
          <w:rFonts w:asciiTheme="minorHAnsi" w:hAnsiTheme="minorHAnsi" w:cstheme="minorHAnsi"/>
          <w:b/>
          <w:bCs/>
          <w:highlight w:val="cyan"/>
          <w:u w:val="single"/>
        </w:rPr>
        <w:t>journalists reporting</w:t>
      </w:r>
      <w:r w:rsidRPr="00AD2F80">
        <w:rPr>
          <w:sz w:val="10"/>
        </w:rPr>
        <w:t xml:space="preserve"> on the </w:t>
      </w:r>
      <w:r w:rsidRPr="007B32B4">
        <w:rPr>
          <w:rFonts w:asciiTheme="minorHAnsi" w:hAnsiTheme="minorHAnsi" w:cstheme="minorHAnsi"/>
          <w:b/>
          <w:bCs/>
          <w:u w:val="single"/>
        </w:rPr>
        <w:t xml:space="preserve">government’s </w:t>
      </w:r>
      <w:r w:rsidRPr="00AD2F80">
        <w:rPr>
          <w:rFonts w:asciiTheme="minorHAnsi" w:hAnsiTheme="minorHAnsi" w:cstheme="minorHAnsi"/>
          <w:b/>
          <w:bCs/>
          <w:u w:val="single"/>
        </w:rPr>
        <w:t xml:space="preserve">mismanagement of </w:t>
      </w:r>
      <w:r w:rsidRPr="00B17A85">
        <w:rPr>
          <w:rFonts w:asciiTheme="minorHAnsi" w:hAnsiTheme="minorHAnsi" w:cstheme="minorHAnsi"/>
          <w:b/>
          <w:bCs/>
          <w:highlight w:val="cyan"/>
          <w:u w:val="single"/>
        </w:rPr>
        <w:t>the</w:t>
      </w:r>
      <w:r w:rsidRPr="00AD2F80">
        <w:rPr>
          <w:rFonts w:asciiTheme="minorHAnsi" w:hAnsiTheme="minorHAnsi" w:cstheme="minorHAnsi"/>
          <w:b/>
          <w:bCs/>
          <w:u w:val="single"/>
        </w:rPr>
        <w:t xml:space="preserve"> coronavirus </w:t>
      </w:r>
      <w:r w:rsidRPr="00B17A85">
        <w:rPr>
          <w:rFonts w:asciiTheme="minorHAnsi" w:hAnsiTheme="minorHAnsi" w:cstheme="minorHAnsi"/>
          <w:b/>
          <w:bCs/>
          <w:highlight w:val="cyan"/>
          <w:u w:val="single"/>
        </w:rPr>
        <w:t>crisis</w:t>
      </w:r>
      <w:r w:rsidRPr="007B32B4">
        <w:rPr>
          <w:rFonts w:asciiTheme="minorHAnsi" w:hAnsiTheme="minorHAnsi" w:cstheme="minorHAnsi"/>
          <w:b/>
          <w:bCs/>
          <w:u w:val="single"/>
        </w:rPr>
        <w:t xml:space="preserve">, whether that was </w:t>
      </w:r>
      <w:r w:rsidRPr="00AD2F80">
        <w:rPr>
          <w:rFonts w:asciiTheme="minorHAnsi" w:hAnsiTheme="minorHAnsi" w:cstheme="minorHAnsi"/>
          <w:b/>
          <w:bCs/>
          <w:u w:val="single"/>
        </w:rPr>
        <w:t>about</w:t>
      </w:r>
      <w:r w:rsidRPr="00AD2F80">
        <w:rPr>
          <w:sz w:val="10"/>
        </w:rPr>
        <w:t xml:space="preserve"> the urban </w:t>
      </w:r>
      <w:hyperlink r:id="rId32" w:history="1">
        <w:r w:rsidRPr="00AD2F80">
          <w:rPr>
            <w:rStyle w:val="Hyperlink"/>
            <w:sz w:val="10"/>
          </w:rPr>
          <w:t>migrant crisis</w:t>
        </w:r>
      </w:hyperlink>
      <w:r w:rsidRPr="00AD2F80">
        <w:rPr>
          <w:sz w:val="10"/>
        </w:rPr>
        <w:t xml:space="preserve"> caused by the regime’s abrupt lockdown at the start of the pandemic; dire conditions at quarantine centers; or the shortage of oxygen and other key medical supplies. Following </w:t>
      </w:r>
      <w:proofErr w:type="spellStart"/>
      <w:r w:rsidRPr="00AD2F80">
        <w:rPr>
          <w:sz w:val="10"/>
        </w:rPr>
        <w:t>Drèze</w:t>
      </w:r>
      <w:proofErr w:type="spellEnd"/>
      <w:r w:rsidRPr="00AD2F80">
        <w:rPr>
          <w:sz w:val="10"/>
        </w:rPr>
        <w:t xml:space="preserve"> and Sen’s logic about famines, this quashing of a free press has both prevented the government from accessing accurate information about how the pandemic was unfolding on the ground and reduced its sense of public accountability. </w:t>
      </w:r>
      <w:hyperlink r:id="rId33" w:history="1">
        <w:r w:rsidRPr="00AD2F80">
          <w:rPr>
            <w:rStyle w:val="Hyperlink"/>
            <w:sz w:val="10"/>
          </w:rPr>
          <w:t>Millions of people in India's crowded slums can't keep each other at a distance during a pandemic lockdown</w:t>
        </w:r>
      </w:hyperlink>
      <w:r w:rsidRPr="00AD2F80">
        <w:rPr>
          <w:sz w:val="10"/>
        </w:rPr>
        <w:t xml:space="preserve"> The In February, the government announced controversial</w:t>
      </w:r>
      <w:hyperlink r:id="rId34" w:history="1">
        <w:r w:rsidRPr="00AD2F80">
          <w:rPr>
            <w:rStyle w:val="Hyperlink"/>
            <w:sz w:val="10"/>
          </w:rPr>
          <w:t> new rules covering digital publishing</w:t>
        </w:r>
      </w:hyperlink>
      <w:r w:rsidRPr="00AD2F80">
        <w:rPr>
          <w:sz w:val="10"/>
        </w:rPr>
        <w:t> that give officials the power to block stories from being published or to shut down entire websites. In the past few weeks, the government has </w:t>
      </w:r>
      <w:hyperlink r:id="rId35" w:history="1">
        <w:r w:rsidRPr="00AD2F80">
          <w:rPr>
            <w:rStyle w:val="Hyperlink"/>
            <w:sz w:val="10"/>
          </w:rPr>
          <w:t>pressured social media platforms such as Facebook, Instagram, Twitter to remove posts critical of the government</w:t>
        </w:r>
      </w:hyperlink>
      <w:r w:rsidRPr="00AD2F80">
        <w:rPr>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36" w:history="1">
        <w:r w:rsidRPr="00AD2F80">
          <w:rPr>
            <w:rStyle w:val="Hyperlink"/>
            <w:sz w:val="10"/>
          </w:rPr>
          <w:t>police charged him with circulating misinformation</w:t>
        </w:r>
      </w:hyperlink>
      <w:r w:rsidRPr="00AD2F80">
        <w:rPr>
          <w:sz w:val="10"/>
        </w:rPr>
        <w:t xml:space="preserve"> “with the intent to cause fear or alarm.” </w:t>
      </w:r>
      <w:r w:rsidRPr="00AD2F80">
        <w:rPr>
          <w:rFonts w:asciiTheme="minorHAnsi" w:hAnsiTheme="minorHAnsi" w:cstheme="minorHAnsi"/>
          <w:b/>
          <w:bCs/>
          <w:u w:val="single"/>
        </w:rPr>
        <w:t>These</w:t>
      </w:r>
      <w:r w:rsidRPr="007B32B4">
        <w:rPr>
          <w:rFonts w:asciiTheme="minorHAnsi" w:hAnsiTheme="minorHAnsi" w:cstheme="minorHAnsi"/>
          <w:b/>
          <w:bCs/>
          <w:u w:val="single"/>
        </w:rPr>
        <w:t xml:space="preserve"> attacks</w:t>
      </w:r>
      <w:r w:rsidRPr="00AD2F80">
        <w:rPr>
          <w:sz w:val="10"/>
        </w:rPr>
        <w:t xml:space="preserve"> on free speech </w:t>
      </w:r>
      <w:r w:rsidRPr="00AD2F80">
        <w:rPr>
          <w:rFonts w:asciiTheme="minorHAnsi" w:hAnsiTheme="minorHAnsi" w:cstheme="minorHAnsi"/>
          <w:b/>
          <w:bCs/>
          <w:u w:val="single"/>
        </w:rPr>
        <w:t>are</w:t>
      </w:r>
      <w:r w:rsidRPr="00AD2F80">
        <w:rPr>
          <w:sz w:val="10"/>
        </w:rPr>
        <w:t xml:space="preserve"> all the </w:t>
      </w:r>
      <w:r w:rsidRPr="007B32B4">
        <w:rPr>
          <w:rFonts w:asciiTheme="minorHAnsi" w:hAnsiTheme="minorHAnsi" w:cstheme="minorHAnsi"/>
          <w:b/>
          <w:bCs/>
          <w:u w:val="single"/>
        </w:rPr>
        <w:t xml:space="preserve">more </w:t>
      </w:r>
      <w:r w:rsidRPr="00AD2F80">
        <w:rPr>
          <w:rFonts w:asciiTheme="minorHAnsi" w:hAnsiTheme="minorHAnsi" w:cstheme="minorHAnsi"/>
          <w:b/>
          <w:bCs/>
          <w:u w:val="single"/>
        </w:rPr>
        <w:t>dangerous because</w:t>
      </w:r>
      <w:r w:rsidRPr="007B32B4">
        <w:rPr>
          <w:rFonts w:asciiTheme="minorHAnsi" w:hAnsiTheme="minorHAnsi" w:cstheme="minorHAnsi"/>
          <w:b/>
          <w:bCs/>
          <w:u w:val="single"/>
        </w:rPr>
        <w:t xml:space="preserve"> other key </w:t>
      </w:r>
      <w:r w:rsidRPr="00B17A85">
        <w:rPr>
          <w:rFonts w:asciiTheme="minorHAnsi" w:hAnsiTheme="minorHAnsi" w:cstheme="minorHAnsi"/>
          <w:b/>
          <w:bCs/>
          <w:highlight w:val="cyan"/>
          <w:u w:val="single"/>
        </w:rPr>
        <w:t>democratic</w:t>
      </w:r>
      <w:r w:rsidRPr="007B32B4">
        <w:rPr>
          <w:rFonts w:asciiTheme="minorHAnsi" w:hAnsiTheme="minorHAnsi" w:cstheme="minorHAnsi"/>
          <w:b/>
          <w:bCs/>
          <w:u w:val="single"/>
        </w:rPr>
        <w:t xml:space="preserve"> watchdog </w:t>
      </w:r>
      <w:r w:rsidRPr="00B17A85">
        <w:rPr>
          <w:rFonts w:asciiTheme="minorHAnsi" w:hAnsiTheme="minorHAnsi" w:cstheme="minorHAnsi"/>
          <w:b/>
          <w:bCs/>
          <w:highlight w:val="cyan"/>
          <w:u w:val="single"/>
        </w:rPr>
        <w:t>institutions</w:t>
      </w:r>
      <w:r w:rsidRPr="00AD2F80">
        <w:rPr>
          <w:sz w:val="10"/>
        </w:rPr>
        <w:t xml:space="preserve"> — for example, an active </w:t>
      </w:r>
      <w:hyperlink r:id="rId37" w:history="1">
        <w:r w:rsidRPr="00AD2F80">
          <w:rPr>
            <w:rStyle w:val="Hyperlink"/>
            <w:sz w:val="10"/>
          </w:rPr>
          <w:t>political opposition</w:t>
        </w:r>
      </w:hyperlink>
      <w:r w:rsidRPr="00AD2F80">
        <w:rPr>
          <w:sz w:val="10"/>
        </w:rPr>
        <w:t xml:space="preserve"> — </w:t>
      </w:r>
      <w:r w:rsidRPr="00B17A85">
        <w:rPr>
          <w:rFonts w:asciiTheme="minorHAnsi" w:hAnsiTheme="minorHAnsi" w:cstheme="minorHAnsi"/>
          <w:b/>
          <w:bCs/>
          <w:highlight w:val="cyan"/>
          <w:u w:val="single"/>
        </w:rPr>
        <w:t>are weak</w:t>
      </w:r>
      <w:r w:rsidRPr="00AD2F80">
        <w:rPr>
          <w:sz w:val="10"/>
        </w:rPr>
        <w:t xml:space="preserve">. India has protected the freedom of speech, until now BJP government extended its power to censor </w:t>
      </w:r>
      <w:proofErr w:type="gramStart"/>
      <w:r w:rsidRPr="00AD2F80">
        <w:rPr>
          <w:sz w:val="10"/>
        </w:rPr>
        <w:t>The</w:t>
      </w:r>
      <w:proofErr w:type="gramEnd"/>
      <w:r w:rsidRPr="00AD2F80">
        <w:rPr>
          <w:sz w:val="10"/>
        </w:rPr>
        <w:t xml:space="preserve"> freedom of speech, including the right to critique, has been at the core of Indian nationalism, forged during resistance to British colonialism. The Modi regime’s </w:t>
      </w:r>
      <w:hyperlink r:id="rId38" w:history="1">
        <w:r w:rsidRPr="00AD2F80">
          <w:rPr>
            <w:rStyle w:val="Hyperlink"/>
            <w:sz w:val="10"/>
          </w:rPr>
          <w:t>exclusionary Hindu nationalism</w:t>
        </w:r>
      </w:hyperlink>
      <w:r w:rsidRPr="00AD2F80">
        <w:rPr>
          <w:sz w:val="10"/>
        </w:rPr>
        <w:t> deviates from that history. Muzzling free speech has been </w:t>
      </w:r>
      <w:hyperlink r:id="rId39" w:history="1">
        <w:r w:rsidRPr="00AD2F80">
          <w:rPr>
            <w:rStyle w:val="Hyperlink"/>
            <w:sz w:val="10"/>
          </w:rPr>
          <w:t>deadly</w:t>
        </w:r>
      </w:hyperlink>
      <w:r w:rsidRPr="00AD2F80">
        <w:rPr>
          <w:sz w:val="10"/>
        </w:rPr>
        <w:t xml:space="preserve"> during the pandemic. Today </w:t>
      </w:r>
      <w:r w:rsidRPr="00B17A85">
        <w:rPr>
          <w:rFonts w:asciiTheme="minorHAnsi" w:hAnsiTheme="minorHAnsi" w:cstheme="minorHAnsi"/>
          <w:b/>
          <w:bCs/>
          <w:highlight w:val="cyan"/>
          <w:u w:val="single"/>
        </w:rPr>
        <w:t>the scale of</w:t>
      </w:r>
      <w:r w:rsidRPr="007B32B4">
        <w:rPr>
          <w:rFonts w:asciiTheme="minorHAnsi" w:hAnsiTheme="minorHAnsi" w:cstheme="minorHAnsi"/>
          <w:b/>
          <w:bCs/>
          <w:u w:val="single"/>
        </w:rPr>
        <w:t xml:space="preserve"> the </w:t>
      </w:r>
      <w:r w:rsidRPr="00B17A85">
        <w:rPr>
          <w:rFonts w:asciiTheme="minorHAnsi" w:hAnsiTheme="minorHAnsi" w:cstheme="minorHAnsi"/>
          <w:b/>
          <w:bCs/>
          <w:highlight w:val="cyan"/>
          <w:u w:val="single"/>
        </w:rPr>
        <w:t>covid</w:t>
      </w:r>
      <w:r w:rsidRPr="007B32B4">
        <w:rPr>
          <w:rFonts w:asciiTheme="minorHAnsi" w:hAnsiTheme="minorHAnsi" w:cstheme="minorHAnsi"/>
          <w:b/>
          <w:bCs/>
          <w:u w:val="single"/>
        </w:rPr>
        <w:t xml:space="preserve">-19 </w:t>
      </w:r>
      <w:r w:rsidRPr="00AD2F80">
        <w:rPr>
          <w:rFonts w:asciiTheme="minorHAnsi" w:hAnsiTheme="minorHAnsi" w:cstheme="minorHAnsi"/>
          <w:b/>
          <w:bCs/>
          <w:u w:val="single"/>
        </w:rPr>
        <w:t>crisis</w:t>
      </w:r>
      <w:r w:rsidRPr="00AD2F80">
        <w:rPr>
          <w:sz w:val="10"/>
        </w:rPr>
        <w:t xml:space="preserve"> that </w:t>
      </w:r>
      <w:r w:rsidRPr="00AD2F80">
        <w:rPr>
          <w:rFonts w:asciiTheme="minorHAnsi" w:hAnsiTheme="minorHAnsi" w:cstheme="minorHAnsi"/>
          <w:b/>
          <w:bCs/>
          <w:u w:val="single"/>
        </w:rPr>
        <w:t>continues</w:t>
      </w:r>
      <w:r w:rsidRPr="007B32B4">
        <w:rPr>
          <w:rFonts w:asciiTheme="minorHAnsi" w:hAnsiTheme="minorHAnsi" w:cstheme="minorHAnsi"/>
          <w:b/>
          <w:bCs/>
          <w:u w:val="single"/>
        </w:rPr>
        <w:t xml:space="preserve"> to burn </w:t>
      </w:r>
      <w:r w:rsidRPr="00AD2F80">
        <w:rPr>
          <w:rFonts w:asciiTheme="minorHAnsi" w:hAnsiTheme="minorHAnsi" w:cstheme="minorHAnsi"/>
          <w:b/>
          <w:bCs/>
          <w:u w:val="single"/>
        </w:rPr>
        <w:t xml:space="preserve">across India </w:t>
      </w:r>
      <w:r w:rsidRPr="00B17A85">
        <w:rPr>
          <w:rFonts w:asciiTheme="minorHAnsi" w:hAnsiTheme="minorHAnsi" w:cstheme="minorHAnsi"/>
          <w:b/>
          <w:bCs/>
          <w:highlight w:val="cyan"/>
          <w:u w:val="single"/>
        </w:rPr>
        <w:t>remains unknown</w:t>
      </w:r>
      <w:r w:rsidRPr="007B32B4">
        <w:rPr>
          <w:rFonts w:asciiTheme="minorHAnsi" w:hAnsiTheme="minorHAnsi" w:cstheme="minorHAnsi"/>
          <w:b/>
          <w:bCs/>
          <w:u w:val="single"/>
        </w:rPr>
        <w:t xml:space="preserve">. </w:t>
      </w:r>
      <w:r w:rsidRPr="00AD2F80">
        <w:rPr>
          <w:sz w:val="10"/>
        </w:rPr>
        <w:t>Experts </w:t>
      </w:r>
      <w:hyperlink r:id="rId40" w:history="1">
        <w:r w:rsidRPr="00AD2F80">
          <w:rPr>
            <w:rStyle w:val="Hyperlink"/>
            <w:sz w:val="10"/>
          </w:rPr>
          <w:t>warn</w:t>
        </w:r>
      </w:hyperlink>
      <w:r w:rsidRPr="00AD2F80">
        <w:rPr>
          <w:sz w:val="10"/>
        </w:rPr>
        <w:t> that death tolls are likely many times the official reports. Scientists remain unclear about how well each of the vaccines work against the delta strain. In the United States, </w:t>
      </w:r>
      <w:hyperlink r:id="rId41" w:history="1">
        <w:r w:rsidRPr="00AD2F80">
          <w:rPr>
            <w:rStyle w:val="Hyperlink"/>
            <w:sz w:val="10"/>
          </w:rPr>
          <w:t>concerns</w:t>
        </w:r>
      </w:hyperlink>
      <w:r w:rsidRPr="00AD2F80">
        <w:rPr>
          <w:sz w:val="10"/>
        </w:rPr>
        <w:t xml:space="preserve"> about a new surge are growing. </w:t>
      </w:r>
      <w:r w:rsidRPr="00AD2F80">
        <w:rPr>
          <w:rStyle w:val="StyleUnderline"/>
        </w:rPr>
        <w:t xml:space="preserve">A </w:t>
      </w:r>
      <w:r w:rsidRPr="00B17A85">
        <w:rPr>
          <w:rStyle w:val="StyleUnderline"/>
          <w:highlight w:val="cyan"/>
        </w:rPr>
        <w:t>free</w:t>
      </w:r>
      <w:r w:rsidRPr="00AD2F80">
        <w:rPr>
          <w:rStyle w:val="StyleUnderline"/>
        </w:rPr>
        <w:t xml:space="preserve"> </w:t>
      </w:r>
      <w:r w:rsidRPr="00B17A85">
        <w:rPr>
          <w:rStyle w:val="StyleUnderline"/>
          <w:highlight w:val="cyan"/>
        </w:rPr>
        <w:t xml:space="preserve">press </w:t>
      </w:r>
      <w:r w:rsidRPr="00AD2F80">
        <w:rPr>
          <w:rStyle w:val="StyleUnderline"/>
        </w:rPr>
        <w:t xml:space="preserve">could not have prevented the pandemic. But it </w:t>
      </w:r>
      <w:r w:rsidRPr="00B17A85">
        <w:rPr>
          <w:rStyle w:val="StyleUnderline"/>
          <w:highlight w:val="cyan"/>
        </w:rPr>
        <w:t>could have</w:t>
      </w:r>
      <w:r w:rsidRPr="00AD2F80">
        <w:rPr>
          <w:rStyle w:val="StyleUnderline"/>
        </w:rPr>
        <w:t xml:space="preserve"> both </w:t>
      </w:r>
      <w:r w:rsidRPr="00B17A85">
        <w:rPr>
          <w:rStyle w:val="StyleUnderline"/>
          <w:highlight w:val="cyan"/>
        </w:rPr>
        <w:t>provided</w:t>
      </w:r>
      <w:r w:rsidRPr="00AD2F80">
        <w:rPr>
          <w:rStyle w:val="StyleUnderline"/>
        </w:rPr>
        <w:t xml:space="preserve"> critical early </w:t>
      </w:r>
      <w:r w:rsidRPr="00B17A85">
        <w:rPr>
          <w:rStyle w:val="StyleUnderline"/>
          <w:highlight w:val="cyan"/>
        </w:rPr>
        <w:t>information</w:t>
      </w:r>
      <w:r w:rsidRPr="00AD2F80">
        <w:rPr>
          <w:rStyle w:val="StyleUnderline"/>
        </w:rPr>
        <w:t xml:space="preserve"> </w:t>
      </w:r>
      <w:r w:rsidRPr="00B17A85">
        <w:rPr>
          <w:rStyle w:val="StyleUnderline"/>
          <w:highlight w:val="cyan"/>
        </w:rPr>
        <w:t>about the</w:t>
      </w:r>
      <w:r w:rsidRPr="00AD2F80">
        <w:rPr>
          <w:rStyle w:val="StyleUnderline"/>
        </w:rPr>
        <w:t xml:space="preserve"> unfolding </w:t>
      </w:r>
      <w:r w:rsidRPr="00B17A85">
        <w:rPr>
          <w:rStyle w:val="StyleUnderline"/>
          <w:highlight w:val="cyan"/>
        </w:rPr>
        <w:t>second wave</w:t>
      </w:r>
      <w:r w:rsidRPr="00AD2F80">
        <w:rPr>
          <w:rStyle w:val="StyleUnderline"/>
        </w:rPr>
        <w:t xml:space="preserve"> of virus infections </w:t>
      </w:r>
      <w:r w:rsidRPr="00B17A85">
        <w:rPr>
          <w:rStyle w:val="StyleUnderline"/>
          <w:highlight w:val="cyan"/>
        </w:rPr>
        <w:t>and put pressure on</w:t>
      </w:r>
      <w:r w:rsidRPr="00AD2F80">
        <w:rPr>
          <w:rStyle w:val="StyleUnderline"/>
        </w:rPr>
        <w:t xml:space="preserve"> the </w:t>
      </w:r>
      <w:r w:rsidRPr="00B17A85">
        <w:rPr>
          <w:rStyle w:val="StyleUnderline"/>
          <w:highlight w:val="cyan"/>
        </w:rPr>
        <w:t>government</w:t>
      </w:r>
      <w:r w:rsidRPr="00AD2F80">
        <w:rPr>
          <w:rStyle w:val="StyleUnderline"/>
        </w:rPr>
        <w:t xml:space="preserve"> to </w:t>
      </w:r>
      <w:proofErr w:type="gramStart"/>
      <w:r w:rsidRPr="00AD2F80">
        <w:rPr>
          <w:rStyle w:val="StyleUnderline"/>
        </w:rPr>
        <w:t xml:space="preserve">take </w:t>
      </w:r>
      <w:r w:rsidRPr="00B17A85">
        <w:rPr>
          <w:rStyle w:val="StyleUnderline"/>
          <w:highlight w:val="cyan"/>
        </w:rPr>
        <w:t>action</w:t>
      </w:r>
      <w:proofErr w:type="gramEnd"/>
      <w:r w:rsidRPr="00AD2F80">
        <w:rPr>
          <w:sz w:val="10"/>
        </w:rPr>
        <w:t>. This would have likely reduced the public health tragedy.</w:t>
      </w:r>
    </w:p>
    <w:p w14:paraId="47CA0943" w14:textId="77777777" w:rsidR="00465265" w:rsidRDefault="00465265" w:rsidP="00465265"/>
    <w:p w14:paraId="2CD234DF" w14:textId="77777777" w:rsidR="00465265" w:rsidRPr="00AB679D" w:rsidRDefault="00465265" w:rsidP="00465265">
      <w:pPr>
        <w:pStyle w:val="Heading4"/>
        <w:rPr>
          <w:rFonts w:asciiTheme="minorHAnsi" w:hAnsiTheme="minorHAnsi" w:cstheme="minorHAnsi"/>
        </w:rPr>
      </w:pPr>
      <w:r>
        <w:rPr>
          <w:rFonts w:asciiTheme="minorHAnsi" w:hAnsiTheme="minorHAnsi" w:cstheme="minorHAnsi"/>
        </w:rPr>
        <w:t xml:space="preserve">That’s prompted by lack of journalistic freedom which causes </w:t>
      </w:r>
      <w:proofErr w:type="spellStart"/>
      <w:r>
        <w:rPr>
          <w:rFonts w:asciiTheme="minorHAnsi" w:hAnsiTheme="minorHAnsi" w:cstheme="minorHAnsi"/>
        </w:rPr>
        <w:t>IndoPak</w:t>
      </w:r>
      <w:proofErr w:type="spellEnd"/>
      <w:r>
        <w:rPr>
          <w:rFonts w:asciiTheme="minorHAnsi" w:hAnsiTheme="minorHAnsi" w:cstheme="minorHAnsi"/>
        </w:rPr>
        <w:t xml:space="preserve"> escalation. </w:t>
      </w:r>
    </w:p>
    <w:p w14:paraId="17430736" w14:textId="77777777" w:rsidR="00465265" w:rsidRPr="00AB679D" w:rsidRDefault="00465265" w:rsidP="00465265">
      <w:pPr>
        <w:rPr>
          <w:rFonts w:asciiTheme="minorHAnsi" w:hAnsiTheme="minorHAnsi" w:cstheme="minorHAnsi"/>
        </w:rPr>
      </w:pPr>
      <w:proofErr w:type="spellStart"/>
      <w:r w:rsidRPr="00AB679D">
        <w:rPr>
          <w:rStyle w:val="Style13ptBold"/>
          <w:rFonts w:asciiTheme="minorHAnsi" w:hAnsiTheme="minorHAnsi" w:cstheme="minorHAnsi"/>
        </w:rPr>
        <w:t>Somos</w:t>
      </w:r>
      <w:proofErr w:type="spellEnd"/>
      <w:r w:rsidRPr="00AB679D">
        <w:rPr>
          <w:rStyle w:val="Style13ptBold"/>
          <w:rFonts w:asciiTheme="minorHAnsi" w:hAnsiTheme="minorHAnsi" w:cstheme="minorHAnsi"/>
        </w:rPr>
        <w:t xml:space="preserve"> 20</w:t>
      </w:r>
      <w:r w:rsidRPr="00AB679D">
        <w:rPr>
          <w:rFonts w:asciiTheme="minorHAnsi" w:hAnsiTheme="minorHAnsi" w:cstheme="minorHAnsi"/>
        </w:rPr>
        <w:t xml:space="preserve"> </w:t>
      </w:r>
      <w:r w:rsidRPr="001C23AD">
        <w:rPr>
          <w:rFonts w:asciiTheme="minorHAnsi" w:hAnsiTheme="minorHAnsi" w:cstheme="minorHAnsi"/>
          <w:sz w:val="18"/>
          <w:szCs w:val="18"/>
        </w:rPr>
        <w:t xml:space="preserve">[Christy </w:t>
      </w:r>
      <w:proofErr w:type="spellStart"/>
      <w:r w:rsidRPr="001C23AD">
        <w:rPr>
          <w:rFonts w:asciiTheme="minorHAnsi" w:hAnsiTheme="minorHAnsi" w:cstheme="minorHAnsi"/>
          <w:sz w:val="18"/>
          <w:szCs w:val="18"/>
        </w:rPr>
        <w:t>Somos</w:t>
      </w:r>
      <w:proofErr w:type="spellEnd"/>
      <w:r w:rsidRPr="001C23AD">
        <w:rPr>
          <w:rFonts w:asciiTheme="minorHAnsi" w:hAnsiTheme="minorHAnsi" w:cstheme="minorHAnsi"/>
          <w:sz w:val="18"/>
          <w:szCs w:val="18"/>
        </w:rPr>
        <w:t xml:space="preserve">, December 17, 2020, “COVID-19 has escalated armed conflict in India, Pakistan, Iraq, Libya and the Philippines, study finds,” </w:t>
      </w:r>
      <w:hyperlink r:id="rId42" w:history="1">
        <w:r w:rsidRPr="001C23AD">
          <w:rPr>
            <w:rStyle w:val="Hyperlink"/>
            <w:rFonts w:asciiTheme="minorHAnsi" w:hAnsiTheme="minorHAnsi" w:cstheme="minorHAnsi"/>
            <w:sz w:val="18"/>
            <w:szCs w:val="18"/>
          </w:rPr>
          <w:t>https://www.ctvnews.ca/world/covid-19-has-escalated-armed-conflict-in-india-pakistan-iraq-libya-and-the-philippines-study-finds-1.5236738 //</w:t>
        </w:r>
      </w:hyperlink>
      <w:r w:rsidRPr="001C23AD">
        <w:rPr>
          <w:rFonts w:asciiTheme="minorHAnsi" w:hAnsiTheme="minorHAnsi" w:cstheme="minorHAnsi"/>
          <w:sz w:val="18"/>
          <w:szCs w:val="18"/>
        </w:rPr>
        <w:t xml:space="preserve"> JB</w:t>
      </w:r>
      <w:r>
        <w:rPr>
          <w:rFonts w:asciiTheme="minorHAnsi" w:hAnsiTheme="minorHAnsi" w:cstheme="minorHAnsi"/>
          <w:sz w:val="18"/>
          <w:szCs w:val="18"/>
        </w:rPr>
        <w:t xml:space="preserve"> Recut by Lex </w:t>
      </w:r>
      <w:proofErr w:type="spellStart"/>
      <w:r>
        <w:rPr>
          <w:rFonts w:asciiTheme="minorHAnsi" w:hAnsiTheme="minorHAnsi" w:cstheme="minorHAnsi"/>
          <w:sz w:val="18"/>
          <w:szCs w:val="18"/>
        </w:rPr>
        <w:t>AKo</w:t>
      </w:r>
      <w:proofErr w:type="spellEnd"/>
      <w:r w:rsidRPr="001C23AD">
        <w:rPr>
          <w:rFonts w:asciiTheme="minorHAnsi" w:hAnsiTheme="minorHAnsi" w:cstheme="minorHAnsi"/>
          <w:sz w:val="18"/>
          <w:szCs w:val="18"/>
        </w:rPr>
        <w:t>]</w:t>
      </w:r>
    </w:p>
    <w:p w14:paraId="01785EF0" w14:textId="77777777" w:rsidR="00465265" w:rsidRDefault="00465265" w:rsidP="00465265">
      <w:pPr>
        <w:rPr>
          <w:sz w:val="12"/>
        </w:rPr>
      </w:pPr>
      <w:r w:rsidRPr="00AD2F80">
        <w:rPr>
          <w:rFonts w:asciiTheme="minorHAnsi" w:hAnsiTheme="minorHAnsi" w:cstheme="minorHAnsi"/>
          <w:sz w:val="12"/>
        </w:rPr>
        <w:t xml:space="preserve">INDIA </w:t>
      </w:r>
      <w:proofErr w:type="spellStart"/>
      <w:r w:rsidRPr="00B17A85">
        <w:rPr>
          <w:rFonts w:asciiTheme="minorHAnsi" w:hAnsiTheme="minorHAnsi" w:cstheme="minorHAnsi"/>
          <w:b/>
          <w:bCs/>
          <w:highlight w:val="cyan"/>
          <w:u w:val="single"/>
        </w:rPr>
        <w:t>India</w:t>
      </w:r>
      <w:proofErr w:type="spellEnd"/>
      <w:r w:rsidRPr="00B17A85">
        <w:rPr>
          <w:rFonts w:asciiTheme="minorHAnsi" w:hAnsiTheme="minorHAnsi" w:cstheme="minorHAnsi"/>
          <w:b/>
          <w:bCs/>
          <w:highlight w:val="cyan"/>
          <w:u w:val="single"/>
        </w:rPr>
        <w:t xml:space="preserve"> saw</w:t>
      </w:r>
      <w:r w:rsidRPr="006C4F77">
        <w:rPr>
          <w:rFonts w:asciiTheme="minorHAnsi" w:hAnsiTheme="minorHAnsi" w:cstheme="minorHAnsi"/>
          <w:b/>
          <w:bCs/>
          <w:u w:val="single"/>
        </w:rPr>
        <w:t xml:space="preserve"> a </w:t>
      </w:r>
      <w:r w:rsidRPr="00B17A85">
        <w:rPr>
          <w:rFonts w:asciiTheme="minorHAnsi" w:hAnsiTheme="minorHAnsi" w:cstheme="minorHAnsi"/>
          <w:b/>
          <w:bCs/>
          <w:highlight w:val="cyan"/>
          <w:u w:val="single"/>
        </w:rPr>
        <w:t>rise in</w:t>
      </w:r>
      <w:r w:rsidRPr="006C4F77">
        <w:rPr>
          <w:rFonts w:asciiTheme="minorHAnsi" w:hAnsiTheme="minorHAnsi" w:cstheme="minorHAnsi"/>
          <w:b/>
          <w:bCs/>
          <w:u w:val="single"/>
        </w:rPr>
        <w:t xml:space="preserve"> armed </w:t>
      </w:r>
      <w:r w:rsidRPr="00B17A85">
        <w:rPr>
          <w:rFonts w:asciiTheme="minorHAnsi" w:hAnsiTheme="minorHAnsi" w:cstheme="minorHAnsi"/>
          <w:b/>
          <w:bCs/>
          <w:highlight w:val="cyan"/>
          <w:u w:val="single"/>
        </w:rPr>
        <w:t>conflict</w:t>
      </w:r>
      <w:r w:rsidRPr="006C4F77">
        <w:rPr>
          <w:rFonts w:asciiTheme="minorHAnsi" w:hAnsiTheme="minorHAnsi" w:cstheme="minorHAnsi"/>
          <w:b/>
          <w:bCs/>
          <w:u w:val="single"/>
        </w:rPr>
        <w:t xml:space="preserve"> during the study period, with violent clashes in the Kashmir region between Kashmiri separatists facing off against the Indian military, as well as </w:t>
      </w:r>
      <w:r w:rsidRPr="00AB679D">
        <w:rPr>
          <w:rFonts w:asciiTheme="minorHAnsi" w:hAnsiTheme="minorHAnsi" w:cstheme="minorHAnsi"/>
          <w:b/>
          <w:bCs/>
          <w:u w:val="single"/>
        </w:rPr>
        <w:t xml:space="preserve">conflicts </w:t>
      </w:r>
      <w:r w:rsidRPr="00B17A85">
        <w:rPr>
          <w:rFonts w:asciiTheme="minorHAnsi" w:hAnsiTheme="minorHAnsi" w:cstheme="minorHAnsi"/>
          <w:b/>
          <w:bCs/>
          <w:highlight w:val="cyan"/>
          <w:u w:val="single"/>
        </w:rPr>
        <w:t>between Pakistan</w:t>
      </w:r>
      <w:r w:rsidRPr="00706527">
        <w:rPr>
          <w:rFonts w:asciiTheme="minorHAnsi" w:hAnsiTheme="minorHAnsi" w:cstheme="minorHAnsi"/>
          <w:b/>
          <w:bCs/>
          <w:u w:val="single"/>
        </w:rPr>
        <w:t xml:space="preserve"> and India</w:t>
      </w:r>
      <w:r w:rsidRPr="00AB679D">
        <w:rPr>
          <w:rFonts w:asciiTheme="minorHAnsi" w:hAnsiTheme="minorHAnsi" w:cstheme="minorHAnsi"/>
          <w:b/>
          <w:bCs/>
          <w:u w:val="single"/>
        </w:rPr>
        <w:t xml:space="preserve">. </w:t>
      </w:r>
      <w:r w:rsidRPr="00AD2F80">
        <w:rPr>
          <w:rFonts w:asciiTheme="minorHAnsi" w:hAnsiTheme="minorHAnsi" w:cstheme="minorHAnsi"/>
          <w:sz w:val="12"/>
        </w:rPr>
        <w:t>“</w:t>
      </w:r>
      <w:proofErr w:type="gramStart"/>
      <w:r w:rsidRPr="00AD2F80">
        <w:rPr>
          <w:rFonts w:asciiTheme="minorHAnsi" w:hAnsiTheme="minorHAnsi" w:cstheme="minorHAnsi"/>
          <w:sz w:val="12"/>
        </w:rPr>
        <w:t>So</w:t>
      </w:r>
      <w:proofErr w:type="gramEnd"/>
      <w:r w:rsidRPr="00AD2F80">
        <w:rPr>
          <w:rFonts w:asciiTheme="minorHAnsi" w:hAnsiTheme="minorHAnsi" w:cstheme="minorHAnsi"/>
          <w:sz w:val="12"/>
        </w:rPr>
        <w:t xml:space="preserve"> what mostly drove the increase in conflict intensity…were basically due to two factors,” Ide said. “The first being that </w:t>
      </w:r>
      <w:r w:rsidRPr="006C4F77">
        <w:rPr>
          <w:rFonts w:asciiTheme="minorHAnsi" w:hAnsiTheme="minorHAnsi" w:cstheme="minorHAnsi"/>
          <w:b/>
          <w:bCs/>
          <w:u w:val="single"/>
        </w:rPr>
        <w:t xml:space="preserve">there is some evidence that </w:t>
      </w:r>
      <w:r w:rsidRPr="00B17A85">
        <w:rPr>
          <w:rFonts w:asciiTheme="minorHAnsi" w:hAnsiTheme="minorHAnsi" w:cstheme="minorHAnsi"/>
          <w:b/>
          <w:bCs/>
          <w:highlight w:val="cyan"/>
          <w:u w:val="single"/>
        </w:rPr>
        <w:t>Pakistan sponsors</w:t>
      </w:r>
      <w:r w:rsidRPr="006C4F77">
        <w:rPr>
          <w:rFonts w:asciiTheme="minorHAnsi" w:hAnsiTheme="minorHAnsi" w:cstheme="minorHAnsi"/>
          <w:b/>
          <w:bCs/>
          <w:u w:val="single"/>
        </w:rPr>
        <w:t xml:space="preserve"> or supports these </w:t>
      </w:r>
      <w:r w:rsidRPr="00B17A85">
        <w:rPr>
          <w:rFonts w:asciiTheme="minorHAnsi" w:hAnsiTheme="minorHAnsi" w:cstheme="minorHAnsi"/>
          <w:b/>
          <w:bCs/>
          <w:highlight w:val="cyan"/>
          <w:u w:val="single"/>
        </w:rPr>
        <w:t>insurgents</w:t>
      </w:r>
      <w:r w:rsidRPr="006C4F77">
        <w:rPr>
          <w:rFonts w:asciiTheme="minorHAnsi" w:hAnsiTheme="minorHAnsi" w:cstheme="minorHAnsi"/>
          <w:b/>
          <w:bCs/>
          <w:u w:val="single"/>
        </w:rPr>
        <w:t xml:space="preserve"> in Kashmir, </w:t>
      </w:r>
      <w:r w:rsidRPr="00B17A85">
        <w:rPr>
          <w:rFonts w:asciiTheme="minorHAnsi" w:hAnsiTheme="minorHAnsi" w:cstheme="minorHAnsi"/>
          <w:b/>
          <w:bCs/>
          <w:highlight w:val="cyan"/>
          <w:u w:val="single"/>
        </w:rPr>
        <w:t>to</w:t>
      </w:r>
      <w:r w:rsidRPr="006C4F77">
        <w:rPr>
          <w:rFonts w:asciiTheme="minorHAnsi" w:hAnsiTheme="minorHAnsi" w:cstheme="minorHAnsi"/>
          <w:b/>
          <w:bCs/>
          <w:u w:val="single"/>
        </w:rPr>
        <w:t xml:space="preserve"> </w:t>
      </w:r>
      <w:r w:rsidRPr="00AD2F80">
        <w:rPr>
          <w:rFonts w:asciiTheme="minorHAnsi" w:hAnsiTheme="minorHAnsi" w:cstheme="minorHAnsi"/>
          <w:b/>
          <w:bCs/>
          <w:u w:val="single"/>
        </w:rPr>
        <w:t>encourage them to increase</w:t>
      </w:r>
      <w:r w:rsidRPr="006C4F77">
        <w:rPr>
          <w:rFonts w:asciiTheme="minorHAnsi" w:hAnsiTheme="minorHAnsi" w:cstheme="minorHAnsi"/>
          <w:b/>
          <w:bCs/>
          <w:u w:val="single"/>
        </w:rPr>
        <w:t xml:space="preserve"> their </w:t>
      </w:r>
      <w:r w:rsidRPr="00B17A85">
        <w:rPr>
          <w:rFonts w:asciiTheme="minorHAnsi" w:hAnsiTheme="minorHAnsi" w:cstheme="minorHAnsi"/>
          <w:b/>
          <w:bCs/>
          <w:highlight w:val="cyan"/>
          <w:u w:val="single"/>
        </w:rPr>
        <w:t>attack</w:t>
      </w:r>
      <w:r w:rsidRPr="00AD2F80">
        <w:rPr>
          <w:rFonts w:asciiTheme="minorHAnsi" w:hAnsiTheme="minorHAnsi" w:cstheme="minorHAnsi"/>
          <w:b/>
          <w:bCs/>
          <w:u w:val="single"/>
        </w:rPr>
        <w:t>s</w:t>
      </w:r>
      <w:r w:rsidRPr="006C4F77">
        <w:rPr>
          <w:rFonts w:asciiTheme="minorHAnsi" w:hAnsiTheme="minorHAnsi" w:cstheme="minorHAnsi"/>
          <w:b/>
          <w:bCs/>
          <w:u w:val="single"/>
        </w:rPr>
        <w:t xml:space="preserve"> [on Indian forces] </w:t>
      </w:r>
      <w:r w:rsidRPr="00B17A85">
        <w:rPr>
          <w:rFonts w:asciiTheme="minorHAnsi" w:hAnsiTheme="minorHAnsi" w:cstheme="minorHAnsi"/>
          <w:b/>
          <w:bCs/>
          <w:highlight w:val="cyan"/>
          <w:u w:val="single"/>
        </w:rPr>
        <w:t xml:space="preserve">because they perceived them to be weak </w:t>
      </w:r>
      <w:r w:rsidRPr="00AD2F80">
        <w:rPr>
          <w:rFonts w:asciiTheme="minorHAnsi" w:hAnsiTheme="minorHAnsi" w:cstheme="minorHAnsi"/>
          <w:b/>
          <w:bCs/>
          <w:u w:val="single"/>
        </w:rPr>
        <w:t>and struggling with the pandemic.” The</w:t>
      </w:r>
      <w:r w:rsidRPr="00AD2F80">
        <w:rPr>
          <w:rFonts w:asciiTheme="minorHAnsi" w:hAnsiTheme="minorHAnsi" w:cstheme="minorHAnsi"/>
          <w:sz w:val="12"/>
        </w:rPr>
        <w:t xml:space="preserve"> second factor, Ide explained, was that </w:t>
      </w:r>
      <w:r w:rsidRPr="006C4F77">
        <w:rPr>
          <w:rFonts w:asciiTheme="minorHAnsi" w:hAnsiTheme="minorHAnsi" w:cstheme="minorHAnsi"/>
          <w:b/>
          <w:bCs/>
          <w:u w:val="single"/>
        </w:rPr>
        <w:t xml:space="preserve">while </w:t>
      </w:r>
      <w:r w:rsidRPr="00B17A85">
        <w:rPr>
          <w:rFonts w:asciiTheme="minorHAnsi" w:hAnsiTheme="minorHAnsi" w:cstheme="minorHAnsi"/>
          <w:b/>
          <w:bCs/>
          <w:highlight w:val="cyan"/>
          <w:u w:val="single"/>
        </w:rPr>
        <w:t>India</w:t>
      </w:r>
      <w:r w:rsidRPr="00AD2F80">
        <w:rPr>
          <w:rFonts w:asciiTheme="minorHAnsi" w:hAnsiTheme="minorHAnsi" w:cstheme="minorHAnsi"/>
          <w:b/>
          <w:bCs/>
          <w:u w:val="single"/>
        </w:rPr>
        <w:t xml:space="preserve">n government </w:t>
      </w:r>
      <w:r w:rsidRPr="00B17A85">
        <w:rPr>
          <w:rFonts w:asciiTheme="minorHAnsi" w:hAnsiTheme="minorHAnsi" w:cstheme="minorHAnsi"/>
          <w:b/>
          <w:bCs/>
          <w:highlight w:val="cyan"/>
          <w:u w:val="single"/>
        </w:rPr>
        <w:t>enacted</w:t>
      </w:r>
      <w:r w:rsidRPr="006C4F77">
        <w:rPr>
          <w:rFonts w:asciiTheme="minorHAnsi" w:hAnsiTheme="minorHAnsi" w:cstheme="minorHAnsi"/>
          <w:b/>
          <w:bCs/>
          <w:u w:val="single"/>
        </w:rPr>
        <w:t xml:space="preserve"> a “pretty comprehensive </w:t>
      </w:r>
      <w:r w:rsidRPr="00B17A85">
        <w:rPr>
          <w:rFonts w:asciiTheme="minorHAnsi" w:hAnsiTheme="minorHAnsi" w:cstheme="minorHAnsi"/>
          <w:b/>
          <w:bCs/>
          <w:highlight w:val="cyan"/>
          <w:u w:val="single"/>
        </w:rPr>
        <w:t xml:space="preserve">lockdown in </w:t>
      </w:r>
      <w:proofErr w:type="gramStart"/>
      <w:r w:rsidRPr="00B17A85">
        <w:rPr>
          <w:rFonts w:asciiTheme="minorHAnsi" w:hAnsiTheme="minorHAnsi" w:cstheme="minorHAnsi"/>
          <w:b/>
          <w:bCs/>
          <w:highlight w:val="cyan"/>
          <w:u w:val="single"/>
        </w:rPr>
        <w:t xml:space="preserve">Kashmir, </w:t>
      </w:r>
      <w:r w:rsidRPr="00AD2F80">
        <w:rPr>
          <w:rFonts w:asciiTheme="minorHAnsi" w:hAnsiTheme="minorHAnsi" w:cstheme="minorHAnsi"/>
          <w:b/>
          <w:bCs/>
          <w:u w:val="single"/>
        </w:rPr>
        <w:t>and</w:t>
      </w:r>
      <w:proofErr w:type="gramEnd"/>
      <w:r w:rsidRPr="00AD2F80">
        <w:rPr>
          <w:rFonts w:asciiTheme="minorHAnsi" w:hAnsiTheme="minorHAnsi" w:cstheme="minorHAnsi"/>
          <w:b/>
          <w:bCs/>
          <w:u w:val="single"/>
        </w:rPr>
        <w:t xml:space="preserve"> </w:t>
      </w:r>
      <w:r w:rsidRPr="00B17A85">
        <w:rPr>
          <w:rFonts w:asciiTheme="minorHAnsi" w:hAnsiTheme="minorHAnsi" w:cstheme="minorHAnsi"/>
          <w:b/>
          <w:bCs/>
          <w:highlight w:val="cyan"/>
          <w:u w:val="single"/>
        </w:rPr>
        <w:t>sealing</w:t>
      </w:r>
      <w:r w:rsidRPr="006C4F77">
        <w:rPr>
          <w:rFonts w:asciiTheme="minorHAnsi" w:hAnsiTheme="minorHAnsi" w:cstheme="minorHAnsi"/>
          <w:b/>
          <w:bCs/>
          <w:u w:val="single"/>
        </w:rPr>
        <w:t xml:space="preserve"> it </w:t>
      </w:r>
      <w:r w:rsidRPr="00AD2F80">
        <w:rPr>
          <w:rFonts w:asciiTheme="minorHAnsi" w:hAnsiTheme="minorHAnsi" w:cstheme="minorHAnsi"/>
          <w:b/>
          <w:bCs/>
          <w:u w:val="single"/>
        </w:rPr>
        <w:t xml:space="preserve">way </w:t>
      </w:r>
      <w:r w:rsidRPr="00B17A85">
        <w:rPr>
          <w:rFonts w:asciiTheme="minorHAnsi" w:hAnsiTheme="minorHAnsi" w:cstheme="minorHAnsi"/>
          <w:b/>
          <w:bCs/>
          <w:highlight w:val="cyan"/>
          <w:u w:val="single"/>
        </w:rPr>
        <w:t xml:space="preserve">from </w:t>
      </w:r>
      <w:r w:rsidRPr="00AD2F80">
        <w:rPr>
          <w:rFonts w:asciiTheme="minorHAnsi" w:hAnsiTheme="minorHAnsi" w:cstheme="minorHAnsi"/>
          <w:b/>
          <w:bCs/>
          <w:u w:val="single"/>
        </w:rPr>
        <w:t xml:space="preserve">international </w:t>
      </w:r>
      <w:r w:rsidRPr="00B17A85">
        <w:rPr>
          <w:rFonts w:asciiTheme="minorHAnsi" w:hAnsiTheme="minorHAnsi" w:cstheme="minorHAnsi"/>
          <w:b/>
          <w:bCs/>
          <w:highlight w:val="cyan"/>
          <w:u w:val="single"/>
        </w:rPr>
        <w:t>media attention…launched</w:t>
      </w:r>
      <w:r w:rsidRPr="00AD2F80">
        <w:rPr>
          <w:rFonts w:asciiTheme="minorHAnsi" w:hAnsiTheme="minorHAnsi" w:cstheme="minorHAnsi"/>
          <w:b/>
          <w:bCs/>
          <w:u w:val="single"/>
        </w:rPr>
        <w:t xml:space="preserve"> more intense </w:t>
      </w:r>
      <w:r w:rsidRPr="00B17A85">
        <w:rPr>
          <w:rFonts w:asciiTheme="minorHAnsi" w:hAnsiTheme="minorHAnsi" w:cstheme="minorHAnsi"/>
          <w:b/>
          <w:bCs/>
          <w:highlight w:val="cyan"/>
          <w:u w:val="single"/>
        </w:rPr>
        <w:t xml:space="preserve">counter-insurgency </w:t>
      </w:r>
      <w:r w:rsidRPr="00AD2F80">
        <w:rPr>
          <w:rFonts w:asciiTheme="minorHAnsi" w:hAnsiTheme="minorHAnsi" w:cstheme="minorHAnsi"/>
          <w:b/>
          <w:bCs/>
          <w:u w:val="single"/>
        </w:rPr>
        <w:t>efforts</w:t>
      </w:r>
      <w:r w:rsidRPr="006C4F77">
        <w:rPr>
          <w:rFonts w:asciiTheme="minorHAnsi" w:hAnsiTheme="minorHAnsi" w:cstheme="minorHAnsi"/>
          <w:b/>
          <w:bCs/>
          <w:u w:val="single"/>
        </w:rPr>
        <w:t xml:space="preserve"> and…crack[ed] down on any pro-Pakistani sympathy expressions.”</w:t>
      </w:r>
      <w:r w:rsidRPr="00AD2F80">
        <w:rPr>
          <w:rFonts w:asciiTheme="minorHAnsi" w:hAnsiTheme="minorHAnsi" w:cstheme="minorHAnsi"/>
          <w:sz w:val="12"/>
        </w:rPr>
        <w:t xml:space="preserve"> IRAQ </w:t>
      </w:r>
      <w:proofErr w:type="spellStart"/>
      <w:r w:rsidRPr="00AD2F80">
        <w:rPr>
          <w:rFonts w:asciiTheme="minorHAnsi" w:hAnsiTheme="minorHAnsi" w:cstheme="minorHAnsi"/>
          <w:sz w:val="12"/>
        </w:rPr>
        <w:t>Iraq</w:t>
      </w:r>
      <w:proofErr w:type="spellEnd"/>
      <w:r w:rsidRPr="00AD2F80">
        <w:rPr>
          <w:rFonts w:asciiTheme="minorHAnsi" w:hAnsiTheme="minorHAnsi" w:cstheme="minorHAnsi"/>
          <w:sz w:val="12"/>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B17A85">
        <w:rPr>
          <w:rFonts w:asciiTheme="minorHAnsi" w:hAnsiTheme="minorHAnsi" w:cstheme="minorHAnsi"/>
          <w:b/>
          <w:bCs/>
          <w:highlight w:val="cyan"/>
          <w:u w:val="single"/>
        </w:rPr>
        <w:t>The</w:t>
      </w:r>
      <w:r w:rsidRPr="006C4F77">
        <w:rPr>
          <w:rFonts w:asciiTheme="minorHAnsi" w:hAnsiTheme="minorHAnsi" w:cstheme="minorHAnsi"/>
          <w:b/>
          <w:bCs/>
          <w:u w:val="single"/>
        </w:rPr>
        <w:t xml:space="preserve"> ongoing </w:t>
      </w:r>
      <w:r w:rsidRPr="00B17A85">
        <w:rPr>
          <w:rFonts w:asciiTheme="minorHAnsi" w:hAnsiTheme="minorHAnsi" w:cstheme="minorHAnsi"/>
          <w:b/>
          <w:bCs/>
          <w:highlight w:val="cyan"/>
          <w:u w:val="single"/>
        </w:rPr>
        <w:t xml:space="preserve">conflict </w:t>
      </w:r>
      <w:r w:rsidRPr="00AD2F80">
        <w:rPr>
          <w:rFonts w:asciiTheme="minorHAnsi" w:hAnsiTheme="minorHAnsi" w:cstheme="minorHAnsi"/>
          <w:b/>
          <w:bCs/>
          <w:u w:val="single"/>
        </w:rPr>
        <w:t xml:space="preserve">with India </w:t>
      </w:r>
      <w:r w:rsidRPr="00B17A85">
        <w:rPr>
          <w:rFonts w:asciiTheme="minorHAnsi" w:hAnsiTheme="minorHAnsi" w:cstheme="minorHAnsi"/>
          <w:b/>
          <w:bCs/>
          <w:highlight w:val="cyan"/>
          <w:u w:val="single"/>
        </w:rPr>
        <w:t xml:space="preserve">saw a rise in armed conflict </w:t>
      </w:r>
      <w:r w:rsidRPr="00AD2F80">
        <w:rPr>
          <w:rFonts w:asciiTheme="minorHAnsi" w:hAnsiTheme="minorHAnsi" w:cstheme="minorHAnsi"/>
          <w:b/>
          <w:bCs/>
          <w:u w:val="single"/>
        </w:rPr>
        <w:t>in Pakistan</w:t>
      </w:r>
      <w:r w:rsidRPr="00AD2F80">
        <w:rPr>
          <w:rFonts w:asciiTheme="minorHAnsi" w:hAnsiTheme="minorHAnsi" w:cstheme="minorHAnsi"/>
          <w:sz w:val="12"/>
        </w:rPr>
        <w:t xml:space="preserve"> during the study period – which were unrelated to the pandemic, </w:t>
      </w:r>
      <w:r w:rsidRPr="006C4F77">
        <w:rPr>
          <w:rFonts w:asciiTheme="minorHAnsi" w:hAnsiTheme="minorHAnsi" w:cstheme="minorHAnsi"/>
          <w:b/>
          <w:bCs/>
          <w:u w:val="single"/>
        </w:rPr>
        <w:t xml:space="preserve">but </w:t>
      </w:r>
      <w:r w:rsidRPr="00AD2F80">
        <w:rPr>
          <w:rFonts w:asciiTheme="minorHAnsi" w:hAnsiTheme="minorHAnsi" w:cstheme="minorHAnsi"/>
          <w:b/>
          <w:bCs/>
          <w:u w:val="single"/>
        </w:rPr>
        <w:t>also</w:t>
      </w:r>
      <w:r w:rsidRPr="006C4F77">
        <w:rPr>
          <w:rFonts w:asciiTheme="minorHAnsi" w:hAnsiTheme="minorHAnsi" w:cstheme="minorHAnsi"/>
          <w:b/>
          <w:bCs/>
          <w:u w:val="single"/>
        </w:rPr>
        <w:t xml:space="preserve"> a rise </w:t>
      </w:r>
      <w:r w:rsidRPr="00AD2F80">
        <w:rPr>
          <w:rFonts w:asciiTheme="minorHAnsi" w:hAnsiTheme="minorHAnsi" w:cstheme="minorHAnsi"/>
          <w:b/>
          <w:bCs/>
          <w:u w:val="single"/>
        </w:rPr>
        <w:t xml:space="preserve">in </w:t>
      </w:r>
      <w:r w:rsidRPr="00B17A85">
        <w:rPr>
          <w:rFonts w:asciiTheme="minorHAnsi" w:hAnsiTheme="minorHAnsi" w:cstheme="minorHAnsi"/>
          <w:b/>
          <w:bCs/>
          <w:highlight w:val="cyan"/>
          <w:u w:val="single"/>
        </w:rPr>
        <w:t>Taliban</w:t>
      </w:r>
      <w:r w:rsidRPr="00AD2F80">
        <w:rPr>
          <w:rFonts w:asciiTheme="minorHAnsi" w:hAnsiTheme="minorHAnsi" w:cstheme="minorHAnsi"/>
          <w:b/>
          <w:bCs/>
          <w:u w:val="single"/>
        </w:rPr>
        <w:t>-affiliated groups</w:t>
      </w:r>
      <w:r w:rsidRPr="006C4F77">
        <w:rPr>
          <w:rFonts w:asciiTheme="minorHAnsi" w:hAnsiTheme="minorHAnsi" w:cstheme="minorHAnsi"/>
          <w:b/>
          <w:bCs/>
          <w:u w:val="single"/>
        </w:rPr>
        <w:t xml:space="preserve"> </w:t>
      </w:r>
      <w:r w:rsidRPr="00B17A85">
        <w:rPr>
          <w:rFonts w:asciiTheme="minorHAnsi" w:hAnsiTheme="minorHAnsi" w:cstheme="minorHAnsi"/>
          <w:b/>
          <w:bCs/>
          <w:highlight w:val="cyan"/>
          <w:u w:val="single"/>
        </w:rPr>
        <w:t>and anti-government sentiments</w:t>
      </w:r>
      <w:r w:rsidRPr="006C4F77">
        <w:rPr>
          <w:rFonts w:asciiTheme="minorHAnsi" w:hAnsiTheme="minorHAnsi" w:cstheme="minorHAnsi"/>
          <w:b/>
          <w:bCs/>
          <w:u w:val="single"/>
        </w:rPr>
        <w:t xml:space="preserve"> due to pandemic restrictions</w:t>
      </w:r>
      <w:r w:rsidRPr="00AD2F80">
        <w:rPr>
          <w:rFonts w:asciiTheme="minorHAnsi" w:hAnsiTheme="minorHAnsi" w:cstheme="minorHAnsi"/>
          <w:sz w:val="12"/>
        </w:rPr>
        <w:t xml:space="preserve">, Ide said. “There were a lot of anti-government grievances,” Ide said. </w:t>
      </w:r>
      <w:r w:rsidRPr="00AD2F80">
        <w:rPr>
          <w:sz w:val="12"/>
        </w:rPr>
        <w:t xml:space="preserve">“There were restrictions on religious gatherings, which religious groups did not like, and there were some negative economic impacts which affected the local people.” Ide said those two factors could have been exploited by the Taliban in a quest to recruit more followers. Later in the study period, </w:t>
      </w:r>
      <w:proofErr w:type="gramStart"/>
      <w:r w:rsidRPr="00AD2F80">
        <w:rPr>
          <w:sz w:val="12"/>
        </w:rPr>
        <w:t>a swath Pakistani government officials</w:t>
      </w:r>
      <w:proofErr w:type="gramEnd"/>
      <w:r w:rsidRPr="00AD2F80">
        <w:rPr>
          <w:sz w:val="12"/>
        </w:rPr>
        <w:t xml:space="preserve"> were struck with COVID-19, leaving the country with a leadership crisis, which saw an increase of attacks by Taliban groups in May.</w:t>
      </w:r>
    </w:p>
    <w:p w14:paraId="01DED922" w14:textId="77777777" w:rsidR="00465265" w:rsidRPr="00AD2F80" w:rsidRDefault="00465265" w:rsidP="00465265">
      <w:pPr>
        <w:rPr>
          <w:rFonts w:asciiTheme="minorHAnsi" w:hAnsiTheme="minorHAnsi" w:cstheme="minorHAnsi"/>
          <w:sz w:val="12"/>
        </w:rPr>
      </w:pPr>
    </w:p>
    <w:p w14:paraId="5D3CACD1" w14:textId="77777777" w:rsidR="00465265" w:rsidRPr="00AB679D" w:rsidRDefault="00465265" w:rsidP="00465265">
      <w:pPr>
        <w:pStyle w:val="Heading4"/>
        <w:rPr>
          <w:rFonts w:asciiTheme="minorHAnsi" w:hAnsiTheme="minorHAnsi" w:cstheme="minorHAnsi"/>
        </w:rPr>
      </w:pPr>
      <w:r>
        <w:rPr>
          <w:rFonts w:asciiTheme="minorHAnsi" w:hAnsiTheme="minorHAnsi" w:cstheme="minorHAnsi"/>
        </w:rPr>
        <w:lastRenderedPageBreak/>
        <w:t xml:space="preserve">Extinction – first strike and fallout </w:t>
      </w:r>
      <w:proofErr w:type="gramStart"/>
      <w:r>
        <w:rPr>
          <w:rFonts w:asciiTheme="minorHAnsi" w:hAnsiTheme="minorHAnsi" w:cstheme="minorHAnsi"/>
        </w:rPr>
        <w:t>blocks</w:t>
      </w:r>
      <w:proofErr w:type="gramEnd"/>
      <w:r>
        <w:rPr>
          <w:rFonts w:asciiTheme="minorHAnsi" w:hAnsiTheme="minorHAnsi" w:cstheme="minorHAnsi"/>
        </w:rPr>
        <w:t xml:space="preserve"> the sun</w:t>
      </w:r>
    </w:p>
    <w:p w14:paraId="7BBEAD7E" w14:textId="77777777" w:rsidR="00465265" w:rsidRPr="00AB679D" w:rsidRDefault="00465265" w:rsidP="00465265">
      <w:pPr>
        <w:rPr>
          <w:rFonts w:asciiTheme="minorHAnsi" w:hAnsiTheme="minorHAnsi" w:cstheme="minorHAnsi"/>
        </w:rPr>
      </w:pPr>
      <w:r w:rsidRPr="00AB679D">
        <w:rPr>
          <w:rStyle w:val="Style13ptBold"/>
          <w:rFonts w:asciiTheme="minorHAnsi" w:hAnsiTheme="minorHAnsi" w:cstheme="minorHAnsi"/>
        </w:rPr>
        <w:t xml:space="preserve">Roblin 21. </w:t>
      </w:r>
      <w:r w:rsidRPr="00AB679D">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43" w:history="1">
        <w:r w:rsidRPr="00AB679D">
          <w:rPr>
            <w:rStyle w:val="Hyperlink"/>
            <w:rFonts w:asciiTheme="minorHAnsi" w:hAnsiTheme="minorHAnsi" w:cstheme="minorHAnsi"/>
          </w:rPr>
          <w:t>https://nationalinterest.org/blog/reboot/if-next-india-pakistan-war-goes-nuclear-it-will-destroy-world-181134</w:t>
        </w:r>
      </w:hyperlink>
      <w:r w:rsidRPr="00AB679D">
        <w:rPr>
          <w:rStyle w:val="Hyperlink"/>
          <w:rFonts w:asciiTheme="minorHAnsi" w:hAnsiTheme="minorHAnsi" w:cstheme="minorHAnsi"/>
        </w:rPr>
        <w:t>] TDI</w:t>
      </w:r>
    </w:p>
    <w:p w14:paraId="5D12AB04" w14:textId="77777777" w:rsidR="00465265" w:rsidRPr="003F00B1" w:rsidRDefault="00465265" w:rsidP="00465265">
      <w:pPr>
        <w:rPr>
          <w:sz w:val="8"/>
        </w:rPr>
      </w:pPr>
      <w:r w:rsidRPr="00AF6484">
        <w:rPr>
          <w:rFonts w:asciiTheme="minorHAnsi" w:hAnsiTheme="minorHAnsi" w:cstheme="minorHAnsi"/>
          <w:sz w:val="8"/>
        </w:rPr>
        <w:t xml:space="preserve">Here's What You Need to Remember: </w:t>
      </w:r>
      <w:r w:rsidRPr="009D000A">
        <w:rPr>
          <w:rStyle w:val="StyleUnderline"/>
          <w:rFonts w:asciiTheme="minorHAnsi" w:hAnsiTheme="minorHAnsi" w:cstheme="minorHAnsi"/>
          <w:bCs/>
        </w:rPr>
        <w:t>India and Pakistan account for</w:t>
      </w:r>
      <w:r w:rsidRPr="009D000A">
        <w:rPr>
          <w:rStyle w:val="StyleUnderline"/>
        </w:rPr>
        <w:t xml:space="preserve"> </w:t>
      </w:r>
      <w:r w:rsidRPr="00AF6484">
        <w:rPr>
          <w:rFonts w:asciiTheme="minorHAnsi" w:hAnsiTheme="minorHAnsi" w:cstheme="minorHAnsi"/>
          <w:sz w:val="8"/>
        </w:rPr>
        <w:t xml:space="preserve">over </w:t>
      </w:r>
      <w:r w:rsidRPr="009D000A">
        <w:rPr>
          <w:rStyle w:val="StyleUnderline"/>
          <w:rFonts w:asciiTheme="minorHAnsi" w:hAnsiTheme="minorHAnsi" w:cstheme="minorHAnsi"/>
          <w:bCs/>
        </w:rPr>
        <w:t>one-fifth world’s population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therefore a </w:t>
      </w:r>
      <w:r w:rsidRPr="006C4F77">
        <w:rPr>
          <w:rStyle w:val="StyleUnderline"/>
          <w:rFonts w:asciiTheme="minorHAnsi" w:hAnsiTheme="minorHAnsi" w:cstheme="minorHAnsi"/>
          <w:bCs/>
        </w:rPr>
        <w:t xml:space="preserve">significant </w:t>
      </w:r>
      <w:r w:rsidRPr="00AB679D">
        <w:rPr>
          <w:rStyle w:val="Emphasis"/>
          <w:rFonts w:asciiTheme="minorHAnsi" w:hAnsiTheme="minorHAnsi" w:cstheme="minorHAnsi"/>
        </w:rPr>
        <w:t>share of economic</w:t>
      </w:r>
      <w:r w:rsidRPr="006C4F77">
        <w:rPr>
          <w:rStyle w:val="StyleUnderline"/>
          <w:rFonts w:asciiTheme="minorHAnsi" w:hAnsiTheme="minorHAnsi" w:cstheme="minorHAnsi"/>
          <w:bCs/>
        </w:rPr>
        <w:t xml:space="preserve"> activity</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Should their </w:t>
      </w:r>
      <w:r w:rsidRPr="00AB679D">
        <w:rPr>
          <w:rStyle w:val="Emphasis"/>
          <w:rFonts w:asciiTheme="minorHAnsi" w:hAnsiTheme="minorHAnsi" w:cstheme="minorHAnsi"/>
        </w:rPr>
        <w:t>major cities</w:t>
      </w:r>
      <w:r w:rsidRPr="006C4F77">
        <w:rPr>
          <w:rStyle w:val="StyleUnderline"/>
          <w:rFonts w:asciiTheme="minorHAnsi" w:hAnsiTheme="minorHAnsi" w:cstheme="minorHAnsi"/>
          <w:bCs/>
        </w:rPr>
        <w:t xml:space="preserve"> become </w:t>
      </w:r>
      <w:r w:rsidRPr="00AB679D">
        <w:rPr>
          <w:rStyle w:val="Emphasis"/>
          <w:rFonts w:asciiTheme="minorHAnsi" w:hAnsiTheme="minorHAnsi" w:cstheme="minorHAnsi"/>
        </w:rPr>
        <w:t>irradiated</w:t>
      </w:r>
      <w:r w:rsidRPr="006C4F77">
        <w:rPr>
          <w:rStyle w:val="StyleUnderline"/>
          <w:rFonts w:asciiTheme="minorHAnsi" w:hAnsiTheme="minorHAnsi" w:cstheme="minorHAnsi"/>
          <w:bCs/>
        </w:rPr>
        <w:t xml:space="preserve"> ruins with their populations </w:t>
      </w:r>
      <w:proofErr w:type="gramStart"/>
      <w:r w:rsidRPr="006C4F77">
        <w:rPr>
          <w:rStyle w:val="StyleUnderline"/>
          <w:rFonts w:asciiTheme="minorHAnsi" w:hAnsiTheme="minorHAnsi" w:cstheme="minorHAnsi"/>
          <w:bCs/>
        </w:rPr>
        <w:t>decimated</w:t>
      </w:r>
      <w:r w:rsidRPr="00AF6484">
        <w:rPr>
          <w:rFonts w:asciiTheme="minorHAnsi" w:hAnsiTheme="minorHAnsi" w:cstheme="minorHAnsi"/>
          <w:sz w:val="8"/>
        </w:rPr>
        <w:t>,</w:t>
      </w:r>
      <w:proofErr w:type="gramEnd"/>
      <w:r w:rsidRPr="00AF6484">
        <w:rPr>
          <w:rFonts w:asciiTheme="minorHAnsi" w:hAnsiTheme="minorHAnsi" w:cstheme="minorHAnsi"/>
          <w:sz w:val="8"/>
        </w:rPr>
        <w:t xml:space="preserve"> a </w:t>
      </w:r>
      <w:r w:rsidRPr="00AB679D">
        <w:rPr>
          <w:rStyle w:val="Emphasis"/>
          <w:rFonts w:asciiTheme="minorHAnsi" w:hAnsiTheme="minorHAnsi" w:cstheme="minorHAnsi"/>
        </w:rPr>
        <w:t>tremendous disruption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surely </w:t>
      </w:r>
      <w:r w:rsidRPr="006C4F77">
        <w:rPr>
          <w:rStyle w:val="StyleUnderline"/>
          <w:rFonts w:asciiTheme="minorHAnsi" w:hAnsiTheme="minorHAnsi" w:cstheme="minorHAnsi"/>
          <w:bCs/>
        </w:rPr>
        <w:t>result</w:t>
      </w:r>
      <w:r w:rsidRPr="00AF6484">
        <w:rPr>
          <w:rFonts w:asciiTheme="minorHAnsi" w:hAnsiTheme="minorHAnsi" w:cstheme="minorHAnsi"/>
          <w:sz w:val="8"/>
        </w:rPr>
        <w:t xml:space="preserve">.  Between February 26 and 27 </w:t>
      </w:r>
      <w:r w:rsidRPr="006C4F77">
        <w:rPr>
          <w:rStyle w:val="StyleUnderline"/>
          <w:rFonts w:asciiTheme="minorHAnsi" w:hAnsiTheme="minorHAnsi" w:cstheme="minorHAnsi"/>
          <w:bCs/>
        </w:rPr>
        <w:t>in 2019</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Indian and Pakistani warplanes </w:t>
      </w:r>
      <w:r w:rsidRPr="00AB679D">
        <w:rPr>
          <w:rStyle w:val="Emphasis"/>
          <w:rFonts w:asciiTheme="minorHAnsi" w:hAnsiTheme="minorHAnsi" w:cstheme="minorHAnsi"/>
        </w:rPr>
        <w:t>launched strikes</w:t>
      </w:r>
      <w:r w:rsidRPr="006C4F77">
        <w:rPr>
          <w:rStyle w:val="StyleUnderline"/>
          <w:rFonts w:asciiTheme="minorHAnsi" w:hAnsiTheme="minorHAnsi" w:cstheme="minorHAnsi"/>
          <w:bCs/>
        </w:rPr>
        <w:t xml:space="preserve"> on each other’s territory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engaged in </w:t>
      </w:r>
      <w:r w:rsidRPr="00AB679D">
        <w:rPr>
          <w:rStyle w:val="Emphasis"/>
          <w:rFonts w:asciiTheme="minorHAnsi" w:hAnsiTheme="minorHAnsi" w:cstheme="minorHAnsi"/>
        </w:rPr>
        <w:t>aerial combat</w:t>
      </w:r>
      <w:r w:rsidRPr="00AF6484">
        <w:rPr>
          <w:rFonts w:asciiTheme="minorHAnsi" w:hAnsiTheme="minorHAnsi" w:cstheme="minorHAnsi"/>
          <w:sz w:val="8"/>
        </w:rPr>
        <w:t xml:space="preserve"> for the first time since 1971. </w:t>
      </w:r>
      <w:r w:rsidRPr="00B17A85">
        <w:rPr>
          <w:rStyle w:val="Emphasis"/>
          <w:rFonts w:asciiTheme="minorHAnsi" w:hAnsiTheme="minorHAnsi" w:cstheme="minorHAnsi"/>
          <w:highlight w:val="cyan"/>
        </w:rPr>
        <w:t>Pakistan</w:t>
      </w:r>
      <w:r w:rsidRPr="00AF6484">
        <w:rPr>
          <w:rFonts w:asciiTheme="minorHAnsi" w:hAnsiTheme="minorHAnsi" w:cstheme="minorHAnsi"/>
          <w:sz w:val="8"/>
        </w:rPr>
        <w:t xml:space="preserve"> ominously </w:t>
      </w:r>
      <w:r w:rsidRPr="006C4F77">
        <w:rPr>
          <w:rStyle w:val="StyleUnderline"/>
          <w:rFonts w:asciiTheme="minorHAnsi" w:hAnsiTheme="minorHAnsi" w:cstheme="minorHAnsi"/>
          <w:bCs/>
        </w:rPr>
        <w:t>hinted</w:t>
      </w:r>
      <w:r w:rsidRPr="00AF6484">
        <w:rPr>
          <w:rFonts w:asciiTheme="minorHAnsi" w:hAnsiTheme="minorHAnsi" w:cstheme="minorHAnsi"/>
          <w:sz w:val="8"/>
        </w:rPr>
        <w:t xml:space="preserve"> it was convening its National Command Authority, the institution which </w:t>
      </w:r>
      <w:r w:rsidRPr="004C6D0C">
        <w:rPr>
          <w:rStyle w:val="Emphasis"/>
          <w:rFonts w:asciiTheme="minorHAnsi" w:hAnsiTheme="minorHAnsi" w:cstheme="minorHAnsi"/>
        </w:rPr>
        <w:t xml:space="preserve">can </w:t>
      </w:r>
      <w:r w:rsidRPr="00B17A85">
        <w:rPr>
          <w:rStyle w:val="Emphasis"/>
          <w:rFonts w:asciiTheme="minorHAnsi" w:hAnsiTheme="minorHAnsi" w:cstheme="minorHAnsi"/>
          <w:highlight w:val="cyan"/>
        </w:rPr>
        <w:t xml:space="preserve">authorize a </w:t>
      </w:r>
      <w:r w:rsidRPr="004C6D0C">
        <w:rPr>
          <w:rStyle w:val="Emphasis"/>
          <w:rFonts w:asciiTheme="minorHAnsi" w:hAnsiTheme="minorHAnsi" w:cstheme="minorHAnsi"/>
        </w:rPr>
        <w:t xml:space="preserve">nuclear </w:t>
      </w:r>
      <w:r w:rsidRPr="00B17A85">
        <w:rPr>
          <w:rStyle w:val="Emphasis"/>
          <w:rFonts w:asciiTheme="minorHAnsi" w:hAnsiTheme="minorHAnsi" w:cstheme="minorHAnsi"/>
          <w:highlight w:val="cyan"/>
        </w:rPr>
        <w:t>strike</w:t>
      </w:r>
      <w:r w:rsidRPr="00AF6484">
        <w:rPr>
          <w:rFonts w:asciiTheme="minorHAnsi" w:hAnsiTheme="minorHAnsi" w:cstheme="minorHAnsi"/>
          <w:sz w:val="8"/>
        </w:rPr>
        <w:t xml:space="preserve">. </w:t>
      </w:r>
      <w:r w:rsidRPr="00B17A85">
        <w:rPr>
          <w:rStyle w:val="StyleUnderline"/>
          <w:rFonts w:asciiTheme="minorHAnsi" w:hAnsiTheme="minorHAnsi" w:cstheme="minorHAnsi"/>
          <w:bCs/>
          <w:highlight w:val="cyan"/>
        </w:rPr>
        <w:t>The</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two </w:t>
      </w:r>
      <w:r w:rsidRPr="00B17A85">
        <w:rPr>
          <w:rStyle w:val="Emphasis"/>
          <w:rFonts w:asciiTheme="minorHAnsi" w:hAnsiTheme="minorHAnsi" w:cstheme="minorHAnsi"/>
          <w:highlight w:val="cyan"/>
        </w:rPr>
        <w:t>states</w:t>
      </w:r>
      <w:r w:rsidRPr="00AF6484">
        <w:rPr>
          <w:rFonts w:asciiTheme="minorHAnsi" w:hAnsiTheme="minorHAnsi" w:cstheme="minorHAnsi"/>
          <w:sz w:val="8"/>
        </w:rPr>
        <w:t xml:space="preserve">, which </w:t>
      </w:r>
      <w:r w:rsidRPr="006C4F77">
        <w:rPr>
          <w:rStyle w:val="StyleUnderline"/>
          <w:rFonts w:asciiTheme="minorHAnsi" w:hAnsiTheme="minorHAnsi" w:cstheme="minorHAnsi"/>
          <w:bCs/>
        </w:rPr>
        <w:t xml:space="preserve">have </w:t>
      </w:r>
      <w:r w:rsidRPr="00B17A85">
        <w:rPr>
          <w:rStyle w:val="Emphasis"/>
          <w:rFonts w:asciiTheme="minorHAnsi" w:hAnsiTheme="minorHAnsi" w:cstheme="minorHAnsi"/>
          <w:highlight w:val="cyan"/>
        </w:rPr>
        <w:t>retained</w:t>
      </w:r>
      <w:r w:rsidRPr="00B17A85">
        <w:rPr>
          <w:rStyle w:val="StyleUnderline"/>
          <w:rFonts w:asciiTheme="minorHAnsi" w:hAnsiTheme="minorHAnsi" w:cstheme="minorHAnsi"/>
          <w:bCs/>
          <w:highlight w:val="cyan"/>
        </w:rPr>
        <w:t xml:space="preserve"> an </w:t>
      </w:r>
      <w:r w:rsidRPr="00B17A85">
        <w:rPr>
          <w:rStyle w:val="Emphasis"/>
          <w:rFonts w:asciiTheme="minorHAnsi" w:hAnsiTheme="minorHAnsi" w:cstheme="minorHAnsi"/>
          <w:highlight w:val="cyan"/>
        </w:rPr>
        <w:t>adversarial relationship</w:t>
      </w:r>
      <w:r w:rsidRPr="00AF6484">
        <w:rPr>
          <w:rFonts w:asciiTheme="minorHAnsi" w:hAnsiTheme="minorHAnsi" w:cstheme="minorHAnsi"/>
          <w:sz w:val="8"/>
        </w:rPr>
        <w:t xml:space="preserve"> since their founding in 1947, </w:t>
      </w:r>
      <w:r w:rsidRPr="00AF6484">
        <w:rPr>
          <w:rStyle w:val="Emphasis"/>
          <w:rFonts w:asciiTheme="minorHAnsi" w:hAnsiTheme="minorHAnsi" w:cstheme="minorHAnsi"/>
        </w:rPr>
        <w:t xml:space="preserve">between them deploy </w:t>
      </w:r>
      <w:r w:rsidRPr="004C6D0C">
        <w:rPr>
          <w:rStyle w:val="Emphasis"/>
          <w:rFonts w:asciiTheme="minorHAnsi" w:hAnsiTheme="minorHAnsi" w:cstheme="minorHAnsi"/>
        </w:rPr>
        <w:t xml:space="preserve">nuclear </w:t>
      </w:r>
      <w:r w:rsidRPr="00AF6484">
        <w:rPr>
          <w:rStyle w:val="Emphasis"/>
          <w:rFonts w:asciiTheme="minorHAnsi" w:hAnsiTheme="minorHAnsi" w:cstheme="minorHAnsi"/>
        </w:rPr>
        <w:t>warheads</w:t>
      </w:r>
      <w:r w:rsidRPr="00AF6484">
        <w:rPr>
          <w:rFonts w:asciiTheme="minorHAnsi" w:hAnsiTheme="minorHAnsi" w:cstheme="minorHAnsi"/>
          <w:sz w:val="8"/>
        </w:rPr>
        <w:t xml:space="preserve"> that can be delivered by land, </w:t>
      </w:r>
      <w:proofErr w:type="gramStart"/>
      <w:r w:rsidRPr="00AF6484">
        <w:rPr>
          <w:rFonts w:asciiTheme="minorHAnsi" w:hAnsiTheme="minorHAnsi" w:cstheme="minorHAnsi"/>
          <w:sz w:val="8"/>
        </w:rPr>
        <w:t>air</w:t>
      </w:r>
      <w:proofErr w:type="gramEnd"/>
      <w:r w:rsidRPr="00AF6484">
        <w:rPr>
          <w:rFonts w:asciiTheme="minorHAnsi" w:hAnsiTheme="minorHAnsi" w:cstheme="minorHAnsi"/>
          <w:sz w:val="8"/>
        </w:rPr>
        <w:t xml:space="preserve">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4C6D0C">
        <w:rPr>
          <w:rStyle w:val="Emphasis"/>
          <w:rFonts w:asciiTheme="minorHAnsi" w:hAnsiTheme="minorHAnsi" w:cstheme="minorHAnsi"/>
        </w:rPr>
        <w:t xml:space="preserve">several </w:t>
      </w:r>
      <w:r w:rsidRPr="00AF6484">
        <w:rPr>
          <w:rStyle w:val="Emphasis"/>
          <w:rFonts w:asciiTheme="minorHAnsi" w:hAnsiTheme="minorHAnsi" w:cstheme="minorHAnsi"/>
        </w:rPr>
        <w:t>studies</w:t>
      </w:r>
      <w:r w:rsidRPr="006C4F77">
        <w:rPr>
          <w:rStyle w:val="StyleUnderline"/>
          <w:rFonts w:asciiTheme="minorHAnsi" w:hAnsiTheme="minorHAnsi" w:cstheme="minorHAnsi"/>
          <w:bCs/>
        </w:rPr>
        <w:t xml:space="preserve"> have </w:t>
      </w:r>
      <w:r w:rsidRPr="00AF6484">
        <w:rPr>
          <w:rStyle w:val="Emphasis"/>
          <w:rFonts w:asciiTheme="minorHAnsi" w:hAnsiTheme="minorHAnsi" w:cstheme="minorHAnsi"/>
        </w:rPr>
        <w:t>modeled</w:t>
      </w:r>
      <w:r w:rsidRPr="006C4F77">
        <w:rPr>
          <w:rStyle w:val="StyleUnderline"/>
          <w:rFonts w:asciiTheme="minorHAnsi" w:hAnsiTheme="minorHAnsi" w:cstheme="minorHAnsi"/>
          <w:bCs/>
        </w:rPr>
        <w:t xml:space="preserve"> </w:t>
      </w:r>
      <w:r w:rsidRPr="009D000A">
        <w:rPr>
          <w:rStyle w:val="StyleUnderline"/>
          <w:rFonts w:asciiTheme="minorHAnsi" w:hAnsiTheme="minorHAnsi" w:cstheme="minorHAnsi"/>
          <w:bCs/>
        </w:rPr>
        <w:t xml:space="preserve">the </w:t>
      </w:r>
      <w:r w:rsidRPr="009D000A">
        <w:rPr>
          <w:rStyle w:val="Emphasis"/>
          <w:rFonts w:asciiTheme="minorHAnsi" w:hAnsiTheme="minorHAnsi" w:cstheme="minorHAnsi"/>
        </w:rPr>
        <w:t xml:space="preserve">global impact of a “limited” ten-day </w:t>
      </w:r>
      <w:r w:rsidRPr="00AF6484">
        <w:rPr>
          <w:rStyle w:val="Emphasis"/>
          <w:rFonts w:asciiTheme="minorHAnsi" w:hAnsiTheme="minorHAnsi" w:cstheme="minorHAnsi"/>
        </w:rPr>
        <w:t>nuclear war</w:t>
      </w:r>
      <w:r w:rsidRPr="00AF6484">
        <w:rPr>
          <w:rFonts w:asciiTheme="minorHAnsi" w:hAnsiTheme="minorHAnsi" w:cstheme="minorHAnsi"/>
          <w:sz w:val="8"/>
        </w:rPr>
        <w:t xml:space="preserve"> in</w:t>
      </w:r>
      <w:r w:rsidRPr="006C4F77">
        <w:rPr>
          <w:rStyle w:val="StyleUnderline"/>
          <w:rFonts w:asciiTheme="minorHAnsi" w:hAnsiTheme="minorHAnsi" w:cstheme="minorHAnsi"/>
          <w:bCs/>
        </w:rPr>
        <w:t xml:space="preserve"> which India and Pakistan each exchange</w:t>
      </w:r>
      <w:r w:rsidRPr="00AF6484">
        <w:rPr>
          <w:rFonts w:asciiTheme="minorHAnsi" w:hAnsiTheme="minorHAnsi" w:cstheme="minorHAnsi"/>
          <w:sz w:val="8"/>
        </w:rPr>
        <w:t xml:space="preserve"> fifty 15-kiloton nuclear bombs equivalent in yield to the Little Boy uranium bomb dropped on Hiroshima. Their </w:t>
      </w:r>
      <w:r w:rsidRPr="00B17A85">
        <w:rPr>
          <w:rStyle w:val="Emphasis"/>
          <w:rFonts w:asciiTheme="minorHAnsi" w:hAnsiTheme="minorHAnsi" w:cstheme="minorHAnsi"/>
          <w:highlight w:val="cyan"/>
        </w:rPr>
        <w:t xml:space="preserve">findings concluded </w:t>
      </w:r>
      <w:r w:rsidRPr="004C6D0C">
        <w:rPr>
          <w:rStyle w:val="Emphasis"/>
          <w:rFonts w:asciiTheme="minorHAnsi" w:hAnsiTheme="minorHAnsi" w:cstheme="minorHAnsi"/>
        </w:rPr>
        <w:t xml:space="preserve">that </w:t>
      </w:r>
      <w:r w:rsidRPr="00B17A85">
        <w:rPr>
          <w:rStyle w:val="Emphasis"/>
          <w:rFonts w:asciiTheme="minorHAnsi" w:hAnsiTheme="minorHAnsi" w:cstheme="minorHAnsi"/>
          <w:highlight w:val="cyan"/>
        </w:rPr>
        <w:t>spillover</w:t>
      </w:r>
      <w:r w:rsidRPr="006C4F77">
        <w:rPr>
          <w:rStyle w:val="StyleUnderline"/>
          <w:rFonts w:asciiTheme="minorHAnsi" w:hAnsiTheme="minorHAnsi" w:cstheme="minorHAnsi"/>
          <w:bCs/>
        </w:rPr>
        <w:t xml:space="preserve"> would in no way be</w:t>
      </w:r>
      <w:r w:rsidRPr="00AF6484">
        <w:rPr>
          <w:rFonts w:asciiTheme="minorHAnsi" w:hAnsiTheme="minorHAnsi" w:cstheme="minorHAnsi"/>
          <w:sz w:val="8"/>
        </w:rPr>
        <w:t xml:space="preserve"> “</w:t>
      </w:r>
      <w:r w:rsidRPr="006C4F77">
        <w:rPr>
          <w:rStyle w:val="StyleUnderline"/>
          <w:rFonts w:asciiTheme="minorHAnsi" w:hAnsiTheme="minorHAnsi" w:cstheme="minorHAnsi"/>
          <w:bCs/>
        </w:rPr>
        <w:t>limited</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directly </w:t>
      </w:r>
      <w:r w:rsidRPr="00B17A85">
        <w:rPr>
          <w:rStyle w:val="Emphasis"/>
          <w:rFonts w:asciiTheme="minorHAnsi" w:hAnsiTheme="minorHAnsi" w:cstheme="minorHAnsi"/>
          <w:highlight w:val="cyan"/>
        </w:rPr>
        <w:t xml:space="preserve">impacting </w:t>
      </w:r>
      <w:r w:rsidRPr="004C6D0C">
        <w:rPr>
          <w:rStyle w:val="Emphasis"/>
          <w:rFonts w:asciiTheme="minorHAnsi" w:hAnsiTheme="minorHAnsi" w:cstheme="minorHAnsi"/>
        </w:rPr>
        <w:t xml:space="preserve">people across </w:t>
      </w:r>
      <w:r w:rsidRPr="00B17A85">
        <w:rPr>
          <w:rStyle w:val="Emphasis"/>
          <w:rFonts w:asciiTheme="minorHAnsi" w:hAnsiTheme="minorHAnsi" w:cstheme="minorHAnsi"/>
          <w:highlight w:val="cyan"/>
        </w:rPr>
        <w:t>the globe</w:t>
      </w:r>
      <w:r w:rsidRPr="00AF6484">
        <w:rPr>
          <w:rFonts w:asciiTheme="minorHAnsi" w:hAnsiTheme="minorHAnsi" w:cstheme="minorHAnsi"/>
          <w:sz w:val="8"/>
        </w:rPr>
        <w:t xml:space="preserve"> that would struggle to locate Kashmir on a map. And those results are merely a conservative baseline, as </w:t>
      </w:r>
      <w:r w:rsidRPr="00B17A85">
        <w:rPr>
          <w:rStyle w:val="Emphasis"/>
          <w:rFonts w:asciiTheme="minorHAnsi" w:hAnsiTheme="minorHAnsi" w:cstheme="minorHAnsi"/>
          <w:highlight w:val="cyan"/>
        </w:rPr>
        <w:t xml:space="preserve">India </w:t>
      </w:r>
      <w:r w:rsidRPr="004C6D0C">
        <w:rPr>
          <w:rStyle w:val="Emphasis"/>
          <w:rFonts w:asciiTheme="minorHAnsi" w:hAnsiTheme="minorHAnsi" w:cstheme="minorHAnsi"/>
        </w:rPr>
        <w:t xml:space="preserve">and </w:t>
      </w:r>
      <w:r w:rsidRPr="00B17A85">
        <w:rPr>
          <w:rStyle w:val="Emphasis"/>
          <w:rFonts w:asciiTheme="minorHAnsi" w:hAnsiTheme="minorHAnsi" w:cstheme="minorHAnsi"/>
          <w:highlight w:val="cyan"/>
        </w:rPr>
        <w:t>Pakistan</w:t>
      </w:r>
      <w:r w:rsidRPr="006C4F77">
        <w:rPr>
          <w:rStyle w:val="StyleUnderline"/>
          <w:rFonts w:asciiTheme="minorHAnsi" w:hAnsiTheme="minorHAnsi" w:cstheme="minorHAnsi"/>
          <w:bCs/>
        </w:rPr>
        <w:t xml:space="preserve"> are estimated to </w:t>
      </w:r>
      <w:r w:rsidRPr="00B17A85">
        <w:rPr>
          <w:rStyle w:val="Emphasis"/>
          <w:rFonts w:asciiTheme="minorHAnsi" w:hAnsiTheme="minorHAnsi" w:cstheme="minorHAnsi"/>
          <w:highlight w:val="cyan"/>
        </w:rPr>
        <w:t xml:space="preserve">possess </w:t>
      </w:r>
      <w:r w:rsidRPr="004C6D0C">
        <w:rPr>
          <w:rStyle w:val="Emphasis"/>
          <w:rFonts w:asciiTheme="minorHAnsi" w:hAnsiTheme="minorHAnsi" w:cstheme="minorHAnsi"/>
        </w:rPr>
        <w:t xml:space="preserve">over </w:t>
      </w:r>
      <w:r w:rsidRPr="00B17A85">
        <w:rPr>
          <w:rStyle w:val="Emphasis"/>
          <w:rFonts w:asciiTheme="minorHAnsi" w:hAnsiTheme="minorHAnsi" w:cstheme="minorHAnsi"/>
          <w:highlight w:val="cyan"/>
        </w:rPr>
        <w:t>260 warheads</w:t>
      </w:r>
      <w:r w:rsidRPr="00AF6484">
        <w:rPr>
          <w:rFonts w:asciiTheme="minorHAnsi" w:hAnsiTheme="minorHAnsi" w:cstheme="minorHAnsi"/>
          <w:sz w:val="8"/>
        </w:rPr>
        <w:t xml:space="preserve">. </w:t>
      </w:r>
      <w:r w:rsidRPr="006C4F77">
        <w:rPr>
          <w:rStyle w:val="StyleUnderline"/>
          <w:rFonts w:asciiTheme="minorHAnsi" w:hAnsiTheme="minorHAnsi" w:cstheme="minorHAnsi"/>
          <w:bCs/>
        </w:rPr>
        <w:t>Some</w:t>
      </w:r>
      <w:r w:rsidRPr="00AF6484">
        <w:rPr>
          <w:rFonts w:asciiTheme="minorHAnsi" w:hAnsiTheme="minorHAnsi" w:cstheme="minorHAnsi"/>
          <w:sz w:val="8"/>
        </w:rPr>
        <w:t xml:space="preserve"> likely </w:t>
      </w:r>
      <w:r w:rsidRPr="006C4F77">
        <w:rPr>
          <w:rStyle w:val="StyleUnderline"/>
          <w:rFonts w:asciiTheme="minorHAnsi" w:hAnsiTheme="minorHAnsi" w:cstheme="minorHAnsi"/>
          <w:bCs/>
        </w:rPr>
        <w:t>have yields exceeding 15-kilotons</w:t>
      </w:r>
      <w:r w:rsidRPr="00AF6484">
        <w:rPr>
          <w:rFonts w:asciiTheme="minorHAnsi" w:hAnsiTheme="minorHAnsi" w:cstheme="minorHAnsi"/>
          <w:sz w:val="8"/>
        </w:rPr>
        <w:t xml:space="preserve">, which is relatively small compared to modern strategic warheads. </w:t>
      </w:r>
      <w:r w:rsidRPr="00AB679D">
        <w:rPr>
          <w:rStyle w:val="Emphasis"/>
          <w:rFonts w:asciiTheme="minorHAnsi" w:hAnsiTheme="minorHAnsi" w:cstheme="minorHAnsi"/>
        </w:rPr>
        <w:t>Casualties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Recurring </w:t>
      </w:r>
      <w:r w:rsidRPr="00AB679D">
        <w:rPr>
          <w:rStyle w:val="Emphasis"/>
          <w:rFonts w:asciiTheme="minorHAnsi" w:hAnsiTheme="minorHAnsi" w:cstheme="minorHAnsi"/>
        </w:rPr>
        <w:t>terrorist attacks</w:t>
      </w:r>
      <w:r w:rsidRPr="006C4F77">
        <w:rPr>
          <w:rStyle w:val="StyleUnderline"/>
          <w:rFonts w:asciiTheme="minorHAnsi" w:hAnsiTheme="minorHAnsi" w:cstheme="minorHAnsi"/>
          <w:bCs/>
        </w:rPr>
        <w:t xml:space="preserve"> by Pakistan-sponsored militant groups over</w:t>
      </w:r>
      <w:r w:rsidRPr="00AF6484">
        <w:rPr>
          <w:rFonts w:asciiTheme="minorHAnsi" w:hAnsiTheme="minorHAnsi" w:cstheme="minorHAnsi"/>
          <w:sz w:val="8"/>
        </w:rPr>
        <w:t xml:space="preserve"> the status of India’s Muslim-majority Jammu and </w:t>
      </w:r>
      <w:r w:rsidRPr="006C4F77">
        <w:rPr>
          <w:rStyle w:val="StyleUnderline"/>
          <w:rFonts w:asciiTheme="minorHAnsi" w:hAnsiTheme="minorHAnsi" w:cstheme="minorHAnsi"/>
          <w:bCs/>
        </w:rPr>
        <w:t>Kashmir</w:t>
      </w:r>
      <w:r w:rsidRPr="00AF6484">
        <w:rPr>
          <w:rFonts w:asciiTheme="minorHAnsi" w:hAnsiTheme="minorHAnsi" w:cstheme="minorHAnsi"/>
          <w:sz w:val="8"/>
        </w:rPr>
        <w:t xml:space="preserve"> state </w:t>
      </w:r>
      <w:r w:rsidRPr="006C4F77">
        <w:rPr>
          <w:rStyle w:val="StyleUnderline"/>
          <w:rFonts w:asciiTheme="minorHAnsi" w:hAnsiTheme="minorHAnsi" w:cstheme="minorHAnsi"/>
          <w:bCs/>
        </w:rPr>
        <w:t>have</w:t>
      </w:r>
      <w:r w:rsidRPr="00AF6484">
        <w:rPr>
          <w:rFonts w:asciiTheme="minorHAnsi" w:hAnsiTheme="minorHAnsi" w:cstheme="minorHAnsi"/>
          <w:sz w:val="8"/>
        </w:rPr>
        <w:t xml:space="preserve"> repeatedly </w:t>
      </w:r>
      <w:r w:rsidRPr="006C4F77">
        <w:rPr>
          <w:rStyle w:val="StyleUnderline"/>
          <w:rFonts w:asciiTheme="minorHAnsi" w:hAnsiTheme="minorHAnsi" w:cstheme="minorHAnsi"/>
          <w:bCs/>
        </w:rPr>
        <w:t>led to threats of a</w:t>
      </w:r>
      <w:r w:rsidRPr="00AF6484">
        <w:rPr>
          <w:rFonts w:asciiTheme="minorHAnsi" w:hAnsiTheme="minorHAnsi" w:cstheme="minorHAnsi"/>
          <w:sz w:val="8"/>
        </w:rPr>
        <w:t xml:space="preserve"> </w:t>
      </w:r>
      <w:r w:rsidRPr="00AB679D">
        <w:rPr>
          <w:rStyle w:val="Emphasis"/>
          <w:rFonts w:asciiTheme="minorHAnsi" w:hAnsiTheme="minorHAnsi" w:cstheme="minorHAnsi"/>
        </w:rPr>
        <w:t>conventional</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military </w:t>
      </w:r>
      <w:r w:rsidRPr="00AB679D">
        <w:rPr>
          <w:rStyle w:val="Emphasis"/>
          <w:rFonts w:asciiTheme="minorHAnsi" w:hAnsiTheme="minorHAnsi" w:cstheme="minorHAnsi"/>
        </w:rPr>
        <w:t>retaliation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by</w:t>
      </w:r>
      <w:r w:rsidRPr="00AF6484">
        <w:rPr>
          <w:rFonts w:asciiTheme="minorHAnsi" w:hAnsiTheme="minorHAnsi" w:cstheme="minorHAnsi"/>
          <w:sz w:val="8"/>
        </w:rPr>
        <w:t xml:space="preserve"> </w:t>
      </w:r>
      <w:r w:rsidRPr="006C4F77">
        <w:rPr>
          <w:rStyle w:val="StyleUnderline"/>
          <w:rFonts w:asciiTheme="minorHAnsi" w:hAnsiTheme="minorHAnsi" w:cstheme="minorHAnsi"/>
          <w:bCs/>
        </w:rPr>
        <w:t>New</w:t>
      </w:r>
      <w:r w:rsidRPr="00AF6484">
        <w:rPr>
          <w:rFonts w:asciiTheme="minorHAnsi" w:hAnsiTheme="minorHAnsi" w:cstheme="minorHAnsi"/>
          <w:sz w:val="8"/>
        </w:rPr>
        <w:t xml:space="preserve"> </w:t>
      </w:r>
      <w:r w:rsidRPr="006C4F77">
        <w:rPr>
          <w:rStyle w:val="StyleUnderline"/>
          <w:rFonts w:asciiTheme="minorHAnsi" w:hAnsiTheme="minorHAnsi" w:cstheme="minorHAnsi"/>
          <w:bCs/>
        </w:rPr>
        <w:t>Delhi</w:t>
      </w:r>
      <w:r w:rsidRPr="00AF6484">
        <w:rPr>
          <w:rFonts w:asciiTheme="minorHAnsi" w:hAnsiTheme="minorHAnsi" w:cstheme="minorHAnsi"/>
          <w:sz w:val="8"/>
        </w:rPr>
        <w:t xml:space="preserve">. </w:t>
      </w:r>
      <w:r w:rsidRPr="00B17A85">
        <w:rPr>
          <w:rStyle w:val="Emphasis"/>
          <w:rFonts w:asciiTheme="minorHAnsi" w:hAnsiTheme="minorHAnsi" w:cstheme="minorHAnsi"/>
          <w:highlight w:val="cyan"/>
        </w:rPr>
        <w:t>Pakistan</w:t>
      </w:r>
      <w:r w:rsidRPr="00AF6484">
        <w:rPr>
          <w:rFonts w:asciiTheme="minorHAnsi" w:hAnsiTheme="minorHAnsi" w:cstheme="minorHAnsi"/>
          <w:sz w:val="8"/>
        </w:rPr>
        <w:t xml:space="preserve">, in turn, </w:t>
      </w:r>
      <w:r w:rsidRPr="00AF6484">
        <w:rPr>
          <w:rStyle w:val="Emphasis"/>
          <w:rFonts w:asciiTheme="minorHAnsi" w:hAnsiTheme="minorHAnsi" w:cstheme="minorHAnsi"/>
        </w:rPr>
        <w:t>maintains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it may </w:t>
      </w:r>
      <w:r w:rsidRPr="00B17A85">
        <w:rPr>
          <w:rStyle w:val="StyleUnderline"/>
          <w:rFonts w:asciiTheme="minorHAnsi" w:hAnsiTheme="minorHAnsi" w:cstheme="minorHAnsi"/>
          <w:bCs/>
          <w:highlight w:val="cyan"/>
        </w:rPr>
        <w:t>use</w:t>
      </w:r>
      <w:r w:rsidRPr="006C4F77">
        <w:rPr>
          <w:rStyle w:val="StyleUnderline"/>
          <w:rFonts w:asciiTheme="minorHAnsi" w:hAnsiTheme="minorHAnsi" w:cstheme="minorHAnsi"/>
          <w:bCs/>
        </w:rPr>
        <w:t xml:space="preserve"> </w:t>
      </w:r>
      <w:r w:rsidRPr="00AF6484">
        <w:rPr>
          <w:rStyle w:val="Emphasis"/>
          <w:rFonts w:asciiTheme="minorHAnsi" w:hAnsiTheme="minorHAnsi" w:cstheme="minorHAnsi"/>
        </w:rPr>
        <w:t xml:space="preserve">nuclear weapons as a </w:t>
      </w:r>
      <w:r w:rsidRPr="00B17A85">
        <w:rPr>
          <w:rStyle w:val="Emphasis"/>
          <w:rFonts w:asciiTheme="minorHAnsi" w:hAnsiTheme="minorHAnsi" w:cstheme="minorHAnsi"/>
          <w:highlight w:val="cyan"/>
        </w:rPr>
        <w:t xml:space="preserve">first-strike </w:t>
      </w:r>
      <w:r w:rsidRPr="00AF6484">
        <w:rPr>
          <w:rStyle w:val="Emphasis"/>
          <w:rFonts w:asciiTheme="minorHAnsi" w:hAnsiTheme="minorHAnsi" w:cstheme="minorHAnsi"/>
        </w:rPr>
        <w:t xml:space="preserve">weapon </w:t>
      </w:r>
      <w:r w:rsidRPr="00B17A85">
        <w:rPr>
          <w:rStyle w:val="Emphasis"/>
          <w:rFonts w:asciiTheme="minorHAnsi" w:hAnsiTheme="minorHAnsi" w:cstheme="minorHAnsi"/>
          <w:highlight w:val="cyan"/>
        </w:rPr>
        <w:t>to counter-balance India</w:t>
      </w:r>
      <w:r w:rsidRPr="00AF6484">
        <w:rPr>
          <w:rStyle w:val="Emphasis"/>
          <w:rFonts w:asciiTheme="minorHAnsi" w:hAnsiTheme="minorHAnsi" w:cstheme="minorHAnsi"/>
        </w:rPr>
        <w:t>’s</w:t>
      </w:r>
      <w:r w:rsidRPr="006C4F77">
        <w:rPr>
          <w:rStyle w:val="StyleUnderline"/>
          <w:rFonts w:asciiTheme="minorHAnsi" w:hAnsiTheme="minorHAnsi" w:cstheme="minorHAnsi"/>
          <w:bCs/>
        </w:rPr>
        <w:t xml:space="preserve"> superior</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conventional </w:t>
      </w:r>
      <w:r w:rsidRPr="00AF6484">
        <w:rPr>
          <w:rStyle w:val="Emphasis"/>
          <w:rFonts w:asciiTheme="minorHAnsi" w:hAnsiTheme="minorHAnsi" w:cstheme="minorHAnsi"/>
        </w:rPr>
        <w:t>forces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Triggers could involve the </w:t>
      </w:r>
      <w:r w:rsidRPr="00AB679D">
        <w:rPr>
          <w:rStyle w:val="Emphasis"/>
          <w:rFonts w:asciiTheme="minorHAnsi" w:hAnsiTheme="minorHAnsi" w:cstheme="minorHAnsi"/>
        </w:rPr>
        <w:t>destruction</w:t>
      </w:r>
      <w:r w:rsidRPr="006C4F77">
        <w:rPr>
          <w:rStyle w:val="StyleUnderline"/>
          <w:rFonts w:asciiTheme="minorHAnsi" w:hAnsiTheme="minorHAnsi" w:cstheme="minorHAnsi"/>
          <w:bCs/>
        </w:rPr>
        <w:t xml:space="preserve"> of</w:t>
      </w:r>
      <w:r w:rsidRPr="00AF6484">
        <w:rPr>
          <w:rFonts w:asciiTheme="minorHAnsi" w:hAnsiTheme="minorHAnsi" w:cstheme="minorHAnsi"/>
          <w:sz w:val="8"/>
        </w:rPr>
        <w:t xml:space="preserve"> a large part of </w:t>
      </w:r>
      <w:r w:rsidRPr="006C4F77">
        <w:rPr>
          <w:rStyle w:val="StyleUnderline"/>
          <w:rFonts w:asciiTheme="minorHAnsi" w:hAnsiTheme="minorHAnsi" w:cstheme="minorHAnsi"/>
          <w:bCs/>
        </w:rPr>
        <w:t>Pakistan’s military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or </w:t>
      </w:r>
      <w:r w:rsidRPr="00AB679D">
        <w:rPr>
          <w:rStyle w:val="Emphasis"/>
          <w:rFonts w:asciiTheme="minorHAnsi" w:hAnsiTheme="minorHAnsi" w:cstheme="minorHAnsi"/>
        </w:rPr>
        <w:t>penetration</w:t>
      </w:r>
      <w:r w:rsidRPr="00AF6484">
        <w:rPr>
          <w:rFonts w:asciiTheme="minorHAnsi" w:hAnsiTheme="minorHAnsi" w:cstheme="minorHAnsi"/>
          <w:sz w:val="8"/>
        </w:rPr>
        <w:t xml:space="preserve"> by Indian forces deep </w:t>
      </w:r>
      <w:r w:rsidRPr="006C4F77">
        <w:rPr>
          <w:rStyle w:val="StyleUnderline"/>
          <w:rFonts w:asciiTheme="minorHAnsi" w:hAnsiTheme="minorHAnsi" w:cstheme="minorHAnsi"/>
          <w:bCs/>
        </w:rPr>
        <w:t xml:space="preserve">into Pakistani </w:t>
      </w:r>
      <w:r w:rsidRPr="00AB679D">
        <w:rPr>
          <w:rStyle w:val="Emphasis"/>
          <w:rFonts w:asciiTheme="minorHAnsi" w:hAnsiTheme="minorHAnsi" w:cstheme="minorHAnsi"/>
        </w:rPr>
        <w:t>territory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Islamabad</w:t>
      </w:r>
      <w:r w:rsidRPr="00AF6484">
        <w:rPr>
          <w:rFonts w:asciiTheme="minorHAnsi" w:hAnsiTheme="minorHAnsi" w:cstheme="minorHAnsi"/>
          <w:sz w:val="8"/>
        </w:rPr>
        <w:t xml:space="preserve"> also claims it </w:t>
      </w:r>
      <w:r w:rsidRPr="006C4F77">
        <w:rPr>
          <w:rStyle w:val="StyleUnderline"/>
          <w:rFonts w:asciiTheme="minorHAnsi" w:hAnsiTheme="minorHAnsi" w:cstheme="minorHAnsi"/>
          <w:bCs/>
        </w:rPr>
        <w:t>might authorize a strike in event of a damaging Indian</w:t>
      </w:r>
      <w:r w:rsidRPr="00AF6484">
        <w:rPr>
          <w:rFonts w:asciiTheme="minorHAnsi" w:hAnsiTheme="minorHAnsi" w:cstheme="minorHAnsi"/>
          <w:sz w:val="8"/>
        </w:rPr>
        <w:t xml:space="preserve"> </w:t>
      </w:r>
      <w:r w:rsidRPr="00AB679D">
        <w:rPr>
          <w:rStyle w:val="Emphasis"/>
          <w:rFonts w:asciiTheme="minorHAnsi" w:hAnsiTheme="minorHAnsi" w:cstheme="minorHAnsi"/>
        </w:rPr>
        <w:t>blockade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or political </w:t>
      </w:r>
      <w:r w:rsidRPr="00AB679D">
        <w:rPr>
          <w:rStyle w:val="Emphasis"/>
          <w:rFonts w:asciiTheme="minorHAnsi" w:hAnsiTheme="minorHAnsi" w:cstheme="minorHAnsi"/>
        </w:rPr>
        <w:t>destabilization</w:t>
      </w:r>
      <w:r w:rsidRPr="00AF6484">
        <w:rPr>
          <w:rFonts w:asciiTheme="minorHAnsi" w:hAnsiTheme="minorHAnsi" w:cstheme="minorHAnsi"/>
          <w:sz w:val="8"/>
        </w:rPr>
        <w:t xml:space="preserve"> instigated by India. India’s official policy is that it will never be first to strike with nuclear weapons—but that </w:t>
      </w:r>
      <w:r w:rsidRPr="00B17A85">
        <w:rPr>
          <w:rStyle w:val="Emphasis"/>
          <w:rFonts w:asciiTheme="minorHAnsi" w:hAnsiTheme="minorHAnsi" w:cstheme="minorHAnsi"/>
          <w:highlight w:val="cyan"/>
        </w:rPr>
        <w:t xml:space="preserve">once </w:t>
      </w:r>
      <w:r w:rsidRPr="00AF6484">
        <w:rPr>
          <w:rStyle w:val="Emphasis"/>
          <w:rFonts w:asciiTheme="minorHAnsi" w:hAnsiTheme="minorHAnsi" w:cstheme="minorHAnsi"/>
        </w:rPr>
        <w:t xml:space="preserve">any nukes are </w:t>
      </w:r>
      <w:r w:rsidRPr="00B17A85">
        <w:rPr>
          <w:rStyle w:val="Emphasis"/>
          <w:rFonts w:asciiTheme="minorHAnsi" w:hAnsiTheme="minorHAnsi" w:cstheme="minorHAnsi"/>
          <w:highlight w:val="cyan"/>
        </w:rPr>
        <w:t>used</w:t>
      </w:r>
      <w:r w:rsidRPr="006C4F77">
        <w:rPr>
          <w:rStyle w:val="StyleUnderline"/>
          <w:rFonts w:asciiTheme="minorHAnsi" w:hAnsiTheme="minorHAnsi" w:cstheme="minorHAnsi"/>
          <w:bCs/>
        </w:rPr>
        <w:t xml:space="preserve"> against it</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New </w:t>
      </w:r>
      <w:proofErr w:type="spellStart"/>
      <w:r w:rsidRPr="00B17A85">
        <w:rPr>
          <w:rStyle w:val="Emphasis"/>
          <w:rFonts w:asciiTheme="minorHAnsi" w:hAnsiTheme="minorHAnsi" w:cstheme="minorHAnsi"/>
          <w:highlight w:val="cyan"/>
        </w:rPr>
        <w:t>Dehli</w:t>
      </w:r>
      <w:proofErr w:type="spellEnd"/>
      <w:r w:rsidRPr="00B17A85">
        <w:rPr>
          <w:rStyle w:val="Emphasis"/>
          <w:rFonts w:asciiTheme="minorHAnsi" w:hAnsiTheme="minorHAnsi" w:cstheme="minorHAnsi"/>
          <w:highlight w:val="cyan"/>
        </w:rPr>
        <w:t xml:space="preserve"> will unleash </w:t>
      </w:r>
      <w:r w:rsidRPr="00AF6484">
        <w:rPr>
          <w:rStyle w:val="Emphasis"/>
          <w:rFonts w:asciiTheme="minorHAnsi" w:hAnsiTheme="minorHAnsi" w:cstheme="minorHAnsi"/>
        </w:rPr>
        <w:t xml:space="preserve">an all-out </w:t>
      </w:r>
      <w:r w:rsidRPr="00B17A85">
        <w:rPr>
          <w:rStyle w:val="Emphasis"/>
          <w:rFonts w:asciiTheme="minorHAnsi" w:hAnsiTheme="minorHAnsi" w:cstheme="minorHAnsi"/>
          <w:highlight w:val="cyan"/>
        </w:rPr>
        <w:t>retaliation</w:t>
      </w:r>
      <w:r w:rsidRPr="00AF6484">
        <w:rPr>
          <w:rFonts w:asciiTheme="minorHAnsi" w:hAnsiTheme="minorHAnsi" w:cstheme="minorHAnsi"/>
          <w:sz w:val="8"/>
        </w:rPr>
        <w:t xml:space="preserve">. The Little Boy bomb alone killed around 100,000 Japanese—between 30 to 40 percent of Hiroshima’s population—and destroyed 69 </w:t>
      </w:r>
      <w:r w:rsidRPr="00AF6484">
        <w:rPr>
          <w:sz w:val="8"/>
        </w:rPr>
        <w:t xml:space="preserve">percent of the buildings in the city. But Pakistan and India host some of the most populous and densely populated cities on the planet, with population densities of Calcutta, </w:t>
      </w:r>
      <w:proofErr w:type="gramStart"/>
      <w:r w:rsidRPr="00AF6484">
        <w:rPr>
          <w:sz w:val="8"/>
        </w:rPr>
        <w:t>Karachi</w:t>
      </w:r>
      <w:proofErr w:type="gramEnd"/>
      <w:r w:rsidRPr="00AF6484">
        <w:rPr>
          <w:sz w:val="8"/>
        </w:rPr>
        <w:t xml:space="preserve"> and Mumbai at or exceeding 65,000 people per square mile. Thus, even low-yield bombs could cause tremendous casualties. A 2014 study estimates that the immediate effects of the bombs—the fireball, over-pressure wave, radiation burns etc.—would kill twenty million people. An earlier study estimate</w:t>
      </w:r>
      <w:r w:rsidRPr="00AF6484">
        <w:rPr>
          <w:rFonts w:asciiTheme="minorHAnsi" w:hAnsiTheme="minorHAnsi" w:cstheme="minorHAnsi"/>
          <w:sz w:val="8"/>
        </w:rPr>
        <w:t xml:space="preserve">d a hundred 15-kiloton nuclear detonations could kill twenty-six million in India and eighteen million in Pakistan—and concluded that escalating to using </w:t>
      </w:r>
      <w:r w:rsidRPr="006C4F77">
        <w:rPr>
          <w:rStyle w:val="StyleUnderline"/>
          <w:rFonts w:asciiTheme="minorHAnsi" w:hAnsiTheme="minorHAnsi" w:cstheme="minorHAnsi"/>
          <w:bCs/>
        </w:rPr>
        <w:t>100-kiloton warheads</w:t>
      </w:r>
      <w:r w:rsidRPr="00AF6484">
        <w:rPr>
          <w:rFonts w:asciiTheme="minorHAnsi" w:hAnsiTheme="minorHAnsi" w:cstheme="minorHAnsi"/>
          <w:sz w:val="8"/>
        </w:rPr>
        <w:t xml:space="preserve">, which have greater blast radius and overpressure waves that can shatter hardened structures, </w:t>
      </w:r>
      <w:r w:rsidRPr="006C4F77">
        <w:rPr>
          <w:rStyle w:val="StyleUnderline"/>
          <w:rFonts w:asciiTheme="minorHAnsi" w:hAnsiTheme="minorHAnsi" w:cstheme="minorHAnsi"/>
          <w:bCs/>
        </w:rPr>
        <w:t xml:space="preserve">would multiply </w:t>
      </w:r>
      <w:r w:rsidRPr="00AB679D">
        <w:rPr>
          <w:rStyle w:val="Emphasis"/>
          <w:rFonts w:asciiTheme="minorHAnsi" w:hAnsiTheme="minorHAnsi" w:cstheme="minorHAnsi"/>
        </w:rPr>
        <w:t>death tolls four-fold</w:t>
      </w:r>
      <w:r w:rsidRPr="00AF6484">
        <w:rPr>
          <w:rFonts w:asciiTheme="minorHAnsi" w:hAnsiTheme="minorHAnsi" w:cstheme="minorHAnsi"/>
          <w:sz w:val="8"/>
        </w:rPr>
        <w:t xml:space="preserve">. Moreover, these projected body counts omit </w:t>
      </w:r>
      <w:r w:rsidRPr="00AF6484">
        <w:rPr>
          <w:rStyle w:val="Emphasis"/>
          <w:rFonts w:asciiTheme="minorHAnsi" w:hAnsiTheme="minorHAnsi" w:cstheme="minorHAnsi"/>
        </w:rPr>
        <w:t xml:space="preserve">the secondary </w:t>
      </w:r>
      <w:r w:rsidRPr="00B17A85">
        <w:rPr>
          <w:rStyle w:val="Emphasis"/>
          <w:rFonts w:asciiTheme="minorHAnsi" w:hAnsiTheme="minorHAnsi" w:cstheme="minorHAnsi"/>
          <w:highlight w:val="cyan"/>
        </w:rPr>
        <w:t>effects of nuclear blasts</w:t>
      </w:r>
      <w:r w:rsidRPr="00AF6484">
        <w:rPr>
          <w:rFonts w:asciiTheme="minorHAnsi" w:hAnsiTheme="minorHAnsi" w:cstheme="minorHAnsi"/>
          <w:sz w:val="8"/>
        </w:rPr>
        <w:t xml:space="preserve">. Many </w:t>
      </w:r>
      <w:r w:rsidRPr="006C4F77">
        <w:rPr>
          <w:rStyle w:val="StyleUnderline"/>
          <w:rFonts w:asciiTheme="minorHAnsi" w:hAnsiTheme="minorHAnsi" w:cstheme="minorHAnsi"/>
          <w:bCs/>
        </w:rPr>
        <w:t>survivors</w:t>
      </w:r>
      <w:r w:rsidRPr="00AF6484">
        <w:rPr>
          <w:rFonts w:asciiTheme="minorHAnsi" w:hAnsiTheme="minorHAnsi" w:cstheme="minorHAnsi"/>
          <w:sz w:val="8"/>
        </w:rPr>
        <w:t xml:space="preserve"> of the initial explosion </w:t>
      </w:r>
      <w:r w:rsidRPr="00AF6484">
        <w:rPr>
          <w:rStyle w:val="Emphasis"/>
          <w:rFonts w:asciiTheme="minorHAnsi" w:hAnsiTheme="minorHAnsi" w:cstheme="minorHAnsi"/>
        </w:rPr>
        <w:t xml:space="preserve">would </w:t>
      </w:r>
      <w:r w:rsidRPr="00B17A85">
        <w:rPr>
          <w:rStyle w:val="Emphasis"/>
          <w:rFonts w:asciiTheme="minorHAnsi" w:hAnsiTheme="minorHAnsi" w:cstheme="minorHAnsi"/>
          <w:highlight w:val="cyan"/>
        </w:rPr>
        <w:t>suffer</w:t>
      </w:r>
      <w:r w:rsidRPr="00555172">
        <w:rPr>
          <w:rStyle w:val="Emphasis"/>
          <w:rFonts w:asciiTheme="minorHAnsi" w:hAnsiTheme="minorHAnsi" w:cstheme="minorHAnsi"/>
        </w:rPr>
        <w:t xml:space="preserve"> slow, lingering </w:t>
      </w:r>
      <w:r w:rsidRPr="00B17A85">
        <w:rPr>
          <w:rStyle w:val="Emphasis"/>
          <w:rFonts w:asciiTheme="minorHAnsi" w:hAnsiTheme="minorHAnsi" w:cstheme="minorHAnsi"/>
          <w:highlight w:val="cyan"/>
        </w:rPr>
        <w:t>deaths</w:t>
      </w:r>
      <w:r w:rsidRPr="00555172">
        <w:rPr>
          <w:rStyle w:val="Emphasis"/>
          <w:rFonts w:asciiTheme="minorHAnsi" w:hAnsiTheme="minorHAnsi" w:cstheme="minorHAnsi"/>
        </w:rPr>
        <w:t xml:space="preserve"> due </w:t>
      </w:r>
      <w:r w:rsidRPr="00B17A85">
        <w:rPr>
          <w:rStyle w:val="Emphasis"/>
          <w:rFonts w:asciiTheme="minorHAnsi" w:hAnsiTheme="minorHAnsi" w:cstheme="minorHAnsi"/>
          <w:highlight w:val="cyan"/>
        </w:rPr>
        <w:t>to radiation exposure</w:t>
      </w:r>
      <w:r w:rsidRPr="00AF6484">
        <w:rPr>
          <w:rFonts w:asciiTheme="minorHAnsi" w:hAnsiTheme="minorHAnsi" w:cstheme="minorHAnsi"/>
          <w:sz w:val="8"/>
        </w:rPr>
        <w:t xml:space="preserve">. The </w:t>
      </w:r>
      <w:r w:rsidRPr="00AF6484">
        <w:rPr>
          <w:rStyle w:val="Emphasis"/>
          <w:rFonts w:asciiTheme="minorHAnsi" w:hAnsiTheme="minorHAnsi" w:cstheme="minorHAnsi"/>
        </w:rPr>
        <w:t xml:space="preserve">collapse of healthcare, transport, sanitation, </w:t>
      </w:r>
      <w:proofErr w:type="gramStart"/>
      <w:r w:rsidRPr="00AF6484">
        <w:rPr>
          <w:rStyle w:val="Emphasis"/>
          <w:rFonts w:asciiTheme="minorHAnsi" w:hAnsiTheme="minorHAnsi" w:cstheme="minorHAnsi"/>
        </w:rPr>
        <w:t>water</w:t>
      </w:r>
      <w:proofErr w:type="gramEnd"/>
      <w:r w:rsidRPr="00AF6484">
        <w:rPr>
          <w:rStyle w:val="Emphasis"/>
          <w:rFonts w:asciiTheme="minorHAnsi" w:hAnsiTheme="minorHAnsi" w:cstheme="minorHAnsi"/>
        </w:rPr>
        <w:t xml:space="preserve"> and economic infrastructure</w:t>
      </w:r>
      <w:r w:rsidRPr="00AF6484">
        <w:rPr>
          <w:rFonts w:asciiTheme="minorHAnsi" w:hAnsiTheme="minorHAnsi" w:cstheme="minorHAnsi"/>
          <w:sz w:val="8"/>
        </w:rPr>
        <w:t xml:space="preserve">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also </w:t>
      </w:r>
      <w:r w:rsidRPr="006C4F77">
        <w:rPr>
          <w:rStyle w:val="StyleUnderline"/>
          <w:rFonts w:asciiTheme="minorHAnsi" w:hAnsiTheme="minorHAnsi" w:cstheme="minorHAnsi"/>
          <w:bCs/>
        </w:rPr>
        <w:t>claim</w:t>
      </w:r>
      <w:r w:rsidRPr="00AF6484">
        <w:rPr>
          <w:rFonts w:asciiTheme="minorHAnsi" w:hAnsiTheme="minorHAnsi" w:cstheme="minorHAnsi"/>
          <w:sz w:val="8"/>
        </w:rPr>
        <w:t xml:space="preserve"> </w:t>
      </w:r>
      <w:r w:rsidRPr="006C4F77">
        <w:rPr>
          <w:rStyle w:val="StyleUnderline"/>
          <w:rFonts w:asciiTheme="minorHAnsi" w:hAnsiTheme="minorHAnsi" w:cstheme="minorHAnsi"/>
          <w:bCs/>
        </w:rPr>
        <w:t>many more</w:t>
      </w:r>
      <w:r w:rsidRPr="00AF6484">
        <w:rPr>
          <w:rFonts w:asciiTheme="minorHAnsi" w:hAnsiTheme="minorHAnsi" w:cstheme="minorHAnsi"/>
          <w:sz w:val="8"/>
        </w:rPr>
        <w:t xml:space="preserve"> lives. </w:t>
      </w:r>
      <w:r w:rsidRPr="006C4F77">
        <w:rPr>
          <w:rStyle w:val="StyleUnderline"/>
          <w:rFonts w:asciiTheme="minorHAnsi" w:hAnsiTheme="minorHAnsi" w:cstheme="minorHAnsi"/>
          <w:bCs/>
        </w:rPr>
        <w:t>A nuclear blast could</w:t>
      </w:r>
      <w:r w:rsidRPr="00AF6484">
        <w:rPr>
          <w:rFonts w:asciiTheme="minorHAnsi" w:hAnsiTheme="minorHAnsi" w:cstheme="minorHAnsi"/>
          <w:sz w:val="8"/>
        </w:rPr>
        <w:t xml:space="preserve"> also </w:t>
      </w:r>
      <w:r w:rsidRPr="006C4F77">
        <w:rPr>
          <w:rStyle w:val="StyleUnderline"/>
          <w:rFonts w:asciiTheme="minorHAnsi" w:hAnsiTheme="minorHAnsi" w:cstheme="minorHAnsi"/>
          <w:bCs/>
        </w:rPr>
        <w:t>trigger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a </w:t>
      </w:r>
      <w:r w:rsidRPr="00AB679D">
        <w:rPr>
          <w:rStyle w:val="Emphasis"/>
          <w:rFonts w:asciiTheme="minorHAnsi" w:hAnsiTheme="minorHAnsi" w:cstheme="minorHAnsi"/>
        </w:rPr>
        <w:t>deadly firestorm</w:t>
      </w:r>
      <w:r w:rsidRPr="00AF6484">
        <w:rPr>
          <w:rFonts w:asciiTheme="minorHAnsi" w:hAnsiTheme="minorHAnsi" w:cstheme="minorHAnsi"/>
          <w:sz w:val="8"/>
        </w:rPr>
        <w:t>. For instance, a firestorm caused by the U.S. napalm bombing of Tokyo in March 1945 killed more people than the Fat Man bomb killed in Nagasaki</w:t>
      </w:r>
      <w:r w:rsidRPr="00AF6484">
        <w:rPr>
          <w:sz w:val="8"/>
        </w:rPr>
        <w:t>.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w:t>
      </w:r>
      <w:r w:rsidRPr="00AF6484">
        <w:rPr>
          <w:rFonts w:asciiTheme="minorHAnsi" w:hAnsiTheme="minorHAnsi" w:cstheme="minorHAnsi"/>
          <w:sz w:val="8"/>
        </w:rPr>
        <w:t xml:space="preserve"> borders India and Pakistan—but historically Beijing has not welcomed refugees. Some citizens may undertake risky voyages at sea on overloaded boats, setting their sights on </w:t>
      </w:r>
      <w:proofErr w:type="gramStart"/>
      <w:r w:rsidRPr="00AF6484">
        <w:rPr>
          <w:rFonts w:asciiTheme="minorHAnsi" w:hAnsiTheme="minorHAnsi" w:cstheme="minorHAnsi"/>
          <w:sz w:val="8"/>
        </w:rPr>
        <w:t>South East</w:t>
      </w:r>
      <w:proofErr w:type="gramEnd"/>
      <w:r w:rsidRPr="00AF6484">
        <w:rPr>
          <w:rFonts w:asciiTheme="minorHAnsi" w:hAnsiTheme="minorHAnsi" w:cstheme="minorHAnsi"/>
          <w:sz w:val="8"/>
        </w:rPr>
        <w:t xml:space="preserve"> Asia and the Arabian Peninsula. Thousands would surely drown. Many regional governments would turn them back, as they have refugees of conflicts in Vietnam, </w:t>
      </w:r>
      <w:proofErr w:type="gramStart"/>
      <w:r w:rsidRPr="00AF6484">
        <w:rPr>
          <w:rFonts w:asciiTheme="minorHAnsi" w:hAnsiTheme="minorHAnsi" w:cstheme="minorHAnsi"/>
          <w:sz w:val="8"/>
        </w:rPr>
        <w:t>Cambodia</w:t>
      </w:r>
      <w:proofErr w:type="gramEnd"/>
      <w:r w:rsidRPr="00AF6484">
        <w:rPr>
          <w:rFonts w:asciiTheme="minorHAnsi" w:hAnsiTheme="minorHAnsi" w:cstheme="minorHAnsi"/>
          <w:sz w:val="8"/>
        </w:rPr>
        <w:t xml:space="preserve"> and Myanmar in the past. </w:t>
      </w:r>
      <w:r w:rsidRPr="00AB679D">
        <w:rPr>
          <w:rStyle w:val="Emphasis"/>
          <w:rFonts w:asciiTheme="minorHAnsi" w:hAnsiTheme="minorHAnsi" w:cstheme="minorHAnsi"/>
        </w:rPr>
        <w:t>Fallout</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Radioactive </w:t>
      </w:r>
      <w:r w:rsidRPr="00B17A85">
        <w:rPr>
          <w:rStyle w:val="Emphasis"/>
          <w:rFonts w:asciiTheme="minorHAnsi" w:hAnsiTheme="minorHAnsi" w:cstheme="minorHAnsi"/>
          <w:highlight w:val="cyan"/>
        </w:rPr>
        <w:t xml:space="preserve">fallout </w:t>
      </w:r>
      <w:r w:rsidRPr="00AF6484">
        <w:rPr>
          <w:rStyle w:val="Emphasis"/>
          <w:rFonts w:asciiTheme="minorHAnsi" w:hAnsiTheme="minorHAnsi" w:cstheme="minorHAnsi"/>
        </w:rPr>
        <w:t>would</w:t>
      </w:r>
      <w:r w:rsidRPr="00AF6484">
        <w:rPr>
          <w:rFonts w:asciiTheme="minorHAnsi" w:hAnsiTheme="minorHAnsi" w:cstheme="minorHAnsi"/>
          <w:sz w:val="8"/>
        </w:rPr>
        <w:t xml:space="preserve"> also </w:t>
      </w:r>
      <w:r w:rsidRPr="00AF6484">
        <w:rPr>
          <w:rStyle w:val="Emphasis"/>
          <w:rFonts w:asciiTheme="minorHAnsi" w:hAnsiTheme="minorHAnsi" w:cstheme="minorHAnsi"/>
        </w:rPr>
        <w:t xml:space="preserve">be </w:t>
      </w:r>
      <w:r w:rsidRPr="00B17A85">
        <w:rPr>
          <w:rStyle w:val="Emphasis"/>
          <w:rFonts w:asciiTheme="minorHAnsi" w:hAnsiTheme="minorHAnsi" w:cstheme="minorHAnsi"/>
          <w:highlight w:val="cyan"/>
        </w:rPr>
        <w:t>disseminated across the globe</w:t>
      </w:r>
      <w:r w:rsidRPr="00AF6484">
        <w:rPr>
          <w:rFonts w:asciiTheme="minorHAnsi" w:hAnsiTheme="minorHAnsi" w:cstheme="minorHAnsi"/>
          <w:sz w:val="8"/>
        </w:rPr>
        <w:t xml:space="preserve">. The </w:t>
      </w:r>
      <w:r w:rsidRPr="00AF6484">
        <w:rPr>
          <w:sz w:val="8"/>
        </w:rPr>
        <w:t xml:space="preserve">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w:t>
      </w:r>
      <w:r w:rsidRPr="00B17A85">
        <w:rPr>
          <w:sz w:val="8"/>
          <w:highlight w:val="cyan"/>
        </w:rPr>
        <w:t>sooty particles</w:t>
      </w:r>
      <w:r w:rsidRPr="00AF6484">
        <w:rPr>
          <w:sz w:val="8"/>
        </w:rPr>
        <w:t xml:space="preserve"> into the stratosphere, where they would spread across the globe, warping global weather patterns for the next twenty-five years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The particles would </w:t>
      </w:r>
      <w:r w:rsidRPr="00B17A85">
        <w:rPr>
          <w:rStyle w:val="Emphasis"/>
          <w:rFonts w:asciiTheme="minorHAnsi" w:hAnsiTheme="minorHAnsi" w:cstheme="minorHAnsi"/>
          <w:highlight w:val="cyan"/>
        </w:rPr>
        <w:t xml:space="preserve">block </w:t>
      </w:r>
      <w:r w:rsidRPr="00AF6484">
        <w:rPr>
          <w:rStyle w:val="Emphasis"/>
          <w:rFonts w:asciiTheme="minorHAnsi" w:hAnsiTheme="minorHAnsi" w:cstheme="minorHAnsi"/>
        </w:rPr>
        <w:t>out</w:t>
      </w:r>
      <w:r w:rsidRPr="006C4F77">
        <w:rPr>
          <w:rStyle w:val="StyleUnderline"/>
          <w:rFonts w:asciiTheme="minorHAnsi" w:hAnsiTheme="minorHAnsi" w:cstheme="minorHAnsi"/>
          <w:bCs/>
        </w:rPr>
        <w:t xml:space="preserve"> light from </w:t>
      </w:r>
      <w:r w:rsidRPr="00B17A85">
        <w:rPr>
          <w:rStyle w:val="Emphasis"/>
          <w:rFonts w:asciiTheme="minorHAnsi" w:hAnsiTheme="minorHAnsi" w:cstheme="minorHAnsi"/>
          <w:highlight w:val="cyan"/>
        </w:rPr>
        <w:t>the sun</w:t>
      </w:r>
      <w:r w:rsidRPr="00AF6484">
        <w:rPr>
          <w:rFonts w:asciiTheme="minorHAnsi" w:hAnsiTheme="minorHAnsi" w:cstheme="minorHAnsi"/>
          <w:sz w:val="8"/>
        </w:rPr>
        <w:t xml:space="preserve">, </w:t>
      </w:r>
      <w:r w:rsidRPr="006C4F77">
        <w:rPr>
          <w:rStyle w:val="StyleUnderline"/>
          <w:rFonts w:asciiTheme="minorHAnsi" w:hAnsiTheme="minorHAnsi" w:cstheme="minorHAnsi"/>
          <w:bCs/>
        </w:rPr>
        <w:t>causing surface temperatures to decrease</w:t>
      </w:r>
      <w:r w:rsidRPr="00AF6484">
        <w:rPr>
          <w:rFonts w:asciiTheme="minorHAnsi" w:hAnsiTheme="minorHAnsi" w:cstheme="minorHAnsi"/>
          <w:sz w:val="8"/>
        </w:rPr>
        <w:t xml:space="preserve"> an average of 2.7 degrees Fahrenheit across the globe, or 4.5 degrees in North American and Europe. </w:t>
      </w:r>
      <w:r w:rsidRPr="00AB679D">
        <w:rPr>
          <w:rStyle w:val="Emphasis"/>
          <w:rFonts w:asciiTheme="minorHAnsi" w:hAnsiTheme="minorHAnsi" w:cstheme="minorHAnsi"/>
        </w:rPr>
        <w:t xml:space="preserve">Growing </w:t>
      </w:r>
      <w:r w:rsidRPr="00AF6484">
        <w:rPr>
          <w:rStyle w:val="Emphasis"/>
          <w:rFonts w:asciiTheme="minorHAnsi" w:hAnsiTheme="minorHAnsi" w:cstheme="minorHAnsi"/>
        </w:rPr>
        <w:t>seasons</w:t>
      </w:r>
      <w:r w:rsidRPr="006C4F77">
        <w:rPr>
          <w:rStyle w:val="StyleUnderline"/>
          <w:rFonts w:asciiTheme="minorHAnsi" w:hAnsiTheme="minorHAnsi" w:cstheme="minorHAnsi"/>
          <w:bCs/>
        </w:rPr>
        <w:t xml:space="preserve"> would be </w:t>
      </w:r>
      <w:r w:rsidRPr="00AF6484">
        <w:rPr>
          <w:rStyle w:val="Emphasis"/>
          <w:rFonts w:asciiTheme="minorHAnsi" w:hAnsiTheme="minorHAnsi" w:cstheme="minorHAnsi"/>
        </w:rPr>
        <w:t>shortened</w:t>
      </w:r>
      <w:r w:rsidRPr="00AF6484">
        <w:rPr>
          <w:rFonts w:asciiTheme="minorHAnsi" w:hAnsiTheme="minorHAnsi" w:cstheme="minorHAnsi"/>
          <w:sz w:val="8"/>
        </w:rPr>
        <w:t xml:space="preserve"> by ten to forty days, and certain </w:t>
      </w:r>
      <w:r w:rsidRPr="00B17A85">
        <w:rPr>
          <w:rStyle w:val="Emphasis"/>
          <w:rFonts w:asciiTheme="minorHAnsi" w:hAnsiTheme="minorHAnsi" w:cstheme="minorHAnsi"/>
          <w:highlight w:val="cyan"/>
        </w:rPr>
        <w:t>crops</w:t>
      </w:r>
      <w:r w:rsidRPr="00AF6484">
        <w:rPr>
          <w:rFonts w:asciiTheme="minorHAnsi" w:hAnsiTheme="minorHAnsi" w:cstheme="minorHAnsi"/>
          <w:sz w:val="8"/>
        </w:rPr>
        <w:t xml:space="preserve"> such as Canadian wheat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simply </w:t>
      </w:r>
      <w:r w:rsidRPr="00B17A85">
        <w:rPr>
          <w:rStyle w:val="Emphasis"/>
          <w:rFonts w:asciiTheme="minorHAnsi" w:hAnsiTheme="minorHAnsi" w:cstheme="minorHAnsi"/>
          <w:highlight w:val="cyan"/>
        </w:rPr>
        <w:t>become unviable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Global agricultural </w:t>
      </w:r>
      <w:r w:rsidRPr="00AB679D">
        <w:rPr>
          <w:rStyle w:val="Emphasis"/>
          <w:rFonts w:asciiTheme="minorHAnsi" w:hAnsiTheme="minorHAnsi" w:cstheme="minorHAnsi"/>
        </w:rPr>
        <w:t>yields</w:t>
      </w:r>
      <w:r w:rsidRPr="006C4F77">
        <w:rPr>
          <w:rStyle w:val="StyleUnderline"/>
          <w:rFonts w:asciiTheme="minorHAnsi" w:hAnsiTheme="minorHAnsi" w:cstheme="minorHAnsi"/>
          <w:bCs/>
        </w:rPr>
        <w:t xml:space="preserve"> would </w:t>
      </w:r>
      <w:r w:rsidRPr="00AB679D">
        <w:rPr>
          <w:rStyle w:val="Emphasis"/>
          <w:rFonts w:asciiTheme="minorHAnsi" w:hAnsiTheme="minorHAnsi" w:cstheme="minorHAnsi"/>
        </w:rPr>
        <w:t>fall</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leading to rising prices and </w:t>
      </w:r>
      <w:r w:rsidRPr="00AB679D">
        <w:rPr>
          <w:rStyle w:val="Emphasis"/>
          <w:rFonts w:asciiTheme="minorHAnsi" w:hAnsiTheme="minorHAnsi" w:cstheme="minorHAnsi"/>
        </w:rPr>
        <w:t>famine</w:t>
      </w:r>
      <w:r w:rsidRPr="00AF6484">
        <w:rPr>
          <w:rFonts w:asciiTheme="minorHAnsi" w:hAnsiTheme="minorHAnsi" w:cstheme="minorHAnsi"/>
          <w:sz w:val="8"/>
        </w:rPr>
        <w:t xml:space="preserve">. </w:t>
      </w:r>
      <w:r w:rsidRPr="006C4F77">
        <w:rPr>
          <w:rStyle w:val="StyleUnderline"/>
          <w:rFonts w:asciiTheme="minorHAnsi" w:hAnsiTheme="minorHAnsi" w:cstheme="minorHAnsi"/>
          <w:bCs/>
        </w:rPr>
        <w:t>The particles</w:t>
      </w:r>
      <w:r w:rsidRPr="00AF6484">
        <w:rPr>
          <w:rFonts w:asciiTheme="minorHAnsi" w:hAnsiTheme="minorHAnsi" w:cstheme="minorHAnsi"/>
          <w:sz w:val="8"/>
        </w:rPr>
        <w:t xml:space="preserve"> may also </w:t>
      </w:r>
      <w:r w:rsidRPr="00AB679D">
        <w:rPr>
          <w:rStyle w:val="Emphasis"/>
          <w:rFonts w:asciiTheme="minorHAnsi" w:hAnsiTheme="minorHAnsi" w:cstheme="minorHAnsi"/>
        </w:rPr>
        <w:t>deplete</w:t>
      </w:r>
      <w:r w:rsidRPr="00AF6484">
        <w:rPr>
          <w:rFonts w:asciiTheme="minorHAnsi" w:hAnsiTheme="minorHAnsi" w:cstheme="minorHAnsi"/>
          <w:sz w:val="8"/>
        </w:rPr>
        <w:t xml:space="preserve"> between 30 to 50 percent of </w:t>
      </w:r>
      <w:r w:rsidRPr="006C4F77">
        <w:rPr>
          <w:rStyle w:val="StyleUnderline"/>
          <w:rFonts w:asciiTheme="minorHAnsi" w:hAnsiTheme="minorHAnsi" w:cstheme="minorHAnsi"/>
          <w:bCs/>
        </w:rPr>
        <w:t xml:space="preserve">the </w:t>
      </w:r>
      <w:r w:rsidRPr="00AB679D">
        <w:rPr>
          <w:rStyle w:val="Emphasis"/>
          <w:rFonts w:asciiTheme="minorHAnsi" w:hAnsiTheme="minorHAnsi" w:cstheme="minorHAnsi"/>
        </w:rPr>
        <w:t>ozone</w:t>
      </w:r>
      <w:r w:rsidRPr="006C4F77">
        <w:rPr>
          <w:rStyle w:val="StyleUnderline"/>
          <w:rFonts w:asciiTheme="minorHAnsi" w:hAnsiTheme="minorHAnsi" w:cstheme="minorHAnsi"/>
          <w:bCs/>
        </w:rPr>
        <w:t xml:space="preserve"> layer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allowing</w:t>
      </w:r>
      <w:r w:rsidRPr="00AF6484">
        <w:rPr>
          <w:rFonts w:asciiTheme="minorHAnsi" w:hAnsiTheme="minorHAnsi" w:cstheme="minorHAnsi"/>
          <w:sz w:val="8"/>
        </w:rPr>
        <w:t xml:space="preserve"> more of </w:t>
      </w:r>
      <w:r w:rsidRPr="006C4F77">
        <w:rPr>
          <w:rStyle w:val="StyleUnderline"/>
          <w:rFonts w:asciiTheme="minorHAnsi" w:hAnsiTheme="minorHAnsi" w:cstheme="minorHAnsi"/>
          <w:bCs/>
        </w:rPr>
        <w:t xml:space="preserve">the </w:t>
      </w:r>
      <w:r w:rsidRPr="00AB679D">
        <w:rPr>
          <w:rStyle w:val="Emphasis"/>
          <w:rFonts w:asciiTheme="minorHAnsi" w:hAnsiTheme="minorHAnsi" w:cstheme="minorHAnsi"/>
        </w:rPr>
        <w:t>sun’s radiation</w:t>
      </w:r>
      <w:r w:rsidRPr="006C4F77">
        <w:rPr>
          <w:rStyle w:val="StyleUnderline"/>
          <w:rFonts w:asciiTheme="minorHAnsi" w:hAnsiTheme="minorHAnsi" w:cstheme="minorHAnsi"/>
          <w:bCs/>
        </w:rPr>
        <w:t xml:space="preserve"> to</w:t>
      </w:r>
      <w:r w:rsidRPr="00AF6484">
        <w:rPr>
          <w:rFonts w:asciiTheme="minorHAnsi" w:hAnsiTheme="minorHAnsi" w:cstheme="minorHAnsi"/>
          <w:sz w:val="8"/>
        </w:rPr>
        <w:t xml:space="preserve"> </w:t>
      </w:r>
      <w:r w:rsidRPr="006C4F77">
        <w:rPr>
          <w:rStyle w:val="StyleUnderline"/>
          <w:rFonts w:asciiTheme="minorHAnsi" w:hAnsiTheme="minorHAnsi" w:cstheme="minorHAnsi"/>
          <w:bCs/>
        </w:rPr>
        <w:t>penetrate the atmosphere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causing increased </w:t>
      </w:r>
      <w:r w:rsidRPr="00AB679D">
        <w:rPr>
          <w:rStyle w:val="Emphasis"/>
          <w:rFonts w:asciiTheme="minorHAnsi" w:hAnsiTheme="minorHAnsi" w:cstheme="minorHAnsi"/>
        </w:rPr>
        <w:t>sunburns</w:t>
      </w:r>
      <w:r w:rsidRPr="006C4F77">
        <w:rPr>
          <w:rStyle w:val="StyleUnderline"/>
          <w:rFonts w:asciiTheme="minorHAnsi" w:hAnsiTheme="minorHAnsi" w:cstheme="minorHAnsi"/>
          <w:bCs/>
        </w:rPr>
        <w:t xml:space="preserve"> and</w:t>
      </w:r>
      <w:r w:rsidRPr="00AF6484">
        <w:rPr>
          <w:rFonts w:asciiTheme="minorHAnsi" w:hAnsiTheme="minorHAnsi" w:cstheme="minorHAnsi"/>
          <w:sz w:val="8"/>
        </w:rPr>
        <w:t xml:space="preserve"> rates of </w:t>
      </w:r>
      <w:proofErr w:type="gramStart"/>
      <w:r w:rsidRPr="00AB679D">
        <w:rPr>
          <w:rStyle w:val="Emphasis"/>
          <w:rFonts w:asciiTheme="minorHAnsi" w:hAnsiTheme="minorHAnsi" w:cstheme="minorHAnsi"/>
        </w:rPr>
        <w:t>cancer</w:t>
      </w:r>
      <w:proofErr w:type="gramEnd"/>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Cs/>
        </w:rPr>
        <w:t>killing</w:t>
      </w:r>
      <w:r w:rsidRPr="00AF6484">
        <w:rPr>
          <w:rFonts w:asciiTheme="minorHAnsi" w:hAnsiTheme="minorHAnsi" w:cstheme="minorHAnsi"/>
          <w:sz w:val="8"/>
        </w:rPr>
        <w:t xml:space="preserve"> </w:t>
      </w:r>
      <w:r w:rsidRPr="006C4F77">
        <w:rPr>
          <w:rStyle w:val="StyleUnderline"/>
          <w:rFonts w:asciiTheme="minorHAnsi" w:hAnsiTheme="minorHAnsi" w:cstheme="minorHAnsi"/>
          <w:bCs/>
        </w:rPr>
        <w:t>off sensitive plant-life and marine</w:t>
      </w:r>
      <w:r w:rsidRPr="00AF6484">
        <w:rPr>
          <w:rFonts w:asciiTheme="minorHAnsi" w:hAnsiTheme="minorHAnsi" w:cstheme="minorHAnsi"/>
          <w:sz w:val="8"/>
        </w:rPr>
        <w:t xml:space="preserve"> </w:t>
      </w:r>
      <w:r w:rsidRPr="006C4F77">
        <w:rPr>
          <w:rStyle w:val="StyleUnderline"/>
          <w:rFonts w:asciiTheme="minorHAnsi" w:hAnsiTheme="minorHAnsi" w:cstheme="minorHAnsi"/>
          <w:bCs/>
        </w:rPr>
        <w:t>plankton</w:t>
      </w:r>
      <w:r w:rsidRPr="00AF6484">
        <w:rPr>
          <w:rFonts w:asciiTheme="minorHAnsi" w:hAnsiTheme="minorHAnsi" w:cstheme="minorHAnsi"/>
          <w:sz w:val="8"/>
        </w:rPr>
        <w:t xml:space="preserve">, with the spillover effect of </w:t>
      </w:r>
      <w:r w:rsidRPr="00AB679D">
        <w:rPr>
          <w:rStyle w:val="Emphasis"/>
          <w:rFonts w:asciiTheme="minorHAnsi" w:hAnsiTheme="minorHAnsi" w:cstheme="minorHAnsi"/>
        </w:rPr>
        <w:t>decimating fishing yields</w:t>
      </w:r>
      <w:r w:rsidRPr="00AF6484">
        <w:rPr>
          <w:rFonts w:asciiTheme="minorHAnsi" w:hAnsiTheme="minorHAnsi" w:cstheme="minorHAnsi"/>
          <w:sz w:val="8"/>
        </w:rPr>
        <w:t xml:space="preserve">. To be clear, </w:t>
      </w:r>
      <w:r w:rsidRPr="006C4F77">
        <w:rPr>
          <w:rStyle w:val="StyleUnderline"/>
          <w:rFonts w:asciiTheme="minorHAnsi" w:hAnsiTheme="minorHAnsi" w:cstheme="minorHAnsi"/>
          <w:bCs/>
        </w:rPr>
        <w:t xml:space="preserve">these are outcomes for a </w:t>
      </w:r>
      <w:r w:rsidRPr="00AB679D">
        <w:rPr>
          <w:rStyle w:val="Emphasis"/>
          <w:rFonts w:asciiTheme="minorHAnsi" w:hAnsiTheme="minorHAnsi" w:cstheme="minorHAnsi"/>
        </w:rPr>
        <w:t>“light” nuclear winter</w:t>
      </w:r>
      <w:r w:rsidRPr="006C4F77">
        <w:rPr>
          <w:rStyle w:val="StyleUnderline"/>
          <w:rFonts w:asciiTheme="minorHAnsi" w:hAnsiTheme="minorHAnsi" w:cstheme="minorHAnsi"/>
          <w:bCs/>
        </w:rPr>
        <w:t xml:space="preserve"> scenario</w:t>
      </w:r>
      <w:r w:rsidRPr="00AF6484">
        <w:rPr>
          <w:rFonts w:asciiTheme="minorHAnsi" w:hAnsiTheme="minorHAnsi" w:cstheme="minorHAnsi"/>
          <w:sz w:val="8"/>
        </w:rPr>
        <w:t xml:space="preserve">, not a full slugging match between the Russian and U.S. arsenals. </w:t>
      </w:r>
      <w:r w:rsidRPr="00AB679D">
        <w:rPr>
          <w:rStyle w:val="Emphasis"/>
          <w:rFonts w:asciiTheme="minorHAnsi" w:hAnsiTheme="minorHAnsi" w:cstheme="minorHAnsi"/>
        </w:rPr>
        <w:t xml:space="preserve">Global Recession </w:t>
      </w:r>
      <w:r w:rsidRPr="00B17A85">
        <w:rPr>
          <w:rStyle w:val="Emphasis"/>
          <w:rFonts w:asciiTheme="minorHAnsi" w:hAnsiTheme="minorHAnsi" w:cstheme="minorHAnsi"/>
          <w:highlight w:val="cyan"/>
        </w:rPr>
        <w:t>Any</w:t>
      </w:r>
      <w:r w:rsidRPr="00AF6484">
        <w:rPr>
          <w:rFonts w:asciiTheme="minorHAnsi" w:hAnsiTheme="minorHAnsi" w:cstheme="minorHAnsi"/>
          <w:sz w:val="8"/>
        </w:rPr>
        <w:t xml:space="preserve"> one of the </w:t>
      </w:r>
      <w:r w:rsidRPr="00B17A85">
        <w:rPr>
          <w:rStyle w:val="StyleUnderline"/>
          <w:rFonts w:asciiTheme="minorHAnsi" w:hAnsiTheme="minorHAnsi" w:cstheme="minorHAnsi"/>
          <w:bCs/>
          <w:highlight w:val="cyan"/>
        </w:rPr>
        <w:t>factors</w:t>
      </w:r>
      <w:r w:rsidRPr="00B17A85">
        <w:rPr>
          <w:rFonts w:asciiTheme="minorHAnsi" w:hAnsiTheme="minorHAnsi" w:cstheme="minorHAnsi"/>
          <w:sz w:val="8"/>
          <w:highlight w:val="cyan"/>
        </w:rPr>
        <w:t xml:space="preserve"> </w:t>
      </w:r>
      <w:r w:rsidRPr="00B17A85">
        <w:rPr>
          <w:rStyle w:val="StyleUnderline"/>
          <w:rFonts w:asciiTheme="minorHAnsi" w:hAnsiTheme="minorHAnsi" w:cstheme="minorHAnsi"/>
          <w:bCs/>
          <w:highlight w:val="cyan"/>
        </w:rPr>
        <w:t>above</w:t>
      </w:r>
      <w:r w:rsidRPr="00B17A85">
        <w:rPr>
          <w:rFonts w:asciiTheme="minorHAnsi" w:hAnsiTheme="minorHAnsi" w:cstheme="minorHAnsi"/>
          <w:sz w:val="8"/>
          <w:highlight w:val="cyan"/>
        </w:rPr>
        <w:t xml:space="preserve"> </w:t>
      </w:r>
      <w:r w:rsidRPr="00AF6484">
        <w:rPr>
          <w:rStyle w:val="StyleUnderline"/>
          <w:rFonts w:asciiTheme="minorHAnsi" w:hAnsiTheme="minorHAnsi" w:cstheme="minorHAnsi"/>
          <w:bCs/>
        </w:rPr>
        <w:t>would</w:t>
      </w:r>
      <w:r w:rsidRPr="00AF6484">
        <w:rPr>
          <w:rFonts w:asciiTheme="minorHAnsi" w:hAnsiTheme="minorHAnsi" w:cstheme="minorHAnsi"/>
          <w:sz w:val="8"/>
        </w:rPr>
        <w:t xml:space="preserve"> likely suffice to </w:t>
      </w:r>
      <w:r w:rsidRPr="00B17A85">
        <w:rPr>
          <w:rStyle w:val="Emphasis"/>
          <w:rFonts w:asciiTheme="minorHAnsi" w:hAnsiTheme="minorHAnsi" w:cstheme="minorHAnsi"/>
          <w:highlight w:val="cyan"/>
        </w:rPr>
        <w:t>cause</w:t>
      </w:r>
      <w:r w:rsidRPr="00AF6484">
        <w:rPr>
          <w:rFonts w:asciiTheme="minorHAnsi" w:hAnsiTheme="minorHAnsi" w:cstheme="minorHAnsi"/>
          <w:sz w:val="8"/>
        </w:rPr>
        <w:t xml:space="preserve"> a </w:t>
      </w:r>
      <w:r w:rsidRPr="00B17A85">
        <w:rPr>
          <w:rStyle w:val="Emphasis"/>
          <w:rFonts w:asciiTheme="minorHAnsi" w:hAnsiTheme="minorHAnsi" w:cstheme="minorHAnsi"/>
          <w:highlight w:val="cyan"/>
        </w:rPr>
        <w:t xml:space="preserve">global </w:t>
      </w:r>
      <w:r w:rsidRPr="00AF6484">
        <w:rPr>
          <w:rStyle w:val="Emphasis"/>
          <w:rFonts w:asciiTheme="minorHAnsi" w:hAnsiTheme="minorHAnsi" w:cstheme="minorHAnsi"/>
        </w:rPr>
        <w:t xml:space="preserve">economic </w:t>
      </w:r>
      <w:r w:rsidRPr="00B17A85">
        <w:rPr>
          <w:rStyle w:val="Emphasis"/>
          <w:rFonts w:asciiTheme="minorHAnsi" w:hAnsiTheme="minorHAnsi" w:cstheme="minorHAnsi"/>
          <w:highlight w:val="cyan"/>
        </w:rPr>
        <w:t>recession</w:t>
      </w:r>
      <w:r w:rsidRPr="00AF6484">
        <w:rPr>
          <w:rFonts w:asciiTheme="minorHAnsi" w:hAnsiTheme="minorHAnsi" w:cstheme="minorHAnsi"/>
          <w:sz w:val="8"/>
        </w:rPr>
        <w:t>. All of them combined would guarantee one</w:t>
      </w:r>
      <w:r w:rsidRPr="00AF6484">
        <w:rPr>
          <w:sz w:val="8"/>
        </w:rPr>
        <w:t xml:space="preserve">. India and Pakistan account for over one-fifth world’s population, and therefore a significant share of economic activity. Should their major cities become irradiated ruins with their populations </w:t>
      </w:r>
      <w:proofErr w:type="gramStart"/>
      <w:r w:rsidRPr="00AF6484">
        <w:rPr>
          <w:sz w:val="8"/>
        </w:rPr>
        <w:t>decimated,</w:t>
      </w:r>
      <w:proofErr w:type="gramEnd"/>
      <w:r w:rsidRPr="00AF6484">
        <w:rPr>
          <w:sz w:val="8"/>
        </w:rPr>
        <w:t xml:space="preserve">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w:t>
      </w:r>
      <w:r w:rsidRPr="00AF6484">
        <w:rPr>
          <w:sz w:val="8"/>
        </w:rPr>
        <w:lastRenderedPageBreak/>
        <w:t xml:space="preserve">every person on the globe, be they a </w:t>
      </w:r>
      <w:proofErr w:type="gramStart"/>
      <w:r w:rsidRPr="00AF6484">
        <w:rPr>
          <w:sz w:val="8"/>
        </w:rPr>
        <w:t>school teacher</w:t>
      </w:r>
      <w:proofErr w:type="gramEnd"/>
      <w:r w:rsidRPr="00AF6484">
        <w:rPr>
          <w:sz w:val="8"/>
        </w:rPr>
        <w:t xml:space="preserve">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 </w:t>
      </w:r>
    </w:p>
    <w:p w14:paraId="30379631" w14:textId="77777777" w:rsidR="00465265" w:rsidRDefault="00465265" w:rsidP="00465265"/>
    <w:p w14:paraId="5F899231" w14:textId="77777777" w:rsidR="00465265" w:rsidRPr="005F32CE" w:rsidRDefault="00465265" w:rsidP="00465265">
      <w:pPr>
        <w:pStyle w:val="Heading4"/>
      </w:pPr>
      <w:r>
        <w:t xml:space="preserve">The plan solves: </w:t>
      </w:r>
    </w:p>
    <w:p w14:paraId="3BBA4B13" w14:textId="77777777" w:rsidR="00465265" w:rsidRPr="00637937" w:rsidRDefault="00465265" w:rsidP="00465265">
      <w:pPr>
        <w:pStyle w:val="Heading4"/>
      </w:pPr>
      <w:r>
        <w:t xml:space="preserve">First, </w:t>
      </w:r>
      <w:r>
        <w:rPr>
          <w:u w:val="single"/>
        </w:rPr>
        <w:t>c</w:t>
      </w:r>
      <w:r w:rsidRPr="00C7246E">
        <w:rPr>
          <w:u w:val="single"/>
        </w:rPr>
        <w:t>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74DEF99B" w14:textId="77777777" w:rsidR="00465265" w:rsidRDefault="00465265" w:rsidP="00465265">
      <w:pPr>
        <w:rPr>
          <w:szCs w:val="16"/>
        </w:rPr>
      </w:pPr>
      <w:r w:rsidRPr="00C7246E">
        <w:rPr>
          <w:rStyle w:val="Style13ptBold"/>
        </w:rPr>
        <w:t>IER 17</w:t>
      </w:r>
      <w:r w:rsidRPr="007632B1">
        <w:t xml:space="preserve"> </w:t>
      </w:r>
      <w:r w:rsidRPr="005F35F0">
        <w:rPr>
          <w:szCs w:val="16"/>
        </w:rPr>
        <w:t xml:space="preserve">[Institute of Employment Rights. The IER exists to inform the debate around trade union rights and </w:t>
      </w:r>
      <w:proofErr w:type="spellStart"/>
      <w:r w:rsidRPr="005F35F0">
        <w:rPr>
          <w:szCs w:val="16"/>
        </w:rPr>
        <w:t>labour</w:t>
      </w:r>
      <w:proofErr w:type="spellEnd"/>
      <w:r w:rsidRPr="005F35F0">
        <w:rPr>
          <w:szCs w:val="16"/>
        </w:rPr>
        <w:t xml:space="preserve"> law by providing information, critical analysis, and policy ideas through our network of academics, </w:t>
      </w:r>
      <w:proofErr w:type="gramStart"/>
      <w:r w:rsidRPr="005F35F0">
        <w:rPr>
          <w:szCs w:val="16"/>
        </w:rPr>
        <w:t>researchers</w:t>
      </w:r>
      <w:proofErr w:type="gramEnd"/>
      <w:r w:rsidRPr="005F35F0">
        <w:rPr>
          <w:szCs w:val="16"/>
        </w:rPr>
        <w:t xml:space="preserve"> and lawyers. “UN Rights Expert: Right to strike is essential to democracy”. 3-10-2017</w:t>
      </w:r>
      <w:proofErr w:type="gramStart"/>
      <w:r w:rsidRPr="005F35F0">
        <w:rPr>
          <w:szCs w:val="16"/>
        </w:rPr>
        <w:t>. .</w:t>
      </w:r>
      <w:proofErr w:type="gramEnd"/>
      <w:r w:rsidRPr="005F35F0">
        <w:rPr>
          <w:szCs w:val="16"/>
        </w:rPr>
        <w:t xml:space="preserve"> https://www.ier.org.uk/news/un-rights-expert-right-strike-essential-democracy/.] </w:t>
      </w:r>
    </w:p>
    <w:p w14:paraId="291AAA1E" w14:textId="77777777" w:rsidR="00465265" w:rsidRDefault="00465265" w:rsidP="00465265">
      <w:r w:rsidRPr="00B42278">
        <w:t xml:space="preserve">The United Nations’ Special Rapporteur on the rights to freedom of peaceful assembly and of association, </w:t>
      </w:r>
      <w:proofErr w:type="spellStart"/>
      <w:r w:rsidRPr="00B42278">
        <w:t>Maina</w:t>
      </w:r>
      <w:proofErr w:type="spellEnd"/>
      <w:r w:rsidRPr="00B42278">
        <w:t xml:space="preserve"> </w:t>
      </w:r>
      <w:proofErr w:type="spellStart"/>
      <w:r w:rsidRPr="00B42278">
        <w:t>Kiai</w:t>
      </w:r>
      <w:proofErr w:type="spellEnd"/>
      <w:r w:rsidRPr="00B42278">
        <w:t xml:space="preserve">, has reminded member states of the International </w:t>
      </w:r>
      <w:proofErr w:type="spellStart"/>
      <w:r w:rsidRPr="00B42278">
        <w:t>Labour</w:t>
      </w:r>
      <w:proofErr w:type="spellEnd"/>
      <w:r w:rsidRPr="00B42278">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17A85">
        <w:rPr>
          <w:rStyle w:val="StyleUnderline"/>
          <w:highlight w:val="cyan"/>
        </w:rPr>
        <w:t>the right to strike is fundamental to</w:t>
      </w:r>
      <w:r w:rsidRPr="00B42278">
        <w:rPr>
          <w:rStyle w:val="StyleUnderline"/>
        </w:rPr>
        <w:t xml:space="preserve"> the preservation of </w:t>
      </w:r>
      <w:r w:rsidRPr="00B17A85">
        <w:rPr>
          <w:rStyle w:val="StyleUnderline"/>
          <w:highlight w:val="cyan"/>
        </w:rPr>
        <w:t>democracy.</w:t>
      </w:r>
      <w:r>
        <w:rPr>
          <w:rStyle w:val="StyleUnderline"/>
        </w:rPr>
        <w:t xml:space="preserve"> </w:t>
      </w:r>
      <w:r w:rsidRPr="00B42278">
        <w:rPr>
          <w:rStyle w:val="StyleUnderline"/>
        </w:rPr>
        <w:t xml:space="preserve">“The </w:t>
      </w:r>
      <w:r w:rsidRPr="00B17A85">
        <w:rPr>
          <w:rStyle w:val="StyleUnderline"/>
          <w:highlight w:val="cyan"/>
        </w:rPr>
        <w:t>concentration of power</w:t>
      </w:r>
      <w:r w:rsidRPr="00B42278">
        <w:rPr>
          <w:rStyle w:val="StyleUnderline"/>
        </w:rPr>
        <w:t xml:space="preserve"> in one sector – whether in the hands of government or business – inevitably </w:t>
      </w:r>
      <w:r w:rsidRPr="00B17A85">
        <w:rPr>
          <w:rStyle w:val="StyleUnderline"/>
          <w:highlight w:val="cyan"/>
        </w:rPr>
        <w:t>leads to</w:t>
      </w:r>
      <w:r w:rsidRPr="00B42278">
        <w:rPr>
          <w:rStyle w:val="StyleUnderline"/>
        </w:rPr>
        <w:t xml:space="preserve"> the </w:t>
      </w:r>
      <w:r w:rsidRPr="00B17A85">
        <w:rPr>
          <w:rStyle w:val="StyleUnderline"/>
          <w:highlight w:val="cyan"/>
        </w:rPr>
        <w:t>erosion of democracy</w:t>
      </w:r>
      <w:r w:rsidRPr="00B42278">
        <w:rPr>
          <w:rStyle w:val="StyleUnderline"/>
        </w:rPr>
        <w:t xml:space="preserve">, </w:t>
      </w:r>
      <w:r w:rsidRPr="00B17A85">
        <w:rPr>
          <w:rStyle w:val="StyleUnderline"/>
          <w:highlight w:val="cyan"/>
        </w:rPr>
        <w:t>and an increase in inequalities and marginalization</w:t>
      </w:r>
      <w:r w:rsidRPr="00B42278">
        <w:rPr>
          <w:rStyle w:val="StyleUnderline"/>
        </w:rPr>
        <w:t xml:space="preserve"> with all their attendant consequences. The right to strike is a check on this concentration of power,”</w:t>
      </w:r>
      <w:r w:rsidRPr="00B42278">
        <w:t xml:space="preserve"> he explained. </w:t>
      </w:r>
      <w:r w:rsidRPr="00B17A85">
        <w:rPr>
          <w:rStyle w:val="StyleUnderline"/>
          <w:highlight w:val="cyan"/>
        </w:rPr>
        <w:t>The right to strike has been established in i</w:t>
      </w:r>
      <w:r w:rsidRPr="00B42278">
        <w:rPr>
          <w:rStyle w:val="StyleUnderline"/>
        </w:rPr>
        <w:t xml:space="preserve">nternational </w:t>
      </w:r>
      <w:r w:rsidRPr="00B17A85">
        <w:rPr>
          <w:rStyle w:val="StyleUnderline"/>
          <w:highlight w:val="cyan"/>
        </w:rPr>
        <w:t>law as</w:t>
      </w:r>
      <w:r w:rsidRPr="00B42278">
        <w:rPr>
          <w:rStyle w:val="StyleUnderline"/>
        </w:rPr>
        <w:t xml:space="preserve"> a c</w:t>
      </w:r>
      <w:r w:rsidRPr="00B17A85">
        <w:rPr>
          <w:rStyle w:val="StyleUnderline"/>
          <w:highlight w:val="cya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t>Kiai</w:t>
      </w:r>
      <w:proofErr w:type="spellEnd"/>
      <w:r w:rsidRPr="00B42278">
        <w:t xml:space="preserve"> </w:t>
      </w:r>
      <w:proofErr w:type="spellStart"/>
      <w:r w:rsidRPr="00B42278">
        <w:t>criticised</w:t>
      </w:r>
      <w:proofErr w:type="spellEnd"/>
      <w:r w:rsidRPr="00B42278">
        <w:t xml:space="preserve"> such actions, saying </w:t>
      </w:r>
      <w:proofErr w:type="spellStart"/>
      <w:r w:rsidRPr="00B42278">
        <w:t>government’s</w:t>
      </w:r>
      <w:proofErr w:type="spellEnd"/>
      <w:r w:rsidRPr="00B42278">
        <w:t xml:space="preserve"> have a duty not to impede workers’ ability to take industrial action. “I deplore the various attempts made to erode the right to strike at national and multilateral levels,” the expert said, reminding delegates: “</w:t>
      </w:r>
      <w:r w:rsidRPr="00B17A85">
        <w:rPr>
          <w:rStyle w:val="StyleUnderline"/>
          <w:highlight w:val="cyan"/>
        </w:rPr>
        <w:t>Protest</w:t>
      </w:r>
      <w:r w:rsidRPr="00B42278">
        <w:rPr>
          <w:rStyle w:val="StyleUnderline"/>
        </w:rPr>
        <w:t xml:space="preserve"> action </w:t>
      </w:r>
      <w:r w:rsidRPr="00B17A85">
        <w:rPr>
          <w:rStyle w:val="StyleUnderline"/>
          <w:highlight w:val="cyan"/>
        </w:rPr>
        <w:t>in relation to</w:t>
      </w:r>
      <w:r w:rsidRPr="00B42278">
        <w:rPr>
          <w:rStyle w:val="StyleUnderline"/>
        </w:rPr>
        <w:t xml:space="preserve"> government </w:t>
      </w:r>
      <w:r w:rsidRPr="00B17A85">
        <w:rPr>
          <w:rStyle w:val="StyleUnderline"/>
          <w:highlight w:val="cyan"/>
        </w:rPr>
        <w:t>social and economic policy,</w:t>
      </w:r>
      <w:r w:rsidRPr="00B42278">
        <w:rPr>
          <w:rStyle w:val="StyleUnderline"/>
        </w:rPr>
        <w:t xml:space="preserve"> and against negative corporate practices, </w:t>
      </w:r>
      <w:r w:rsidRPr="00B17A85">
        <w:rPr>
          <w:rStyle w:val="StyleUnderline"/>
          <w:highlight w:val="cyan"/>
        </w:rPr>
        <w:t>forms part of the basic civil liberties</w:t>
      </w:r>
      <w:r w:rsidRPr="00B42278">
        <w:rPr>
          <w:rStyle w:val="StyleUnderline"/>
        </w:rPr>
        <w:t xml:space="preserve"> whose respect is essential for the meaningful exercise of trade union rights.</w:t>
      </w:r>
      <w:r w:rsidRPr="00B42278">
        <w:t xml:space="preserve"> This right enables them to engage with companies and governments on a more equal footing, and Member States have a positive obligation to protect this right, and a negative obligation not to interfere with its exercise.”</w:t>
      </w:r>
    </w:p>
    <w:p w14:paraId="7EFD0FA5" w14:textId="77777777" w:rsidR="00465265" w:rsidRDefault="00465265" w:rsidP="00465265">
      <w:pPr>
        <w:rPr>
          <w:rFonts w:asciiTheme="minorHAnsi" w:hAnsiTheme="minorHAnsi" w:cstheme="minorHAnsi"/>
          <w:b/>
          <w:bCs/>
          <w:u w:val="single"/>
        </w:rPr>
      </w:pPr>
    </w:p>
    <w:p w14:paraId="4D4E2979" w14:textId="77777777" w:rsidR="00465265" w:rsidRDefault="00465265" w:rsidP="00465265">
      <w:pPr>
        <w:pStyle w:val="Heading4"/>
      </w:pPr>
      <w:r>
        <w:t xml:space="preserve">Second, </w:t>
      </w:r>
      <w:r>
        <w:rPr>
          <w:u w:val="single"/>
        </w:rPr>
        <w:t>electoral</w:t>
      </w:r>
      <w:r w:rsidRPr="00B030E3">
        <w:rPr>
          <w:u w:val="single"/>
        </w:rPr>
        <w:t xml:space="preserve"> legitimacy</w:t>
      </w:r>
      <w:r>
        <w:t xml:space="preserve"> – striking is </w:t>
      </w:r>
      <w:r w:rsidRPr="00B030E3">
        <w:rPr>
          <w:u w:val="single"/>
        </w:rPr>
        <w:t>critical</w:t>
      </w:r>
      <w:r>
        <w:t xml:space="preserve"> to political influence which can check </w:t>
      </w:r>
      <w:r w:rsidRPr="00B030E3">
        <w:rPr>
          <w:u w:val="single"/>
        </w:rPr>
        <w:t>electoral illegitimacy</w:t>
      </w:r>
      <w:r>
        <w:t xml:space="preserve"> and </w:t>
      </w:r>
      <w:r w:rsidRPr="00B030E3">
        <w:rPr>
          <w:u w:val="single"/>
        </w:rPr>
        <w:t>broader fascism</w:t>
      </w:r>
      <w:r>
        <w:t>.</w:t>
      </w:r>
    </w:p>
    <w:p w14:paraId="4A99DC9A" w14:textId="77777777" w:rsidR="00465265" w:rsidRPr="00B030E3" w:rsidRDefault="00465265" w:rsidP="00465265">
      <w:r w:rsidRPr="00B030E3">
        <w:rPr>
          <w:rStyle w:val="Style13ptBold"/>
        </w:rPr>
        <w:t>Luce 20</w:t>
      </w:r>
      <w:r>
        <w:t xml:space="preserve"> [Stephanie; </w:t>
      </w:r>
      <w:r w:rsidRPr="00B030E3">
        <w:t>Professor</w:t>
      </w:r>
      <w:r>
        <w:t>,</w:t>
      </w:r>
      <w:r w:rsidRPr="00B030E3">
        <w:t xml:space="preserve"> received her B.A. in economics from the University of California, Davis and both her </w:t>
      </w:r>
      <w:proofErr w:type="spellStart"/>
      <w:proofErr w:type="gramStart"/>
      <w:r w:rsidRPr="00B030E3">
        <w:t>Ph.D</w:t>
      </w:r>
      <w:proofErr w:type="spellEnd"/>
      <w:proofErr w:type="gramEnd"/>
      <w:r w:rsidRPr="00B030E3">
        <w:t xml:space="preserve">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w:t>
      </w:r>
      <w:proofErr w:type="spellStart"/>
      <w:r w:rsidRPr="00B030E3">
        <w:t>Pollin</w:t>
      </w:r>
      <w:proofErr w:type="spellEnd"/>
      <w:r w:rsidRPr="00B030E3">
        <w:t xml:space="preserve">) of The Living Wage: Building a Fair Economy. She is co-author of A Measure of Fairness; and co-editor of What Works for </w:t>
      </w:r>
      <w:proofErr w:type="gramStart"/>
      <w:r w:rsidRPr="00B030E3">
        <w:t>Workers?:</w:t>
      </w:r>
      <w:proofErr w:type="gramEnd"/>
      <w:r w:rsidRPr="00B030E3">
        <w:t xml:space="preserve"> Public Policies and Innovative Strategies for Low-Wage Workers. She has published numerous reports on labor and wages in the New York City area, including the annual “State of the Unions” report co-authored with Ruth Milkman</w:t>
      </w:r>
      <w:r>
        <w:t>; “</w:t>
      </w:r>
      <w:r w:rsidRPr="00B030E3">
        <w:t>Strike for Democracy</w:t>
      </w:r>
      <w:r>
        <w:t xml:space="preserve">!” 10/26/20; </w:t>
      </w:r>
      <w:proofErr w:type="spellStart"/>
      <w:r>
        <w:t>OrgUP</w:t>
      </w:r>
      <w:proofErr w:type="spellEnd"/>
      <w:r>
        <w:t xml:space="preserve">; </w:t>
      </w:r>
      <w:hyperlink r:id="rId44" w:history="1">
        <w:r w:rsidRPr="00540FF3">
          <w:rPr>
            <w:rStyle w:val="Hyperlink"/>
          </w:rPr>
          <w:t>https://www.organizingupgrade.com/strike-for-democracy/</w:t>
        </w:r>
      </w:hyperlink>
      <w:r>
        <w:t xml:space="preserve">] </w:t>
      </w:r>
    </w:p>
    <w:p w14:paraId="0BB0CB07" w14:textId="77777777" w:rsidR="00465265" w:rsidRPr="00B030E3" w:rsidRDefault="00465265" w:rsidP="00465265">
      <w:r w:rsidRPr="00B030E3">
        <w:rPr>
          <w:szCs w:val="16"/>
        </w:rPr>
        <w:t xml:space="preserve">Trump and the Republican Party have launched </w:t>
      </w:r>
      <w:r w:rsidRPr="00B030E3">
        <w:rPr>
          <w:u w:val="single"/>
        </w:rPr>
        <w:t xml:space="preserve">a </w:t>
      </w:r>
      <w:r w:rsidRPr="00B17A85">
        <w:rPr>
          <w:rStyle w:val="Emphasis"/>
          <w:highlight w:val="cyan"/>
        </w:rPr>
        <w:t>full-fledged assault</w:t>
      </w:r>
      <w:r w:rsidRPr="00B17A85">
        <w:rPr>
          <w:highlight w:val="cyan"/>
          <w:u w:val="single"/>
        </w:rPr>
        <w:t xml:space="preserve"> on</w:t>
      </w:r>
      <w:r w:rsidRPr="00B030E3">
        <w:rPr>
          <w:u w:val="single"/>
        </w:rPr>
        <w:t xml:space="preserve"> the </w:t>
      </w:r>
      <w:r w:rsidRPr="00B17A85">
        <w:rPr>
          <w:highlight w:val="cyan"/>
          <w:u w:val="single"/>
        </w:rPr>
        <w:t>electoral process</w:t>
      </w:r>
      <w:r w:rsidRPr="00B030E3">
        <w:t xml:space="preserve">, </w:t>
      </w:r>
      <w:r w:rsidRPr="00B030E3">
        <w:rPr>
          <w:u w:val="single"/>
        </w:rPr>
        <w:t xml:space="preserve">from </w:t>
      </w:r>
      <w:r w:rsidRPr="00B17A85">
        <w:rPr>
          <w:rStyle w:val="Emphasis"/>
          <w:highlight w:val="cyan"/>
        </w:rPr>
        <w:t>voter suppression</w:t>
      </w:r>
      <w:r w:rsidRPr="00B17A85">
        <w:rPr>
          <w:highlight w:val="cyan"/>
          <w:u w:val="single"/>
        </w:rPr>
        <w:t xml:space="preserve"> to </w:t>
      </w:r>
      <w:r w:rsidRPr="00B17A85">
        <w:rPr>
          <w:rStyle w:val="Emphasis"/>
          <w:highlight w:val="cyan"/>
        </w:rPr>
        <w:t>misleading ballot</w:t>
      </w:r>
      <w:r w:rsidRPr="00B030E3">
        <w:rPr>
          <w:rStyle w:val="Emphasis"/>
        </w:rPr>
        <w:t xml:space="preserve"> boxes</w:t>
      </w:r>
      <w:r w:rsidRPr="00B030E3">
        <w:rPr>
          <w:u w:val="single"/>
        </w:rPr>
        <w:t xml:space="preserve">. We may see </w:t>
      </w:r>
      <w:r w:rsidRPr="00B17A85">
        <w:rPr>
          <w:rStyle w:val="Emphasis"/>
          <w:highlight w:val="cyan"/>
        </w:rPr>
        <w:t>violence</w:t>
      </w:r>
      <w:r w:rsidRPr="00B030E3">
        <w:rPr>
          <w:u w:val="single"/>
        </w:rPr>
        <w:t xml:space="preserve"> aimed at keeping people from the </w:t>
      </w:r>
      <w:r w:rsidRPr="00B030E3">
        <w:rPr>
          <w:rStyle w:val="Emphasis"/>
        </w:rPr>
        <w:t>polls</w:t>
      </w:r>
      <w:r w:rsidRPr="00B030E3">
        <w:rPr>
          <w:u w:val="single"/>
        </w:rPr>
        <w:t xml:space="preserve"> or just meant to </w:t>
      </w:r>
      <w:r w:rsidRPr="00B17A85">
        <w:rPr>
          <w:highlight w:val="cyan"/>
          <w:u w:val="single"/>
        </w:rPr>
        <w:t>create</w:t>
      </w:r>
      <w:r w:rsidRPr="00B030E3">
        <w:rPr>
          <w:u w:val="single"/>
        </w:rPr>
        <w:t xml:space="preserve"> </w:t>
      </w:r>
      <w:r w:rsidRPr="00B030E3">
        <w:rPr>
          <w:rStyle w:val="Emphasis"/>
        </w:rPr>
        <w:t>general</w:t>
      </w:r>
      <w:r w:rsidRPr="00B030E3">
        <w:rPr>
          <w:u w:val="single"/>
        </w:rPr>
        <w:t xml:space="preserve"> </w:t>
      </w:r>
      <w:r w:rsidRPr="00B17A85">
        <w:rPr>
          <w:rStyle w:val="Emphasis"/>
          <w:highlight w:val="cyan"/>
        </w:rPr>
        <w:t>fear</w:t>
      </w:r>
      <w:r w:rsidRPr="00B17A85">
        <w:rPr>
          <w:highlight w:val="cyan"/>
          <w:u w:val="single"/>
        </w:rPr>
        <w:t xml:space="preserve"> and </w:t>
      </w:r>
      <w:r w:rsidRPr="00B17A85">
        <w:rPr>
          <w:rStyle w:val="Emphasis"/>
          <w:highlight w:val="cyan"/>
        </w:rPr>
        <w:t>chaos</w:t>
      </w:r>
      <w:r w:rsidRPr="00B030E3">
        <w:t xml:space="preserve">.  Trump has dropped repeated suggestions that </w:t>
      </w:r>
      <w:r w:rsidRPr="00B030E3">
        <w:rPr>
          <w:u w:val="single"/>
        </w:rPr>
        <w:t xml:space="preserve">he </w:t>
      </w:r>
      <w:r w:rsidRPr="00B17A85">
        <w:rPr>
          <w:highlight w:val="cyan"/>
          <w:u w:val="single"/>
        </w:rPr>
        <w:t xml:space="preserve">may try to </w:t>
      </w:r>
      <w:r w:rsidRPr="00B17A85">
        <w:rPr>
          <w:rStyle w:val="Emphasis"/>
          <w:highlight w:val="cyan"/>
        </w:rPr>
        <w:t>shut</w:t>
      </w:r>
      <w:r w:rsidRPr="00B17A85">
        <w:rPr>
          <w:highlight w:val="cyan"/>
          <w:u w:val="single"/>
        </w:rPr>
        <w:t xml:space="preserve"> </w:t>
      </w:r>
      <w:r w:rsidRPr="00B17A85">
        <w:rPr>
          <w:rStyle w:val="Emphasis"/>
          <w:highlight w:val="cyan"/>
        </w:rPr>
        <w:t>down</w:t>
      </w:r>
      <w:r w:rsidRPr="00B17A85">
        <w:rPr>
          <w:highlight w:val="cyan"/>
          <w:u w:val="single"/>
        </w:rPr>
        <w:t xml:space="preserve"> the election, </w:t>
      </w:r>
      <w:r w:rsidRPr="00B17A85">
        <w:rPr>
          <w:rStyle w:val="Emphasis"/>
          <w:highlight w:val="cyan"/>
        </w:rPr>
        <w:t>stop</w:t>
      </w:r>
      <w:r w:rsidRPr="00B17A85">
        <w:rPr>
          <w:highlight w:val="cyan"/>
          <w:u w:val="single"/>
        </w:rPr>
        <w:t xml:space="preserve"> votes from being counted, or </w:t>
      </w:r>
      <w:r w:rsidRPr="00B17A85">
        <w:rPr>
          <w:rStyle w:val="Emphasis"/>
          <w:highlight w:val="cyan"/>
        </w:rPr>
        <w:t>refuse</w:t>
      </w:r>
      <w:r w:rsidRPr="00B17A85">
        <w:rPr>
          <w:highlight w:val="cyan"/>
          <w:u w:val="single"/>
        </w:rPr>
        <w:t xml:space="preserve"> to </w:t>
      </w:r>
      <w:r w:rsidRPr="00B17A85">
        <w:rPr>
          <w:rStyle w:val="Emphasis"/>
          <w:highlight w:val="cyan"/>
        </w:rPr>
        <w:t>step</w:t>
      </w:r>
      <w:r w:rsidRPr="00B17A85">
        <w:rPr>
          <w:highlight w:val="cyan"/>
          <w:u w:val="single"/>
        </w:rPr>
        <w:t xml:space="preserve"> </w:t>
      </w:r>
      <w:r w:rsidRPr="00B17A85">
        <w:rPr>
          <w:rStyle w:val="Emphasis"/>
          <w:highlight w:val="cyan"/>
        </w:rPr>
        <w:t>down</w:t>
      </w:r>
      <w:r w:rsidRPr="00B030E3">
        <w:t xml:space="preserve"> even if he loses.</w:t>
      </w:r>
    </w:p>
    <w:p w14:paraId="18697F2C" w14:textId="77777777" w:rsidR="00465265" w:rsidRPr="00B030E3" w:rsidRDefault="00465265" w:rsidP="00465265">
      <w:r w:rsidRPr="00B030E3">
        <w:t xml:space="preserve">A range of groups have mobilized to fight for a fair election and plan around </w:t>
      </w:r>
      <w:proofErr w:type="gramStart"/>
      <w:r w:rsidRPr="00B030E3">
        <w:t>worst case</w:t>
      </w:r>
      <w:proofErr w:type="gramEnd"/>
      <w:r w:rsidRPr="00B030E3">
        <w:t xml:space="preserve"> scenarios. Some unions have been active in a few of these groups, such as Protect the Vote.</w:t>
      </w:r>
    </w:p>
    <w:p w14:paraId="2240743B" w14:textId="77777777" w:rsidR="00465265" w:rsidRPr="00B030E3" w:rsidRDefault="00465265" w:rsidP="00465265">
      <w:r w:rsidRPr="00B030E3">
        <w:lastRenderedPageBreak/>
        <w:t>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1DB7CC95" w14:textId="77777777" w:rsidR="00465265" w:rsidRPr="00B030E3" w:rsidRDefault="00465265" w:rsidP="00465265">
      <w:r w:rsidRPr="00B030E3">
        <w:t xml:space="preserve">UNITE HERE is running an intensive “Take Back 2020” get-out-the-vote effort, phone banking and even knocking on doors in Arizona, Florida, </w:t>
      </w:r>
      <w:proofErr w:type="gramStart"/>
      <w:r w:rsidRPr="00B030E3">
        <w:t>Nevada</w:t>
      </w:r>
      <w:proofErr w:type="gramEnd"/>
      <w:r w:rsidRPr="00B030E3">
        <w:t xml:space="preserve"> and Pennsylvania. In Philadelphia, for example, over 100 hospitality workers plan to visit 100,000 homes before the election. In Arizona they are partnering with Seed the Vote.</w:t>
      </w:r>
    </w:p>
    <w:p w14:paraId="2F303F1B" w14:textId="77777777" w:rsidR="00465265" w:rsidRPr="00B030E3" w:rsidRDefault="00465265" w:rsidP="00465265">
      <w:pPr>
        <w:rPr>
          <w:u w:val="single"/>
        </w:rPr>
      </w:pPr>
      <w:r w:rsidRPr="00B17A85">
        <w:rPr>
          <w:rStyle w:val="Emphasis"/>
          <w:highlight w:val="cyan"/>
        </w:rPr>
        <w:t>Unions</w:t>
      </w:r>
      <w:r w:rsidRPr="00B030E3">
        <w:rPr>
          <w:u w:val="single"/>
        </w:rPr>
        <w:t xml:space="preserve"> such as the </w:t>
      </w:r>
      <w:r w:rsidRPr="00B030E3">
        <w:rPr>
          <w:rStyle w:val="Emphasis"/>
        </w:rPr>
        <w:t>Communications</w:t>
      </w:r>
      <w:r w:rsidRPr="00B030E3">
        <w:rPr>
          <w:u w:val="single"/>
        </w:rPr>
        <w:t xml:space="preserve"> </w:t>
      </w:r>
      <w:r w:rsidRPr="00B030E3">
        <w:rPr>
          <w:rStyle w:val="Emphasis"/>
        </w:rPr>
        <w:t>Workers</w:t>
      </w:r>
      <w:r w:rsidRPr="00B030E3">
        <w:rPr>
          <w:u w:val="single"/>
        </w:rPr>
        <w:t xml:space="preserve"> of </w:t>
      </w:r>
      <w:r w:rsidRPr="00B030E3">
        <w:rPr>
          <w:rStyle w:val="Emphasis"/>
        </w:rPr>
        <w:t>America</w:t>
      </w:r>
      <w:r w:rsidRPr="00B030E3">
        <w:rPr>
          <w:u w:val="single"/>
        </w:rPr>
        <w:t xml:space="preserve">, SEIU, AFT and the UAW </w:t>
      </w:r>
      <w:r w:rsidRPr="00B17A85">
        <w:rPr>
          <w:highlight w:val="cyan"/>
          <w:u w:val="single"/>
        </w:rPr>
        <w:t xml:space="preserve">are looking to </w:t>
      </w:r>
      <w:r w:rsidRPr="00B17A85">
        <w:rPr>
          <w:rStyle w:val="Emphasis"/>
          <w:highlight w:val="cyan"/>
        </w:rPr>
        <w:t>connect</w:t>
      </w:r>
      <w:r w:rsidRPr="00B17A85">
        <w:rPr>
          <w:highlight w:val="cyan"/>
          <w:u w:val="single"/>
        </w:rPr>
        <w:t xml:space="preserve"> some of their </w:t>
      </w:r>
      <w:r w:rsidRPr="00B17A85">
        <w:rPr>
          <w:rStyle w:val="Emphasis"/>
          <w:highlight w:val="cyan"/>
        </w:rPr>
        <w:t>core</w:t>
      </w:r>
      <w:r w:rsidRPr="00B17A85">
        <w:rPr>
          <w:highlight w:val="cyan"/>
          <w:u w:val="single"/>
        </w:rPr>
        <w:t xml:space="preserve"> </w:t>
      </w:r>
      <w:r w:rsidRPr="00B17A85">
        <w:rPr>
          <w:rStyle w:val="Emphasis"/>
          <w:highlight w:val="cyan"/>
        </w:rPr>
        <w:t>activists</w:t>
      </w:r>
      <w:r w:rsidRPr="00B030E3">
        <w:rPr>
          <w:u w:val="single"/>
        </w:rPr>
        <w:t xml:space="preserve"> with local “</w:t>
      </w:r>
      <w:r w:rsidRPr="00B030E3">
        <w:rPr>
          <w:rStyle w:val="Emphasis"/>
        </w:rPr>
        <w:t>protect</w:t>
      </w:r>
      <w:r w:rsidRPr="00B030E3">
        <w:rPr>
          <w:u w:val="single"/>
        </w:rPr>
        <w:t xml:space="preserve"> </w:t>
      </w:r>
      <w:r w:rsidRPr="00B030E3">
        <w:rPr>
          <w:rStyle w:val="Emphasis"/>
        </w:rPr>
        <w:t>the</w:t>
      </w:r>
      <w:r w:rsidRPr="00B030E3">
        <w:rPr>
          <w:u w:val="single"/>
        </w:rPr>
        <w:t xml:space="preserve"> </w:t>
      </w:r>
      <w:r w:rsidRPr="00B030E3">
        <w:rPr>
          <w:rStyle w:val="Emphasis"/>
        </w:rPr>
        <w:t>vote</w:t>
      </w:r>
      <w:r w:rsidRPr="00B030E3">
        <w:rPr>
          <w:u w:val="single"/>
        </w:rPr>
        <w:t xml:space="preserve">” groupings in key states and cities to show up to polls and fight to make sure </w:t>
      </w:r>
      <w:r w:rsidRPr="00B030E3">
        <w:rPr>
          <w:rStyle w:val="Emphasis"/>
        </w:rPr>
        <w:t>every</w:t>
      </w:r>
      <w:r w:rsidRPr="00B030E3">
        <w:rPr>
          <w:u w:val="single"/>
        </w:rPr>
        <w:t xml:space="preserve"> vote is counted.</w:t>
      </w:r>
    </w:p>
    <w:p w14:paraId="68F1B384" w14:textId="77777777" w:rsidR="00465265" w:rsidRPr="00B030E3" w:rsidRDefault="00465265" w:rsidP="00465265">
      <w:r w:rsidRPr="00B17A85">
        <w:rPr>
          <w:highlight w:val="cyan"/>
          <w:u w:val="single"/>
        </w:rPr>
        <w:t>Unions are</w:t>
      </w:r>
      <w:r w:rsidRPr="00B030E3">
        <w:rPr>
          <w:u w:val="single"/>
        </w:rPr>
        <w:t xml:space="preserve"> increasingly </w:t>
      </w:r>
      <w:r w:rsidRPr="00B17A85">
        <w:rPr>
          <w:highlight w:val="cyan"/>
          <w:u w:val="single"/>
        </w:rPr>
        <w:t xml:space="preserve">turning attention to </w:t>
      </w:r>
      <w:r w:rsidRPr="00B17A85">
        <w:rPr>
          <w:rStyle w:val="Emphasis"/>
          <w:highlight w:val="cyan"/>
        </w:rPr>
        <w:t>possible</w:t>
      </w:r>
      <w:r w:rsidRPr="00B030E3">
        <w:rPr>
          <w:u w:val="single"/>
        </w:rPr>
        <w:t xml:space="preserve"> election </w:t>
      </w:r>
      <w:r w:rsidRPr="00B17A85">
        <w:rPr>
          <w:rStyle w:val="Emphasis"/>
          <w:highlight w:val="cyan"/>
        </w:rPr>
        <w:t>scenarios</w:t>
      </w:r>
      <w:r w:rsidRPr="00B030E3">
        <w:t>. “</w:t>
      </w:r>
      <w:r w:rsidRPr="00B030E3">
        <w:rPr>
          <w:u w:val="single"/>
        </w:rPr>
        <w:t xml:space="preserve">There’s some sense in the leadership that </w:t>
      </w:r>
      <w:r w:rsidRPr="00B17A85">
        <w:rPr>
          <w:highlight w:val="cyan"/>
          <w:u w:val="single"/>
        </w:rPr>
        <w:t xml:space="preserve">in </w:t>
      </w:r>
      <w:r w:rsidRPr="00B17A85">
        <w:rPr>
          <w:rStyle w:val="Emphasis"/>
          <w:highlight w:val="cyan"/>
        </w:rPr>
        <w:t>fascist</w:t>
      </w:r>
      <w:r w:rsidRPr="00B17A85">
        <w:rPr>
          <w:highlight w:val="cyan"/>
          <w:u w:val="single"/>
        </w:rPr>
        <w:t xml:space="preserve"> countries</w:t>
      </w:r>
      <w:r w:rsidRPr="00B030E3">
        <w:rPr>
          <w:u w:val="single"/>
        </w:rPr>
        <w:t xml:space="preserve">, </w:t>
      </w:r>
      <w:r w:rsidRPr="00B17A85">
        <w:rPr>
          <w:highlight w:val="cyan"/>
          <w:u w:val="single"/>
        </w:rPr>
        <w:t xml:space="preserve">unions are at the </w:t>
      </w:r>
      <w:r w:rsidRPr="00B17A85">
        <w:rPr>
          <w:rStyle w:val="Emphasis"/>
          <w:highlight w:val="cyan"/>
        </w:rPr>
        <w:t>top</w:t>
      </w:r>
      <w:r w:rsidRPr="00B17A85">
        <w:rPr>
          <w:highlight w:val="cyan"/>
          <w:u w:val="single"/>
        </w:rPr>
        <w:t xml:space="preserve"> of</w:t>
      </w:r>
      <w:r w:rsidRPr="00B030E3">
        <w:rPr>
          <w:u w:val="single"/>
        </w:rPr>
        <w:t xml:space="preserve"> the list of </w:t>
      </w:r>
      <w:r w:rsidRPr="00B17A85">
        <w:rPr>
          <w:rStyle w:val="Emphasis"/>
          <w:highlight w:val="cyan"/>
        </w:rPr>
        <w:t>targets</w:t>
      </w:r>
      <w:r w:rsidRPr="00B030E3">
        <w:t xml:space="preserve">,” Master says. “And it is the </w:t>
      </w:r>
      <w:r w:rsidRPr="00B030E3">
        <w:rPr>
          <w:u w:val="single"/>
        </w:rPr>
        <w:t xml:space="preserve">role of </w:t>
      </w:r>
      <w:r w:rsidRPr="00B17A85">
        <w:rPr>
          <w:highlight w:val="cyan"/>
          <w:u w:val="single"/>
        </w:rPr>
        <w:t>unions</w:t>
      </w:r>
      <w:r w:rsidRPr="00B030E3">
        <w:rPr>
          <w:u w:val="single"/>
        </w:rPr>
        <w:t xml:space="preserve">, which are the </w:t>
      </w:r>
      <w:r w:rsidRPr="00B030E3">
        <w:rPr>
          <w:rStyle w:val="Emphasis"/>
        </w:rPr>
        <w:t>guarantors</w:t>
      </w:r>
      <w:r w:rsidRPr="00B030E3">
        <w:rPr>
          <w:u w:val="single"/>
        </w:rPr>
        <w:t xml:space="preserve"> of some measure of </w:t>
      </w:r>
      <w:r w:rsidRPr="00B030E3">
        <w:rPr>
          <w:rStyle w:val="Emphasis"/>
        </w:rPr>
        <w:t>democracy</w:t>
      </w:r>
      <w:r w:rsidRPr="00B030E3">
        <w:rPr>
          <w:u w:val="single"/>
        </w:rPr>
        <w:t xml:space="preserve"> in the workplace, to </w:t>
      </w:r>
      <w:r w:rsidRPr="00B17A85">
        <w:rPr>
          <w:highlight w:val="cyan"/>
          <w:u w:val="single"/>
        </w:rPr>
        <w:t xml:space="preserve">ensure that </w:t>
      </w:r>
      <w:r w:rsidRPr="00B17A85">
        <w:rPr>
          <w:rStyle w:val="Emphasis"/>
          <w:highlight w:val="cyan"/>
        </w:rPr>
        <w:t>democracy</w:t>
      </w:r>
      <w:r w:rsidRPr="00B17A85">
        <w:rPr>
          <w:highlight w:val="cyan"/>
          <w:u w:val="single"/>
        </w:rPr>
        <w:t xml:space="preserve"> </w:t>
      </w:r>
      <w:r w:rsidRPr="00B17A85">
        <w:rPr>
          <w:rStyle w:val="Emphasis"/>
          <w:highlight w:val="cyan"/>
        </w:rPr>
        <w:t>survives</w:t>
      </w:r>
      <w:r w:rsidRPr="00B030E3">
        <w:rPr>
          <w:u w:val="single"/>
        </w:rPr>
        <w:t xml:space="preserve"> in the society</w:t>
      </w:r>
      <w:r w:rsidRPr="00B030E3">
        <w:t>.”</w:t>
      </w:r>
    </w:p>
    <w:p w14:paraId="1B80BE73" w14:textId="77777777" w:rsidR="00465265" w:rsidRPr="00B030E3" w:rsidRDefault="00465265" w:rsidP="00465265">
      <w:r w:rsidRPr="00B030E3">
        <w:t xml:space="preserve">A handful of activists have started to organize in their workplace for labor to be ready to respond. Postal workers in Detroit are handing out flyers that ask coworkers to sign a pledge from Choose Democracy, committing to vote then </w:t>
      </w:r>
      <w:proofErr w:type="gramStart"/>
      <w:r w:rsidRPr="00B030E3">
        <w:t>take action</w:t>
      </w:r>
      <w:proofErr w:type="gramEnd"/>
      <w:r w:rsidRPr="00B030E3">
        <w:t xml:space="preserve"> if needed to protect the vote.</w:t>
      </w:r>
    </w:p>
    <w:p w14:paraId="3517000B" w14:textId="77777777" w:rsidR="00465265" w:rsidRPr="00B030E3" w:rsidRDefault="00465265" w:rsidP="00465265">
      <w:r w:rsidRPr="00B030E3">
        <w:t>ARE UNIONS READY?</w:t>
      </w:r>
    </w:p>
    <w:p w14:paraId="4E697DA9" w14:textId="77777777" w:rsidR="00465265" w:rsidRPr="00B030E3" w:rsidRDefault="00465265" w:rsidP="00465265">
      <w:r w:rsidRPr="00B030E3">
        <w:t xml:space="preserve">Will unions be ready to strike if Trump won’t step down? The sizable share of union members backing Trump makes it tough for some unions to frame the fight as anti-Trump, or pro-Biden. But if </w:t>
      </w:r>
      <w:r w:rsidRPr="00B030E3">
        <w:rPr>
          <w:u w:val="single"/>
        </w:rPr>
        <w:t xml:space="preserve">unions </w:t>
      </w:r>
      <w:r w:rsidRPr="00B17A85">
        <w:rPr>
          <w:highlight w:val="cyan"/>
          <w:u w:val="single"/>
        </w:rPr>
        <w:t xml:space="preserve">commit to the </w:t>
      </w:r>
      <w:r w:rsidRPr="00B17A85">
        <w:rPr>
          <w:rStyle w:val="Emphasis"/>
          <w:highlight w:val="cyan"/>
        </w:rPr>
        <w:t>integrity</w:t>
      </w:r>
      <w:r w:rsidRPr="00B17A85">
        <w:rPr>
          <w:highlight w:val="cyan"/>
          <w:u w:val="single"/>
        </w:rPr>
        <w:t xml:space="preserve"> of</w:t>
      </w:r>
      <w:r w:rsidRPr="00B030E3">
        <w:rPr>
          <w:u w:val="single"/>
        </w:rPr>
        <w:t xml:space="preserve"> the </w:t>
      </w:r>
      <w:r w:rsidRPr="00B17A85">
        <w:rPr>
          <w:rStyle w:val="Emphasis"/>
          <w:highlight w:val="cyan"/>
        </w:rPr>
        <w:t>democratic</w:t>
      </w:r>
      <w:r w:rsidRPr="00B17A85">
        <w:rPr>
          <w:highlight w:val="cyan"/>
          <w:u w:val="single"/>
        </w:rPr>
        <w:t xml:space="preserve"> </w:t>
      </w:r>
      <w:r w:rsidRPr="00B17A85">
        <w:rPr>
          <w:rStyle w:val="Emphasis"/>
          <w:highlight w:val="cyan"/>
        </w:rPr>
        <w:t>process</w:t>
      </w:r>
      <w:r w:rsidRPr="00B030E3">
        <w:t>, they have more ground to stand on.</w:t>
      </w:r>
    </w:p>
    <w:p w14:paraId="4006AA2A" w14:textId="77777777" w:rsidR="00465265" w:rsidRPr="00B030E3" w:rsidRDefault="00465265" w:rsidP="00465265">
      <w:r w:rsidRPr="00B030E3">
        <w:t xml:space="preserve">The Rochester Central Labor Council in New York passed a resolution calling for a general strike </w:t>
      </w:r>
      <w:proofErr w:type="gramStart"/>
      <w:r w:rsidRPr="00B030E3">
        <w:t>in the event that</w:t>
      </w:r>
      <w:proofErr w:type="gramEnd"/>
      <w:r w:rsidRPr="00B030E3">
        <w:t xml:space="preserve"> Trump loses and does not step down. The </w:t>
      </w:r>
      <w:r w:rsidRPr="00B17A85">
        <w:rPr>
          <w:highlight w:val="cyan"/>
          <w:u w:val="single"/>
        </w:rPr>
        <w:t>resolution calls on</w:t>
      </w:r>
      <w:r w:rsidRPr="00B030E3">
        <w:rPr>
          <w:u w:val="single"/>
        </w:rPr>
        <w:t xml:space="preserve"> the </w:t>
      </w:r>
      <w:r w:rsidRPr="00B030E3">
        <w:rPr>
          <w:rStyle w:val="Emphasis"/>
        </w:rPr>
        <w:t>national</w:t>
      </w:r>
      <w:r w:rsidRPr="00B030E3">
        <w:rPr>
          <w:u w:val="single"/>
        </w:rPr>
        <w:t xml:space="preserve"> </w:t>
      </w:r>
      <w:r w:rsidRPr="00B030E3">
        <w:rPr>
          <w:rStyle w:val="Emphasis"/>
        </w:rPr>
        <w:t>AFL</w:t>
      </w:r>
      <w:r w:rsidRPr="00B030E3">
        <w:rPr>
          <w:u w:val="single"/>
        </w:rPr>
        <w:t>-</w:t>
      </w:r>
      <w:r w:rsidRPr="00B030E3">
        <w:rPr>
          <w:rStyle w:val="Emphasis"/>
        </w:rPr>
        <w:t>CIO</w:t>
      </w:r>
      <w:r w:rsidRPr="00B030E3">
        <w:rPr>
          <w:u w:val="single"/>
        </w:rPr>
        <w:t xml:space="preserve"> and all other </w:t>
      </w:r>
      <w:r w:rsidRPr="00B17A85">
        <w:rPr>
          <w:highlight w:val="cyan"/>
          <w:u w:val="single"/>
        </w:rPr>
        <w:t>labor organizations to “prepare for and enact a</w:t>
      </w:r>
      <w:r w:rsidRPr="00B030E3">
        <w:rPr>
          <w:u w:val="single"/>
        </w:rPr>
        <w:t xml:space="preserve"> </w:t>
      </w:r>
      <w:r w:rsidRPr="00B030E3">
        <w:rPr>
          <w:rStyle w:val="Emphasis"/>
        </w:rPr>
        <w:t>general</w:t>
      </w:r>
      <w:r w:rsidRPr="00B030E3">
        <w:rPr>
          <w:u w:val="single"/>
        </w:rPr>
        <w:t xml:space="preserve"> </w:t>
      </w:r>
      <w:r w:rsidRPr="00B17A85">
        <w:rPr>
          <w:rStyle w:val="Emphasis"/>
          <w:highlight w:val="cyan"/>
        </w:rPr>
        <w:t>strike</w:t>
      </w:r>
      <w:r w:rsidRPr="00B030E3">
        <w:rPr>
          <w:u w:val="single"/>
        </w:rPr>
        <w:t xml:space="preserve">, if necessary, </w:t>
      </w:r>
      <w:r w:rsidRPr="00B17A85">
        <w:rPr>
          <w:highlight w:val="cyan"/>
          <w:u w:val="single"/>
        </w:rPr>
        <w:t xml:space="preserve">to ensure a </w:t>
      </w:r>
      <w:r w:rsidRPr="00B17A85">
        <w:rPr>
          <w:rStyle w:val="Emphasis"/>
          <w:highlight w:val="cyan"/>
        </w:rPr>
        <w:t>Constitutionally</w:t>
      </w:r>
      <w:r w:rsidRPr="00B17A85">
        <w:rPr>
          <w:highlight w:val="cyan"/>
          <w:u w:val="single"/>
        </w:rPr>
        <w:t xml:space="preserve"> </w:t>
      </w:r>
      <w:r w:rsidRPr="00B17A85">
        <w:rPr>
          <w:rStyle w:val="Emphasis"/>
          <w:highlight w:val="cyan"/>
        </w:rPr>
        <w:t>mandated</w:t>
      </w:r>
      <w:r w:rsidRPr="00B030E3">
        <w:rPr>
          <w:u w:val="single"/>
        </w:rPr>
        <w:t xml:space="preserve"> </w:t>
      </w:r>
      <w:r w:rsidRPr="00B030E3">
        <w:rPr>
          <w:rStyle w:val="Emphasis"/>
        </w:rPr>
        <w:t>peaceful</w:t>
      </w:r>
      <w:r w:rsidRPr="00B030E3">
        <w:rPr>
          <w:u w:val="single"/>
        </w:rPr>
        <w:t xml:space="preserve"> </w:t>
      </w:r>
      <w:r w:rsidRPr="00B17A85">
        <w:rPr>
          <w:rStyle w:val="Emphasis"/>
          <w:highlight w:val="cyan"/>
        </w:rPr>
        <w:t>transition</w:t>
      </w:r>
      <w:r w:rsidRPr="00B17A85">
        <w:rPr>
          <w:highlight w:val="cyan"/>
          <w:u w:val="single"/>
        </w:rPr>
        <w:t xml:space="preserve"> of power</w:t>
      </w:r>
      <w:r w:rsidRPr="00B030E3">
        <w:rPr>
          <w:u w:val="single"/>
        </w:rPr>
        <w:t xml:space="preserve"> as a result of the 2020 Presidential Elections.”</w:t>
      </w:r>
      <w:r w:rsidRPr="00B030E3">
        <w:t xml:space="preserve"> A handful of other labor bodies have followed suit.</w:t>
      </w:r>
    </w:p>
    <w:p w14:paraId="5ABAEB11" w14:textId="77777777" w:rsidR="00465265" w:rsidRPr="00B030E3" w:rsidRDefault="00465265" w:rsidP="00465265">
      <w:r w:rsidRPr="00B030E3">
        <w:t xml:space="preserve">Sara Nelson, International President of the Association of Flight Attendants-CWA, AFL-CIO, is also taking a bold stand, stating that in the event of a contested </w:t>
      </w:r>
      <w:proofErr w:type="gramStart"/>
      <w:r w:rsidRPr="00B030E3">
        <w:t xml:space="preserve">election,  </w:t>
      </w:r>
      <w:r w:rsidRPr="00B030E3">
        <w:rPr>
          <w:u w:val="single"/>
        </w:rPr>
        <w:t>labor</w:t>
      </w:r>
      <w:proofErr w:type="gramEnd"/>
      <w:r w:rsidRPr="00B030E3">
        <w:rPr>
          <w:u w:val="single"/>
        </w:rPr>
        <w:t xml:space="preserve"> “has to be </w:t>
      </w:r>
      <w:r w:rsidRPr="00B17A85">
        <w:rPr>
          <w:highlight w:val="cyan"/>
          <w:u w:val="single"/>
        </w:rPr>
        <w:t xml:space="preserve">ready to </w:t>
      </w:r>
      <w:r w:rsidRPr="00B17A85">
        <w:rPr>
          <w:rStyle w:val="Emphasis"/>
          <w:highlight w:val="cyan"/>
        </w:rPr>
        <w:t>mobilize</w:t>
      </w:r>
      <w:r w:rsidRPr="00B030E3">
        <w:rPr>
          <w:u w:val="single"/>
        </w:rPr>
        <w:t xml:space="preserve"> in a </w:t>
      </w:r>
      <w:r w:rsidRPr="00B030E3">
        <w:rPr>
          <w:rStyle w:val="Emphasis"/>
        </w:rPr>
        <w:t>series</w:t>
      </w:r>
      <w:r w:rsidRPr="00B030E3">
        <w:rPr>
          <w:u w:val="single"/>
        </w:rPr>
        <w:t xml:space="preserve"> of </w:t>
      </w:r>
      <w:r w:rsidRPr="00B030E3">
        <w:rPr>
          <w:rStyle w:val="Emphasis"/>
        </w:rPr>
        <w:t>strikes</w:t>
      </w:r>
      <w:r w:rsidRPr="00B030E3">
        <w:rPr>
          <w:u w:val="single"/>
        </w:rPr>
        <w:t xml:space="preserve"> or leading to a general strike.” Despite </w:t>
      </w:r>
      <w:r w:rsidRPr="00B030E3">
        <w:rPr>
          <w:rStyle w:val="Emphasis"/>
        </w:rPr>
        <w:t>high</w:t>
      </w:r>
      <w:r w:rsidRPr="00B030E3">
        <w:rPr>
          <w:u w:val="single"/>
        </w:rPr>
        <w:t xml:space="preserve"> </w:t>
      </w:r>
      <w:r w:rsidRPr="00B030E3">
        <w:rPr>
          <w:rStyle w:val="Emphasis"/>
        </w:rPr>
        <w:t>unemployment</w:t>
      </w:r>
      <w:r w:rsidRPr="00B030E3">
        <w:rPr>
          <w:u w:val="single"/>
        </w:rPr>
        <w:t xml:space="preserve">, </w:t>
      </w:r>
      <w:r w:rsidRPr="00B17A85">
        <w:rPr>
          <w:highlight w:val="cyan"/>
          <w:u w:val="single"/>
        </w:rPr>
        <w:t xml:space="preserve">workers still have </w:t>
      </w:r>
      <w:r w:rsidRPr="00B17A85">
        <w:rPr>
          <w:rStyle w:val="Emphasis"/>
          <w:highlight w:val="cyan"/>
        </w:rPr>
        <w:t>power</w:t>
      </w:r>
      <w:r w:rsidRPr="00B030E3">
        <w:t>, she says. She points to how the federal government ended its shutdown last year, after Nelson spoke publicly about the idea of a general strike and a handful of air traffic controllers did not show up for their shifts. “</w:t>
      </w:r>
      <w:r w:rsidRPr="00B030E3">
        <w:rPr>
          <w:u w:val="single"/>
        </w:rPr>
        <w:t xml:space="preserve">Where can we actually </w:t>
      </w:r>
      <w:r w:rsidRPr="00B030E3">
        <w:rPr>
          <w:rStyle w:val="Emphasis"/>
        </w:rPr>
        <w:t>flex</w:t>
      </w:r>
      <w:r w:rsidRPr="00B030E3">
        <w:rPr>
          <w:u w:val="single"/>
        </w:rPr>
        <w:t xml:space="preserve"> that muscle in a </w:t>
      </w:r>
      <w:r w:rsidRPr="00B030E3">
        <w:rPr>
          <w:rStyle w:val="Emphasis"/>
        </w:rPr>
        <w:t>series</w:t>
      </w:r>
      <w:r w:rsidRPr="00B030E3">
        <w:rPr>
          <w:u w:val="single"/>
        </w:rPr>
        <w:t xml:space="preserve"> of </w:t>
      </w:r>
      <w:r w:rsidRPr="00B030E3">
        <w:rPr>
          <w:rStyle w:val="Emphasis"/>
        </w:rPr>
        <w:t>strikes</w:t>
      </w:r>
      <w:r w:rsidRPr="00B030E3">
        <w:t xml:space="preserve"> . . . </w:t>
      </w:r>
      <w:r w:rsidRPr="00B030E3">
        <w:rPr>
          <w:u w:val="single"/>
        </w:rPr>
        <w:t xml:space="preserve">in a way that is going to be </w:t>
      </w:r>
      <w:r w:rsidRPr="00B030E3">
        <w:rPr>
          <w:rStyle w:val="Emphasis"/>
        </w:rPr>
        <w:t>very</w:t>
      </w:r>
      <w:r w:rsidRPr="00B030E3">
        <w:rPr>
          <w:u w:val="single"/>
        </w:rPr>
        <w:t xml:space="preserve"> </w:t>
      </w:r>
      <w:r w:rsidRPr="00B030E3">
        <w:rPr>
          <w:rStyle w:val="Emphasis"/>
        </w:rPr>
        <w:t>effective</w:t>
      </w:r>
      <w:r w:rsidRPr="00B030E3">
        <w:t>?” she asks.  “And frankly, if the planes all stop that is something that will grab everyone’s attention and suddenly there has to be action to fix that.”</w:t>
      </w:r>
    </w:p>
    <w:p w14:paraId="4FD8D4E6" w14:textId="77777777" w:rsidR="00465265" w:rsidRPr="00B030E3" w:rsidRDefault="00465265" w:rsidP="00465265">
      <w:r w:rsidRPr="00B030E3">
        <w:t>Writers following these discussions have described some of the history and challenges of general strikes. We have never had an actual national general strike in the U.S., although some have argued that the 2006 immigration protests were a version of one. And W.E. B. DuBois made a case in Black Reconstruction that up to a half a million enslaved workers held a general strike during the Civil War, by stopping work and leaving plantations.</w:t>
      </w:r>
    </w:p>
    <w:p w14:paraId="4C6C60B5" w14:textId="77777777" w:rsidR="00465265" w:rsidRPr="00B030E3" w:rsidRDefault="00465265" w:rsidP="00465265">
      <w:r w:rsidRPr="00B030E3">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74C6E1D5" w14:textId="77777777" w:rsidR="00465265" w:rsidRPr="00B030E3" w:rsidRDefault="00465265" w:rsidP="00465265">
      <w:r w:rsidRPr="00B030E3">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0CD29FAB" w14:textId="77777777" w:rsidR="00465265" w:rsidRDefault="00465265" w:rsidP="00465265"/>
    <w:p w14:paraId="07441D32" w14:textId="77777777" w:rsidR="00465265" w:rsidRPr="00AB679D" w:rsidRDefault="00465265" w:rsidP="00465265">
      <w:pPr>
        <w:pStyle w:val="Heading4"/>
        <w:rPr>
          <w:rFonts w:asciiTheme="minorHAnsi" w:hAnsiTheme="minorHAnsi" w:cstheme="minorHAnsi"/>
          <w:lang w:eastAsia="zh-CN"/>
        </w:rPr>
      </w:pPr>
      <w:bookmarkStart w:id="0" w:name="_Hlk82187430"/>
      <w:r>
        <w:rPr>
          <w:rFonts w:asciiTheme="minorHAnsi" w:hAnsiTheme="minorHAnsi" w:cstheme="minorHAnsi"/>
        </w:rPr>
        <w:lastRenderedPageBreak/>
        <w:t xml:space="preserve">Strong democracy is key to preventing nuclear war – collapse is worse and turns every impact </w:t>
      </w:r>
    </w:p>
    <w:p w14:paraId="5B20B1DF" w14:textId="77777777" w:rsidR="00465265" w:rsidRPr="00AB679D" w:rsidRDefault="00465265" w:rsidP="00465265">
      <w:pPr>
        <w:rPr>
          <w:rFonts w:asciiTheme="minorHAnsi" w:hAnsiTheme="minorHAnsi" w:cstheme="minorHAnsi"/>
        </w:rPr>
      </w:pPr>
      <w:r w:rsidRPr="00AB679D">
        <w:rPr>
          <w:rStyle w:val="Style13ptBold"/>
          <w:rFonts w:asciiTheme="minorHAnsi" w:hAnsiTheme="minorHAnsi" w:cstheme="minorHAnsi"/>
          <w:lang w:eastAsia="zh-CN"/>
        </w:rPr>
        <w:t>Kendall-Taylor 16</w:t>
      </w:r>
      <w:r w:rsidRPr="00AB679D">
        <w:rPr>
          <w:rFonts w:asciiTheme="minorHAnsi" w:hAnsiTheme="minorHAnsi" w:cstheme="minorHAnsi"/>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45" w:history="1">
        <w:r w:rsidRPr="00AB679D">
          <w:rPr>
            <w:rStyle w:val="Hyperlink"/>
            <w:rFonts w:asciiTheme="minorHAnsi" w:hAnsiTheme="minorHAnsi" w:cstheme="minorHAnsi"/>
          </w:rPr>
          <w:t>https://www.csis.org/analysis/how-democracy%E2%80%99s-decline-would-undermine-international-order</w:t>
        </w:r>
      </w:hyperlink>
      <w:r w:rsidRPr="00AB679D">
        <w:rPr>
          <w:rFonts w:asciiTheme="minorHAnsi" w:hAnsiTheme="minorHAnsi" w:cstheme="minorHAnsi"/>
        </w:rPr>
        <w:t xml:space="preserve">/] </w:t>
      </w:r>
    </w:p>
    <w:p w14:paraId="1054A662" w14:textId="77777777" w:rsidR="00465265" w:rsidRPr="00AB679D" w:rsidRDefault="00465265" w:rsidP="00465265">
      <w:pPr>
        <w:rPr>
          <w:rFonts w:asciiTheme="minorHAnsi" w:hAnsiTheme="minorHAnsi" w:cstheme="minorHAnsi"/>
        </w:rPr>
      </w:pPr>
      <w:r w:rsidRPr="00AB679D">
        <w:rPr>
          <w:rFonts w:asciiTheme="minorHAnsi" w:hAnsiTheme="minorHAnsi" w:cstheme="minorHAnsi"/>
        </w:rPr>
        <w:t xml:space="preserve">Democratic decline would </w:t>
      </w:r>
      <w:r w:rsidRPr="00B17A85">
        <w:rPr>
          <w:rStyle w:val="Emphasis"/>
          <w:rFonts w:asciiTheme="minorHAnsi" w:hAnsiTheme="minorHAnsi" w:cstheme="minorHAnsi"/>
          <w:highlight w:val="cyan"/>
        </w:rPr>
        <w:t>weaken</w:t>
      </w:r>
      <w:r w:rsidRPr="00AB679D">
        <w:rPr>
          <w:rStyle w:val="Emphasis"/>
          <w:rFonts w:asciiTheme="minorHAnsi" w:hAnsiTheme="minorHAnsi" w:cstheme="minorHAnsi"/>
        </w:rPr>
        <w:t xml:space="preserve"> U.S. </w:t>
      </w:r>
      <w:r w:rsidRPr="00B17A85">
        <w:rPr>
          <w:rStyle w:val="Emphasis"/>
          <w:rFonts w:asciiTheme="minorHAnsi" w:hAnsiTheme="minorHAnsi" w:cstheme="minorHAnsi"/>
          <w:highlight w:val="cyan"/>
        </w:rPr>
        <w:t>partnerships</w:t>
      </w:r>
      <w:r w:rsidRPr="00AB679D">
        <w:rPr>
          <w:rStyle w:val="Emphasis"/>
          <w:rFonts w:asciiTheme="minorHAnsi" w:hAnsiTheme="minorHAnsi" w:cstheme="minorHAnsi"/>
        </w:rPr>
        <w:t xml:space="preserve"> and </w:t>
      </w:r>
      <w:r w:rsidRPr="00B17A85">
        <w:rPr>
          <w:rStyle w:val="Emphasis"/>
          <w:rFonts w:asciiTheme="minorHAnsi" w:hAnsiTheme="minorHAnsi" w:cstheme="minorHAnsi"/>
          <w:highlight w:val="cyan"/>
        </w:rPr>
        <w:t>erode</w:t>
      </w:r>
      <w:r w:rsidRPr="00AB679D">
        <w:rPr>
          <w:rStyle w:val="Emphasis"/>
          <w:rFonts w:asciiTheme="minorHAnsi" w:hAnsiTheme="minorHAnsi" w:cstheme="minorHAnsi"/>
        </w:rPr>
        <w:t xml:space="preserve"> an important foundation for U.S. </w:t>
      </w:r>
      <w:r w:rsidRPr="00B17A85">
        <w:rPr>
          <w:rStyle w:val="Emphasis"/>
          <w:rFonts w:asciiTheme="minorHAnsi" w:hAnsiTheme="minorHAnsi" w:cstheme="minorHAnsi"/>
          <w:highlight w:val="cyan"/>
        </w:rPr>
        <w:t>cooperation</w:t>
      </w:r>
      <w:r w:rsidRPr="00AB679D">
        <w:rPr>
          <w:rFonts w:asciiTheme="minorHAnsi" w:hAnsiTheme="minorHAnsi" w:cstheme="minorHAnsi"/>
        </w:rPr>
        <w:t xml:space="preserve"> abroad. </w:t>
      </w:r>
      <w:hyperlink r:id="rId46" w:anchor="http://cmp.sagepub.com/content/18/1/49.abstract" w:history="1">
        <w:r w:rsidRPr="00AB679D">
          <w:rPr>
            <w:rFonts w:asciiTheme="minorHAnsi" w:hAnsiTheme="minorHAnsi" w:cstheme="minorHAnsi"/>
          </w:rPr>
          <w:t xml:space="preserve">Research demonstrates </w:t>
        </w:r>
      </w:hyperlink>
      <w:r w:rsidRPr="00AB679D">
        <w:rPr>
          <w:rFonts w:asciiTheme="minorHAnsi" w:hAnsiTheme="minorHAnsi" w:cstheme="minorHAnsi"/>
        </w:rPr>
        <w:t xml:space="preserve">that domestic politics are a key determinant of the international behavior of states. </w:t>
      </w:r>
      <w:proofErr w:type="gramStart"/>
      <w:r w:rsidRPr="00AB679D">
        <w:rPr>
          <w:rFonts w:asciiTheme="minorHAnsi" w:hAnsiTheme="minorHAnsi" w:cstheme="minorHAnsi"/>
        </w:rPr>
        <w:t xml:space="preserve">In particular, </w:t>
      </w:r>
      <w:r w:rsidRPr="00B17A85">
        <w:rPr>
          <w:rFonts w:asciiTheme="minorHAnsi" w:hAnsiTheme="minorHAnsi" w:cstheme="minorHAnsi"/>
          <w:b/>
          <w:bCs/>
          <w:highlight w:val="cyan"/>
          <w:u w:val="single"/>
        </w:rPr>
        <w:t>democracies</w:t>
      </w:r>
      <w:proofErr w:type="gramEnd"/>
      <w:r w:rsidRPr="00AB679D">
        <w:rPr>
          <w:rFonts w:asciiTheme="minorHAnsi" w:hAnsiTheme="minorHAnsi" w:cstheme="minorHAnsi"/>
        </w:rPr>
        <w:t xml:space="preserve"> are </w:t>
      </w:r>
      <w:r w:rsidRPr="006C4F77">
        <w:rPr>
          <w:rFonts w:asciiTheme="minorHAnsi" w:hAnsiTheme="minorHAnsi" w:cstheme="minorHAnsi"/>
          <w:b/>
          <w:bCs/>
          <w:u w:val="single"/>
        </w:rPr>
        <w:t xml:space="preserve">more likely to </w:t>
      </w:r>
      <w:r w:rsidRPr="00B17A85">
        <w:rPr>
          <w:rFonts w:asciiTheme="minorHAnsi" w:hAnsiTheme="minorHAnsi" w:cstheme="minorHAnsi"/>
          <w:b/>
          <w:bCs/>
          <w:highlight w:val="cyan"/>
          <w:u w:val="single"/>
        </w:rPr>
        <w:t>form alliances and cooperate</w:t>
      </w:r>
      <w:r w:rsidRPr="006C4F77">
        <w:rPr>
          <w:rFonts w:asciiTheme="minorHAnsi" w:hAnsiTheme="minorHAnsi" w:cstheme="minorHAnsi"/>
          <w:b/>
          <w:bCs/>
          <w:u w:val="single"/>
        </w:rPr>
        <w:t xml:space="preserve"> more fully with other democracies than with autocracies</w:t>
      </w:r>
      <w:r w:rsidRPr="00AB679D">
        <w:rPr>
          <w:rFonts w:asciiTheme="minorHAnsi" w:hAnsiTheme="minorHAnsi" w:cstheme="minorHAnsi"/>
        </w:rPr>
        <w:t xml:space="preserve">. Similarly, </w:t>
      </w:r>
      <w:r w:rsidRPr="00B17A85">
        <w:rPr>
          <w:rFonts w:asciiTheme="minorHAnsi" w:hAnsiTheme="minorHAnsi" w:cstheme="minorHAnsi"/>
          <w:b/>
          <w:bCs/>
          <w:highlight w:val="cyan"/>
          <w:u w:val="single"/>
        </w:rPr>
        <w:t>authoritarian countries</w:t>
      </w:r>
      <w:r w:rsidRPr="006C4F77">
        <w:rPr>
          <w:rFonts w:asciiTheme="minorHAnsi" w:hAnsiTheme="minorHAnsi" w:cstheme="minorHAnsi"/>
          <w:b/>
          <w:bCs/>
          <w:u w:val="single"/>
        </w:rPr>
        <w:t xml:space="preserve"> have established mechanisms for cooperation and sharing of “worst practices.” An increase in authoritarian countries</w:t>
      </w:r>
      <w:r w:rsidRPr="00AB679D">
        <w:rPr>
          <w:rFonts w:asciiTheme="minorHAnsi" w:hAnsiTheme="minorHAnsi" w:cstheme="minorHAnsi"/>
        </w:rPr>
        <w:t xml:space="preserve">, then, </w:t>
      </w:r>
      <w:r w:rsidRPr="006C4F77">
        <w:rPr>
          <w:rFonts w:asciiTheme="minorHAnsi" w:hAnsiTheme="minorHAnsi" w:cstheme="minorHAnsi"/>
          <w:b/>
          <w:bCs/>
          <w:u w:val="single"/>
        </w:rPr>
        <w:t>would provide a broader platform</w:t>
      </w:r>
      <w:r w:rsidRPr="00AB679D">
        <w:rPr>
          <w:rFonts w:asciiTheme="minorHAnsi" w:hAnsiTheme="minorHAnsi" w:cstheme="minorHAnsi"/>
        </w:rPr>
        <w:t xml:space="preserve"> for coordination that could enable these countries to overcome their divergent histories, values, and interests—factors that are frequently cited as obstacles to the </w:t>
      </w:r>
      <w:r w:rsidRPr="00B17A85">
        <w:rPr>
          <w:rFonts w:asciiTheme="minorHAnsi" w:hAnsiTheme="minorHAnsi" w:cstheme="minorHAnsi"/>
          <w:b/>
          <w:bCs/>
          <w:highlight w:val="cyan"/>
          <w:u w:val="single"/>
        </w:rPr>
        <w:t>form</w:t>
      </w:r>
      <w:r w:rsidRPr="006C4F77">
        <w:rPr>
          <w:rFonts w:asciiTheme="minorHAnsi" w:hAnsiTheme="minorHAnsi" w:cstheme="minorHAnsi"/>
          <w:b/>
          <w:bCs/>
          <w:u w:val="single"/>
        </w:rPr>
        <w:t xml:space="preserve">ation of a cohesive </w:t>
      </w:r>
      <w:r w:rsidRPr="00B17A85">
        <w:rPr>
          <w:rFonts w:asciiTheme="minorHAnsi" w:hAnsiTheme="minorHAnsi" w:cstheme="minorHAnsi"/>
          <w:b/>
          <w:bCs/>
          <w:highlight w:val="cyan"/>
          <w:u w:val="single"/>
        </w:rPr>
        <w:t>challenge to</w:t>
      </w:r>
      <w:r w:rsidRPr="006C4F77">
        <w:rPr>
          <w:rFonts w:asciiTheme="minorHAnsi" w:hAnsiTheme="minorHAnsi" w:cstheme="minorHAnsi"/>
          <w:b/>
          <w:bCs/>
          <w:u w:val="single"/>
        </w:rPr>
        <w:t xml:space="preserve"> the U.S.-led international </w:t>
      </w:r>
      <w:r w:rsidRPr="00B17A85">
        <w:rPr>
          <w:rFonts w:asciiTheme="minorHAnsi" w:hAnsiTheme="minorHAnsi" w:cstheme="minorHAnsi"/>
          <w:b/>
          <w:bCs/>
          <w:highlight w:val="cyan"/>
          <w:u w:val="single"/>
        </w:rPr>
        <w:t>system</w:t>
      </w:r>
      <w:r w:rsidRPr="00AB679D">
        <w:rPr>
          <w:rFonts w:asciiTheme="minorHAnsi" w:hAnsiTheme="minorHAnsi" w:cstheme="minorHAnsi"/>
        </w:rPr>
        <w:t xml:space="preserve">. </w:t>
      </w:r>
    </w:p>
    <w:p w14:paraId="1A7FC66F" w14:textId="77777777" w:rsidR="00465265" w:rsidRPr="00AB679D" w:rsidRDefault="00465265" w:rsidP="00465265">
      <w:pPr>
        <w:rPr>
          <w:rFonts w:asciiTheme="minorHAnsi" w:hAnsiTheme="minorHAnsi" w:cstheme="minorHAnsi"/>
        </w:rPr>
      </w:pPr>
      <w:r w:rsidRPr="00AB679D">
        <w:rPr>
          <w:rFonts w:asciiTheme="minorHAnsi" w:hAnsiTheme="minorHAnsi" w:cstheme="minorHAnsi"/>
        </w:rPr>
        <w:t xml:space="preserve">Recent examples support the empirical data. </w:t>
      </w:r>
      <w:r w:rsidRPr="006C4F77">
        <w:rPr>
          <w:rFonts w:asciiTheme="minorHAnsi" w:hAnsiTheme="minorHAnsi" w:cstheme="minorHAnsi"/>
          <w:b/>
          <w:bCs/>
          <w:u w:val="single"/>
        </w:rPr>
        <w:t>Democratic backsliding in Hungary and</w:t>
      </w:r>
      <w:r w:rsidRPr="00AB679D">
        <w:rPr>
          <w:rFonts w:asciiTheme="minorHAnsi" w:hAnsiTheme="minorHAnsi" w:cstheme="minorHAnsi"/>
        </w:rPr>
        <w:t xml:space="preserve"> the hardening of </w:t>
      </w:r>
      <w:r w:rsidRPr="006C4F77">
        <w:rPr>
          <w:rFonts w:asciiTheme="minorHAnsi" w:hAnsiTheme="minorHAnsi" w:cstheme="minorHAnsi"/>
          <w:b/>
          <w:bCs/>
          <w:u w:val="single"/>
        </w:rPr>
        <w:t>Egypt’s autocracy</w:t>
      </w:r>
      <w:r w:rsidRPr="00AB679D">
        <w:rPr>
          <w:rFonts w:asciiTheme="minorHAnsi" w:hAnsiTheme="minorHAnsi" w:cstheme="minorHAnsi"/>
        </w:rPr>
        <w:t xml:space="preserve"> under Abdel Fattah el-Sisi </w:t>
      </w:r>
      <w:r w:rsidRPr="006C4F77">
        <w:rPr>
          <w:rFonts w:asciiTheme="minorHAnsi" w:hAnsiTheme="minorHAnsi" w:cstheme="minorHAnsi"/>
          <w:b/>
          <w:bCs/>
          <w:u w:val="single"/>
        </w:rPr>
        <w:t xml:space="preserve">have led to enhanced relations between these countries and Russia. Likewise, democratic decline in Bangladesh has led Sheikh Hasina </w:t>
      </w:r>
      <w:proofErr w:type="spellStart"/>
      <w:r w:rsidRPr="006C4F77">
        <w:rPr>
          <w:rFonts w:asciiTheme="minorHAnsi" w:hAnsiTheme="minorHAnsi" w:cstheme="minorHAnsi"/>
          <w:b/>
          <w:bCs/>
          <w:u w:val="single"/>
        </w:rPr>
        <w:t>Wazed</w:t>
      </w:r>
      <w:proofErr w:type="spellEnd"/>
      <w:r w:rsidRPr="006C4F77">
        <w:rPr>
          <w:rFonts w:asciiTheme="minorHAnsi" w:hAnsiTheme="minorHAnsi" w:cstheme="minorHAnsi"/>
          <w:b/>
          <w:bCs/>
          <w:u w:val="single"/>
        </w:rPr>
        <w:t xml:space="preserve"> and her ruling </w:t>
      </w:r>
      <w:proofErr w:type="spellStart"/>
      <w:r w:rsidRPr="006C4F77">
        <w:rPr>
          <w:rFonts w:asciiTheme="minorHAnsi" w:hAnsiTheme="minorHAnsi" w:cstheme="minorHAnsi"/>
          <w:b/>
          <w:bCs/>
          <w:u w:val="single"/>
        </w:rPr>
        <w:t>Awami</w:t>
      </w:r>
      <w:proofErr w:type="spellEnd"/>
      <w:r w:rsidRPr="006C4F77">
        <w:rPr>
          <w:rFonts w:asciiTheme="minorHAnsi" w:hAnsiTheme="minorHAnsi" w:cstheme="minorHAnsi"/>
          <w:b/>
          <w:bCs/>
          <w:u w:val="single"/>
        </w:rPr>
        <w:t xml:space="preserve"> League to seek closer relations with China and Russia</w:t>
      </w:r>
      <w:r w:rsidRPr="00AB679D">
        <w:rPr>
          <w:rFonts w:asciiTheme="minorHAnsi" w:hAnsiTheme="minorHAnsi" w:cstheme="minorHAnsi"/>
        </w:rPr>
        <w:t xml:space="preserve">, in part </w:t>
      </w:r>
      <w:r w:rsidRPr="006C4F77">
        <w:rPr>
          <w:rFonts w:asciiTheme="minorHAnsi" w:hAnsiTheme="minorHAnsi" w:cstheme="minorHAnsi"/>
          <w:b/>
          <w:bCs/>
          <w:u w:val="single"/>
        </w:rPr>
        <w:t>to mitigate Western pressure and bolster</w:t>
      </w:r>
      <w:r w:rsidRPr="00AB679D">
        <w:rPr>
          <w:rFonts w:asciiTheme="minorHAnsi" w:hAnsiTheme="minorHAnsi" w:cstheme="minorHAnsi"/>
        </w:rPr>
        <w:t xml:space="preserve"> the </w:t>
      </w:r>
      <w:r w:rsidRPr="006C4F77">
        <w:rPr>
          <w:rFonts w:asciiTheme="minorHAnsi" w:hAnsiTheme="minorHAnsi" w:cstheme="minorHAnsi"/>
          <w:b/>
          <w:bCs/>
          <w:u w:val="single"/>
        </w:rPr>
        <w:t>regime’s domestic standing</w:t>
      </w:r>
      <w:r w:rsidRPr="00AB679D">
        <w:rPr>
          <w:rFonts w:asciiTheme="minorHAnsi" w:hAnsiTheme="minorHAnsi" w:cstheme="minorHAnsi"/>
        </w:rPr>
        <w:t xml:space="preserve">. </w:t>
      </w:r>
    </w:p>
    <w:p w14:paraId="32EC5915" w14:textId="77777777" w:rsidR="00465265" w:rsidRPr="00AB679D" w:rsidRDefault="00465265" w:rsidP="00465265">
      <w:pPr>
        <w:rPr>
          <w:rFonts w:asciiTheme="minorHAnsi" w:hAnsiTheme="minorHAnsi" w:cstheme="minorHAnsi"/>
        </w:rPr>
      </w:pPr>
      <w:r w:rsidRPr="00AB679D">
        <w:rPr>
          <w:rFonts w:asciiTheme="minorHAnsi" w:hAnsiTheme="minorHAnsi" w:cstheme="minorHAnsi"/>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C4F77">
        <w:rPr>
          <w:rFonts w:asciiTheme="minorHAnsi" w:hAnsiTheme="minorHAnsi" w:cstheme="minorHAnsi"/>
          <w:b/>
          <w:bCs/>
          <w:u w:val="single"/>
        </w:rPr>
        <w:t xml:space="preserve">the </w:t>
      </w:r>
      <w:r w:rsidRPr="00AB679D">
        <w:rPr>
          <w:rStyle w:val="Emphasis"/>
          <w:rFonts w:asciiTheme="minorHAnsi" w:hAnsiTheme="minorHAnsi" w:cstheme="minorHAnsi"/>
        </w:rPr>
        <w:t xml:space="preserve">depth and </w:t>
      </w:r>
      <w:r w:rsidRPr="00B17A85">
        <w:rPr>
          <w:rStyle w:val="Emphasis"/>
          <w:rFonts w:asciiTheme="minorHAnsi" w:hAnsiTheme="minorHAnsi" w:cstheme="minorHAnsi"/>
          <w:highlight w:val="cyan"/>
        </w:rPr>
        <w:t>reliability of</w:t>
      </w:r>
      <w:r w:rsidRPr="00AB679D">
        <w:rPr>
          <w:rStyle w:val="Emphasis"/>
          <w:rFonts w:asciiTheme="minorHAnsi" w:hAnsiTheme="minorHAnsi" w:cstheme="minorHAnsi"/>
        </w:rPr>
        <w:t xml:space="preserve"> such </w:t>
      </w:r>
      <w:r w:rsidRPr="00B17A85">
        <w:rPr>
          <w:rStyle w:val="Emphasis"/>
          <w:rFonts w:asciiTheme="minorHAnsi" w:hAnsiTheme="minorHAnsi" w:cstheme="minorHAnsi"/>
          <w:highlight w:val="cyan"/>
        </w:rPr>
        <w:t>cooperation is limited</w:t>
      </w:r>
      <w:r w:rsidRPr="00AB679D">
        <w:rPr>
          <w:rFonts w:asciiTheme="minorHAnsi" w:hAnsiTheme="minorHAnsi" w:cstheme="minorHAnsi"/>
        </w:rPr>
        <w:t xml:space="preserve">. Consequently, </w:t>
      </w:r>
      <w:r w:rsidRPr="006C4F77">
        <w:rPr>
          <w:rFonts w:asciiTheme="minorHAnsi" w:hAnsiTheme="minorHAnsi" w:cstheme="minorHAnsi"/>
          <w:b/>
          <w:bCs/>
          <w:u w:val="single"/>
        </w:rPr>
        <w:t xml:space="preserve">further </w:t>
      </w:r>
      <w:r w:rsidRPr="00B17A85">
        <w:rPr>
          <w:rFonts w:asciiTheme="minorHAnsi" w:hAnsiTheme="minorHAnsi" w:cstheme="minorHAnsi"/>
          <w:b/>
          <w:bCs/>
          <w:highlight w:val="cyan"/>
          <w:u w:val="single"/>
        </w:rPr>
        <w:t>democratic decline</w:t>
      </w:r>
      <w:r w:rsidRPr="006C4F77">
        <w:rPr>
          <w:rFonts w:asciiTheme="minorHAnsi" w:hAnsiTheme="minorHAnsi" w:cstheme="minorHAnsi"/>
          <w:b/>
          <w:bCs/>
          <w:u w:val="single"/>
        </w:rPr>
        <w:t xml:space="preserve"> could </w:t>
      </w:r>
      <w:r w:rsidRPr="00AB679D">
        <w:rPr>
          <w:rStyle w:val="Emphasis"/>
          <w:rFonts w:asciiTheme="minorHAnsi" w:hAnsiTheme="minorHAnsi" w:cstheme="minorHAnsi"/>
        </w:rPr>
        <w:t xml:space="preserve">seriously </w:t>
      </w:r>
      <w:r w:rsidRPr="00B17A85">
        <w:rPr>
          <w:rStyle w:val="Emphasis"/>
          <w:rFonts w:asciiTheme="minorHAnsi" w:hAnsiTheme="minorHAnsi" w:cstheme="minorHAnsi"/>
          <w:highlight w:val="cyan"/>
        </w:rPr>
        <w:t>compromise</w:t>
      </w:r>
      <w:r w:rsidRPr="006C4F77">
        <w:rPr>
          <w:rFonts w:asciiTheme="minorHAnsi" w:hAnsiTheme="minorHAnsi" w:cstheme="minorHAnsi"/>
          <w:b/>
          <w:bCs/>
          <w:u w:val="single"/>
        </w:rPr>
        <w:t xml:space="preserve"> the United States’ ability to form the kinds of </w:t>
      </w:r>
      <w:r w:rsidRPr="00B17A85">
        <w:rPr>
          <w:rFonts w:asciiTheme="minorHAnsi" w:hAnsiTheme="minorHAnsi" w:cstheme="minorHAnsi"/>
          <w:b/>
          <w:bCs/>
          <w:highlight w:val="cyan"/>
          <w:u w:val="single"/>
        </w:rPr>
        <w:t>deep partnerships that will be required</w:t>
      </w:r>
      <w:r w:rsidRPr="00AB679D">
        <w:rPr>
          <w:rFonts w:asciiTheme="minorHAnsi" w:hAnsiTheme="minorHAnsi" w:cstheme="minorHAnsi"/>
        </w:rPr>
        <w:t xml:space="preserve"> to confront today’s increasingly complex challenges. Global issues such as </w:t>
      </w:r>
      <w:r w:rsidRPr="00B17A85">
        <w:rPr>
          <w:rFonts w:asciiTheme="minorHAnsi" w:hAnsiTheme="minorHAnsi" w:cstheme="minorHAnsi"/>
          <w:b/>
          <w:bCs/>
          <w:highlight w:val="cyan"/>
          <w:u w:val="single"/>
        </w:rPr>
        <w:t>climate change, migration,</w:t>
      </w:r>
      <w:r w:rsidRPr="006C4F77">
        <w:rPr>
          <w:rFonts w:asciiTheme="minorHAnsi" w:hAnsiTheme="minorHAnsi" w:cstheme="minorHAnsi"/>
          <w:b/>
          <w:bCs/>
          <w:u w:val="single"/>
        </w:rPr>
        <w:t xml:space="preserve"> and </w:t>
      </w:r>
      <w:r w:rsidRPr="00AB679D">
        <w:rPr>
          <w:rStyle w:val="Emphasis"/>
          <w:rFonts w:asciiTheme="minorHAnsi" w:hAnsiTheme="minorHAnsi" w:cstheme="minorHAnsi"/>
        </w:rPr>
        <w:t xml:space="preserve">violent </w:t>
      </w:r>
      <w:r w:rsidRPr="00B17A85">
        <w:rPr>
          <w:rStyle w:val="Emphasis"/>
          <w:rFonts w:asciiTheme="minorHAnsi" w:hAnsiTheme="minorHAnsi" w:cstheme="minorHAnsi"/>
          <w:highlight w:val="cyan"/>
        </w:rPr>
        <w:t>extremism demand</w:t>
      </w:r>
      <w:r w:rsidRPr="00AB679D">
        <w:rPr>
          <w:rStyle w:val="Emphasis"/>
          <w:rFonts w:asciiTheme="minorHAnsi" w:hAnsiTheme="minorHAnsi" w:cstheme="minorHAnsi"/>
        </w:rPr>
        <w:t xml:space="preserve"> the coordination and </w:t>
      </w:r>
      <w:r w:rsidRPr="00B17A85">
        <w:rPr>
          <w:rStyle w:val="Emphasis"/>
          <w:rFonts w:asciiTheme="minorHAnsi" w:hAnsiTheme="minorHAnsi" w:cstheme="minorHAnsi"/>
          <w:highlight w:val="cyan"/>
        </w:rPr>
        <w:t>cooperation</w:t>
      </w:r>
      <w:r w:rsidRPr="00AB679D">
        <w:rPr>
          <w:rStyle w:val="Emphasis"/>
          <w:rFonts w:asciiTheme="minorHAnsi" w:hAnsiTheme="minorHAnsi" w:cstheme="minorHAnsi"/>
        </w:rPr>
        <w:t xml:space="preserve"> that democratic backsliding would put in peril</w:t>
      </w:r>
      <w:r w:rsidRPr="00AB679D">
        <w:rPr>
          <w:rFonts w:asciiTheme="minorHAnsi" w:hAnsiTheme="minorHAnsi" w:cstheme="minorHAnsi"/>
        </w:rPr>
        <w:t xml:space="preserve">. Put simply, </w:t>
      </w:r>
      <w:r w:rsidRPr="006C4F77">
        <w:rPr>
          <w:rFonts w:asciiTheme="minorHAnsi" w:hAnsiTheme="minorHAnsi" w:cstheme="minorHAnsi"/>
          <w:b/>
          <w:bCs/>
          <w:u w:val="single"/>
        </w:rPr>
        <w:t>the United States is a less effective and influential actor if it loses its ability to rely on its partnerships</w:t>
      </w:r>
      <w:r w:rsidRPr="00AB679D">
        <w:rPr>
          <w:rFonts w:asciiTheme="minorHAnsi" w:hAnsiTheme="minorHAnsi" w:cstheme="minorHAnsi"/>
        </w:rPr>
        <w:t xml:space="preserve"> with other democratic nations. </w:t>
      </w:r>
    </w:p>
    <w:p w14:paraId="30223C6B" w14:textId="77777777" w:rsidR="00465265" w:rsidRPr="00AB679D" w:rsidRDefault="00465265" w:rsidP="00465265">
      <w:pPr>
        <w:rPr>
          <w:rFonts w:asciiTheme="minorHAnsi" w:hAnsiTheme="minorHAnsi" w:cstheme="minorHAnsi"/>
        </w:rPr>
      </w:pPr>
      <w:r w:rsidRPr="00AB679D">
        <w:rPr>
          <w:rFonts w:asciiTheme="minorHAnsi" w:hAnsiTheme="minorHAnsi" w:cstheme="minorHAnsi"/>
        </w:rPr>
        <w:t xml:space="preserve">A </w:t>
      </w:r>
      <w:r w:rsidRPr="006C4F77">
        <w:rPr>
          <w:rFonts w:asciiTheme="minorHAnsi" w:hAnsiTheme="minorHAnsi" w:cstheme="minorHAnsi"/>
          <w:b/>
          <w:bCs/>
          <w:u w:val="single"/>
        </w:rPr>
        <w:t xml:space="preserve">slide toward </w:t>
      </w:r>
      <w:r w:rsidRPr="00B17A85">
        <w:rPr>
          <w:rFonts w:asciiTheme="minorHAnsi" w:hAnsiTheme="minorHAnsi" w:cstheme="minorHAnsi"/>
          <w:b/>
          <w:bCs/>
          <w:highlight w:val="cyan"/>
          <w:u w:val="single"/>
        </w:rPr>
        <w:t>authoritarianism</w:t>
      </w:r>
      <w:r w:rsidRPr="006C4F77">
        <w:rPr>
          <w:rFonts w:asciiTheme="minorHAnsi" w:hAnsiTheme="minorHAnsi" w:cstheme="minorHAnsi"/>
          <w:b/>
          <w:bCs/>
          <w:u w:val="single"/>
        </w:rPr>
        <w:t xml:space="preserve"> could also </w:t>
      </w:r>
      <w:r w:rsidRPr="00AB679D">
        <w:rPr>
          <w:rStyle w:val="Emphasis"/>
          <w:rFonts w:asciiTheme="minorHAnsi" w:hAnsiTheme="minorHAnsi" w:cstheme="minorHAnsi"/>
        </w:rPr>
        <w:t xml:space="preserve">challenge the current global order by </w:t>
      </w:r>
      <w:r w:rsidRPr="00B17A85">
        <w:rPr>
          <w:rStyle w:val="Emphasis"/>
          <w:rFonts w:asciiTheme="minorHAnsi" w:hAnsiTheme="minorHAnsi" w:cstheme="minorHAnsi"/>
          <w:highlight w:val="cyan"/>
        </w:rPr>
        <w:t>diluting</w:t>
      </w:r>
      <w:r w:rsidRPr="00AB679D">
        <w:rPr>
          <w:rStyle w:val="Emphasis"/>
          <w:rFonts w:asciiTheme="minorHAnsi" w:hAnsiTheme="minorHAnsi" w:cstheme="minorHAnsi"/>
        </w:rPr>
        <w:t xml:space="preserve"> U.S. influence in critical international </w:t>
      </w:r>
      <w:r w:rsidRPr="00B17A85">
        <w:rPr>
          <w:rStyle w:val="Emphasis"/>
          <w:rFonts w:asciiTheme="minorHAnsi" w:hAnsiTheme="minorHAnsi" w:cstheme="minorHAnsi"/>
          <w:highlight w:val="cyan"/>
        </w:rPr>
        <w:t>institutions</w:t>
      </w:r>
      <w:r w:rsidRPr="00AB679D">
        <w:rPr>
          <w:rFonts w:asciiTheme="minorHAnsi" w:hAnsiTheme="minorHAnsi" w:cstheme="minorHAnsi"/>
        </w:rPr>
        <w:t xml:space="preserve">, including the </w:t>
      </w:r>
      <w:hyperlink r:id="rId47" w:history="1">
        <w:r w:rsidRPr="00AB679D">
          <w:rPr>
            <w:rFonts w:asciiTheme="minorHAnsi" w:hAnsiTheme="minorHAnsi" w:cstheme="minorHAnsi"/>
          </w:rPr>
          <w:t xml:space="preserve">United Nations </w:t>
        </w:r>
      </w:hyperlink>
      <w:r w:rsidRPr="00AB679D">
        <w:rPr>
          <w:rFonts w:asciiTheme="minorHAnsi" w:hAnsiTheme="minorHAnsi" w:cstheme="minorHAnsi"/>
        </w:rPr>
        <w:t xml:space="preserve">, the World Bank, and the International Monetary Fund (IMF). Democratic decline would </w:t>
      </w:r>
      <w:r w:rsidRPr="006C4F77">
        <w:rPr>
          <w:rFonts w:asciiTheme="minorHAnsi" w:hAnsiTheme="minorHAnsi" w:cstheme="minorHAnsi"/>
          <w:b/>
          <w:bCs/>
          <w:u w:val="single"/>
        </w:rPr>
        <w:t>weaken Western efforts within these institutions to advance issues such as Internet freedom and the responsibility to protect</w:t>
      </w:r>
      <w:r w:rsidRPr="00AB679D">
        <w:rPr>
          <w:rFonts w:asciiTheme="minorHAnsi" w:hAnsiTheme="minorHAnsi" w:cstheme="minorHAnsi"/>
        </w:rPr>
        <w:t xml:space="preserve">. In the case of Internet governance, for example, Western </w:t>
      </w:r>
      <w:r w:rsidRPr="006C4F77">
        <w:rPr>
          <w:rFonts w:asciiTheme="minorHAnsi" w:hAnsiTheme="minorHAnsi" w:cstheme="minorHAnsi"/>
          <w:b/>
          <w:bCs/>
          <w:u w:val="single"/>
        </w:rPr>
        <w:t>democracies support an open, largely private, global Internet. Autocracies</w:t>
      </w:r>
      <w:r w:rsidRPr="00AB679D">
        <w:rPr>
          <w:rFonts w:asciiTheme="minorHAnsi" w:hAnsiTheme="minorHAnsi" w:cstheme="minorHAnsi"/>
        </w:rPr>
        <w:t xml:space="preserve">, in contrast, </w:t>
      </w:r>
      <w:r w:rsidRPr="006C4F77">
        <w:rPr>
          <w:rFonts w:asciiTheme="minorHAnsi" w:hAnsiTheme="minorHAnsi" w:cstheme="minorHAnsi"/>
          <w:b/>
          <w:bCs/>
          <w:u w:val="single"/>
        </w:rPr>
        <w:t>promote state control over the Internet</w:t>
      </w:r>
      <w:r w:rsidRPr="00AB679D">
        <w:rPr>
          <w:rFonts w:asciiTheme="minorHAnsi" w:hAnsiTheme="minorHAnsi" w:cstheme="minorHAnsi"/>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2C749AC8" w14:textId="77777777" w:rsidR="00465265" w:rsidRPr="00113E52" w:rsidRDefault="00465265" w:rsidP="00465265">
      <w:pPr>
        <w:rPr>
          <w:rFonts w:asciiTheme="minorHAnsi" w:hAnsiTheme="minorHAnsi" w:cstheme="minorHAnsi"/>
          <w:b/>
          <w:bCs/>
          <w:u w:val="single"/>
        </w:rPr>
      </w:pPr>
      <w:r w:rsidRPr="00AB679D">
        <w:rPr>
          <w:rFonts w:asciiTheme="minorHAnsi" w:hAnsiTheme="minorHAnsi" w:cstheme="minorHAnsi"/>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C4F77">
        <w:rPr>
          <w:rFonts w:asciiTheme="minorHAnsi" w:hAnsiTheme="minorHAnsi" w:cstheme="minorHAnsi"/>
          <w:b/>
          <w:bCs/>
          <w:u w:val="single"/>
        </w:rPr>
        <w:t xml:space="preserve">the rising influence of </w:t>
      </w:r>
      <w:r w:rsidRPr="00B17A85">
        <w:rPr>
          <w:rFonts w:asciiTheme="minorHAnsi" w:hAnsiTheme="minorHAnsi" w:cstheme="minorHAnsi"/>
          <w:b/>
          <w:bCs/>
          <w:highlight w:val="cyan"/>
          <w:u w:val="single"/>
        </w:rPr>
        <w:t>autocracies could enable</w:t>
      </w:r>
      <w:r w:rsidRPr="006C4F77">
        <w:rPr>
          <w:rFonts w:asciiTheme="minorHAnsi" w:hAnsiTheme="minorHAnsi" w:cstheme="minorHAnsi"/>
          <w:b/>
          <w:bCs/>
          <w:u w:val="single"/>
        </w:rPr>
        <w:t xml:space="preserve"> these </w:t>
      </w:r>
      <w:r w:rsidRPr="00B17A85">
        <w:rPr>
          <w:rFonts w:asciiTheme="minorHAnsi" w:hAnsiTheme="minorHAnsi" w:cstheme="minorHAnsi"/>
          <w:b/>
          <w:bCs/>
          <w:highlight w:val="cyan"/>
          <w:u w:val="single"/>
        </w:rPr>
        <w:t>countries to bypass</w:t>
      </w:r>
      <w:r w:rsidRPr="006C4F77">
        <w:rPr>
          <w:rFonts w:asciiTheme="minorHAnsi" w:hAnsiTheme="minorHAnsi" w:cstheme="minorHAnsi"/>
          <w:b/>
          <w:bCs/>
          <w:u w:val="single"/>
        </w:rPr>
        <w:t xml:space="preserve"> the </w:t>
      </w:r>
      <w:r w:rsidRPr="00B17A85">
        <w:rPr>
          <w:rFonts w:asciiTheme="minorHAnsi" w:hAnsiTheme="minorHAnsi" w:cstheme="minorHAnsi"/>
          <w:b/>
          <w:bCs/>
          <w:highlight w:val="cyan"/>
          <w:u w:val="single"/>
        </w:rPr>
        <w:t>IMF and World Bank</w:t>
      </w:r>
      <w:r w:rsidRPr="006C4F77">
        <w:rPr>
          <w:rFonts w:asciiTheme="minorHAnsi" w:hAnsiTheme="minorHAnsi" w:cstheme="minorHAnsi"/>
          <w:b/>
          <w:bCs/>
          <w:u w:val="single"/>
        </w:rPr>
        <w:t xml:space="preserve"> all together</w:t>
      </w:r>
      <w:r w:rsidRPr="00AB679D">
        <w:rPr>
          <w:rFonts w:asciiTheme="minorHAnsi" w:hAnsiTheme="minorHAnsi" w:cstheme="minorHAnsi"/>
        </w:rPr>
        <w:t xml:space="preserve">. For example, </w:t>
      </w:r>
      <w:r w:rsidRPr="006C4F77">
        <w:rPr>
          <w:rFonts w:asciiTheme="minorHAnsi" w:hAnsiTheme="minorHAnsi" w:cstheme="minorHAnsi"/>
          <w:b/>
          <w:bCs/>
          <w:u w:val="single"/>
        </w:rPr>
        <w:t>the Chinese-created Asian Infrastructure</w:t>
      </w:r>
      <w:r w:rsidRPr="00AB679D">
        <w:rPr>
          <w:rFonts w:asciiTheme="minorHAnsi" w:hAnsiTheme="minorHAnsi" w:cstheme="minorHAnsi"/>
        </w:rPr>
        <w:t xml:space="preserve"> and Investment Bank and the BRICS Bank—which includes Russia, China, and an increasingly authoritarian South Africa—</w:t>
      </w:r>
      <w:r w:rsidRPr="006C4F77">
        <w:rPr>
          <w:rFonts w:asciiTheme="minorHAnsi" w:hAnsiTheme="minorHAnsi" w:cstheme="minorHAnsi"/>
          <w:b/>
          <w:bCs/>
          <w:u w:val="single"/>
        </w:rPr>
        <w:t xml:space="preserve">provide countries with the potential to bypass existing global financial institutions when it suits their interests. </w:t>
      </w:r>
      <w:r w:rsidRPr="00B17A85">
        <w:rPr>
          <w:rFonts w:asciiTheme="minorHAnsi" w:hAnsiTheme="minorHAnsi" w:cstheme="minorHAnsi"/>
          <w:b/>
          <w:bCs/>
          <w:highlight w:val="cyan"/>
          <w:u w:val="single"/>
        </w:rPr>
        <w:t>Authoritarian-led alternatives</w:t>
      </w:r>
      <w:r w:rsidRPr="006C4F77">
        <w:rPr>
          <w:rFonts w:asciiTheme="minorHAnsi" w:hAnsiTheme="minorHAnsi" w:cstheme="minorHAnsi"/>
          <w:b/>
          <w:bCs/>
          <w:u w:val="single"/>
        </w:rPr>
        <w:t xml:space="preserve"> pose the </w:t>
      </w:r>
      <w:r w:rsidRPr="00B17A85">
        <w:rPr>
          <w:rFonts w:asciiTheme="minorHAnsi" w:hAnsiTheme="minorHAnsi" w:cstheme="minorHAnsi"/>
          <w:b/>
          <w:bCs/>
          <w:highlight w:val="cyan"/>
          <w:u w:val="single"/>
        </w:rPr>
        <w:t>risk</w:t>
      </w:r>
      <w:r w:rsidRPr="006C4F77">
        <w:rPr>
          <w:rFonts w:asciiTheme="minorHAnsi" w:hAnsiTheme="minorHAnsi" w:cstheme="minorHAnsi"/>
          <w:b/>
          <w:bCs/>
          <w:u w:val="single"/>
        </w:rPr>
        <w:t xml:space="preserve"> that global </w:t>
      </w:r>
      <w:r w:rsidRPr="00B17A85">
        <w:rPr>
          <w:rFonts w:asciiTheme="minorHAnsi" w:hAnsiTheme="minorHAnsi" w:cstheme="minorHAnsi"/>
          <w:b/>
          <w:bCs/>
          <w:highlight w:val="cyan"/>
          <w:u w:val="single"/>
        </w:rPr>
        <w:t>economic governance will become</w:t>
      </w:r>
      <w:r w:rsidRPr="006C4F77">
        <w:rPr>
          <w:rFonts w:asciiTheme="minorHAnsi" w:hAnsiTheme="minorHAnsi" w:cstheme="minorHAnsi"/>
          <w:b/>
          <w:bCs/>
          <w:u w:val="single"/>
        </w:rPr>
        <w:t xml:space="preserve"> </w:t>
      </w:r>
      <w:hyperlink r:id="rId48" w:anchor=".V2H3MRbXgdI" w:history="1">
        <w:r w:rsidRPr="00B17A85">
          <w:rPr>
            <w:rFonts w:asciiTheme="minorHAnsi" w:hAnsiTheme="minorHAnsi" w:cstheme="minorHAnsi"/>
            <w:b/>
            <w:bCs/>
            <w:highlight w:val="cyan"/>
            <w:u w:val="single"/>
          </w:rPr>
          <w:t>fragmented and less effective</w:t>
        </w:r>
      </w:hyperlink>
      <w:r w:rsidRPr="00113E52">
        <w:rPr>
          <w:rFonts w:asciiTheme="minorHAnsi" w:hAnsiTheme="minorHAnsi" w:cstheme="minorHAnsi"/>
          <w:b/>
          <w:bCs/>
          <w:u w:val="single"/>
        </w:rPr>
        <w:t xml:space="preserve">. </w:t>
      </w:r>
    </w:p>
    <w:p w14:paraId="1062B031" w14:textId="77777777" w:rsidR="00465265" w:rsidRPr="00573571" w:rsidRDefault="00465265" w:rsidP="00465265">
      <w:pPr>
        <w:rPr>
          <w:rFonts w:asciiTheme="minorHAnsi" w:hAnsiTheme="minorHAnsi" w:cstheme="minorHAnsi"/>
        </w:rPr>
      </w:pPr>
      <w:r w:rsidRPr="00B17A85">
        <w:rPr>
          <w:rFonts w:asciiTheme="minorHAnsi" w:hAnsiTheme="minorHAnsi" w:cstheme="minorHAnsi"/>
          <w:b/>
          <w:bCs/>
          <w:highlight w:val="cyan"/>
          <w:u w:val="single"/>
        </w:rPr>
        <w:t>Violence and instability</w:t>
      </w:r>
      <w:r w:rsidRPr="006C4F77">
        <w:rPr>
          <w:rFonts w:asciiTheme="minorHAnsi" w:hAnsiTheme="minorHAnsi" w:cstheme="minorHAnsi"/>
          <w:b/>
          <w:bCs/>
          <w:u w:val="single"/>
        </w:rPr>
        <w:t xml:space="preserve"> would </w:t>
      </w:r>
      <w:r w:rsidRPr="00AB679D">
        <w:rPr>
          <w:rStyle w:val="Emphasis"/>
          <w:rFonts w:asciiTheme="minorHAnsi" w:hAnsiTheme="minorHAnsi" w:cstheme="minorHAnsi"/>
        </w:rPr>
        <w:t xml:space="preserve">also likely </w:t>
      </w:r>
      <w:r w:rsidRPr="00B17A85">
        <w:rPr>
          <w:rStyle w:val="Emphasis"/>
          <w:rFonts w:asciiTheme="minorHAnsi" w:hAnsiTheme="minorHAnsi" w:cstheme="minorHAnsi"/>
          <w:highlight w:val="cyan"/>
        </w:rPr>
        <w:t>increase</w:t>
      </w:r>
      <w:r w:rsidRPr="00AB679D">
        <w:rPr>
          <w:rFonts w:asciiTheme="minorHAnsi" w:hAnsiTheme="minorHAnsi" w:cstheme="minorHAnsi"/>
        </w:rPr>
        <w:t xml:space="preserve"> if more democracies </w:t>
      </w:r>
      <w:proofErr w:type="gramStart"/>
      <w:r w:rsidRPr="00AB679D">
        <w:rPr>
          <w:rFonts w:asciiTheme="minorHAnsi" w:hAnsiTheme="minorHAnsi" w:cstheme="minorHAnsi"/>
        </w:rPr>
        <w:t>give</w:t>
      </w:r>
      <w:proofErr w:type="gramEnd"/>
      <w:r w:rsidRPr="00AB679D">
        <w:rPr>
          <w:rFonts w:asciiTheme="minorHAnsi" w:hAnsiTheme="minorHAnsi" w:cstheme="minorHAnsi"/>
        </w:rPr>
        <w:t xml:space="preserve"> way to autocracy. </w:t>
      </w:r>
      <w:hyperlink r:id="rId49" w:history="1">
        <w:r w:rsidRPr="00AB679D">
          <w:rPr>
            <w:rFonts w:asciiTheme="minorHAnsi" w:hAnsiTheme="minorHAnsi" w:cstheme="minorHAnsi"/>
          </w:rPr>
          <w:t>International relations literature</w:t>
        </w:r>
      </w:hyperlink>
      <w:r w:rsidRPr="00AB679D">
        <w:rPr>
          <w:rFonts w:asciiTheme="minorHAnsi" w:hAnsiTheme="minorHAnsi" w:cstheme="minorHAnsi"/>
        </w:rPr>
        <w:t xml:space="preserve"> tells us that </w:t>
      </w:r>
      <w:r w:rsidRPr="00B17A85">
        <w:rPr>
          <w:rFonts w:asciiTheme="minorHAnsi" w:hAnsiTheme="minorHAnsi" w:cstheme="minorHAnsi"/>
          <w:b/>
          <w:bCs/>
          <w:highlight w:val="cyan"/>
          <w:u w:val="single"/>
        </w:rPr>
        <w:t>democracies</w:t>
      </w:r>
      <w:r w:rsidRPr="006C4F77">
        <w:rPr>
          <w:rFonts w:asciiTheme="minorHAnsi" w:hAnsiTheme="minorHAnsi" w:cstheme="minorHAnsi"/>
          <w:b/>
          <w:bCs/>
          <w:u w:val="single"/>
        </w:rPr>
        <w:t xml:space="preserve"> are </w:t>
      </w:r>
      <w:r w:rsidRPr="00B17A85">
        <w:rPr>
          <w:rStyle w:val="Emphasis"/>
          <w:rFonts w:asciiTheme="minorHAnsi" w:hAnsiTheme="minorHAnsi" w:cstheme="minorHAnsi"/>
          <w:highlight w:val="cyan"/>
        </w:rPr>
        <w:t>less likely to fight wars</w:t>
      </w:r>
      <w:r w:rsidRPr="006C4F77">
        <w:rPr>
          <w:rFonts w:asciiTheme="minorHAnsi" w:hAnsiTheme="minorHAnsi" w:cstheme="minorHAnsi"/>
          <w:b/>
          <w:bCs/>
          <w:u w:val="single"/>
        </w:rPr>
        <w:t xml:space="preserve"> against other democracies, suggesting that interstate wars would rise as the number of democracies declines</w:t>
      </w:r>
      <w:r w:rsidRPr="00AB679D">
        <w:rPr>
          <w:rFonts w:asciiTheme="minorHAnsi" w:hAnsiTheme="minorHAnsi" w:cstheme="minorHAnsi"/>
        </w:rPr>
        <w:t xml:space="preserve">. Moreover, </w:t>
      </w:r>
      <w:r w:rsidRPr="006C4F77">
        <w:rPr>
          <w:rFonts w:asciiTheme="minorHAnsi" w:hAnsiTheme="minorHAnsi" w:cstheme="minorHAnsi"/>
          <w:b/>
          <w:bCs/>
          <w:u w:val="single"/>
        </w:rPr>
        <w:t>within countries that are already autocratic, additional movement</w:t>
      </w:r>
      <w:r w:rsidRPr="00AB679D">
        <w:rPr>
          <w:rFonts w:asciiTheme="minorHAnsi" w:hAnsiTheme="minorHAnsi" w:cstheme="minorHAnsi"/>
        </w:rPr>
        <w:t xml:space="preserve"> away from democracy, or an “authoritarian hardening,” would </w:t>
      </w:r>
      <w:r w:rsidRPr="006C4F77">
        <w:rPr>
          <w:rFonts w:asciiTheme="minorHAnsi" w:hAnsiTheme="minorHAnsi" w:cstheme="minorHAnsi"/>
          <w:b/>
          <w:bCs/>
          <w:u w:val="single"/>
        </w:rPr>
        <w:t>increase global instability</w:t>
      </w:r>
      <w:r w:rsidRPr="00AB679D">
        <w:rPr>
          <w:rFonts w:asciiTheme="minorHAnsi" w:hAnsiTheme="minorHAnsi" w:cstheme="minorHAnsi"/>
        </w:rPr>
        <w:t xml:space="preserve">. Highly repressive autocracies are the most likely to </w:t>
      </w:r>
      <w:r w:rsidRPr="006C4F77">
        <w:rPr>
          <w:rFonts w:asciiTheme="minorHAnsi" w:hAnsiTheme="minorHAnsi" w:cstheme="minorHAnsi"/>
          <w:b/>
          <w:bCs/>
          <w:u w:val="single"/>
        </w:rPr>
        <w:t>experience state failure, as was the case in the Central African Republic</w:t>
      </w:r>
      <w:r w:rsidRPr="00AB679D">
        <w:rPr>
          <w:rFonts w:asciiTheme="minorHAnsi" w:hAnsiTheme="minorHAnsi" w:cstheme="minorHAnsi"/>
        </w:rPr>
        <w:t xml:space="preserve">, Libya, Somalia, Syria, and Yemen. In this way, </w:t>
      </w:r>
      <w:r w:rsidRPr="006C4F77">
        <w:rPr>
          <w:rFonts w:asciiTheme="minorHAnsi" w:hAnsiTheme="minorHAnsi" w:cstheme="minorHAnsi"/>
          <w:b/>
          <w:bCs/>
          <w:u w:val="single"/>
        </w:rPr>
        <w:t>democratic decline would significantly strain the international order</w:t>
      </w:r>
      <w:r w:rsidRPr="00AB679D">
        <w:rPr>
          <w:rFonts w:asciiTheme="minorHAnsi" w:hAnsiTheme="minorHAnsi" w:cstheme="minorHAnsi"/>
        </w:rPr>
        <w:t xml:space="preserve"> because rising levels of instability would exceed the West’s ability to respond to the tremendous costs of peacekeeping, humanitarian assistance, and refugee flows. </w:t>
      </w:r>
    </w:p>
    <w:bookmarkEnd w:id="0"/>
    <w:p w14:paraId="350E10DB" w14:textId="77777777" w:rsidR="00465265" w:rsidRDefault="00465265" w:rsidP="00465265"/>
    <w:p w14:paraId="77A97F37" w14:textId="77777777" w:rsidR="00465265" w:rsidRDefault="00465265" w:rsidP="00465265">
      <w:pPr>
        <w:pStyle w:val="Heading4"/>
      </w:pPr>
      <w:r>
        <w:lastRenderedPageBreak/>
        <w:t xml:space="preserve">Third, </w:t>
      </w:r>
      <w:r>
        <w:rPr>
          <w:u w:val="single"/>
        </w:rPr>
        <w:t>c</w:t>
      </w:r>
      <w:r w:rsidRPr="00C7246E">
        <w:rPr>
          <w:u w:val="single"/>
        </w:rPr>
        <w:t>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3C826322" w14:textId="77777777" w:rsidR="00465265" w:rsidRPr="00C76511" w:rsidRDefault="00465265" w:rsidP="00465265">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14:paraId="7121D675" w14:textId="77777777" w:rsidR="00465265" w:rsidRPr="004A176C" w:rsidRDefault="00465265" w:rsidP="00465265">
      <w:pPr>
        <w:rPr>
          <w:u w:val="single"/>
        </w:rPr>
      </w:pPr>
      <w:r w:rsidRPr="00900F2B">
        <w:t>Labor organizer Helen Marot once observed, "</w:t>
      </w:r>
      <w:r w:rsidRPr="004A176C">
        <w:rPr>
          <w:u w:val="single"/>
        </w:rPr>
        <w:t xml:space="preserve">The </w:t>
      </w:r>
      <w:r w:rsidRPr="00B17A85">
        <w:rPr>
          <w:highlight w:val="cyan"/>
          <w:u w:val="single"/>
        </w:rPr>
        <w:t xml:space="preserve">labor unions are </w:t>
      </w:r>
      <w:r w:rsidRPr="00B17A85">
        <w:rPr>
          <w:rStyle w:val="Emphasis"/>
          <w:highlight w:val="cyan"/>
        </w:rPr>
        <w:t>group efforts in</w:t>
      </w:r>
      <w:r w:rsidRPr="00C76511">
        <w:rPr>
          <w:rStyle w:val="Emphasis"/>
        </w:rPr>
        <w:t xml:space="preserve"> the </w:t>
      </w:r>
      <w:r w:rsidRPr="00B17A85">
        <w:rPr>
          <w:rStyle w:val="Emphasis"/>
          <w:highlight w:val="cyan"/>
        </w:rPr>
        <w:t>direction of democracy</w:t>
      </w:r>
      <w:r w:rsidRPr="00900F2B">
        <w:t xml:space="preserve">." </w:t>
      </w:r>
      <w:r w:rsidRPr="004A176C">
        <w:rPr>
          <w:u w:val="single"/>
        </w:rPr>
        <w:t xml:space="preserve">What she meant is that more than simply vehicles for the economic interests of workers </w:t>
      </w:r>
      <w:r w:rsidRPr="00900F2B">
        <w:t xml:space="preserve">(which they certainly are), </w:t>
      </w:r>
      <w:r w:rsidRPr="00B17A85">
        <w:rPr>
          <w:highlight w:val="cyan"/>
          <w:u w:val="single"/>
        </w:rPr>
        <w:t>labor unions</w:t>
      </w:r>
      <w:r w:rsidRPr="004A176C">
        <w:rPr>
          <w:u w:val="single"/>
        </w:rPr>
        <w:t xml:space="preserve"> also </w:t>
      </w:r>
      <w:r w:rsidRPr="00B17A85">
        <w:rPr>
          <w:highlight w:val="cyan"/>
          <w:u w:val="single"/>
        </w:rPr>
        <w:t xml:space="preserve">foster </w:t>
      </w:r>
      <w:r w:rsidRPr="00B17A85">
        <w:rPr>
          <w:rStyle w:val="Emphasis"/>
          <w:highlight w:val="cya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B17A85">
        <w:rPr>
          <w:rStyle w:val="Emphasis"/>
          <w:highlight w:val="cyan"/>
        </w:rPr>
        <w:t>voter turnout</w:t>
      </w:r>
      <w:r w:rsidRPr="00900F2B">
        <w:t xml:space="preserve">, </w:t>
      </w:r>
      <w:r w:rsidRPr="004A176C">
        <w:rPr>
          <w:u w:val="single"/>
        </w:rPr>
        <w:t xml:space="preserve">which has </w:t>
      </w:r>
      <w:r w:rsidRPr="00B17A85">
        <w:rPr>
          <w:highlight w:val="cyan"/>
          <w:u w:val="single"/>
        </w:rPr>
        <w:t>suffered</w:t>
      </w:r>
      <w:r w:rsidRPr="004A176C">
        <w:rPr>
          <w:u w:val="single"/>
        </w:rPr>
        <w:t xml:space="preserve"> in recent years </w:t>
      </w:r>
      <w:r w:rsidRPr="00B17A85">
        <w:rPr>
          <w:highlight w:val="cyan"/>
          <w:u w:val="single"/>
        </w:rPr>
        <w:t>along with union membership</w:t>
      </w:r>
      <w:r w:rsidRPr="00900F2B">
        <w:t xml:space="preserve">. Indeed, new data from the Census Bureau and a new analysis of American National Election Studies data support the case that </w:t>
      </w:r>
      <w:r w:rsidRPr="00B17A85">
        <w:rPr>
          <w:highlight w:val="cyan"/>
          <w:u w:val="single"/>
        </w:rPr>
        <w:t>unions' declining influence</w:t>
      </w:r>
      <w:r w:rsidRPr="004A176C">
        <w:rPr>
          <w:u w:val="single"/>
        </w:rPr>
        <w:t xml:space="preserve"> has also </w:t>
      </w:r>
      <w:r w:rsidRPr="00B17A85">
        <w:rPr>
          <w:rStyle w:val="Emphasis"/>
          <w:highlight w:val="cyan"/>
        </w:rPr>
        <w:t>deeply harmed democracy</w:t>
      </w:r>
      <w:r w:rsidRPr="004A176C">
        <w:rPr>
          <w:u w:val="single"/>
        </w:rPr>
        <w:t>.</w:t>
      </w:r>
    </w:p>
    <w:p w14:paraId="3A2D2ECE" w14:textId="77777777" w:rsidR="00465265" w:rsidRPr="00900F2B" w:rsidRDefault="00465265" w:rsidP="00465265">
      <w:r w:rsidRPr="004A176C">
        <w:rPr>
          <w:u w:val="single"/>
        </w:rPr>
        <w:t xml:space="preserve">In 2014, voter turnout was </w:t>
      </w:r>
      <w:r w:rsidRPr="00723327">
        <w:rPr>
          <w:rStyle w:val="Emphasis"/>
        </w:rPr>
        <w:t>abysmal</w:t>
      </w:r>
      <w:r w:rsidRPr="004A176C">
        <w:rPr>
          <w:u w:val="single"/>
        </w:rPr>
        <w:t>, even for a midterm</w:t>
      </w:r>
      <w:r w:rsidRPr="00900F2B">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t xml:space="preserve"> (the sample only includes individuals who were employed, and does not include self-employed workers). While only 39 percent of non-union workers voted in 2014, fully 52 percent of union workers did.</w:t>
      </w:r>
    </w:p>
    <w:p w14:paraId="726968AE" w14:textId="77777777" w:rsidR="00465265" w:rsidRPr="00900F2B" w:rsidRDefault="00465265" w:rsidP="00465265">
      <w:r w:rsidRPr="00900F2B">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t xml:space="preserve"> (after controlling for demographic factors) and individuals living in a union household are 2.5 points more likely to vote and register. This is largely in line with the earlier estimates of Richard Freeman.</w:t>
      </w:r>
    </w:p>
    <w:p w14:paraId="50E1BEDD" w14:textId="77777777" w:rsidR="00465265" w:rsidRPr="004A176C" w:rsidRDefault="00465265" w:rsidP="00465265">
      <w:pPr>
        <w:rPr>
          <w:u w:val="single"/>
        </w:rPr>
      </w:pPr>
      <w:r w:rsidRPr="004A176C">
        <w:rPr>
          <w:u w:val="single"/>
        </w:rPr>
        <w:t>These numbers may appear modest, but in a close national election they could be enough to change the result.</w:t>
      </w:r>
    </w:p>
    <w:p w14:paraId="7F641499" w14:textId="77777777" w:rsidR="00465265" w:rsidRPr="004A176C" w:rsidRDefault="00465265" w:rsidP="00465265">
      <w:pPr>
        <w:rPr>
          <w:u w:val="single"/>
        </w:rPr>
      </w:pPr>
      <w:r w:rsidRPr="00900F2B">
        <w:t xml:space="preserve">Other </w:t>
      </w:r>
      <w:r w:rsidRPr="00B17A85">
        <w:rPr>
          <w:highlight w:val="cyan"/>
          <w:u w:val="single"/>
        </w:rPr>
        <w:t>research has found</w:t>
      </w:r>
      <w:r w:rsidRPr="004A176C">
        <w:rPr>
          <w:u w:val="single"/>
        </w:rPr>
        <w:t xml:space="preserve"> an </w:t>
      </w:r>
      <w:r w:rsidRPr="00723327">
        <w:rPr>
          <w:rStyle w:val="Emphasis"/>
        </w:rPr>
        <w:t>even stronger turnout effect from unions</w:t>
      </w:r>
      <w:r w:rsidRPr="00900F2B">
        <w:t xml:space="preserve">. Daniel </w:t>
      </w:r>
      <w:proofErr w:type="spellStart"/>
      <w:r w:rsidRPr="00900F2B">
        <w:t>Stegmueller</w:t>
      </w:r>
      <w:proofErr w:type="spellEnd"/>
      <w:r w:rsidRPr="00900F2B">
        <w:t xml:space="preserve"> and Michael Becher find that after applying numerous demographic controls, </w:t>
      </w:r>
      <w:r w:rsidRPr="00B17A85">
        <w:rPr>
          <w:highlight w:val="cyan"/>
          <w:u w:val="single"/>
        </w:rPr>
        <w:t xml:space="preserve">union members are </w:t>
      </w:r>
      <w:r w:rsidRPr="00B17A85">
        <w:rPr>
          <w:rStyle w:val="Emphasis"/>
          <w:highlight w:val="cyan"/>
        </w:rPr>
        <w:t>10 points more likely to vote</w:t>
      </w:r>
      <w:r w:rsidRPr="004A176C">
        <w:rPr>
          <w:u w:val="single"/>
        </w:rPr>
        <w:t>.</w:t>
      </w:r>
    </w:p>
    <w:p w14:paraId="3D773C80" w14:textId="77777777" w:rsidR="00465265" w:rsidRPr="00900F2B" w:rsidRDefault="00465265" w:rsidP="00465265">
      <w:r w:rsidRPr="004A176C">
        <w:rPr>
          <w:u w:val="single"/>
        </w:rPr>
        <w:t>What's particularly important is that unions boost turnout among low- and middle-income individuals</w:t>
      </w:r>
      <w:r w:rsidRPr="00900F2B">
        <w:t xml:space="preserve">. In a 2006 study, political scientists Jan </w:t>
      </w:r>
      <w:proofErr w:type="spellStart"/>
      <w:r w:rsidRPr="00900F2B">
        <w:t>Leighley</w:t>
      </w:r>
      <w:proofErr w:type="spellEnd"/>
      <w:r w:rsidRPr="00900F2B">
        <w:t xml:space="preserve"> and Jonathan </w:t>
      </w:r>
      <w:proofErr w:type="spellStart"/>
      <w:r w:rsidRPr="00900F2B">
        <w:t>Nagler</w:t>
      </w:r>
      <w:proofErr w:type="spellEnd"/>
      <w:r w:rsidRPr="00900F2B">
        <w:t xml:space="preserve"> found that, "</w:t>
      </w:r>
      <w:r w:rsidRPr="004A176C">
        <w:rPr>
          <w:u w:val="single"/>
        </w:rPr>
        <w:t xml:space="preserve">the </w:t>
      </w:r>
      <w:r w:rsidRPr="00B17A85">
        <w:rPr>
          <w:rStyle w:val="Emphasis"/>
          <w:highlight w:val="cyan"/>
        </w:rPr>
        <w:t>decline</w:t>
      </w:r>
      <w:r w:rsidRPr="00B17A85">
        <w:rPr>
          <w:highlight w:val="cyan"/>
          <w:u w:val="single"/>
        </w:rPr>
        <w:t xml:space="preserve"> in union membership</w:t>
      </w:r>
      <w:r w:rsidRPr="004A176C">
        <w:rPr>
          <w:u w:val="single"/>
        </w:rPr>
        <w:t xml:space="preserve"> since 1964 has </w:t>
      </w:r>
      <w:r w:rsidRPr="00B17A85">
        <w:rPr>
          <w:rStyle w:val="Emphasis"/>
          <w:highlight w:val="cyan"/>
        </w:rPr>
        <w:t>affected</w:t>
      </w:r>
      <w:r w:rsidRPr="004A176C">
        <w:rPr>
          <w:u w:val="single"/>
        </w:rPr>
        <w:t xml:space="preserve"> the </w:t>
      </w:r>
      <w:r w:rsidRPr="00B17A85">
        <w:rPr>
          <w:rStyle w:val="Emphasis"/>
          <w:highlight w:val="cya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t xml:space="preserve">." In 2014, </w:t>
      </w:r>
      <w:r w:rsidRPr="004A176C">
        <w:rPr>
          <w:u w:val="single"/>
        </w:rPr>
        <w:t xml:space="preserve">the </w:t>
      </w:r>
      <w:r w:rsidRPr="00B17A85">
        <w:rPr>
          <w:rStyle w:val="Emphasis"/>
          <w:highlight w:val="cyan"/>
        </w:rPr>
        <w:t>gap</w:t>
      </w:r>
      <w:r w:rsidRPr="004A176C">
        <w:rPr>
          <w:u w:val="single"/>
        </w:rPr>
        <w:t xml:space="preserve"> between unions and non-union workers shrunk at the highest rung of the income ladder. </w:t>
      </w:r>
      <w:r w:rsidRPr="00B17A85">
        <w:rPr>
          <w:highlight w:val="cyan"/>
          <w:u w:val="single"/>
        </w:rPr>
        <w:t xml:space="preserve">There was a </w:t>
      </w:r>
      <w:r w:rsidRPr="00B17A85">
        <w:rPr>
          <w:rStyle w:val="Emphasis"/>
          <w:highlight w:val="cyan"/>
        </w:rPr>
        <w:t>15-point gap among those earning less than $25,000</w:t>
      </w:r>
      <w:r w:rsidRPr="00900F2B">
        <w:t xml:space="preserve"> (40 percent turnout for union workers, </w:t>
      </w:r>
      <w:r w:rsidRPr="004A176C">
        <w:rPr>
          <w:u w:val="single"/>
        </w:rPr>
        <w:t>and 25 percent turnout for non-union workers).</w:t>
      </w:r>
      <w:r w:rsidRPr="00900F2B">
        <w:t xml:space="preserve"> Among those earning more than $100,000, the gap was far smaller (49 percent for non-union workers and 52 percent for union workers).</w:t>
      </w:r>
    </w:p>
    <w:p w14:paraId="2258CB5A" w14:textId="77777777" w:rsidR="00465265" w:rsidRPr="00900F2B" w:rsidRDefault="00465265" w:rsidP="00465265">
      <w:r w:rsidRPr="00900F2B">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437DEECC" w14:textId="77777777" w:rsidR="00465265" w:rsidRPr="00900F2B" w:rsidRDefault="00465265" w:rsidP="00465265">
      <w:r w:rsidRPr="00900F2B">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513EDD4D" w14:textId="77777777" w:rsidR="00465265" w:rsidRPr="00900F2B" w:rsidRDefault="00465265" w:rsidP="00465265">
      <w:r w:rsidRPr="00900F2B">
        <w:t xml:space="preserve">A 2013 study by Jasmine </w:t>
      </w:r>
      <w:proofErr w:type="spellStart"/>
      <w:r w:rsidRPr="00900F2B">
        <w:t>Kerrissey</w:t>
      </w:r>
      <w:proofErr w:type="spellEnd"/>
      <w:r w:rsidRPr="00900F2B">
        <w:t xml:space="preserve"> and Evan </w:t>
      </w:r>
      <w:proofErr w:type="spellStart"/>
      <w:r w:rsidRPr="00900F2B">
        <w:t>Schofer</w:t>
      </w:r>
      <w:proofErr w:type="spellEnd"/>
      <w:r w:rsidRPr="00900F2B">
        <w:t xml:space="preserve"> finds that </w:t>
      </w:r>
      <w:r w:rsidRPr="00B17A85">
        <w:rPr>
          <w:highlight w:val="cya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B17A85">
        <w:rPr>
          <w:highlight w:val="cyan"/>
          <w:u w:val="single"/>
        </w:rPr>
        <w:t xml:space="preserve">also </w:t>
      </w:r>
      <w:r w:rsidRPr="00B17A85">
        <w:rPr>
          <w:rStyle w:val="Emphasis"/>
          <w:highlight w:val="cyan"/>
        </w:rPr>
        <w:t>more likely to belong to</w:t>
      </w:r>
      <w:r w:rsidRPr="00723327">
        <w:rPr>
          <w:rStyle w:val="Emphasis"/>
        </w:rPr>
        <w:t xml:space="preserve"> other </w:t>
      </w:r>
      <w:r w:rsidRPr="00B17A85">
        <w:rPr>
          <w:rStyle w:val="Emphasis"/>
          <w:highlight w:val="cyan"/>
        </w:rPr>
        <w:t>associations</w:t>
      </w:r>
      <w:r w:rsidRPr="00B17A85">
        <w:rPr>
          <w:highlight w:val="cyan"/>
          <w:u w:val="single"/>
        </w:rPr>
        <w:t>, and</w:t>
      </w:r>
      <w:r w:rsidRPr="00900F2B">
        <w:rPr>
          <w:u w:val="single"/>
        </w:rPr>
        <w:t xml:space="preserve"> to </w:t>
      </w:r>
      <w:r w:rsidRPr="00B17A85">
        <w:rPr>
          <w:highlight w:val="cyan"/>
          <w:u w:val="single"/>
        </w:rPr>
        <w:t>protest</w:t>
      </w:r>
      <w:r w:rsidRPr="00900F2B">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B17A85">
        <w:rPr>
          <w:highlight w:val="cyan"/>
          <w:u w:val="single"/>
        </w:rPr>
        <w:t>unions may</w:t>
      </w:r>
      <w:r w:rsidRPr="00900F2B">
        <w:rPr>
          <w:u w:val="single"/>
        </w:rPr>
        <w:t xml:space="preserve"> help </w:t>
      </w:r>
      <w:r w:rsidRPr="00B17A85">
        <w:rPr>
          <w:highlight w:val="cyan"/>
          <w:u w:val="single"/>
        </w:rPr>
        <w:t xml:space="preserve">mobilize the </w:t>
      </w:r>
      <w:r w:rsidRPr="00B17A85">
        <w:rPr>
          <w:rStyle w:val="Emphasis"/>
          <w:highlight w:val="cyan"/>
        </w:rPr>
        <w:t>least politically active</w:t>
      </w:r>
      <w:r w:rsidRPr="00723327">
        <w:rPr>
          <w:rStyle w:val="Emphasis"/>
        </w:rPr>
        <w:t xml:space="preserve"> groups</w:t>
      </w:r>
      <w:r w:rsidRPr="00900F2B">
        <w:t>. A recent study of European countries finds union members vote more and identifies those aspects of union membership that contribute to the higher turnout.</w:t>
      </w:r>
    </w:p>
    <w:p w14:paraId="73BCC0F7" w14:textId="77777777" w:rsidR="00465265" w:rsidRPr="00900F2B" w:rsidRDefault="00465265" w:rsidP="00465265">
      <w:r w:rsidRPr="00900F2B">
        <w:lastRenderedPageBreak/>
        <w:t xml:space="preserve">The strongest factor is that </w:t>
      </w:r>
      <w:r w:rsidRPr="00B17A85">
        <w:rPr>
          <w:highlight w:val="cya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B17A85">
        <w:rPr>
          <w:rStyle w:val="Emphasis"/>
          <w:highlight w:val="cyan"/>
        </w:rPr>
        <w:t>collective bargaining</w:t>
      </w:r>
      <w:r w:rsidRPr="00B17A85">
        <w:rPr>
          <w:highlight w:val="cyan"/>
          <w:u w:val="single"/>
        </w:rPr>
        <w:t xml:space="preserve">) are </w:t>
      </w:r>
      <w:r w:rsidRPr="00B17A85">
        <w:rPr>
          <w:rStyle w:val="Emphasis"/>
          <w:highlight w:val="cyan"/>
        </w:rPr>
        <w:t>more likely to engage in democracy</w:t>
      </w:r>
      <w:r w:rsidRPr="00723327">
        <w:rPr>
          <w:rStyle w:val="Emphasis"/>
        </w:rPr>
        <w:t xml:space="preserve"> more broadly</w:t>
      </w:r>
      <w:r w:rsidRPr="00900F2B">
        <w:rPr>
          <w:u w:val="single"/>
        </w:rPr>
        <w:t xml:space="preserve"> by, for instance, voting.</w:t>
      </w:r>
    </w:p>
    <w:p w14:paraId="2B43B673" w14:textId="77777777" w:rsidR="00465265" w:rsidRPr="00900F2B" w:rsidRDefault="00465265" w:rsidP="00465265">
      <w:pPr>
        <w:rPr>
          <w:u w:val="single"/>
        </w:rPr>
      </w:pPr>
      <w:r w:rsidRPr="00900F2B">
        <w:t xml:space="preserve">Other </w:t>
      </w:r>
      <w:r w:rsidRPr="00900F2B">
        <w:rPr>
          <w:u w:val="single"/>
        </w:rPr>
        <w:t xml:space="preserve">studies support the idea that </w:t>
      </w:r>
      <w:r w:rsidRPr="00B17A85">
        <w:rPr>
          <w:highlight w:val="cyan"/>
          <w:u w:val="single"/>
        </w:rPr>
        <w:t>civic participation creates a feedback loop</w:t>
      </w:r>
      <w:r w:rsidRPr="00900F2B">
        <w:rPr>
          <w:u w:val="single"/>
        </w:rPr>
        <w:t xml:space="preserve"> that leads to higher voting rates. Another factor is that </w:t>
      </w:r>
      <w:r w:rsidRPr="00B17A85">
        <w:rPr>
          <w:highlight w:val="cyan"/>
          <w:u w:val="single"/>
        </w:rPr>
        <w:t>union members make more money</w:t>
      </w:r>
      <w:r w:rsidRPr="00900F2B">
        <w:rPr>
          <w:u w:val="single"/>
        </w:rPr>
        <w:t>, and higher income is correlated with voting behavior</w:t>
      </w:r>
      <w:r w:rsidRPr="00900F2B">
        <w:t xml:space="preserve">. Finally, </w:t>
      </w:r>
      <w:r w:rsidRPr="00900F2B">
        <w:rPr>
          <w:u w:val="single"/>
        </w:rPr>
        <w:t xml:space="preserve">union members </w:t>
      </w:r>
      <w:r w:rsidRPr="00B17A85">
        <w:rPr>
          <w:highlight w:val="cyan"/>
          <w:u w:val="single"/>
        </w:rPr>
        <w:t>are encouraged by peers</w:t>
      </w:r>
      <w:r w:rsidRPr="00900F2B">
        <w:rPr>
          <w:u w:val="single"/>
        </w:rPr>
        <w:t xml:space="preserve"> and the union </w:t>
      </w:r>
      <w:r w:rsidRPr="00B17A85">
        <w:rPr>
          <w:highlight w:val="cyan"/>
          <w:u w:val="single"/>
        </w:rPr>
        <w:t>to engage in politics</w:t>
      </w:r>
      <w:r w:rsidRPr="00900F2B">
        <w:rPr>
          <w:u w:val="single"/>
        </w:rPr>
        <w:t>, which also contributes to higher levels of turnout.</w:t>
      </w:r>
    </w:p>
    <w:p w14:paraId="5FBB10D9" w14:textId="77777777" w:rsidR="00465265" w:rsidRDefault="00465265" w:rsidP="00465265">
      <w:pPr>
        <w:rPr>
          <w:u w:val="single"/>
        </w:rPr>
      </w:pPr>
      <w:r w:rsidRPr="00900F2B">
        <w:t xml:space="preserve">It's not entirely surprising that politicians who savage unions often share a similar contempt for the right to vote. </w:t>
      </w:r>
      <w:r w:rsidRPr="00B17A85">
        <w:rPr>
          <w:highlight w:val="cyan"/>
          <w:u w:val="single"/>
        </w:rPr>
        <w:t>Democracy in the workplace leads to democracy</w:t>
      </w:r>
      <w:r w:rsidRPr="00900F2B">
        <w:rPr>
          <w:u w:val="single"/>
        </w:rPr>
        <w:t xml:space="preserve"> </w:t>
      </w:r>
      <w:r w:rsidRPr="00EF278A">
        <w:rPr>
          <w:rStyle w:val="Emphasis"/>
        </w:rPr>
        <w:t xml:space="preserve">more </w:t>
      </w:r>
      <w:r w:rsidRPr="00B17A85">
        <w:rPr>
          <w:rStyle w:val="Emphasis"/>
          <w:highlight w:val="cya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t xml:space="preserve">. Further, </w:t>
      </w:r>
      <w:r w:rsidRPr="00B17A85">
        <w:rPr>
          <w:highlight w:val="cyan"/>
          <w:u w:val="single"/>
        </w:rPr>
        <w:t xml:space="preserve">when </w:t>
      </w:r>
      <w:r w:rsidRPr="00B17A85">
        <w:rPr>
          <w:rStyle w:val="Emphasis"/>
          <w:highlight w:val="cyan"/>
        </w:rPr>
        <w:t>unions</w:t>
      </w:r>
      <w:r w:rsidRPr="00900F2B">
        <w:rPr>
          <w:u w:val="single"/>
        </w:rPr>
        <w:t xml:space="preserve"> and </w:t>
      </w:r>
      <w:r w:rsidRPr="00EF278A">
        <w:rPr>
          <w:rStyle w:val="Emphasis"/>
        </w:rPr>
        <w:t>progressives</w:t>
      </w:r>
      <w:r w:rsidRPr="00900F2B">
        <w:rPr>
          <w:u w:val="single"/>
        </w:rPr>
        <w:t xml:space="preserve"> </w:t>
      </w:r>
      <w:r w:rsidRPr="00B17A85">
        <w:rPr>
          <w:highlight w:val="cyan"/>
          <w:u w:val="single"/>
        </w:rPr>
        <w:t>demonstrate</w:t>
      </w:r>
      <w:r w:rsidRPr="00900F2B">
        <w:rPr>
          <w:u w:val="single"/>
        </w:rPr>
        <w:t xml:space="preserve"> that </w:t>
      </w:r>
      <w:r w:rsidRPr="00B17A85">
        <w:rPr>
          <w:highlight w:val="cyan"/>
          <w:u w:val="single"/>
        </w:rPr>
        <w:t>government can benefit them, Americans</w:t>
      </w:r>
      <w:r w:rsidRPr="00900F2B">
        <w:rPr>
          <w:u w:val="single"/>
        </w:rPr>
        <w:t xml:space="preserve"> are </w:t>
      </w:r>
      <w:r w:rsidRPr="00B17A85">
        <w:rPr>
          <w:highlight w:val="cyan"/>
          <w:u w:val="single"/>
        </w:rPr>
        <w:t>more likely to</w:t>
      </w:r>
      <w:r w:rsidRPr="00900F2B">
        <w:rPr>
          <w:u w:val="single"/>
        </w:rPr>
        <w:t xml:space="preserve"> </w:t>
      </w:r>
      <w:r w:rsidRPr="00EF278A">
        <w:rPr>
          <w:rStyle w:val="Emphasis"/>
        </w:rPr>
        <w:t xml:space="preserve">want to </w:t>
      </w:r>
      <w:r w:rsidRPr="00B17A85">
        <w:rPr>
          <w:rStyle w:val="Emphasis"/>
          <w:highlight w:val="cyan"/>
        </w:rPr>
        <w:t>participate</w:t>
      </w:r>
      <w:r w:rsidRPr="00EF278A">
        <w:rPr>
          <w:rStyle w:val="Emphasis"/>
        </w:rPr>
        <w:t xml:space="preserve"> in decision-making</w:t>
      </w:r>
      <w:r w:rsidRPr="00900F2B">
        <w:rPr>
          <w:u w:val="single"/>
        </w:rPr>
        <w:t>.</w:t>
      </w:r>
      <w:r w:rsidRPr="00900F2B">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26824214" w14:textId="77777777" w:rsidR="00465265" w:rsidRDefault="00465265" w:rsidP="00465265">
      <w:pPr>
        <w:rPr>
          <w:u w:val="single"/>
        </w:rPr>
      </w:pPr>
    </w:p>
    <w:p w14:paraId="6E2DCCA9" w14:textId="77777777" w:rsidR="00465265" w:rsidRDefault="00465265" w:rsidP="00465265">
      <w:pPr>
        <w:pStyle w:val="Heading4"/>
      </w:pPr>
      <w:r>
        <w:t xml:space="preserve">Independently, our </w:t>
      </w:r>
      <w:r w:rsidRPr="00FA36D7">
        <w:rPr>
          <w:u w:val="single"/>
        </w:rPr>
        <w:t>coordinated civic engagement</w:t>
      </w:r>
      <w:r>
        <w:t xml:space="preserve"> is key to </w:t>
      </w:r>
      <w:r w:rsidRPr="00FA36D7">
        <w:rPr>
          <w:u w:val="single"/>
        </w:rPr>
        <w:t>comprehensive</w:t>
      </w:r>
      <w:r>
        <w:t xml:space="preserve"> climate action </w:t>
      </w:r>
      <w:r w:rsidRPr="00FA36D7">
        <w:rPr>
          <w:u w:val="single"/>
        </w:rPr>
        <w:t>globally</w:t>
      </w:r>
      <w:r>
        <w:t>.</w:t>
      </w:r>
    </w:p>
    <w:p w14:paraId="6E114F9A" w14:textId="77777777" w:rsidR="00465265" w:rsidRPr="00FA36D7" w:rsidRDefault="00465265" w:rsidP="00465265">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2927A97A" w14:textId="6F6A738D" w:rsidR="006D18DC" w:rsidRPr="00B54F49" w:rsidRDefault="00465265" w:rsidP="006D18DC">
      <w:r w:rsidRPr="00B54F49">
        <w:t xml:space="preserve">As </w:t>
      </w:r>
      <w:r w:rsidRPr="00FA36D7">
        <w:rPr>
          <w:rStyle w:val="Emphasis"/>
        </w:rPr>
        <w:t xml:space="preserve">coordinated school </w:t>
      </w:r>
      <w:r w:rsidRPr="00B17A85">
        <w:rPr>
          <w:rStyle w:val="Emphasis"/>
          <w:highlight w:val="cyan"/>
        </w:rPr>
        <w:t>strikes</w:t>
      </w:r>
      <w:r w:rsidRPr="00B17A85">
        <w:rPr>
          <w:highlight w:val="cyan"/>
          <w:u w:val="single"/>
        </w:rPr>
        <w:t xml:space="preserve"> have taken place</w:t>
      </w:r>
      <w:r w:rsidRPr="00034ACA">
        <w:rPr>
          <w:u w:val="single"/>
        </w:rPr>
        <w:t xml:space="preserve"> around the world </w:t>
      </w:r>
      <w:r w:rsidRPr="00B17A85">
        <w:rPr>
          <w:highlight w:val="cyan"/>
          <w:u w:val="single"/>
        </w:rPr>
        <w:t xml:space="preserve">to </w:t>
      </w:r>
      <w:r w:rsidRPr="00B17A85">
        <w:rPr>
          <w:rStyle w:val="Emphasis"/>
          <w:highlight w:val="cyan"/>
        </w:rPr>
        <w:t>draw</w:t>
      </w:r>
      <w:r w:rsidRPr="00B17A85">
        <w:rPr>
          <w:highlight w:val="cyan"/>
          <w:u w:val="single"/>
        </w:rPr>
        <w:t xml:space="preserve"> </w:t>
      </w:r>
      <w:r w:rsidRPr="00B17A85">
        <w:rPr>
          <w:rStyle w:val="Emphasis"/>
          <w:highlight w:val="cyan"/>
        </w:rPr>
        <w:t>attention</w:t>
      </w:r>
      <w:r w:rsidRPr="00B17A85">
        <w:rPr>
          <w:highlight w:val="cyan"/>
          <w:u w:val="single"/>
        </w:rPr>
        <w:t xml:space="preserve"> to</w:t>
      </w:r>
      <w:r w:rsidRPr="00034ACA">
        <w:rPr>
          <w:u w:val="single"/>
        </w:rPr>
        <w:t xml:space="preserve"> the </w:t>
      </w:r>
      <w:r w:rsidRPr="00B17A85">
        <w:rPr>
          <w:highlight w:val="cyan"/>
          <w:u w:val="single"/>
        </w:rPr>
        <w:t>climate crisis</w:t>
      </w:r>
      <w:r w:rsidRPr="00B54F49">
        <w:t xml:space="preserve">, </w:t>
      </w:r>
      <w:r w:rsidRPr="00834166">
        <w:rPr>
          <w:u w:val="single"/>
        </w:rPr>
        <w:t xml:space="preserve">they have </w:t>
      </w:r>
      <w:proofErr w:type="spellStart"/>
      <w:r w:rsidRPr="00B17A85">
        <w:rPr>
          <w:rStyle w:val="Emphasis"/>
          <w:highlight w:val="cyan"/>
        </w:rPr>
        <w:t>mobi</w:t>
      </w:r>
      <w:r w:rsidRPr="00B17A85">
        <w:rPr>
          <w:highlight w:val="cyan"/>
          <w:u w:val="single"/>
        </w:rPr>
        <w:t>-</w:t>
      </w:r>
      <w:r w:rsidRPr="00B17A85">
        <w:rPr>
          <w:rStyle w:val="Emphasis"/>
          <w:highlight w:val="cyan"/>
        </w:rPr>
        <w:t>lized</w:t>
      </w:r>
      <w:proofErr w:type="spellEnd"/>
      <w:r w:rsidRPr="00834166">
        <w:rPr>
          <w:u w:val="single"/>
        </w:rPr>
        <w:t xml:space="preserve"> an </w:t>
      </w:r>
      <w:r w:rsidRPr="00B17A85">
        <w:rPr>
          <w:rStyle w:val="Emphasis"/>
          <w:highlight w:val="cyan"/>
        </w:rPr>
        <w:t>increasing</w:t>
      </w:r>
      <w:r w:rsidRPr="00B17A85">
        <w:rPr>
          <w:highlight w:val="cyan"/>
          <w:u w:val="single"/>
        </w:rPr>
        <w:t xml:space="preserve"> number of </w:t>
      </w:r>
      <w:r w:rsidRPr="00B17A85">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t xml:space="preserve">. This type of </w:t>
      </w:r>
      <w:r w:rsidRPr="00B17A85">
        <w:rPr>
          <w:highlight w:val="cya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B17A85">
        <w:rPr>
          <w:rStyle w:val="Emphasis"/>
          <w:highlight w:val="cyan"/>
        </w:rPr>
        <w:t>civic</w:t>
      </w:r>
      <w:r w:rsidRPr="00B17A85">
        <w:rPr>
          <w:highlight w:val="cyan"/>
          <w:u w:val="single"/>
        </w:rPr>
        <w:t xml:space="preserve"> </w:t>
      </w:r>
      <w:r w:rsidRPr="00B17A85">
        <w:rPr>
          <w:rStyle w:val="Emphasis"/>
          <w:highlight w:val="cyan"/>
        </w:rPr>
        <w:t>engagement</w:t>
      </w:r>
      <w:r w:rsidRPr="00B54F49">
        <w:t xml:space="preserve"> that specifically aim to </w:t>
      </w:r>
      <w:r w:rsidRPr="00B17A85">
        <w:rPr>
          <w:highlight w:val="cyan"/>
          <w:u w:val="single"/>
        </w:rPr>
        <w:t xml:space="preserve">pressure governments to </w:t>
      </w:r>
      <w:r w:rsidRPr="00B17A85">
        <w:rPr>
          <w:rStyle w:val="Emphasis"/>
          <w:highlight w:val="cyan"/>
        </w:rPr>
        <w:t>take</w:t>
      </w:r>
      <w:r w:rsidRPr="00B17A85">
        <w:rPr>
          <w:highlight w:val="cyan"/>
          <w:u w:val="single"/>
        </w:rPr>
        <w:t xml:space="preserve"> </w:t>
      </w:r>
      <w:r w:rsidRPr="00B17A85">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t xml:space="preserve">, </w:t>
      </w:r>
      <w:r w:rsidRPr="00834166">
        <w:rPr>
          <w:u w:val="single"/>
        </w:rPr>
        <w:t>politics</w:t>
      </w:r>
      <w:r w:rsidRPr="00B54F49">
        <w:t xml:space="preserve">, </w:t>
      </w:r>
      <w:r w:rsidRPr="00834166">
        <w:rPr>
          <w:u w:val="single"/>
        </w:rPr>
        <w:t>and the economy</w:t>
      </w:r>
      <w:r w:rsidRPr="00B54F49">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t xml:space="preserve">, along with those that involve indirect efforts </w:t>
      </w:r>
      <w:proofErr w:type="spellStart"/>
      <w:r w:rsidRPr="00B54F49">
        <w:t>tobring</w:t>
      </w:r>
      <w:proofErr w:type="spellEnd"/>
      <w:r w:rsidRPr="00B54F49">
        <w:t xml:space="preserve"> about change through the political and economic systems (like school strikes). Tactics run the gamut and </w:t>
      </w:r>
      <w:proofErr w:type="spellStart"/>
      <w:r w:rsidRPr="00B54F49">
        <w:t>rangefrom</w:t>
      </w:r>
      <w:proofErr w:type="spellEnd"/>
      <w:r w:rsidRPr="00B54F49">
        <w:t xml:space="preserve"> those that work within these systems to those that work outside of them (Meyer &amp; </w:t>
      </w:r>
      <w:proofErr w:type="spellStart"/>
      <w:r w:rsidRPr="00B54F49">
        <w:t>Tarrow</w:t>
      </w:r>
      <w:proofErr w:type="spellEnd"/>
      <w:r w:rsidRPr="00B54F49">
        <w:t xml:space="preserve">, 1997). </w:t>
      </w:r>
      <w:proofErr w:type="spellStart"/>
      <w:r w:rsidRPr="00B54F49">
        <w:t>Collectiveefforts</w:t>
      </w:r>
      <w:proofErr w:type="spellEnd"/>
      <w:r w:rsidRPr="00B54F49">
        <w:t xml:space="preserve"> are mediated by various organizational forms (</w:t>
      </w:r>
      <w:proofErr w:type="spellStart"/>
      <w:r w:rsidRPr="00B54F49">
        <w:t>Anheier</w:t>
      </w:r>
      <w:proofErr w:type="spellEnd"/>
      <w:r w:rsidRPr="00B54F49">
        <w:t xml:space="preserve"> &amp; </w:t>
      </w:r>
      <w:proofErr w:type="spellStart"/>
      <w:r w:rsidRPr="00B54F49">
        <w:t>Themudo</w:t>
      </w:r>
      <w:proofErr w:type="spellEnd"/>
      <w:r w:rsidRPr="00B54F49">
        <w:t xml:space="preserve">, 2002), which can either create or remove obstacles to participation (Fisher &amp; Green, 2004; for more general discussion, see </w:t>
      </w:r>
      <w:proofErr w:type="spellStart"/>
      <w:r w:rsidRPr="00B54F49">
        <w:t>Gamson</w:t>
      </w:r>
      <w:proofErr w:type="spellEnd"/>
      <w:r w:rsidRPr="00B54F49">
        <w:t xml:space="preserve">, 1975; McAdam, 1983). </w:t>
      </w:r>
      <w:proofErr w:type="spellStart"/>
      <w:r w:rsidRPr="00B54F49">
        <w:t>Ashas</w:t>
      </w:r>
      <w:proofErr w:type="spellEnd"/>
      <w:r w:rsidRPr="00B54F49">
        <w:t xml:space="preserve"> been noted by numerous studies, civic engagement is much higher in democratic countries where citizens </w:t>
      </w:r>
      <w:proofErr w:type="spellStart"/>
      <w:r w:rsidRPr="00B54F49">
        <w:t>areafforded</w:t>
      </w:r>
      <w:proofErr w:type="spellEnd"/>
      <w:r w:rsidRPr="00B54F49">
        <w:t xml:space="preserve"> rights to participate and to voice their opinions (</w:t>
      </w:r>
      <w:proofErr w:type="spellStart"/>
      <w:r w:rsidRPr="00B54F49">
        <w:t>DeBardeleben</w:t>
      </w:r>
      <w:proofErr w:type="spellEnd"/>
      <w:r w:rsidRPr="00B54F49">
        <w:t xml:space="preserve"> &amp; </w:t>
      </w:r>
      <w:proofErr w:type="spellStart"/>
      <w:r w:rsidRPr="00B54F49">
        <w:t>Pammett</w:t>
      </w:r>
      <w:proofErr w:type="spellEnd"/>
      <w:r w:rsidRPr="00B54F49">
        <w:t>, 2009; see also Putnam, Leonardi, &amp;</w:t>
      </w:r>
      <w:proofErr w:type="spellStart"/>
      <w:r w:rsidRPr="00B54F49">
        <w:t>Nanetti</w:t>
      </w:r>
      <w:proofErr w:type="spellEnd"/>
      <w:r w:rsidRPr="00B54F49">
        <w:t xml:space="preserve">, 1994; </w:t>
      </w:r>
      <w:proofErr w:type="spellStart"/>
      <w:r w:rsidRPr="00B54F49">
        <w:t>Schofer</w:t>
      </w:r>
      <w:proofErr w:type="spellEnd"/>
      <w:r w:rsidRPr="00B54F49">
        <w:t xml:space="preserve"> &amp; </w:t>
      </w:r>
      <w:proofErr w:type="spellStart"/>
      <w:r w:rsidRPr="00B54F49">
        <w:t>Longhofer</w:t>
      </w:r>
      <w:proofErr w:type="spellEnd"/>
      <w:r w:rsidRPr="00B54F49">
        <w:t xml:space="preserve">, 2011; Skocpol &amp; Fiorina, 1999; de Tocqueville, 2002; see particularly </w:t>
      </w:r>
      <w:proofErr w:type="spellStart"/>
      <w:proofErr w:type="gramStart"/>
      <w:r w:rsidRPr="00B54F49">
        <w:t>Verba,Schlozman</w:t>
      </w:r>
      <w:proofErr w:type="spellEnd"/>
      <w:proofErr w:type="gramEnd"/>
      <w:r w:rsidRPr="00B54F49">
        <w:t xml:space="preserve">, &amp; Brady, 1995). At the same time, digital technologies have been found to facilitate the spread of </w:t>
      </w:r>
      <w:proofErr w:type="spellStart"/>
      <w:r w:rsidRPr="00B54F49">
        <w:t>variousforms</w:t>
      </w:r>
      <w:proofErr w:type="spellEnd"/>
      <w:r w:rsidRPr="00B54F49">
        <w:t xml:space="preserve"> of activism while they connect </w:t>
      </w:r>
    </w:p>
    <w:p w14:paraId="724C02A5" w14:textId="6583EA12" w:rsidR="00465265" w:rsidRPr="00B54F49" w:rsidRDefault="00465265" w:rsidP="00465265">
      <w:r w:rsidRPr="00B54F49">
        <w:t>of these strikes involve relatively small proportions of overall populations.</w:t>
      </w:r>
    </w:p>
    <w:p w14:paraId="690E6E86" w14:textId="77777777" w:rsidR="00465265" w:rsidRDefault="00465265" w:rsidP="00465265"/>
    <w:p w14:paraId="69B2EACF" w14:textId="77777777" w:rsidR="00465265" w:rsidRDefault="00465265" w:rsidP="00465265">
      <w:pPr>
        <w:pStyle w:val="Heading4"/>
      </w:pPr>
      <w:r>
        <w:t xml:space="preserve">Statistics prove. </w:t>
      </w:r>
    </w:p>
    <w:p w14:paraId="0FE70921" w14:textId="77777777" w:rsidR="00465265" w:rsidRPr="00073BE1" w:rsidRDefault="00465265" w:rsidP="00465265">
      <w:r w:rsidRPr="00073BE1">
        <w:rPr>
          <w:rStyle w:val="Heading4Char"/>
        </w:rPr>
        <w:t>Looney 16</w:t>
      </w:r>
      <w:r>
        <w:t xml:space="preserve"> </w:t>
      </w:r>
      <w:r w:rsidRPr="00073BE1">
        <w:rPr>
          <w:sz w:val="18"/>
          <w:szCs w:val="18"/>
        </w:rPr>
        <w:t>[</w:t>
      </w:r>
      <w:hyperlink r:id="rId50" w:history="1">
        <w:r w:rsidRPr="00073BE1">
          <w:rPr>
            <w:rStyle w:val="Hyperlink"/>
            <w:sz w:val="18"/>
            <w:szCs w:val="18"/>
          </w:rPr>
          <w:t>Robert Looney</w:t>
        </w:r>
      </w:hyperlink>
      <w:r w:rsidRPr="00073BE1">
        <w:rPr>
          <w:sz w:val="18"/>
          <w:szCs w:val="18"/>
        </w:rPr>
        <w:t xml:space="preserve">, JUNE 1, 2016, “Democracy Is the Answer to Climate Change”, </w:t>
      </w:r>
      <w:hyperlink r:id="rId51" w:history="1">
        <w:r w:rsidRPr="00073BE1">
          <w:rPr>
            <w:rStyle w:val="Hyperlink"/>
            <w:sz w:val="18"/>
            <w:szCs w:val="18"/>
          </w:rPr>
          <w:t>https://foreignpolicy.com/2016/06/01/democracy-is-the-answer-to-climate-change //</w:t>
        </w:r>
      </w:hyperlink>
      <w:r w:rsidRPr="00073BE1">
        <w:rPr>
          <w:sz w:val="18"/>
          <w:szCs w:val="18"/>
        </w:rPr>
        <w:t xml:space="preserve"> JB]</w:t>
      </w:r>
    </w:p>
    <w:p w14:paraId="2D55E91E" w14:textId="77777777" w:rsidR="00465265" w:rsidRPr="00073BE1" w:rsidRDefault="00465265" w:rsidP="00465265">
      <w:r w:rsidRPr="00073BE1">
        <w:t xml:space="preserve">But is it </w:t>
      </w:r>
      <w:proofErr w:type="gramStart"/>
      <w:r w:rsidRPr="00073BE1">
        <w:t>really necessary</w:t>
      </w:r>
      <w:proofErr w:type="gramEnd"/>
      <w:r w:rsidRPr="00073BE1">
        <w:t xml:space="preserve"> to choose between democracy and saving the planet? </w:t>
      </w:r>
      <w:r w:rsidRPr="00073BE1">
        <w:rPr>
          <w:rFonts w:asciiTheme="minorHAnsi" w:hAnsiTheme="minorHAnsi" w:cstheme="minorHAnsi"/>
          <w:b/>
          <w:bCs/>
          <w:u w:val="single"/>
        </w:rPr>
        <w:t>A comprehensive review of</w:t>
      </w:r>
      <w:r w:rsidRPr="00073BE1">
        <w:t xml:space="preserve"> various </w:t>
      </w:r>
      <w:r w:rsidRPr="00073BE1">
        <w:rPr>
          <w:rFonts w:asciiTheme="minorHAnsi" w:hAnsiTheme="minorHAnsi" w:cstheme="minorHAnsi"/>
          <w:b/>
          <w:bCs/>
          <w:u w:val="single"/>
        </w:rPr>
        <w:t>countries’ progress towards environmental sustainability</w:t>
      </w:r>
      <w:r w:rsidRPr="00073BE1">
        <w:t xml:space="preserve"> suggests otherwise. In fact, the case against democracy as a vehicle for environmental sustainability may be grossly overstated, based less on the actions of the world’s democracies </w:t>
      </w:r>
      <w:proofErr w:type="gramStart"/>
      <w:r w:rsidRPr="00073BE1">
        <w:t>as a whole than</w:t>
      </w:r>
      <w:proofErr w:type="gramEnd"/>
      <w:r w:rsidRPr="00073BE1">
        <w:t xml:space="preserve"> on the failures of a conspicuous few.</w:t>
      </w:r>
    </w:p>
    <w:p w14:paraId="53DCEB3B" w14:textId="77777777" w:rsidR="00465265" w:rsidRPr="00073BE1" w:rsidRDefault="00465265" w:rsidP="00465265">
      <w:r w:rsidRPr="00B17A85">
        <w:rPr>
          <w:rFonts w:asciiTheme="minorHAnsi" w:hAnsiTheme="minorHAnsi" w:cstheme="minorHAnsi"/>
          <w:b/>
          <w:bCs/>
          <w:highlight w:val="cyan"/>
          <w:u w:val="single"/>
        </w:rPr>
        <w:t>Two data sets</w:t>
      </w:r>
      <w:r w:rsidRPr="00073BE1">
        <w:t xml:space="preserve"> can </w:t>
      </w:r>
      <w:r w:rsidRPr="00073BE1">
        <w:rPr>
          <w:rFonts w:asciiTheme="minorHAnsi" w:hAnsiTheme="minorHAnsi" w:cstheme="minorHAnsi"/>
          <w:b/>
          <w:bCs/>
          <w:u w:val="single"/>
        </w:rPr>
        <w:t>help</w:t>
      </w:r>
      <w:r w:rsidRPr="00073BE1">
        <w:t xml:space="preserve"> us </w:t>
      </w:r>
      <w:r w:rsidRPr="00B17A85">
        <w:rPr>
          <w:rFonts w:asciiTheme="minorHAnsi" w:hAnsiTheme="minorHAnsi" w:cstheme="minorHAnsi"/>
          <w:b/>
          <w:bCs/>
          <w:highlight w:val="cyan"/>
          <w:u w:val="single"/>
        </w:rPr>
        <w:t>identify</w:t>
      </w:r>
      <w:r w:rsidRPr="00073BE1">
        <w:rPr>
          <w:rFonts w:asciiTheme="minorHAnsi" w:hAnsiTheme="minorHAnsi" w:cstheme="minorHAnsi"/>
          <w:b/>
          <w:bCs/>
          <w:u w:val="single"/>
        </w:rPr>
        <w:t xml:space="preserve"> the </w:t>
      </w:r>
      <w:r w:rsidRPr="00B17A85">
        <w:rPr>
          <w:rFonts w:asciiTheme="minorHAnsi" w:hAnsiTheme="minorHAnsi" w:cstheme="minorHAnsi"/>
          <w:b/>
          <w:bCs/>
          <w:highlight w:val="cyan"/>
          <w:u w:val="single"/>
        </w:rPr>
        <w:t>impact of democracy on climate change: The</w:t>
      </w:r>
      <w:r w:rsidRPr="00073BE1">
        <w:rPr>
          <w:rFonts w:asciiTheme="minorHAnsi" w:hAnsiTheme="minorHAnsi" w:cstheme="minorHAnsi"/>
          <w:b/>
          <w:bCs/>
          <w:u w:val="single"/>
        </w:rPr>
        <w:t xml:space="preserve"> Economist Intelligence Unit’s </w:t>
      </w:r>
      <w:r w:rsidRPr="00B17A85">
        <w:rPr>
          <w:rFonts w:asciiTheme="minorHAnsi" w:hAnsiTheme="minorHAnsi" w:cstheme="minorHAnsi"/>
          <w:b/>
          <w:bCs/>
          <w:highlight w:val="cyan"/>
          <w:u w:val="single"/>
        </w:rPr>
        <w:t>(EIU) </w:t>
      </w:r>
      <w:hyperlink r:id="rId52" w:history="1">
        <w:r w:rsidRPr="00B17A85">
          <w:rPr>
            <w:rFonts w:asciiTheme="minorHAnsi" w:hAnsiTheme="minorHAnsi" w:cstheme="minorHAnsi"/>
            <w:b/>
            <w:bCs/>
            <w:highlight w:val="cyan"/>
            <w:u w:val="single"/>
          </w:rPr>
          <w:t>Democracy Index 2015</w:t>
        </w:r>
      </w:hyperlink>
      <w:r w:rsidRPr="00073BE1">
        <w:rPr>
          <w:rFonts w:asciiTheme="minorHAnsi" w:hAnsiTheme="minorHAnsi" w:cstheme="minorHAnsi"/>
          <w:b/>
          <w:bCs/>
          <w:u w:val="single"/>
        </w:rPr>
        <w:t> </w:t>
      </w:r>
      <w:r w:rsidRPr="00B17A85">
        <w:rPr>
          <w:rFonts w:asciiTheme="minorHAnsi" w:hAnsiTheme="minorHAnsi" w:cstheme="minorHAnsi"/>
          <w:b/>
          <w:bCs/>
          <w:highlight w:val="cyan"/>
          <w:u w:val="single"/>
        </w:rPr>
        <w:t>and</w:t>
      </w:r>
      <w:r w:rsidRPr="00073BE1">
        <w:rPr>
          <w:rFonts w:asciiTheme="minorHAnsi" w:hAnsiTheme="minorHAnsi" w:cstheme="minorHAnsi"/>
          <w:b/>
          <w:bCs/>
          <w:u w:val="single"/>
        </w:rPr>
        <w:t xml:space="preserve"> the </w:t>
      </w:r>
      <w:r w:rsidRPr="00B17A85">
        <w:rPr>
          <w:rFonts w:asciiTheme="minorHAnsi" w:hAnsiTheme="minorHAnsi" w:cstheme="minorHAnsi"/>
          <w:b/>
          <w:bCs/>
          <w:highlight w:val="cyan"/>
          <w:u w:val="single"/>
        </w:rPr>
        <w:t>World Energy</w:t>
      </w:r>
      <w:r w:rsidRPr="00073BE1">
        <w:rPr>
          <w:rFonts w:asciiTheme="minorHAnsi" w:hAnsiTheme="minorHAnsi" w:cstheme="minorHAnsi"/>
          <w:b/>
          <w:bCs/>
          <w:u w:val="single"/>
        </w:rPr>
        <w:t xml:space="preserve"> Council’s </w:t>
      </w:r>
      <w:hyperlink r:id="rId53" w:history="1">
        <w:r w:rsidRPr="00073BE1">
          <w:rPr>
            <w:rFonts w:asciiTheme="minorHAnsi" w:hAnsiTheme="minorHAnsi" w:cstheme="minorHAnsi"/>
            <w:b/>
            <w:bCs/>
            <w:u w:val="single"/>
          </w:rPr>
          <w:t xml:space="preserve">Energy Trilemma </w:t>
        </w:r>
        <w:r w:rsidRPr="00B17A85">
          <w:rPr>
            <w:rFonts w:asciiTheme="minorHAnsi" w:hAnsiTheme="minorHAnsi" w:cstheme="minorHAnsi"/>
            <w:b/>
            <w:bCs/>
            <w:highlight w:val="cyan"/>
            <w:u w:val="single"/>
          </w:rPr>
          <w:t>Index</w:t>
        </w:r>
      </w:hyperlink>
      <w:r w:rsidRPr="00073BE1">
        <w:t xml:space="preserve">. The </w:t>
      </w:r>
      <w:r w:rsidRPr="00073BE1">
        <w:rPr>
          <w:rFonts w:asciiTheme="minorHAnsi" w:hAnsiTheme="minorHAnsi" w:cstheme="minorHAnsi"/>
          <w:b/>
          <w:bCs/>
          <w:u w:val="single"/>
        </w:rPr>
        <w:t xml:space="preserve">Democracy Index divides </w:t>
      </w:r>
      <w:r w:rsidRPr="00073BE1">
        <w:rPr>
          <w:rFonts w:asciiTheme="minorHAnsi" w:hAnsiTheme="minorHAnsi" w:cstheme="minorHAnsi"/>
          <w:b/>
          <w:bCs/>
          <w:u w:val="single"/>
        </w:rPr>
        <w:lastRenderedPageBreak/>
        <w:t>167 countries into</w:t>
      </w:r>
      <w:r w:rsidRPr="00073BE1">
        <w:t xml:space="preserve"> four main </w:t>
      </w:r>
      <w:r w:rsidRPr="00073BE1">
        <w:rPr>
          <w:rFonts w:asciiTheme="minorHAnsi" w:hAnsiTheme="minorHAnsi" w:cstheme="minorHAnsi"/>
          <w:b/>
          <w:bCs/>
          <w:u w:val="single"/>
        </w:rPr>
        <w:t>groups: full democracies, flawed democracies, hybrid regimes, and authoritarian regimes</w:t>
      </w:r>
      <w:r w:rsidRPr="00073BE1">
        <w:t xml:space="preserve">. The countries are ranked best (Norway) to worst (North Korea). </w:t>
      </w:r>
      <w:r w:rsidRPr="00073BE1">
        <w:rPr>
          <w:rFonts w:asciiTheme="minorHAnsi" w:hAnsiTheme="minorHAnsi" w:cstheme="minorHAnsi"/>
          <w:b/>
          <w:bCs/>
          <w:u w:val="single"/>
        </w:rPr>
        <w:t>The Energy Trilemma Index ranks 130 countries in terms of</w:t>
      </w:r>
      <w:r w:rsidRPr="00073BE1">
        <w:t xml:space="preserve"> their </w:t>
      </w:r>
      <w:r w:rsidRPr="00073BE1">
        <w:rPr>
          <w:rFonts w:asciiTheme="minorHAnsi" w:hAnsiTheme="minorHAnsi" w:cstheme="minorHAnsi"/>
          <w:b/>
          <w:bCs/>
          <w:u w:val="single"/>
        </w:rPr>
        <w:t>progress in</w:t>
      </w:r>
      <w:r w:rsidRPr="00073BE1">
        <w:t xml:space="preserve"> three key energy performance measures: </w:t>
      </w:r>
      <w:r w:rsidRPr="00073BE1">
        <w:rPr>
          <w:rFonts w:asciiTheme="minorHAnsi" w:hAnsiTheme="minorHAnsi" w:cstheme="minorHAnsi"/>
          <w:b/>
          <w:bCs/>
          <w:u w:val="single"/>
        </w:rPr>
        <w:t>energy security</w:t>
      </w:r>
      <w:r w:rsidRPr="00073BE1">
        <w:t xml:space="preserve"> (the availability of reliable supplies of energy), </w:t>
      </w:r>
      <w:r w:rsidRPr="00073BE1">
        <w:rPr>
          <w:rFonts w:asciiTheme="minorHAnsi" w:hAnsiTheme="minorHAnsi" w:cstheme="minorHAnsi"/>
          <w:b/>
          <w:bCs/>
          <w:u w:val="single"/>
        </w:rPr>
        <w:t>energy equity</w:t>
      </w:r>
      <w:r w:rsidRPr="00073BE1">
        <w:t xml:space="preserve"> (the domestic price of energy) </w:t>
      </w:r>
      <w:r w:rsidRPr="00073BE1">
        <w:rPr>
          <w:rFonts w:asciiTheme="minorHAnsi" w:hAnsiTheme="minorHAnsi" w:cstheme="minorHAnsi"/>
          <w:b/>
          <w:bCs/>
          <w:u w:val="single"/>
        </w:rPr>
        <w:t>and environmental sustainability</w:t>
      </w:r>
      <w:r w:rsidRPr="00073BE1">
        <w:t xml:space="preserve"> (the effect of the country’s energy sources on greenhouse gas emissions). Based on these measures, countries are ranked from best (Switzerland) to worst (South Africa).</w:t>
      </w:r>
    </w:p>
    <w:p w14:paraId="5D390D46" w14:textId="77777777" w:rsidR="00465265" w:rsidRPr="00073BE1" w:rsidRDefault="00465265" w:rsidP="00465265">
      <w:r w:rsidRPr="00073BE1">
        <w:rPr>
          <w:rFonts w:asciiTheme="minorHAnsi" w:hAnsiTheme="minorHAnsi" w:cstheme="minorHAnsi"/>
          <w:b/>
          <w:bCs/>
          <w:u w:val="single"/>
        </w:rPr>
        <w:t>In 2015</w:t>
      </w:r>
      <w:r w:rsidRPr="00073BE1">
        <w:t xml:space="preserve">, the </w:t>
      </w:r>
      <w:r w:rsidRPr="00B17A85">
        <w:rPr>
          <w:rFonts w:asciiTheme="minorHAnsi" w:hAnsiTheme="minorHAnsi" w:cstheme="minorHAnsi"/>
          <w:b/>
          <w:bCs/>
          <w:highlight w:val="cyan"/>
          <w:u w:val="single"/>
        </w:rPr>
        <w:t>twenty countries</w:t>
      </w:r>
      <w:r w:rsidRPr="00073BE1">
        <w:t xml:space="preserve"> grouped by the EIU </w:t>
      </w:r>
      <w:r w:rsidRPr="00B17A85">
        <w:rPr>
          <w:rFonts w:asciiTheme="minorHAnsi" w:hAnsiTheme="minorHAnsi" w:cstheme="minorHAnsi"/>
          <w:b/>
          <w:bCs/>
          <w:highlight w:val="cyan"/>
          <w:u w:val="single"/>
        </w:rPr>
        <w:t>as democracies had</w:t>
      </w:r>
      <w:r w:rsidRPr="00073BE1">
        <w:t xml:space="preserve"> an </w:t>
      </w:r>
      <w:r w:rsidRPr="00B17A85">
        <w:rPr>
          <w:rFonts w:asciiTheme="minorHAnsi" w:hAnsiTheme="minorHAnsi" w:cstheme="minorHAnsi"/>
          <w:b/>
          <w:bCs/>
          <w:highlight w:val="cyan"/>
          <w:u w:val="single"/>
        </w:rPr>
        <w:t>average ranking of 34.2 on</w:t>
      </w:r>
      <w:r w:rsidRPr="00073BE1">
        <w:t xml:space="preserve"> the </w:t>
      </w:r>
      <w:r w:rsidRPr="00B17A85">
        <w:rPr>
          <w:rFonts w:asciiTheme="minorHAnsi" w:hAnsiTheme="minorHAnsi" w:cstheme="minorHAnsi"/>
          <w:b/>
          <w:bCs/>
          <w:highlight w:val="cyan"/>
          <w:u w:val="single"/>
        </w:rPr>
        <w:t>energy</w:t>
      </w:r>
      <w:r w:rsidRPr="00073BE1">
        <w:rPr>
          <w:rFonts w:asciiTheme="minorHAnsi" w:hAnsiTheme="minorHAnsi" w:cstheme="minorHAnsi"/>
          <w:b/>
          <w:bCs/>
          <w:u w:val="single"/>
        </w:rPr>
        <w:t xml:space="preserve"> sustainability </w:t>
      </w:r>
      <w:r w:rsidRPr="00B17A85">
        <w:rPr>
          <w:rFonts w:asciiTheme="minorHAnsi" w:hAnsiTheme="minorHAnsi" w:cstheme="minorHAnsi"/>
          <w:b/>
          <w:bCs/>
          <w:highlight w:val="cyan"/>
          <w:u w:val="single"/>
        </w:rPr>
        <w:t>index</w:t>
      </w:r>
      <w:r w:rsidRPr="00073BE1">
        <w:t xml:space="preserve">, while the </w:t>
      </w:r>
      <w:r w:rsidRPr="00B17A85">
        <w:rPr>
          <w:rFonts w:asciiTheme="minorHAnsi" w:hAnsiTheme="minorHAnsi" w:cstheme="minorHAnsi"/>
          <w:b/>
          <w:bCs/>
          <w:highlight w:val="cyan"/>
          <w:u w:val="single"/>
        </w:rPr>
        <w:t>27 authoritarian regimes</w:t>
      </w:r>
      <w:r w:rsidRPr="00073BE1">
        <w:rPr>
          <w:rFonts w:asciiTheme="minorHAnsi" w:hAnsiTheme="minorHAnsi" w:cstheme="minorHAnsi"/>
          <w:b/>
          <w:bCs/>
          <w:u w:val="single"/>
        </w:rPr>
        <w:t xml:space="preserve"> for which climate data existed scored much worse, </w:t>
      </w:r>
      <w:r w:rsidRPr="00B17A85">
        <w:rPr>
          <w:rFonts w:asciiTheme="minorHAnsi" w:hAnsiTheme="minorHAnsi" w:cstheme="minorHAnsi"/>
          <w:b/>
          <w:bCs/>
          <w:highlight w:val="cyan"/>
          <w:u w:val="single"/>
        </w:rPr>
        <w:t>with</w:t>
      </w:r>
      <w:r w:rsidRPr="00073BE1">
        <w:rPr>
          <w:rFonts w:asciiTheme="minorHAnsi" w:hAnsiTheme="minorHAnsi" w:cstheme="minorHAnsi"/>
          <w:b/>
          <w:bCs/>
          <w:u w:val="single"/>
        </w:rPr>
        <w:t xml:space="preserve"> an average </w:t>
      </w:r>
      <w:r w:rsidRPr="00B17A85">
        <w:rPr>
          <w:rFonts w:asciiTheme="minorHAnsi" w:hAnsiTheme="minorHAnsi" w:cstheme="minorHAnsi"/>
          <w:b/>
          <w:bCs/>
          <w:highlight w:val="cyan"/>
          <w:u w:val="single"/>
        </w:rPr>
        <w:t>ranking of 85.6</w:t>
      </w:r>
      <w:r w:rsidRPr="00073BE1">
        <w:t xml:space="preserve">. In the two intermediate regime types, </w:t>
      </w:r>
      <w:r w:rsidRPr="00B17A85">
        <w:rPr>
          <w:rFonts w:asciiTheme="minorHAnsi" w:hAnsiTheme="minorHAnsi" w:cstheme="minorHAnsi"/>
          <w:b/>
          <w:bCs/>
          <w:highlight w:val="cyan"/>
          <w:u w:val="single"/>
        </w:rPr>
        <w:t>environmental sustainability fell off with democracy</w:t>
      </w:r>
      <w:r w:rsidRPr="00073BE1">
        <w:rPr>
          <w:rFonts w:asciiTheme="minorHAnsi" w:hAnsiTheme="minorHAnsi" w:cstheme="minorHAnsi"/>
          <w:b/>
          <w:bCs/>
          <w:u w:val="single"/>
        </w:rPr>
        <w:t xml:space="preserve">, with </w:t>
      </w:r>
      <w:r w:rsidRPr="00B17A85">
        <w:rPr>
          <w:rFonts w:asciiTheme="minorHAnsi" w:hAnsiTheme="minorHAnsi" w:cstheme="minorHAnsi"/>
          <w:b/>
          <w:bCs/>
          <w:highlight w:val="cyan"/>
          <w:u w:val="single"/>
        </w:rPr>
        <w:t>flawed</w:t>
      </w:r>
      <w:r w:rsidRPr="00073BE1">
        <w:rPr>
          <w:rFonts w:asciiTheme="minorHAnsi" w:hAnsiTheme="minorHAnsi" w:cstheme="minorHAnsi"/>
          <w:b/>
          <w:bCs/>
          <w:u w:val="single"/>
        </w:rPr>
        <w:t xml:space="preserve"> democracies </w:t>
      </w:r>
      <w:r w:rsidRPr="00B17A85">
        <w:rPr>
          <w:rFonts w:asciiTheme="minorHAnsi" w:hAnsiTheme="minorHAnsi" w:cstheme="minorHAnsi"/>
          <w:b/>
          <w:bCs/>
          <w:highlight w:val="cyan"/>
          <w:u w:val="single"/>
        </w:rPr>
        <w:t>having</w:t>
      </w:r>
      <w:r w:rsidRPr="00073BE1">
        <w:rPr>
          <w:rFonts w:asciiTheme="minorHAnsi" w:hAnsiTheme="minorHAnsi" w:cstheme="minorHAnsi"/>
          <w:b/>
          <w:bCs/>
          <w:u w:val="single"/>
        </w:rPr>
        <w:t xml:space="preserve"> an average ranking of </w:t>
      </w:r>
      <w:r w:rsidRPr="00B17A85">
        <w:rPr>
          <w:rFonts w:asciiTheme="minorHAnsi" w:hAnsiTheme="minorHAnsi" w:cstheme="minorHAnsi"/>
          <w:b/>
          <w:bCs/>
          <w:highlight w:val="cyan"/>
          <w:u w:val="single"/>
        </w:rPr>
        <w:t>62.9</w:t>
      </w:r>
      <w:r w:rsidRPr="00073BE1">
        <w:t xml:space="preserve"> compared to hybrid countries at 67.5. </w:t>
      </w:r>
      <w:r w:rsidRPr="00073BE1">
        <w:rPr>
          <w:rFonts w:asciiTheme="minorHAnsi" w:hAnsiTheme="minorHAnsi" w:cstheme="minorHAnsi"/>
          <w:b/>
          <w:bCs/>
          <w:u w:val="single"/>
        </w:rPr>
        <w:t>The</w:t>
      </w:r>
      <w:r w:rsidRPr="00073BE1">
        <w:t xml:space="preserve"> bad </w:t>
      </w:r>
      <w:r w:rsidRPr="00073BE1">
        <w:rPr>
          <w:rFonts w:asciiTheme="minorHAnsi" w:hAnsiTheme="minorHAnsi" w:cstheme="minorHAnsi"/>
          <w:b/>
          <w:bCs/>
          <w:u w:val="single"/>
        </w:rPr>
        <w:t>reputation of democracies</w:t>
      </w:r>
      <w:r w:rsidRPr="00073BE1">
        <w:t xml:space="preserve"> in </w:t>
      </w:r>
      <w:r w:rsidRPr="00073BE1">
        <w:rPr>
          <w:rFonts w:asciiTheme="minorHAnsi" w:hAnsiTheme="minorHAnsi" w:cstheme="minorHAnsi"/>
          <w:b/>
          <w:bCs/>
          <w:u w:val="single"/>
        </w:rPr>
        <w:t>combatting climate change</w:t>
      </w:r>
      <w:r w:rsidRPr="00073BE1">
        <w:t xml:space="preserve"> likely </w:t>
      </w:r>
      <w:r w:rsidRPr="00073BE1">
        <w:rPr>
          <w:rFonts w:asciiTheme="minorHAnsi" w:hAnsiTheme="minorHAnsi" w:cstheme="minorHAnsi"/>
          <w:b/>
          <w:bCs/>
          <w:u w:val="single"/>
        </w:rPr>
        <w:t>reflects</w:t>
      </w:r>
      <w:r w:rsidRPr="00073BE1">
        <w:t xml:space="preserve"> the extremely low environmental sustainability scores of several of the more prominent members of this group, namely </w:t>
      </w:r>
      <w:r w:rsidRPr="00073BE1">
        <w:rPr>
          <w:rFonts w:asciiTheme="minorHAnsi" w:hAnsiTheme="minorHAnsi" w:cstheme="minorHAnsi"/>
          <w:b/>
          <w:bCs/>
          <w:u w:val="single"/>
        </w:rPr>
        <w:t>Canada</w:t>
      </w:r>
      <w:r w:rsidRPr="00073BE1">
        <w:t xml:space="preserve"> (71), the </w:t>
      </w:r>
      <w:r w:rsidRPr="00073BE1">
        <w:rPr>
          <w:rFonts w:asciiTheme="minorHAnsi" w:hAnsiTheme="minorHAnsi" w:cstheme="minorHAnsi"/>
          <w:b/>
          <w:bCs/>
          <w:u w:val="single"/>
        </w:rPr>
        <w:t>United States</w:t>
      </w:r>
      <w:r w:rsidRPr="00073BE1">
        <w:t xml:space="preserve"> (95), and </w:t>
      </w:r>
      <w:r w:rsidRPr="00073BE1">
        <w:rPr>
          <w:rFonts w:asciiTheme="minorHAnsi" w:hAnsiTheme="minorHAnsi" w:cstheme="minorHAnsi"/>
          <w:b/>
          <w:bCs/>
          <w:u w:val="single"/>
        </w:rPr>
        <w:t>Australia</w:t>
      </w:r>
      <w:r w:rsidRPr="00073BE1">
        <w:t xml:space="preserve"> (110).</w:t>
      </w:r>
    </w:p>
    <w:p w14:paraId="70BF2446" w14:textId="77777777" w:rsidR="00465265" w:rsidRPr="00073BE1" w:rsidRDefault="00465265" w:rsidP="00465265">
      <w:pPr>
        <w:rPr>
          <w:szCs w:val="16"/>
        </w:rPr>
      </w:pPr>
      <w:r w:rsidRPr="00073BE1">
        <w:rPr>
          <w:szCs w:val="16"/>
        </w:rPr>
        <w:t>As the name “Energy Trilemma” suggests, countries are forced to make trade-offs between energy security, energy equity, and environmental sustainability when determining their energy policies. For instance, a country that prioritizes energy equity might opt to import cheap fossil fuels at the expense of energy security and environmental sustainability until it can develop low-cost green domestic energy sources. Thus, the Energy Trilemma Index can provide insights not just into a country’s performance, but also into its priorities.</w:t>
      </w:r>
    </w:p>
    <w:p w14:paraId="6FDF7635" w14:textId="77777777" w:rsidR="00465265" w:rsidRPr="00073BE1" w:rsidRDefault="00465265" w:rsidP="00465265">
      <w:r w:rsidRPr="00073BE1">
        <w:t xml:space="preserve">As it turns out, </w:t>
      </w:r>
      <w:r w:rsidRPr="00B17A85">
        <w:rPr>
          <w:rFonts w:asciiTheme="minorHAnsi" w:hAnsiTheme="minorHAnsi" w:cstheme="minorHAnsi"/>
          <w:b/>
          <w:bCs/>
          <w:highlight w:val="cyan"/>
          <w:u w:val="single"/>
        </w:rPr>
        <w:t>countries that prioritized environmental sustainability ranked</w:t>
      </w:r>
      <w:r w:rsidRPr="00073BE1">
        <w:rPr>
          <w:rFonts w:asciiTheme="minorHAnsi" w:hAnsiTheme="minorHAnsi" w:cstheme="minorHAnsi"/>
          <w:b/>
          <w:bCs/>
          <w:u w:val="single"/>
        </w:rPr>
        <w:t xml:space="preserve"> considerably </w:t>
      </w:r>
      <w:r w:rsidRPr="00B17A85">
        <w:rPr>
          <w:rFonts w:asciiTheme="minorHAnsi" w:hAnsiTheme="minorHAnsi" w:cstheme="minorHAnsi"/>
          <w:b/>
          <w:bCs/>
          <w:highlight w:val="cyan"/>
          <w:u w:val="single"/>
        </w:rPr>
        <w:t>higher on democracy than those that didn’t</w:t>
      </w:r>
      <w:r w:rsidRPr="00073BE1">
        <w:rPr>
          <w:rFonts w:asciiTheme="minorHAnsi" w:hAnsiTheme="minorHAnsi" w:cstheme="minorHAnsi"/>
          <w:b/>
          <w:bCs/>
          <w:u w:val="single"/>
        </w:rPr>
        <w:t xml:space="preserve"> (</w:t>
      </w:r>
      <w:r w:rsidRPr="00B17A85">
        <w:rPr>
          <w:rFonts w:asciiTheme="minorHAnsi" w:hAnsiTheme="minorHAnsi" w:cstheme="minorHAnsi"/>
          <w:b/>
          <w:bCs/>
          <w:highlight w:val="cyan"/>
          <w:u w:val="single"/>
        </w:rPr>
        <w:t>75</w:t>
      </w:r>
      <w:r w:rsidRPr="00073BE1">
        <w:rPr>
          <w:rFonts w:asciiTheme="minorHAnsi" w:hAnsiTheme="minorHAnsi" w:cstheme="minorHAnsi"/>
          <w:b/>
          <w:bCs/>
          <w:u w:val="single"/>
        </w:rPr>
        <w:t xml:space="preserve">.4 </w:t>
      </w:r>
      <w:r w:rsidRPr="00B17A85">
        <w:rPr>
          <w:rFonts w:asciiTheme="minorHAnsi" w:hAnsiTheme="minorHAnsi" w:cstheme="minorHAnsi"/>
          <w:b/>
          <w:bCs/>
          <w:highlight w:val="cyan"/>
          <w:u w:val="single"/>
        </w:rPr>
        <w:t>vs</w:t>
      </w:r>
      <w:r w:rsidRPr="00073BE1">
        <w:rPr>
          <w:rFonts w:asciiTheme="minorHAnsi" w:hAnsiTheme="minorHAnsi" w:cstheme="minorHAnsi"/>
          <w:b/>
          <w:bCs/>
          <w:u w:val="single"/>
        </w:rPr>
        <w:t xml:space="preserve">. </w:t>
      </w:r>
      <w:r w:rsidRPr="00B17A85">
        <w:rPr>
          <w:rFonts w:asciiTheme="minorHAnsi" w:hAnsiTheme="minorHAnsi" w:cstheme="minorHAnsi"/>
          <w:b/>
          <w:bCs/>
          <w:highlight w:val="cyan"/>
          <w:u w:val="single"/>
        </w:rPr>
        <w:t>103</w:t>
      </w:r>
      <w:r w:rsidRPr="00073BE1">
        <w:rPr>
          <w:rFonts w:asciiTheme="minorHAnsi" w:hAnsiTheme="minorHAnsi" w:cstheme="minorHAnsi"/>
          <w:b/>
          <w:bCs/>
          <w:u w:val="single"/>
        </w:rPr>
        <w:t>.5)</w:t>
      </w:r>
      <w:r w:rsidRPr="00073BE1">
        <w:t xml:space="preserve">. These countries also had somewhat lower average per capita income ($25,015 vs. $37,095), demonstrating that </w:t>
      </w:r>
      <w:proofErr w:type="gramStart"/>
      <w:r w:rsidRPr="00073BE1">
        <w:t>taking action</w:t>
      </w:r>
      <w:proofErr w:type="gramEnd"/>
      <w:r w:rsidRPr="00073BE1">
        <w:t xml:space="preserve"> against climate change is far from a luxury that only the richest nations can afford.</w:t>
      </w:r>
    </w:p>
    <w:p w14:paraId="6AC6B4EE" w14:textId="77777777" w:rsidR="00465265" w:rsidRPr="00073BE1" w:rsidRDefault="00465265" w:rsidP="00465265">
      <w:r w:rsidRPr="00073BE1">
        <w:t xml:space="preserve">As these patterns clearly show, </w:t>
      </w:r>
      <w:r w:rsidRPr="00B17A85">
        <w:rPr>
          <w:rFonts w:asciiTheme="minorHAnsi" w:hAnsiTheme="minorHAnsi" w:cstheme="minorHAnsi"/>
          <w:b/>
          <w:bCs/>
          <w:highlight w:val="cyan"/>
          <w:u w:val="single"/>
        </w:rPr>
        <w:t>democracies</w:t>
      </w:r>
      <w:r w:rsidRPr="00073BE1">
        <w:rPr>
          <w:rFonts w:asciiTheme="minorHAnsi" w:hAnsiTheme="minorHAnsi" w:cstheme="minorHAnsi"/>
          <w:b/>
          <w:bCs/>
          <w:u w:val="single"/>
        </w:rPr>
        <w:t xml:space="preserve"> are much </w:t>
      </w:r>
      <w:r w:rsidRPr="00B17A85">
        <w:rPr>
          <w:rFonts w:asciiTheme="minorHAnsi" w:hAnsiTheme="minorHAnsi" w:cstheme="minorHAnsi"/>
          <w:b/>
          <w:bCs/>
          <w:highlight w:val="cyan"/>
          <w:u w:val="single"/>
        </w:rPr>
        <w:t>more likely</w:t>
      </w:r>
      <w:r w:rsidRPr="00073BE1">
        <w:rPr>
          <w:rFonts w:asciiTheme="minorHAnsi" w:hAnsiTheme="minorHAnsi" w:cstheme="minorHAnsi"/>
          <w:b/>
          <w:bCs/>
          <w:u w:val="single"/>
        </w:rPr>
        <w:t xml:space="preserve"> than authoritarian regimes </w:t>
      </w:r>
      <w:r w:rsidRPr="00B17A85">
        <w:rPr>
          <w:rFonts w:asciiTheme="minorHAnsi" w:hAnsiTheme="minorHAnsi" w:cstheme="minorHAnsi"/>
          <w:b/>
          <w:bCs/>
          <w:highlight w:val="cyan"/>
          <w:u w:val="single"/>
        </w:rPr>
        <w:t>to give</w:t>
      </w:r>
      <w:r w:rsidRPr="00073BE1">
        <w:rPr>
          <w:rFonts w:asciiTheme="minorHAnsi" w:hAnsiTheme="minorHAnsi" w:cstheme="minorHAnsi"/>
          <w:b/>
          <w:bCs/>
          <w:u w:val="single"/>
        </w:rPr>
        <w:t xml:space="preserve"> environmental sustainability </w:t>
      </w:r>
      <w:r w:rsidRPr="00B17A85">
        <w:rPr>
          <w:rFonts w:asciiTheme="minorHAnsi" w:hAnsiTheme="minorHAnsi" w:cstheme="minorHAnsi"/>
          <w:b/>
          <w:bCs/>
          <w:highlight w:val="cyan"/>
          <w:u w:val="single"/>
        </w:rPr>
        <w:t>priority over</w:t>
      </w:r>
      <w:r w:rsidRPr="00073BE1">
        <w:rPr>
          <w:rFonts w:asciiTheme="minorHAnsi" w:hAnsiTheme="minorHAnsi" w:cstheme="minorHAnsi"/>
          <w:b/>
          <w:bCs/>
          <w:u w:val="single"/>
        </w:rPr>
        <w:t xml:space="preserve"> either </w:t>
      </w:r>
      <w:r w:rsidRPr="00B17A85">
        <w:rPr>
          <w:rFonts w:asciiTheme="minorHAnsi" w:hAnsiTheme="minorHAnsi" w:cstheme="minorHAnsi"/>
          <w:b/>
          <w:bCs/>
          <w:highlight w:val="cyan"/>
          <w:u w:val="single"/>
        </w:rPr>
        <w:t>energy security</w:t>
      </w:r>
      <w:r w:rsidRPr="00073BE1">
        <w:rPr>
          <w:rFonts w:asciiTheme="minorHAnsi" w:hAnsiTheme="minorHAnsi" w:cstheme="minorHAnsi"/>
          <w:b/>
          <w:bCs/>
          <w:u w:val="single"/>
        </w:rPr>
        <w:t xml:space="preserve"> or affordable energy supplies</w:t>
      </w:r>
      <w:r w:rsidRPr="00073BE1">
        <w:t>. This fact appears counter-intuitive, given that an often-cited flaw of democracy is that politicians are forced to make short-run decisions based on the election cycle. However, the effects of climate change, in the form of more severe storms, damaging droughts, falling agricultural yields, and increased flooding of coastal areas, are already being felt. And voters whose lives and livelihoods are increasingly impacted by climate change are beginning to demand immediate action, effectively forcing politicians to take a longer-run view. As a result, democratic governments become more likely to comply with global agreements that set specific targets for carbon reduction.</w:t>
      </w:r>
    </w:p>
    <w:p w14:paraId="6417FB08" w14:textId="77777777" w:rsidR="00465265" w:rsidRPr="00073BE1" w:rsidRDefault="00465265" w:rsidP="00465265">
      <w:pPr>
        <w:rPr>
          <w:szCs w:val="16"/>
        </w:rPr>
      </w:pPr>
      <w:r w:rsidRPr="00073BE1">
        <w:rPr>
          <w:szCs w:val="16"/>
        </w:rPr>
        <w:t xml:space="preserve">Nevertheless, as noted above, several of the more prominent democracies — in particular, Canada, the United States, and Australia — have failed to adopt a national strategy for combatting climate change. The governments of these countries have not only come under pressure from their domestic fossil fuel industries, but from other constituencies that oppose changing the status quo, due </w:t>
      </w:r>
      <w:proofErr w:type="gramStart"/>
      <w:r w:rsidRPr="00073BE1">
        <w:rPr>
          <w:szCs w:val="16"/>
        </w:rPr>
        <w:t>in particular to</w:t>
      </w:r>
      <w:proofErr w:type="gramEnd"/>
      <w:r w:rsidRPr="00073BE1">
        <w:rPr>
          <w:szCs w:val="16"/>
        </w:rPr>
        <w:t xml:space="preserve"> the perception that environmentalism comes at the expense of jobs and low energy prices. In the U.S., a long-term campaign of </w:t>
      </w:r>
      <w:hyperlink r:id="rId54" w:history="1">
        <w:r w:rsidRPr="00073BE1">
          <w:rPr>
            <w:rStyle w:val="Hyperlink"/>
            <w:szCs w:val="16"/>
          </w:rPr>
          <w:t>disinformation</w:t>
        </w:r>
      </w:hyperlink>
      <w:r w:rsidRPr="00073BE1">
        <w:rPr>
          <w:szCs w:val="16"/>
        </w:rPr>
        <w:t> funded by the fossil fuel sector has given rise to a large group of climate-change naysayers, although their numbers may be </w:t>
      </w:r>
      <w:hyperlink r:id="rId55" w:history="1">
        <w:r w:rsidRPr="00073BE1">
          <w:rPr>
            <w:rStyle w:val="Hyperlink"/>
            <w:szCs w:val="16"/>
          </w:rPr>
          <w:t>shrinking</w:t>
        </w:r>
      </w:hyperlink>
      <w:r w:rsidRPr="00073BE1">
        <w:rPr>
          <w:szCs w:val="16"/>
        </w:rPr>
        <w:t>.</w:t>
      </w:r>
    </w:p>
    <w:p w14:paraId="07064364" w14:textId="77777777" w:rsidR="00465265" w:rsidRPr="00073BE1" w:rsidRDefault="00465265" w:rsidP="00465265">
      <w:pPr>
        <w:rPr>
          <w:szCs w:val="16"/>
        </w:rPr>
      </w:pPr>
      <w:r w:rsidRPr="00073BE1">
        <w:rPr>
          <w:szCs w:val="16"/>
        </w:rPr>
        <w:t>Even in these countries, however, democracy is at work subtly prodding the government toward greater environmental responsibility. For now, this work is taking place at the provincial, state, and municipal levels. </w:t>
      </w:r>
      <w:hyperlink r:id="rId56" w:history="1">
        <w:r w:rsidRPr="00073BE1">
          <w:rPr>
            <w:rStyle w:val="Hyperlink"/>
            <w:szCs w:val="16"/>
          </w:rPr>
          <w:t>British Columbia</w:t>
        </w:r>
      </w:hyperlink>
      <w:r w:rsidRPr="00073BE1">
        <w:rPr>
          <w:szCs w:val="16"/>
        </w:rPr>
        <w:t> has imposed a carbon tax, </w:t>
      </w:r>
      <w:hyperlink r:id="rId57" w:history="1">
        <w:r w:rsidRPr="00073BE1">
          <w:rPr>
            <w:rStyle w:val="Hyperlink"/>
            <w:szCs w:val="16"/>
          </w:rPr>
          <w:t>California</w:t>
        </w:r>
      </w:hyperlink>
      <w:r w:rsidRPr="00073BE1">
        <w:rPr>
          <w:szCs w:val="16"/>
        </w:rPr>
        <w:t> has initiated a cap-and-trade carbon plan, and </w:t>
      </w:r>
      <w:hyperlink r:id="rId58" w:history="1">
        <w:r w:rsidRPr="00073BE1">
          <w:rPr>
            <w:rStyle w:val="Hyperlink"/>
            <w:szCs w:val="16"/>
          </w:rPr>
          <w:t>Melbourne</w:t>
        </w:r>
      </w:hyperlink>
      <w:r w:rsidRPr="00073BE1">
        <w:rPr>
          <w:szCs w:val="16"/>
        </w:rPr>
        <w:t> has set a goal of zero net emissions by 2020. In most cases where local action has taken place, the effects of climate change have already begun to affect people’s lives. Once the consequences of climate change begin to be felt in other parts of these countries, it is reasonable to expect movements of this sort to gain momentum.</w:t>
      </w:r>
    </w:p>
    <w:p w14:paraId="165412DF" w14:textId="77777777" w:rsidR="00465265" w:rsidRPr="004F79B8" w:rsidRDefault="00465265" w:rsidP="00465265">
      <w:r w:rsidRPr="00073BE1">
        <w:t>Public concerns about the effects of climate change are unlikely to have the same force in authoritarian regimes as in democracies for two basic reasons. Authoritarian regimes almost invariably prioritize energy security and equity over environmental sustainability, since rising fuel prices risk social unrest. This overarching concern with </w:t>
      </w:r>
      <w:hyperlink r:id="rId59" w:history="1">
        <w:r w:rsidRPr="00073BE1">
          <w:rPr>
            <w:rStyle w:val="Hyperlink"/>
          </w:rPr>
          <w:t>keeping energy prices low</w:t>
        </w:r>
      </w:hyperlink>
      <w:r w:rsidRPr="00073BE1">
        <w:t xml:space="preserve"> encourages increased usage of fossil fuels and a bias against green technologies. </w:t>
      </w:r>
      <w:r w:rsidRPr="00073BE1">
        <w:rPr>
          <w:rFonts w:asciiTheme="minorHAnsi" w:hAnsiTheme="minorHAnsi" w:cstheme="minorHAnsi"/>
          <w:b/>
          <w:bCs/>
          <w:u w:val="single"/>
        </w:rPr>
        <w:t xml:space="preserve">At the same time, </w:t>
      </w:r>
      <w:r w:rsidRPr="00B17A85">
        <w:rPr>
          <w:rFonts w:asciiTheme="minorHAnsi" w:hAnsiTheme="minorHAnsi" w:cstheme="minorHAnsi"/>
          <w:b/>
          <w:bCs/>
          <w:highlight w:val="cyan"/>
          <w:u w:val="single"/>
        </w:rPr>
        <w:t>authoritarian governments control information</w:t>
      </w:r>
      <w:r w:rsidRPr="00073BE1">
        <w:rPr>
          <w:rFonts w:asciiTheme="minorHAnsi" w:hAnsiTheme="minorHAnsi" w:cstheme="minorHAnsi"/>
          <w:b/>
          <w:bCs/>
          <w:u w:val="single"/>
        </w:rPr>
        <w:t xml:space="preserve"> through state dominance of the media and access to official data</w:t>
      </w:r>
      <w:r w:rsidRPr="00073BE1">
        <w:t xml:space="preserve">. For example, </w:t>
      </w:r>
      <w:r w:rsidRPr="00B17A85">
        <w:rPr>
          <w:rFonts w:asciiTheme="minorHAnsi" w:hAnsiTheme="minorHAnsi" w:cstheme="minorHAnsi"/>
          <w:b/>
          <w:bCs/>
          <w:highlight w:val="cyan"/>
          <w:u w:val="single"/>
        </w:rPr>
        <w:t>China</w:t>
      </w:r>
      <w:r w:rsidRPr="00073BE1">
        <w:t xml:space="preserve"> recently </w:t>
      </w:r>
      <w:r w:rsidRPr="00B17A85">
        <w:rPr>
          <w:rFonts w:asciiTheme="minorHAnsi" w:hAnsiTheme="minorHAnsi" w:cstheme="minorHAnsi"/>
          <w:b/>
          <w:bCs/>
          <w:highlight w:val="cyan"/>
          <w:u w:val="single"/>
        </w:rPr>
        <w:t>reported</w:t>
      </w:r>
      <w:r w:rsidRPr="00073BE1">
        <w:rPr>
          <w:rFonts w:asciiTheme="minorHAnsi" w:hAnsiTheme="minorHAnsi" w:cstheme="minorHAnsi"/>
          <w:b/>
          <w:bCs/>
          <w:u w:val="single"/>
        </w:rPr>
        <w:t xml:space="preserve"> a sizable </w:t>
      </w:r>
      <w:r w:rsidRPr="00B17A85">
        <w:rPr>
          <w:rFonts w:asciiTheme="minorHAnsi" w:hAnsiTheme="minorHAnsi" w:cstheme="minorHAnsi"/>
          <w:b/>
          <w:bCs/>
          <w:highlight w:val="cyan"/>
          <w:u w:val="single"/>
        </w:rPr>
        <w:t>drop in coal consumption</w:t>
      </w:r>
      <w:r w:rsidRPr="00073BE1">
        <w:t xml:space="preserve"> to placate citizens’ concerns about the country’s choking air pollution. </w:t>
      </w:r>
      <w:r w:rsidRPr="00073BE1">
        <w:rPr>
          <w:rFonts w:asciiTheme="minorHAnsi" w:hAnsiTheme="minorHAnsi" w:cstheme="minorHAnsi"/>
          <w:b/>
          <w:bCs/>
          <w:u w:val="single"/>
        </w:rPr>
        <w:t>According to the New York Times, </w:t>
      </w:r>
      <w:r w:rsidRPr="00B17A85">
        <w:rPr>
          <w:rFonts w:asciiTheme="minorHAnsi" w:hAnsiTheme="minorHAnsi" w:cstheme="minorHAnsi"/>
          <w:b/>
          <w:bCs/>
          <w:highlight w:val="cyan"/>
          <w:u w:val="single"/>
        </w:rPr>
        <w:t>however</w:t>
      </w:r>
      <w:r w:rsidRPr="00073BE1">
        <w:rPr>
          <w:rFonts w:asciiTheme="minorHAnsi" w:hAnsiTheme="minorHAnsi" w:cstheme="minorHAnsi"/>
          <w:b/>
          <w:bCs/>
          <w:u w:val="single"/>
        </w:rPr>
        <w:t xml:space="preserve">, Chinese </w:t>
      </w:r>
      <w:r w:rsidRPr="00B17A85">
        <w:rPr>
          <w:rFonts w:asciiTheme="minorHAnsi" w:hAnsiTheme="minorHAnsi" w:cstheme="minorHAnsi"/>
          <w:b/>
          <w:bCs/>
          <w:highlight w:val="cyan"/>
          <w:u w:val="single"/>
        </w:rPr>
        <w:t>coal consumption</w:t>
      </w:r>
      <w:r w:rsidRPr="00073BE1">
        <w:rPr>
          <w:rFonts w:asciiTheme="minorHAnsi" w:hAnsiTheme="minorHAnsi" w:cstheme="minorHAnsi"/>
          <w:b/>
          <w:bCs/>
          <w:u w:val="single"/>
        </w:rPr>
        <w:t xml:space="preserve"> during the period of supposed reduction </w:t>
      </w:r>
      <w:r w:rsidRPr="00B17A85">
        <w:rPr>
          <w:rFonts w:asciiTheme="minorHAnsi" w:hAnsiTheme="minorHAnsi" w:cstheme="minorHAnsi"/>
          <w:b/>
          <w:bCs/>
          <w:highlight w:val="cyan"/>
          <w:u w:val="single"/>
        </w:rPr>
        <w:t>actually </w:t>
      </w:r>
      <w:hyperlink r:id="rId60" w:history="1">
        <w:r w:rsidRPr="00B17A85">
          <w:rPr>
            <w:rFonts w:asciiTheme="minorHAnsi" w:hAnsiTheme="minorHAnsi" w:cstheme="minorHAnsi"/>
            <w:b/>
            <w:bCs/>
            <w:highlight w:val="cyan"/>
            <w:u w:val="single"/>
          </w:rPr>
          <w:t>rose</w:t>
        </w:r>
      </w:hyperlink>
      <w:r w:rsidRPr="00B17A85">
        <w:rPr>
          <w:rFonts w:asciiTheme="minorHAnsi" w:hAnsiTheme="minorHAnsi" w:cstheme="minorHAnsi"/>
          <w:b/>
          <w:bCs/>
          <w:highlight w:val="cyan"/>
          <w:u w:val="single"/>
        </w:rPr>
        <w:t> by 600 million tons</w:t>
      </w:r>
      <w:r w:rsidRPr="00073BE1">
        <w:t xml:space="preserve">, an increase equal to 70 percent of annual coal usage in the United States. Even </w:t>
      </w:r>
      <w:r w:rsidRPr="00073BE1">
        <w:rPr>
          <w:rFonts w:asciiTheme="minorHAnsi" w:hAnsiTheme="minorHAnsi" w:cstheme="minorHAnsi"/>
          <w:b/>
          <w:bCs/>
          <w:u w:val="single"/>
        </w:rPr>
        <w:t>as Chinese greenhouse gas emissions from coal grew, a </w:t>
      </w:r>
      <w:hyperlink r:id="rId61" w:history="1">
        <w:r w:rsidRPr="00073BE1">
          <w:rPr>
            <w:rFonts w:asciiTheme="minorHAnsi" w:hAnsiTheme="minorHAnsi" w:cstheme="minorHAnsi"/>
            <w:b/>
            <w:bCs/>
            <w:u w:val="single"/>
          </w:rPr>
          <w:t>Pew Research report</w:t>
        </w:r>
      </w:hyperlink>
      <w:r w:rsidRPr="00073BE1">
        <w:rPr>
          <w:rFonts w:asciiTheme="minorHAnsi" w:hAnsiTheme="minorHAnsi" w:cstheme="minorHAnsi"/>
          <w:b/>
          <w:bCs/>
          <w:u w:val="single"/>
        </w:rPr>
        <w:t> noted the number of Chinese who expressed serious concern about global warming fell from 41 percent in 2010 to just 18 percent in 2015. The only explanation</w:t>
      </w:r>
      <w:r w:rsidRPr="00073BE1">
        <w:t xml:space="preserve"> for the drop the report’s author could suggest </w:t>
      </w:r>
      <w:r w:rsidRPr="00073BE1">
        <w:rPr>
          <w:rFonts w:asciiTheme="minorHAnsi" w:hAnsiTheme="minorHAnsi" w:cstheme="minorHAnsi"/>
          <w:b/>
          <w:bCs/>
          <w:u w:val="single"/>
        </w:rPr>
        <w:t>was a</w:t>
      </w:r>
      <w:r w:rsidRPr="00073BE1">
        <w:t xml:space="preserve"> relative </w:t>
      </w:r>
      <w:r w:rsidRPr="00073BE1">
        <w:rPr>
          <w:rFonts w:asciiTheme="minorHAnsi" w:hAnsiTheme="minorHAnsi" w:cstheme="minorHAnsi"/>
          <w:b/>
          <w:bCs/>
          <w:u w:val="single"/>
        </w:rPr>
        <w:t>lack of public discussion of climate change</w:t>
      </w:r>
      <w:r w:rsidRPr="00073BE1">
        <w:t>.</w:t>
      </w:r>
    </w:p>
    <w:p w14:paraId="3264A9B0" w14:textId="77777777" w:rsidR="00465265" w:rsidRDefault="00465265" w:rsidP="00465265"/>
    <w:p w14:paraId="5ACE9303" w14:textId="77777777" w:rsidR="00465265" w:rsidRPr="004C0DE1" w:rsidRDefault="00465265" w:rsidP="00465265">
      <w:pPr>
        <w:pStyle w:val="Heading4"/>
      </w:pPr>
      <w:r>
        <w:lastRenderedPageBreak/>
        <w:t xml:space="preserve">Climate change causes </w:t>
      </w:r>
      <w:r w:rsidRPr="00FA36D7">
        <w:rPr>
          <w:u w:val="single"/>
        </w:rPr>
        <w:t>extinction</w:t>
      </w:r>
      <w:r>
        <w:t>.</w:t>
      </w:r>
    </w:p>
    <w:p w14:paraId="41EABE45" w14:textId="77777777" w:rsidR="00465265" w:rsidRPr="00DB16C2" w:rsidRDefault="00465265" w:rsidP="00465265">
      <w:pPr>
        <w:rPr>
          <w:color w:val="000000" w:themeColor="text1"/>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62"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65923149" w14:textId="77777777" w:rsidR="00465265" w:rsidRDefault="00465265" w:rsidP="00465265">
      <w:pPr>
        <w:rPr>
          <w:color w:val="000000" w:themeColor="text1"/>
          <w:u w:val="single"/>
        </w:rPr>
      </w:pPr>
      <w:r w:rsidRPr="00FA36D7">
        <w:rPr>
          <w:color w:val="000000" w:themeColor="text1"/>
        </w:rPr>
        <w:t xml:space="preserve">The current climate crisis, they say, is larger and more complex than any humans have ever dealt with before. </w:t>
      </w:r>
      <w:r w:rsidRPr="00FA36D7">
        <w:rPr>
          <w:color w:val="000000" w:themeColor="text1"/>
          <w:u w:val="single"/>
        </w:rPr>
        <w:t xml:space="preserve">General climate </w:t>
      </w:r>
      <w:r w:rsidRPr="00B17A85">
        <w:rPr>
          <w:color w:val="000000" w:themeColor="text1"/>
          <w:highlight w:val="cyan"/>
          <w:u w:val="single"/>
        </w:rPr>
        <w:t>models</w:t>
      </w:r>
      <w:r w:rsidRPr="00FA36D7">
        <w:rPr>
          <w:color w:val="000000" w:themeColor="text1"/>
        </w:rPr>
        <w:t xml:space="preserve"> — like the one that the </w:t>
      </w:r>
      <w:hyperlink r:id="rId63" w:history="1">
        <w:r w:rsidRPr="00FA36D7">
          <w:rPr>
            <w:rStyle w:val="Hyperlink"/>
            <w:color w:val="000000" w:themeColor="text1"/>
            <w:u w:val="single"/>
            <w:bdr w:val="none" w:sz="0" w:space="0" w:color="auto" w:frame="1"/>
          </w:rPr>
          <w:t>United Nations' Panel on Climate Change</w:t>
        </w:r>
      </w:hyperlink>
      <w:r w:rsidRPr="00FA36D7">
        <w:rPr>
          <w:color w:val="000000" w:themeColor="text1"/>
        </w:rPr>
        <w:t xml:space="preserve"> (IPCC) used in 2018 to predict that a global temperature increase of 3.6 degrees Fahrenheit (2 degrees Celsius) could put hundreds of millions of people at risk — </w:t>
      </w:r>
      <w:r w:rsidRPr="00B17A85">
        <w:rPr>
          <w:color w:val="000000" w:themeColor="text1"/>
          <w:highlight w:val="cya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B17A85">
        <w:rPr>
          <w:b/>
          <w:bCs/>
          <w:color w:val="000000" w:themeColor="text1"/>
          <w:highlight w:val="cyan"/>
          <w:u w:val="single"/>
        </w:rPr>
        <w:t xml:space="preserve">interlinked </w:t>
      </w:r>
      <w:r w:rsidRPr="00FA36D7">
        <w:rPr>
          <w:b/>
          <w:bCs/>
          <w:color w:val="000000" w:themeColor="text1"/>
          <w:u w:val="single"/>
        </w:rPr>
        <w:t xml:space="preserve">geological </w:t>
      </w:r>
      <w:r w:rsidRPr="00B17A85">
        <w:rPr>
          <w:b/>
          <w:bCs/>
          <w:color w:val="000000" w:themeColor="text1"/>
          <w:highlight w:val="cyan"/>
          <w:u w:val="single"/>
        </w:rPr>
        <w:t>processes</w:t>
      </w:r>
      <w:r w:rsidRPr="00FA36D7">
        <w:rPr>
          <w:color w:val="000000" w:themeColor="text1"/>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FA36D7">
        <w:rPr>
          <w:color w:val="000000" w:themeColor="text1"/>
        </w:rPr>
        <w:t>actually look</w:t>
      </w:r>
      <w:proofErr w:type="gramEnd"/>
      <w:r w:rsidRPr="00FA36D7">
        <w:rPr>
          <w:color w:val="000000" w:themeColor="text1"/>
        </w:rPr>
        <w:t xml:space="preserve"> like, then? The authors provide one particularly grim scenario that begins with </w:t>
      </w:r>
      <w:r w:rsidRPr="00FA36D7">
        <w:rPr>
          <w:color w:val="000000" w:themeColor="text1"/>
          <w:u w:val="single"/>
        </w:rPr>
        <w:t xml:space="preserve">world </w:t>
      </w:r>
      <w:r w:rsidRPr="00B17A85">
        <w:rPr>
          <w:color w:val="000000" w:themeColor="text1"/>
          <w:highlight w:val="cyan"/>
          <w:u w:val="single"/>
        </w:rPr>
        <w:t>governments</w:t>
      </w:r>
      <w:r w:rsidRPr="00FA36D7">
        <w:rPr>
          <w:color w:val="000000" w:themeColor="text1"/>
          <w:u w:val="single"/>
        </w:rPr>
        <w:t xml:space="preserve"> "politely </w:t>
      </w:r>
      <w:r w:rsidRPr="00B17A85">
        <w:rPr>
          <w:color w:val="000000" w:themeColor="text1"/>
          <w:highlight w:val="cyan"/>
          <w:u w:val="single"/>
        </w:rPr>
        <w:t>ignor</w:t>
      </w:r>
      <w:r w:rsidRPr="00FA36D7">
        <w:rPr>
          <w:color w:val="000000" w:themeColor="text1"/>
          <w:u w:val="single"/>
        </w:rPr>
        <w:t>ing"</w:t>
      </w:r>
      <w:r w:rsidRPr="00FA36D7">
        <w:rPr>
          <w:color w:val="000000" w:themeColor="text1"/>
        </w:rPr>
        <w:t xml:space="preserve"> the advice of </w:t>
      </w:r>
      <w:r w:rsidRPr="00B17A85">
        <w:rPr>
          <w:color w:val="000000" w:themeColor="text1"/>
          <w:highlight w:val="cyan"/>
          <w:u w:val="single"/>
        </w:rPr>
        <w:t>scientists</w:t>
      </w:r>
      <w:r w:rsidRPr="00FA36D7">
        <w:rPr>
          <w:color w:val="000000" w:themeColor="text1"/>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B17A85">
        <w:rPr>
          <w:color w:val="000000" w:themeColor="text1"/>
          <w:highlight w:val="cyan"/>
          <w:u w:val="single"/>
        </w:rPr>
        <w:t>ice sheets vanish</w:t>
      </w:r>
      <w:r w:rsidRPr="00FA36D7">
        <w:rPr>
          <w:color w:val="000000" w:themeColor="text1"/>
          <w:u w:val="single"/>
        </w:rPr>
        <w:t>; brutal droughts kill many</w:t>
      </w:r>
      <w:r w:rsidRPr="00FA36D7">
        <w:rPr>
          <w:color w:val="000000" w:themeColor="text1"/>
        </w:rPr>
        <w:t xml:space="preserve"> of the trees in the </w:t>
      </w:r>
      <w:hyperlink r:id="rId64" w:history="1">
        <w:r w:rsidRPr="00FA36D7">
          <w:rPr>
            <w:rStyle w:val="Hyperlink"/>
            <w:color w:val="000000" w:themeColor="text1"/>
            <w:u w:val="single"/>
            <w:bdr w:val="none" w:sz="0" w:space="0" w:color="auto" w:frame="1"/>
          </w:rPr>
          <w:t>Amazon rainforest</w:t>
        </w:r>
      </w:hyperlink>
      <w:r w:rsidRPr="00FA36D7">
        <w:rPr>
          <w:color w:val="000000" w:themeColor="text1"/>
        </w:rPr>
        <w:t xml:space="preserve"> (removing one of the world's largest carbon offsets); </w:t>
      </w:r>
      <w:r w:rsidRPr="00FA36D7">
        <w:rPr>
          <w:color w:val="000000" w:themeColor="text1"/>
          <w:u w:val="single"/>
        </w:rPr>
        <w:t xml:space="preserve">and the planet plunges into a </w:t>
      </w:r>
      <w:r w:rsidRPr="00B17A85">
        <w:rPr>
          <w:color w:val="000000" w:themeColor="text1"/>
          <w:highlight w:val="cyan"/>
          <w:u w:val="single"/>
        </w:rPr>
        <w:t>feedback loop</w:t>
      </w:r>
      <w:r w:rsidRPr="00FA36D7">
        <w:rPr>
          <w:color w:val="000000" w:themeColor="text1"/>
          <w:u w:val="single"/>
        </w:rPr>
        <w:t xml:space="preserve"> of ever-hotter</w:t>
      </w:r>
      <w:r w:rsidRPr="00FA36D7">
        <w:rPr>
          <w:color w:val="000000" w:themeColor="text1"/>
        </w:rPr>
        <w:t xml:space="preserve">, ever-deadlier </w:t>
      </w:r>
      <w:r w:rsidRPr="00FA36D7">
        <w:rPr>
          <w:color w:val="000000" w:themeColor="text1"/>
          <w:u w:val="single"/>
        </w:rPr>
        <w:t>conditions</w:t>
      </w:r>
      <w:r w:rsidRPr="00FA36D7">
        <w:rPr>
          <w:color w:val="000000" w:themeColor="text1"/>
        </w:rPr>
        <w:t>. "</w:t>
      </w:r>
      <w:r w:rsidRPr="00B17A85">
        <w:rPr>
          <w:color w:val="000000" w:themeColor="text1"/>
          <w:highlight w:val="cyan"/>
          <w:u w:val="single"/>
        </w:rPr>
        <w:t>Thirty-five percent of</w:t>
      </w:r>
      <w:r w:rsidRPr="00FA36D7">
        <w:rPr>
          <w:color w:val="000000" w:themeColor="text1"/>
          <w:u w:val="single"/>
        </w:rPr>
        <w:t xml:space="preserve"> the global </w:t>
      </w:r>
      <w:r w:rsidRPr="00B17A85">
        <w:rPr>
          <w:color w:val="000000" w:themeColor="text1"/>
          <w:highlight w:val="cyan"/>
          <w:u w:val="single"/>
        </w:rPr>
        <w:t>land</w:t>
      </w:r>
      <w:r w:rsidRPr="00FA36D7">
        <w:rPr>
          <w:color w:val="000000" w:themeColor="text1"/>
          <w:u w:val="single"/>
        </w:rPr>
        <w:t xml:space="preserve"> area, </w:t>
      </w:r>
      <w:r w:rsidRPr="00B17A85">
        <w:rPr>
          <w:color w:val="000000" w:themeColor="text1"/>
          <w:highlight w:val="cyan"/>
          <w:u w:val="single"/>
        </w:rPr>
        <w:t xml:space="preserve">and </w:t>
      </w:r>
      <w:r w:rsidRPr="00B17A85">
        <w:rPr>
          <w:b/>
          <w:bCs/>
          <w:color w:val="000000" w:themeColor="text1"/>
          <w:highlight w:val="cyan"/>
          <w:u w:val="single"/>
        </w:rPr>
        <w:t xml:space="preserve">55 percent of </w:t>
      </w:r>
      <w:r w:rsidRPr="00FA36D7">
        <w:rPr>
          <w:b/>
          <w:bCs/>
          <w:color w:val="000000" w:themeColor="text1"/>
          <w:u w:val="single"/>
        </w:rPr>
        <w:t xml:space="preserve">the global </w:t>
      </w:r>
      <w:r w:rsidRPr="00B17A85">
        <w:rPr>
          <w:b/>
          <w:bCs/>
          <w:color w:val="000000" w:themeColor="text1"/>
          <w:highlight w:val="cyan"/>
          <w:u w:val="single"/>
        </w:rPr>
        <w:t>population</w:t>
      </w:r>
      <w:r w:rsidRPr="00FA36D7">
        <w:rPr>
          <w:b/>
          <w:bCs/>
          <w:color w:val="000000" w:themeColor="text1"/>
          <w:u w:val="single"/>
        </w:rPr>
        <w:t xml:space="preserve">, are </w:t>
      </w:r>
      <w:r w:rsidRPr="00B17A85">
        <w:rPr>
          <w:b/>
          <w:bCs/>
          <w:color w:val="000000" w:themeColor="text1"/>
          <w:highlight w:val="cyan"/>
          <w:u w:val="single"/>
        </w:rPr>
        <w:t>subject to</w:t>
      </w:r>
      <w:r w:rsidRPr="00FA36D7">
        <w:rPr>
          <w:b/>
          <w:bCs/>
          <w:color w:val="000000" w:themeColor="text1"/>
          <w:u w:val="single"/>
        </w:rPr>
        <w:t xml:space="preserve"> more than 20 days a year of </w:t>
      </w:r>
      <w:hyperlink r:id="rId65" w:history="1">
        <w:r w:rsidRPr="00B17A85">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rPr>
        <w:t xml:space="preserve"> the threshold of human </w:t>
      </w:r>
      <w:r w:rsidRPr="00FA36D7">
        <w:rPr>
          <w:color w:val="000000" w:themeColor="text1"/>
          <w:u w:val="single"/>
        </w:rPr>
        <w:t>survivability</w:t>
      </w:r>
      <w:r w:rsidRPr="00FA36D7">
        <w:rPr>
          <w:color w:val="000000" w:themeColor="text1"/>
        </w:rPr>
        <w:t xml:space="preserve">," the authors hypothesized. Meanwhile, </w:t>
      </w:r>
      <w:r w:rsidRPr="00B17A85">
        <w:rPr>
          <w:color w:val="000000" w:themeColor="text1"/>
          <w:highlight w:val="cyan"/>
          <w:u w:val="single"/>
        </w:rPr>
        <w:t>droughts, floods and wildfires</w:t>
      </w:r>
      <w:r w:rsidRPr="00FA36D7">
        <w:rPr>
          <w:color w:val="000000" w:themeColor="text1"/>
          <w:u w:val="single"/>
        </w:rPr>
        <w:t xml:space="preserve"> regularly </w:t>
      </w:r>
      <w:r w:rsidRPr="00B17A85">
        <w:rPr>
          <w:color w:val="000000" w:themeColor="text1"/>
          <w:highlight w:val="cyan"/>
          <w:u w:val="single"/>
        </w:rPr>
        <w:t>ravage the land</w:t>
      </w:r>
      <w:r w:rsidRPr="00FA36D7">
        <w:rPr>
          <w:color w:val="000000" w:themeColor="text1"/>
          <w:u w:val="single"/>
        </w:rPr>
        <w:t xml:space="preserve">. Nearly </w:t>
      </w:r>
      <w:r w:rsidRPr="00B17A85">
        <w:rPr>
          <w:b/>
          <w:bCs/>
          <w:color w:val="000000" w:themeColor="text1"/>
          <w:highlight w:val="cyan"/>
          <w:u w:val="single"/>
        </w:rPr>
        <w:t xml:space="preserve">one-third </w:t>
      </w:r>
      <w:r w:rsidRPr="00FA36D7">
        <w:rPr>
          <w:b/>
          <w:bCs/>
          <w:color w:val="000000" w:themeColor="text1"/>
          <w:u w:val="single"/>
        </w:rPr>
        <w:t xml:space="preserve">of the world's land surface </w:t>
      </w:r>
      <w:r w:rsidRPr="00B17A85">
        <w:rPr>
          <w:b/>
          <w:bCs/>
          <w:color w:val="000000" w:themeColor="text1"/>
          <w:highlight w:val="cyan"/>
          <w:u w:val="single"/>
        </w:rPr>
        <w:t>turns to desert</w:t>
      </w:r>
      <w:r w:rsidRPr="00FA36D7">
        <w:rPr>
          <w:color w:val="000000" w:themeColor="text1"/>
          <w:u w:val="single"/>
        </w:rPr>
        <w:t>.</w:t>
      </w:r>
      <w:r w:rsidRPr="00FA36D7">
        <w:rPr>
          <w:color w:val="000000" w:themeColor="text1"/>
        </w:rPr>
        <w:t xml:space="preserve"> Entire </w:t>
      </w:r>
      <w:r w:rsidRPr="00B17A85">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rPr>
        <w:t>.</w:t>
      </w:r>
      <w:r w:rsidRPr="00FA36D7">
        <w:rPr>
          <w:color w:val="000000" w:themeColor="text1"/>
        </w:rPr>
        <w:t xml:space="preserve"> The world's tropics are hit hardest by these new climate extremes, </w:t>
      </w:r>
      <w:r w:rsidRPr="00B17A85">
        <w:rPr>
          <w:color w:val="000000" w:themeColor="text1"/>
          <w:highlight w:val="cyan"/>
          <w:u w:val="single"/>
        </w:rPr>
        <w:t>destroying</w:t>
      </w:r>
      <w:r w:rsidRPr="00FA36D7">
        <w:rPr>
          <w:color w:val="000000" w:themeColor="text1"/>
          <w:u w:val="single"/>
        </w:rPr>
        <w:t xml:space="preserve"> the region's </w:t>
      </w:r>
      <w:proofErr w:type="gramStart"/>
      <w:r w:rsidRPr="00B17A85">
        <w:rPr>
          <w:color w:val="000000" w:themeColor="text1"/>
          <w:highlight w:val="cyan"/>
          <w:u w:val="single"/>
        </w:rPr>
        <w:t>ag</w:t>
      </w:r>
      <w:r w:rsidRPr="00FA36D7">
        <w:rPr>
          <w:color w:val="000000" w:themeColor="text1"/>
          <w:u w:val="single"/>
        </w:rPr>
        <w:t>riculture</w:t>
      </w:r>
      <w:proofErr w:type="gramEnd"/>
      <w:r w:rsidRPr="00FA36D7">
        <w:rPr>
          <w:color w:val="000000" w:themeColor="text1"/>
          <w:u w:val="single"/>
        </w:rPr>
        <w:t xml:space="preserve"> and </w:t>
      </w:r>
      <w:r w:rsidRPr="00B17A85">
        <w:rPr>
          <w:color w:val="000000" w:themeColor="text1"/>
          <w:highlight w:val="cyan"/>
          <w:u w:val="single"/>
        </w:rPr>
        <w:t>turning</w:t>
      </w:r>
      <w:r w:rsidRPr="00FA36D7">
        <w:rPr>
          <w:color w:val="000000" w:themeColor="text1"/>
          <w:u w:val="single"/>
        </w:rPr>
        <w:t xml:space="preserve"> more than </w:t>
      </w:r>
      <w:r w:rsidRPr="00B17A85">
        <w:rPr>
          <w:color w:val="000000" w:themeColor="text1"/>
          <w:highlight w:val="cyan"/>
          <w:u w:val="single"/>
        </w:rPr>
        <w:t>1 bil</w:t>
      </w:r>
      <w:r w:rsidRPr="00FA36D7">
        <w:rPr>
          <w:color w:val="000000" w:themeColor="text1"/>
          <w:u w:val="single"/>
        </w:rPr>
        <w:t xml:space="preserve">lion people </w:t>
      </w:r>
      <w:r w:rsidRPr="00B17A85">
        <w:rPr>
          <w:color w:val="000000" w:themeColor="text1"/>
          <w:highlight w:val="cyan"/>
          <w:u w:val="single"/>
        </w:rPr>
        <w:t>into refugees</w:t>
      </w:r>
      <w:r w:rsidRPr="00FA36D7">
        <w:rPr>
          <w:color w:val="000000" w:themeColor="text1"/>
          <w:u w:val="single"/>
        </w:rPr>
        <w:t xml:space="preserve">. </w:t>
      </w:r>
      <w:r w:rsidRPr="00FA36D7">
        <w:rPr>
          <w:color w:val="000000" w:themeColor="text1"/>
        </w:rPr>
        <w:t xml:space="preserve">This mass movement of </w:t>
      </w:r>
      <w:r w:rsidRPr="00FA36D7">
        <w:rPr>
          <w:color w:val="000000" w:themeColor="text1"/>
          <w:u w:val="single"/>
        </w:rPr>
        <w:t xml:space="preserve">refugees — coupled with </w:t>
      </w:r>
      <w:hyperlink r:id="rId66" w:history="1">
        <w:r w:rsidRPr="00B17A85">
          <w:rPr>
            <w:rStyle w:val="Hyperlink"/>
            <w:color w:val="000000" w:themeColor="text1"/>
            <w:highlight w:val="cyan"/>
            <w:u w:val="single"/>
          </w:rPr>
          <w:t>shrinking coastlines</w:t>
        </w:r>
      </w:hyperlink>
      <w:r w:rsidRPr="00B17A85">
        <w:rPr>
          <w:color w:val="000000" w:themeColor="text1"/>
          <w:highlight w:val="cyan"/>
          <w:u w:val="single"/>
        </w:rPr>
        <w:t xml:space="preserve"> and</w:t>
      </w:r>
      <w:r w:rsidRPr="00FA36D7">
        <w:rPr>
          <w:color w:val="000000" w:themeColor="text1"/>
          <w:u w:val="single"/>
        </w:rPr>
        <w:t xml:space="preserve"> severe </w:t>
      </w:r>
      <w:r w:rsidRPr="00B17A85">
        <w:rPr>
          <w:color w:val="000000" w:themeColor="text1"/>
          <w:highlight w:val="cyan"/>
          <w:u w:val="single"/>
        </w:rPr>
        <w:t>drops in food and water</w:t>
      </w:r>
      <w:r w:rsidRPr="00FA36D7">
        <w:rPr>
          <w:color w:val="000000" w:themeColor="text1"/>
          <w:u w:val="single"/>
        </w:rPr>
        <w:t xml:space="preserve"> availability — begin to </w:t>
      </w:r>
      <w:r w:rsidRPr="00B17A85">
        <w:rPr>
          <w:b/>
          <w:bCs/>
          <w:color w:val="000000" w:themeColor="text1"/>
          <w:highlight w:val="cyan"/>
          <w:u w:val="single"/>
        </w:rPr>
        <w:t>stress</w:t>
      </w:r>
      <w:r w:rsidRPr="00FA36D7">
        <w:rPr>
          <w:b/>
          <w:bCs/>
          <w:color w:val="000000" w:themeColor="text1"/>
          <w:u w:val="single"/>
        </w:rPr>
        <w:t xml:space="preserve"> the fabric of the world's largest </w:t>
      </w:r>
      <w:r w:rsidRPr="00B17A85">
        <w:rPr>
          <w:b/>
          <w:bCs/>
          <w:color w:val="000000" w:themeColor="text1"/>
          <w:highlight w:val="cyan"/>
          <w:u w:val="single"/>
        </w:rPr>
        <w:t>nations</w:t>
      </w:r>
      <w:r w:rsidRPr="00FA36D7">
        <w:rPr>
          <w:color w:val="000000" w:themeColor="text1"/>
        </w:rPr>
        <w:t xml:space="preserve">, including the United States. </w:t>
      </w:r>
      <w:r w:rsidRPr="00FA36D7">
        <w:rPr>
          <w:color w:val="000000" w:themeColor="text1"/>
          <w:u w:val="single"/>
        </w:rPr>
        <w:t xml:space="preserve">Armed conflicts over resources, perhaps culminating in </w:t>
      </w:r>
      <w:r w:rsidRPr="00B17A85">
        <w:rPr>
          <w:b/>
          <w:bCs/>
          <w:color w:val="000000" w:themeColor="text1"/>
          <w:highlight w:val="cyan"/>
          <w:u w:val="single"/>
        </w:rPr>
        <w:t>nuclear war</w:t>
      </w:r>
      <w:r w:rsidRPr="00FA36D7">
        <w:rPr>
          <w:b/>
          <w:bCs/>
          <w:color w:val="000000" w:themeColor="text1"/>
          <w:u w:val="single"/>
        </w:rPr>
        <w:t xml:space="preserve">, are </w:t>
      </w:r>
      <w:r w:rsidRPr="00B17A85">
        <w:rPr>
          <w:b/>
          <w:bCs/>
          <w:color w:val="000000" w:themeColor="text1"/>
          <w:highlight w:val="cyan"/>
          <w:u w:val="single"/>
        </w:rPr>
        <w:t>likely</w:t>
      </w:r>
      <w:r w:rsidRPr="00FA36D7">
        <w:rPr>
          <w:color w:val="000000" w:themeColor="text1"/>
          <w:u w:val="single"/>
        </w:rPr>
        <w:t>. The result</w:t>
      </w:r>
      <w:r w:rsidRPr="00FA36D7">
        <w:rPr>
          <w:color w:val="000000" w:themeColor="text1"/>
        </w:rPr>
        <w:t xml:space="preserve">, according to the new paper, </w:t>
      </w:r>
      <w:r w:rsidRPr="00FA36D7">
        <w:rPr>
          <w:color w:val="000000" w:themeColor="text1"/>
          <w:u w:val="single"/>
        </w:rPr>
        <w:t xml:space="preserve">is "outright chaos" and perhaps "the </w:t>
      </w:r>
      <w:r w:rsidRPr="00B17A85">
        <w:rPr>
          <w:color w:val="000000" w:themeColor="text1"/>
          <w:highlight w:val="cyan"/>
          <w:u w:val="single"/>
        </w:rPr>
        <w:t>end of</w:t>
      </w:r>
      <w:r w:rsidRPr="00FA36D7">
        <w:rPr>
          <w:color w:val="000000" w:themeColor="text1"/>
          <w:u w:val="single"/>
        </w:rPr>
        <w:t xml:space="preserve"> human global </w:t>
      </w:r>
      <w:r w:rsidRPr="00B17A85">
        <w:rPr>
          <w:color w:val="000000" w:themeColor="text1"/>
          <w:highlight w:val="cyan"/>
          <w:u w:val="single"/>
        </w:rPr>
        <w:t>civilization</w:t>
      </w:r>
      <w:r w:rsidRPr="00FA36D7">
        <w:rPr>
          <w:color w:val="000000" w:themeColor="text1"/>
          <w:u w:val="single"/>
        </w:rPr>
        <w:t xml:space="preserve"> as we know it."</w:t>
      </w:r>
    </w:p>
    <w:p w14:paraId="61777E36" w14:textId="77777777" w:rsidR="00E455EF" w:rsidRPr="00E455EF" w:rsidRDefault="00E455EF" w:rsidP="00E455EF"/>
    <w:sectPr w:rsidR="00E455EF" w:rsidRPr="00E455E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3B4CBB"/>
    <w:multiLevelType w:val="hybridMultilevel"/>
    <w:tmpl w:val="CE227572"/>
    <w:lvl w:ilvl="0" w:tplc="87C6504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7449E4"/>
    <w:multiLevelType w:val="hybridMultilevel"/>
    <w:tmpl w:val="E05224CC"/>
    <w:lvl w:ilvl="0" w:tplc="54049D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0"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E80449"/>
    <w:multiLevelType w:val="multilevel"/>
    <w:tmpl w:val="4600E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385601"/>
    <w:multiLevelType w:val="multilevel"/>
    <w:tmpl w:val="58E6FFDE"/>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9B26D2C"/>
    <w:multiLevelType w:val="hybridMultilevel"/>
    <w:tmpl w:val="97865E5A"/>
    <w:lvl w:ilvl="0" w:tplc="A85447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4"/>
  </w:num>
  <w:num w:numId="13">
    <w:abstractNumId w:val="36"/>
  </w:num>
  <w:num w:numId="14">
    <w:abstractNumId w:val="35"/>
  </w:num>
  <w:num w:numId="15">
    <w:abstractNumId w:val="27"/>
  </w:num>
  <w:num w:numId="16">
    <w:abstractNumId w:val="13"/>
  </w:num>
  <w:num w:numId="17">
    <w:abstractNumId w:val="17"/>
  </w:num>
  <w:num w:numId="18">
    <w:abstractNumId w:val="30"/>
  </w:num>
  <w:num w:numId="19">
    <w:abstractNumId w:val="32"/>
  </w:num>
  <w:num w:numId="20">
    <w:abstractNumId w:val="12"/>
  </w:num>
  <w:num w:numId="21">
    <w:abstractNumId w:val="29"/>
  </w:num>
  <w:num w:numId="22">
    <w:abstractNumId w:val="28"/>
  </w:num>
  <w:num w:numId="23">
    <w:abstractNumId w:val="11"/>
  </w:num>
  <w:num w:numId="24">
    <w:abstractNumId w:val="19"/>
  </w:num>
  <w:num w:numId="25">
    <w:abstractNumId w:val="38"/>
  </w:num>
  <w:num w:numId="26">
    <w:abstractNumId w:val="21"/>
  </w:num>
  <w:num w:numId="27">
    <w:abstractNumId w:val="37"/>
  </w:num>
  <w:num w:numId="28">
    <w:abstractNumId w:val="31"/>
  </w:num>
  <w:num w:numId="29">
    <w:abstractNumId w:val="15"/>
  </w:num>
  <w:num w:numId="30">
    <w:abstractNumId w:val="25"/>
  </w:num>
  <w:num w:numId="31">
    <w:abstractNumId w:val="23"/>
  </w:num>
  <w:num w:numId="32">
    <w:abstractNumId w:val="33"/>
  </w:num>
  <w:num w:numId="33">
    <w:abstractNumId w:val="24"/>
  </w:num>
  <w:num w:numId="34">
    <w:abstractNumId w:val="39"/>
  </w:num>
  <w:num w:numId="35">
    <w:abstractNumId w:val="18"/>
  </w:num>
  <w:num w:numId="36">
    <w:abstractNumId w:val="14"/>
  </w:num>
  <w:num w:numId="37">
    <w:abstractNumId w:val="26"/>
  </w:num>
  <w:num w:numId="38">
    <w:abstractNumId w:val="16"/>
  </w:num>
  <w:num w:numId="39">
    <w:abstractNumId w:val="40"/>
  </w:num>
  <w:num w:numId="40">
    <w:abstractNumId w:val="22"/>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652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24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1500"/>
    <w:rsid w:val="00100B28"/>
    <w:rsid w:val="001040B1"/>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F64"/>
    <w:rsid w:val="002005A8"/>
    <w:rsid w:val="00203DD8"/>
    <w:rsid w:val="00204E1D"/>
    <w:rsid w:val="002059BD"/>
    <w:rsid w:val="00207FD8"/>
    <w:rsid w:val="00210FAF"/>
    <w:rsid w:val="00213B1E"/>
    <w:rsid w:val="00215284"/>
    <w:rsid w:val="002168F2"/>
    <w:rsid w:val="0022589F"/>
    <w:rsid w:val="002343FE"/>
    <w:rsid w:val="00235F7B"/>
    <w:rsid w:val="002502CF"/>
    <w:rsid w:val="00254C32"/>
    <w:rsid w:val="00267EBB"/>
    <w:rsid w:val="0027023B"/>
    <w:rsid w:val="00272F3F"/>
    <w:rsid w:val="00274EDB"/>
    <w:rsid w:val="0027729E"/>
    <w:rsid w:val="002843B2"/>
    <w:rsid w:val="00284ED6"/>
    <w:rsid w:val="00290C5A"/>
    <w:rsid w:val="00290C92"/>
    <w:rsid w:val="0029647A"/>
    <w:rsid w:val="00296504"/>
    <w:rsid w:val="002A7E9B"/>
    <w:rsid w:val="002B5511"/>
    <w:rsid w:val="002B552F"/>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495"/>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265"/>
    <w:rsid w:val="0047482C"/>
    <w:rsid w:val="00475436"/>
    <w:rsid w:val="0048047E"/>
    <w:rsid w:val="00482AF9"/>
    <w:rsid w:val="00492989"/>
    <w:rsid w:val="00496BB2"/>
    <w:rsid w:val="00497A5B"/>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4337"/>
    <w:rsid w:val="006C3A56"/>
    <w:rsid w:val="006D13F4"/>
    <w:rsid w:val="006D18DC"/>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CE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DC1"/>
    <w:rsid w:val="00981F23"/>
    <w:rsid w:val="009826B9"/>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532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A85"/>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F58"/>
    <w:rsid w:val="00C96E72"/>
    <w:rsid w:val="00CA013C"/>
    <w:rsid w:val="00CA6D6D"/>
    <w:rsid w:val="00CB249C"/>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A7B55"/>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5EF"/>
    <w:rsid w:val="00E47013"/>
    <w:rsid w:val="00E541F9"/>
    <w:rsid w:val="00E5688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04C"/>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D39F43"/>
  <w14:defaultImageDpi w14:val="300"/>
  <w15:docId w15:val="{76153DAB-3A33-124A-A588-C7891EA18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4337"/>
    <w:pPr>
      <w:spacing w:after="160" w:line="259" w:lineRule="auto"/>
    </w:pPr>
    <w:rPr>
      <w:rFonts w:ascii="Calibri" w:hAnsi="Calibri" w:cs="Calibri"/>
      <w:sz w:val="16"/>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6B43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43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Citation,Char,Char Char Char Char Char Char Char Char,Foldover, Char"/>
    <w:basedOn w:val="Normal"/>
    <w:next w:val="Normal"/>
    <w:link w:val="Heading3Char"/>
    <w:uiPriority w:val="9"/>
    <w:unhideWhenUsed/>
    <w:qFormat/>
    <w:rsid w:val="006B4337"/>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6B43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43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4337"/>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6B43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4337"/>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Citation Char Char Char Char Char,Citation Char1 Char Char Char,Text 7 Char,Block Writing Char,Char Char Char,Tagold Char"/>
    <w:basedOn w:val="DefaultParagraphFont"/>
    <w:link w:val="Heading3"/>
    <w:uiPriority w:val="9"/>
    <w:rsid w:val="006B4337"/>
    <w:rPr>
      <w:rFonts w:ascii="Calibri" w:eastAsiaTheme="majorEastAsia" w:hAnsi="Calibri" w:cstheme="majorBidi"/>
      <w:b/>
      <w:bCs/>
      <w:sz w:val="36"/>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6B433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B433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6B433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6B433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B4337"/>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6B4337"/>
    <w:rPr>
      <w:color w:val="auto"/>
      <w:u w:val="none"/>
    </w:rPr>
  </w:style>
  <w:style w:type="paragraph" w:styleId="DocumentMap">
    <w:name w:val="Document Map"/>
    <w:basedOn w:val="Normal"/>
    <w:link w:val="DocumentMapChar"/>
    <w:uiPriority w:val="99"/>
    <w:semiHidden/>
    <w:unhideWhenUsed/>
    <w:rsid w:val="006B43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4337"/>
    <w:rPr>
      <w:rFonts w:ascii="Lucida Grande" w:hAnsi="Lucida Grande" w:cs="Lucida Grande"/>
    </w:rPr>
  </w:style>
  <w:style w:type="paragraph" w:customStyle="1" w:styleId="Emphasis1">
    <w:name w:val="Emphasis1"/>
    <w:basedOn w:val="Normal"/>
    <w:link w:val="Emphasis"/>
    <w:uiPriority w:val="20"/>
    <w:qFormat/>
    <w:rsid w:val="00465265"/>
    <w:pPr>
      <w:pBdr>
        <w:top w:val="single" w:sz="4" w:space="1" w:color="auto"/>
        <w:left w:val="single" w:sz="4" w:space="4" w:color="auto"/>
        <w:bottom w:val="single" w:sz="4" w:space="1" w:color="auto"/>
        <w:right w:val="single" w:sz="4" w:space="4" w:color="auto"/>
      </w:pBdr>
      <w:spacing w:after="0" w:line="240" w:lineRule="auto"/>
      <w:ind w:left="720"/>
      <w:jc w:val="both"/>
    </w:pPr>
    <w:rPr>
      <w:b/>
      <w:iCs/>
      <w:sz w:val="22"/>
      <w:u w:val="single"/>
    </w:rPr>
  </w:style>
  <w:style w:type="paragraph" w:customStyle="1" w:styleId="textbold">
    <w:name w:val="text bold"/>
    <w:basedOn w:val="Normal"/>
    <w:uiPriority w:val="20"/>
    <w:qFormat/>
    <w:rsid w:val="00465265"/>
    <w:pPr>
      <w:ind w:left="720"/>
      <w:jc w:val="both"/>
    </w:pPr>
    <w:rPr>
      <w:b/>
      <w:iCs/>
      <w:u w:val="single"/>
    </w:rPr>
  </w:style>
  <w:style w:type="character" w:styleId="UnresolvedMention">
    <w:name w:val="Unresolved Mention"/>
    <w:basedOn w:val="DefaultParagraphFont"/>
    <w:uiPriority w:val="99"/>
    <w:semiHidden/>
    <w:unhideWhenUsed/>
    <w:rsid w:val="00465265"/>
    <w:rPr>
      <w:color w:val="605E5C"/>
      <w:shd w:val="clear" w:color="auto" w:fill="E1DFDD"/>
    </w:rPr>
  </w:style>
  <w:style w:type="character" w:customStyle="1" w:styleId="normaltextrun">
    <w:name w:val="normaltextrun"/>
    <w:basedOn w:val="DefaultParagraphFont"/>
    <w:rsid w:val="00465265"/>
  </w:style>
  <w:style w:type="character" w:customStyle="1" w:styleId="eop">
    <w:name w:val="eop"/>
    <w:basedOn w:val="DefaultParagraphFont"/>
    <w:rsid w:val="00465265"/>
  </w:style>
  <w:style w:type="paragraph" w:styleId="ListParagraph">
    <w:name w:val="List Paragraph"/>
    <w:aliases w:val="6 font,Colorful List - Accent 11"/>
    <w:basedOn w:val="Normal"/>
    <w:uiPriority w:val="99"/>
    <w:unhideWhenUsed/>
    <w:qFormat/>
    <w:rsid w:val="00465265"/>
    <w:pPr>
      <w:ind w:left="720"/>
      <w:contextualSpacing/>
    </w:p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6526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BodyText">
    <w:name w:val="Body Text"/>
    <w:basedOn w:val="Normal"/>
    <w:link w:val="BodyTextChar"/>
    <w:rsid w:val="00465265"/>
    <w:pPr>
      <w:spacing w:after="140" w:line="276" w:lineRule="auto"/>
    </w:pPr>
    <w:rPr>
      <w:rFonts w:eastAsia="Calibri" w:cs="Times New Roman"/>
    </w:rPr>
  </w:style>
  <w:style w:type="character" w:customStyle="1" w:styleId="BodyTextChar">
    <w:name w:val="Body Text Char"/>
    <w:basedOn w:val="DefaultParagraphFont"/>
    <w:link w:val="BodyText"/>
    <w:rsid w:val="00465265"/>
    <w:rPr>
      <w:rFonts w:ascii="Calibri" w:eastAsia="Calibri" w:hAnsi="Calibri" w:cs="Times New Roman"/>
      <w:sz w:val="22"/>
    </w:rPr>
  </w:style>
  <w:style w:type="character" w:customStyle="1" w:styleId="TitleChar">
    <w:name w:val="Title Char"/>
    <w:basedOn w:val="DefaultParagraphFont"/>
    <w:link w:val="Title"/>
    <w:uiPriority w:val="10"/>
    <w:qFormat/>
    <w:rsid w:val="00465265"/>
    <w:rPr>
      <w:u w:val="single"/>
    </w:rPr>
  </w:style>
  <w:style w:type="paragraph" w:styleId="Title">
    <w:name w:val="Title"/>
    <w:basedOn w:val="Normal"/>
    <w:link w:val="TitleChar"/>
    <w:uiPriority w:val="10"/>
    <w:qFormat/>
    <w:rsid w:val="00465265"/>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99"/>
    <w:rsid w:val="00465265"/>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465265"/>
    <w:pPr>
      <w:spacing w:before="100" w:beforeAutospacing="1" w:after="100" w:afterAutospacing="1" w:line="240" w:lineRule="auto"/>
    </w:pPr>
    <w:rPr>
      <w:rFonts w:ascii="Times New Roman" w:eastAsia="Times New Roman" w:hAnsi="Times New Roman" w:cs="Times New Roman"/>
      <w:sz w:val="24"/>
    </w:rPr>
  </w:style>
  <w:style w:type="paragraph" w:styleId="FootnoteText">
    <w:name w:val="footnote text"/>
    <w:basedOn w:val="Normal"/>
    <w:link w:val="FootnoteTextChar"/>
    <w:uiPriority w:val="99"/>
    <w:unhideWhenUsed/>
    <w:qFormat/>
    <w:rsid w:val="00465265"/>
    <w:rPr>
      <w:sz w:val="24"/>
    </w:rPr>
  </w:style>
  <w:style w:type="character" w:customStyle="1" w:styleId="FootnoteTextChar">
    <w:name w:val="Footnote Text Char"/>
    <w:basedOn w:val="DefaultParagraphFont"/>
    <w:link w:val="FootnoteText"/>
    <w:uiPriority w:val="99"/>
    <w:rsid w:val="00465265"/>
    <w:rPr>
      <w:rFonts w:ascii="Calibri" w:hAnsi="Calibri" w:cs="Calibri"/>
    </w:rPr>
  </w:style>
  <w:style w:type="character" w:styleId="FootnoteReference">
    <w:name w:val="footnote reference"/>
    <w:aliases w:val="FN Ref,footnote reference,fr,o,FR,(NECG) Footnote Reference"/>
    <w:basedOn w:val="DefaultParagraphFont"/>
    <w:uiPriority w:val="99"/>
    <w:unhideWhenUsed/>
    <w:qFormat/>
    <w:rsid w:val="00465265"/>
    <w:rPr>
      <w:vertAlign w:val="superscript"/>
    </w:rPr>
  </w:style>
  <w:style w:type="character" w:styleId="Strong">
    <w:name w:val="Strong"/>
    <w:basedOn w:val="DefaultParagraphFont"/>
    <w:uiPriority w:val="22"/>
    <w:qFormat/>
    <w:rsid w:val="00465265"/>
    <w:rPr>
      <w:b/>
      <w:bCs/>
    </w:rPr>
  </w:style>
  <w:style w:type="character" w:customStyle="1" w:styleId="wikiexternallink">
    <w:name w:val="wikiexternallink"/>
    <w:basedOn w:val="DefaultParagraphFont"/>
    <w:rsid w:val="00465265"/>
  </w:style>
  <w:style w:type="character" w:customStyle="1" w:styleId="wikigeneratedlinkcontent">
    <w:name w:val="wikigeneratedlinkcontent"/>
    <w:basedOn w:val="DefaultParagraphFont"/>
    <w:rsid w:val="00465265"/>
  </w:style>
  <w:style w:type="character" w:customStyle="1" w:styleId="underline">
    <w:name w:val="underline"/>
    <w:basedOn w:val="DefaultParagraphFont"/>
    <w:rsid w:val="00465265"/>
  </w:style>
  <w:style w:type="paragraph" w:customStyle="1" w:styleId="css-exrw3m">
    <w:name w:val="css-exrw3m"/>
    <w:basedOn w:val="Normal"/>
    <w:rsid w:val="00465265"/>
    <w:pPr>
      <w:spacing w:before="100" w:beforeAutospacing="1" w:after="100" w:afterAutospacing="1" w:line="240" w:lineRule="auto"/>
    </w:pPr>
    <w:rPr>
      <w:rFonts w:ascii="Times New Roman" w:eastAsia="Times New Roman" w:hAnsi="Times New Roman" w:cs="Times New Roman"/>
      <w:sz w:val="24"/>
    </w:rPr>
  </w:style>
  <w:style w:type="character" w:customStyle="1" w:styleId="balancedheadline">
    <w:name w:val="balancedheadline"/>
    <w:basedOn w:val="DefaultParagraphFont"/>
    <w:rsid w:val="00465265"/>
  </w:style>
  <w:style w:type="paragraph" w:customStyle="1" w:styleId="UnderlinePara">
    <w:name w:val="Underline Para"/>
    <w:basedOn w:val="Normal"/>
    <w:uiPriority w:val="6"/>
    <w:qFormat/>
    <w:rsid w:val="00465265"/>
    <w:pPr>
      <w:widowControl w:val="0"/>
      <w:suppressAutoHyphens/>
      <w:spacing w:after="200"/>
      <w:contextualSpacing/>
    </w:pPr>
    <w:rPr>
      <w:rFonts w:asciiTheme="minorHAnsi" w:hAnsiTheme="minorHAnsi"/>
      <w:u w:val="single"/>
    </w:rPr>
  </w:style>
  <w:style w:type="paragraph" w:customStyle="1" w:styleId="font--body">
    <w:name w:val="font--body"/>
    <w:basedOn w:val="Normal"/>
    <w:rsid w:val="00465265"/>
    <w:pPr>
      <w:spacing w:before="100" w:beforeAutospacing="1" w:after="100" w:afterAutospacing="1" w:line="240" w:lineRule="auto"/>
    </w:pPr>
    <w:rPr>
      <w:rFonts w:ascii="Times New Roman" w:eastAsia="Times New Roman" w:hAnsi="Times New Roman" w:cs="Times New Roman"/>
      <w:sz w:val="24"/>
    </w:rPr>
  </w:style>
  <w:style w:type="paragraph" w:customStyle="1" w:styleId="zn-bodyparagraph">
    <w:name w:val="zn-body__paragraph"/>
    <w:basedOn w:val="Normal"/>
    <w:rsid w:val="00465265"/>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465265"/>
    <w:rPr>
      <w:i/>
      <w:iCs/>
    </w:rPr>
  </w:style>
  <w:style w:type="paragraph" w:customStyle="1" w:styleId="pullquotequote">
    <w:name w:val="pullquote__quote"/>
    <w:basedOn w:val="Normal"/>
    <w:rsid w:val="00465265"/>
    <w:pPr>
      <w:spacing w:before="100" w:beforeAutospacing="1" w:after="100" w:afterAutospacing="1" w:line="240" w:lineRule="auto"/>
    </w:pPr>
    <w:rPr>
      <w:rFonts w:ascii="Times New Roman" w:eastAsia="Times New Roman" w:hAnsi="Times New Roman" w:cs="Times New Roman"/>
      <w:sz w:val="24"/>
    </w:rPr>
  </w:style>
  <w:style w:type="paragraph" w:customStyle="1" w:styleId="pullquoteauthor">
    <w:name w:val="pullquote__author"/>
    <w:basedOn w:val="Normal"/>
    <w:rsid w:val="00465265"/>
    <w:pPr>
      <w:spacing w:before="100" w:beforeAutospacing="1" w:after="100" w:afterAutospacing="1" w:line="240" w:lineRule="auto"/>
    </w:pPr>
    <w:rPr>
      <w:rFonts w:ascii="Times New Roman" w:eastAsia="Times New Roman" w:hAnsi="Times New Roman" w:cs="Times New Roman"/>
      <w:sz w:val="24"/>
    </w:rPr>
  </w:style>
  <w:style w:type="character" w:customStyle="1" w:styleId="elstoryelementheader">
    <w:name w:val="el__storyelement__header"/>
    <w:basedOn w:val="DefaultParagraphFont"/>
    <w:rsid w:val="00465265"/>
  </w:style>
  <w:style w:type="character" w:customStyle="1" w:styleId="inlinkchart">
    <w:name w:val="inlink_chart"/>
    <w:basedOn w:val="DefaultParagraphFont"/>
    <w:rsid w:val="00465265"/>
  </w:style>
  <w:style w:type="paragraph" w:customStyle="1" w:styleId="more-ontitle">
    <w:name w:val="more-on__title"/>
    <w:basedOn w:val="Normal"/>
    <w:rsid w:val="00465265"/>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465265"/>
    <w:pPr>
      <w:spacing w:before="100" w:beforeAutospacing="1" w:after="100" w:afterAutospacing="1" w:line="240" w:lineRule="auto"/>
    </w:pPr>
    <w:rPr>
      <w:rFonts w:ascii="Times New Roman" w:eastAsia="Times New Roman" w:hAnsi="Times New Roman" w:cs="Times New Roman"/>
      <w:sz w:val="24"/>
    </w:rPr>
  </w:style>
  <w:style w:type="paragraph" w:styleId="Subtitle">
    <w:name w:val="Subtitle"/>
    <w:basedOn w:val="Normal"/>
    <w:next w:val="Normal"/>
    <w:link w:val="SubtitleChar"/>
    <w:uiPriority w:val="11"/>
    <w:qFormat/>
    <w:rsid w:val="00465265"/>
    <w:pPr>
      <w:numPr>
        <w:ilvl w:val="1"/>
      </w:numPr>
    </w:pPr>
    <w:rPr>
      <w:rFonts w:asciiTheme="minorHAnsi"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465265"/>
    <w:rPr>
      <w:rFonts w:cs="Times New Roman"/>
      <w:color w:val="5A5A5A" w:themeColor="text1" w:themeTint="A5"/>
      <w:spacing w:val="15"/>
      <w:sz w:val="22"/>
    </w:rPr>
  </w:style>
  <w:style w:type="paragraph" w:styleId="Header">
    <w:name w:val="header"/>
    <w:basedOn w:val="Normal"/>
    <w:link w:val="HeaderChar"/>
    <w:uiPriority w:val="99"/>
    <w:unhideWhenUsed/>
    <w:rsid w:val="004652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5265"/>
    <w:rPr>
      <w:rFonts w:ascii="Calibri" w:hAnsi="Calibri" w:cs="Calibri"/>
      <w:sz w:val="22"/>
    </w:rPr>
  </w:style>
  <w:style w:type="paragraph" w:styleId="Footer">
    <w:name w:val="footer"/>
    <w:basedOn w:val="Normal"/>
    <w:link w:val="FooterChar"/>
    <w:uiPriority w:val="99"/>
    <w:unhideWhenUsed/>
    <w:rsid w:val="004652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5265"/>
    <w:rPr>
      <w:rFonts w:ascii="Calibri" w:hAnsi="Calibri" w:cs="Calibri"/>
      <w:sz w:val="22"/>
    </w:rPr>
  </w:style>
  <w:style w:type="character" w:styleId="PlaceholderText">
    <w:name w:val="Placeholder Text"/>
    <w:basedOn w:val="DefaultParagraphFont"/>
    <w:uiPriority w:val="99"/>
    <w:semiHidden/>
    <w:rsid w:val="00465265"/>
    <w:rPr>
      <w:color w:val="808080"/>
    </w:rPr>
  </w:style>
  <w:style w:type="paragraph" w:customStyle="1" w:styleId="wp-caption-text">
    <w:name w:val="wp-caption-text"/>
    <w:basedOn w:val="Normal"/>
    <w:rsid w:val="00465265"/>
    <w:pPr>
      <w:spacing w:before="100" w:beforeAutospacing="1" w:after="100" w:afterAutospacing="1" w:line="240" w:lineRule="auto"/>
    </w:pPr>
    <w:rPr>
      <w:rFonts w:ascii="Times New Roman" w:eastAsia="Times New Roman" w:hAnsi="Times New Roman" w:cs="Times New Roman"/>
      <w:sz w:val="24"/>
    </w:rPr>
  </w:style>
  <w:style w:type="character" w:customStyle="1" w:styleId="sc-axirz">
    <w:name w:val="sc-axirz"/>
    <w:basedOn w:val="DefaultParagraphFont"/>
    <w:rsid w:val="00465265"/>
  </w:style>
  <w:style w:type="paragraph" w:customStyle="1" w:styleId="Emphasize">
    <w:name w:val="Emphasize"/>
    <w:basedOn w:val="Normal"/>
    <w:uiPriority w:val="7"/>
    <w:qFormat/>
    <w:rsid w:val="0046526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465265"/>
    <w:rPr>
      <w:sz w:val="16"/>
      <w:szCs w:val="16"/>
    </w:rPr>
  </w:style>
  <w:style w:type="paragraph" w:styleId="CommentText">
    <w:name w:val="annotation text"/>
    <w:basedOn w:val="Normal"/>
    <w:link w:val="CommentTextChar"/>
    <w:uiPriority w:val="99"/>
    <w:semiHidden/>
    <w:unhideWhenUsed/>
    <w:rsid w:val="00465265"/>
    <w:pPr>
      <w:spacing w:line="240" w:lineRule="auto"/>
    </w:pPr>
    <w:rPr>
      <w:sz w:val="20"/>
      <w:szCs w:val="20"/>
    </w:rPr>
  </w:style>
  <w:style w:type="character" w:customStyle="1" w:styleId="CommentTextChar">
    <w:name w:val="Comment Text Char"/>
    <w:basedOn w:val="DefaultParagraphFont"/>
    <w:link w:val="CommentText"/>
    <w:uiPriority w:val="99"/>
    <w:semiHidden/>
    <w:rsid w:val="00465265"/>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465265"/>
    <w:rPr>
      <w:b/>
      <w:bCs/>
    </w:rPr>
  </w:style>
  <w:style w:type="character" w:customStyle="1" w:styleId="CommentSubjectChar">
    <w:name w:val="Comment Subject Char"/>
    <w:basedOn w:val="CommentTextChar"/>
    <w:link w:val="CommentSubject"/>
    <w:uiPriority w:val="99"/>
    <w:semiHidden/>
    <w:rsid w:val="00465265"/>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imesofindia.indiatimes.com/india/5128-uapa-cases-229-sedition-cases-lodged-in-five-years-government/articleshow/81433613.cms" TargetMode="External"/><Relationship Id="rId21" Type="http://schemas.openxmlformats.org/officeDocument/2006/relationships/hyperlink" Target="https://www.bbc.com/news/world-asia-india-56393944" TargetMode="External"/><Relationship Id="rId34" Type="http://schemas.openxmlformats.org/officeDocument/2006/relationships/hyperlink" Target="https://time.com/5946092/india-internet-rules-impact/" TargetMode="External"/><Relationship Id="rId42" Type="http://schemas.openxmlformats.org/officeDocument/2006/relationships/hyperlink" Target="https://www.ctvnews.ca/world/covid-19-has-escalated-armed-conflict-in-india-pakistan-iraq-libya-and-the-philippines-study-finds-1.5236738%20//" TargetMode="External"/><Relationship Id="rId47" Type="http://schemas.openxmlformats.org/officeDocument/2006/relationships/hyperlink" Target="https://www.washingtonpost.com/opinions/christopher-walker-authoritarian-regimes-are-changing-how-the-world-defines-democracy/2014/06/12/d1328e3a-f0ee-11e3-bf76-447a5df6411f_story.html" TargetMode="External"/><Relationship Id="rId50" Type="http://schemas.openxmlformats.org/officeDocument/2006/relationships/hyperlink" Target="https://foreignpolicy.com/author/robert-looney/" TargetMode="External"/><Relationship Id="rId55" Type="http://schemas.openxmlformats.org/officeDocument/2006/relationships/hyperlink" Target="http://ncse.com/news/2016/03/latest-climate-poll-from-gallup-0016974" TargetMode="External"/><Relationship Id="rId63" Type="http://schemas.openxmlformats.org/officeDocument/2006/relationships/hyperlink" Target="https://www.ipcc.ch/sr15/"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ashingtonpost.com/coronavirus/?itid=lk_inline_manual_2" TargetMode="External"/><Relationship Id="rId29" Type="http://schemas.openxmlformats.org/officeDocument/2006/relationships/hyperlink" Target="https://oxford.universitypressscholarship.com/view/10.1093/0198283652.001.0001/acprof-9780198283652" TargetMode="External"/><Relationship Id="rId11" Type="http://schemas.openxmlformats.org/officeDocument/2006/relationships/hyperlink" Target="https://covid19.who.int/?gclid=EAIaIQobChMI2anHnID16gIV34BQBh2G9gBSEAAYASAAEgJd-_D_BwE" TargetMode="External"/><Relationship Id="rId24" Type="http://schemas.openxmlformats.org/officeDocument/2006/relationships/hyperlink" Target="https://www.cjr.org/special_report/gauri-lankesh-killing.php" TargetMode="External"/><Relationship Id="rId32" Type="http://schemas.openxmlformats.org/officeDocument/2006/relationships/hyperlink" Target="https://thewire.in/media/himachal-pradesh-firs-journalists" TargetMode="External"/><Relationship Id="rId37" Type="http://schemas.openxmlformats.org/officeDocument/2006/relationships/hyperlink" Target="https://www.washingtonpost.com/politics/2021/06/02/whats-behind-indias-dramatic-pandemic-surge-heres-one-factor-too-little-competition-parliament/?itid=lk_inline_manual_29" TargetMode="External"/><Relationship Id="rId40" Type="http://schemas.openxmlformats.org/officeDocument/2006/relationships/hyperlink" Target="https://www.nytimes.com/interactive/2021/05/25/world/asia/india-covid-death-estimates.html" TargetMode="External"/><Relationship Id="rId45" Type="http://schemas.openxmlformats.org/officeDocument/2006/relationships/hyperlink" Target="https://www.csis.org/analysis/how-democracy%E2%80%99s-decline-would-undermine-international-order" TargetMode="External"/><Relationship Id="rId53" Type="http://schemas.openxmlformats.org/officeDocument/2006/relationships/hyperlink" Target="https://www.worldenergy.org/data/trilemma-index/" TargetMode="External"/><Relationship Id="rId58" Type="http://schemas.openxmlformats.org/officeDocument/2006/relationships/hyperlink" Target="https://www.melbourne.vic.gov.au/SiteCollectionDocuments/zero-net-emissions-update-2014.pdf" TargetMode="External"/><Relationship Id="rId66" Type="http://schemas.openxmlformats.org/officeDocument/2006/relationships/hyperlink" Target="https://www.livescience.com/51990-sea-level-rise-unknowns.html" TargetMode="External"/><Relationship Id="rId5" Type="http://schemas.openxmlformats.org/officeDocument/2006/relationships/numbering" Target="numbering.xml"/><Relationship Id="rId61" Type="http://schemas.openxmlformats.org/officeDocument/2006/relationships/hyperlink" Target="http://www.theguardian.com/environment/2015/nov/05/climate-change-concerns-chinese-citizens-plummets" TargetMode="External"/><Relationship Id="rId19" Type="http://schemas.openxmlformats.org/officeDocument/2006/relationships/hyperlink" Target="https://press.princeton.edu/books/hardcover/9780691186726/emergency-chronicles" TargetMode="External"/><Relationship Id="rId14" Type="http://schemas.openxmlformats.org/officeDocument/2006/relationships/hyperlink" Target="https://www.washingtonpost.com/politics/2021/07/05/india-has-become-an-electoral-autocracy-its-covid-19-catastrophe-is-no-surprise%20//" TargetMode="External"/><Relationship Id="rId22" Type="http://schemas.openxmlformats.org/officeDocument/2006/relationships/hyperlink" Target="https://thewire.in/rights/india-modi-anti-national-protest-arrest-sedition-authoritarianism" TargetMode="External"/><Relationship Id="rId27" Type="http://schemas.openxmlformats.org/officeDocument/2006/relationships/hyperlink" Target="https://thewire.in/rights/jail-bail-hearings-court-delhi-riots-elgar-parishad" TargetMode="External"/><Relationship Id="rId30" Type="http://schemas.openxmlformats.org/officeDocument/2006/relationships/hyperlink" Target="https://economictimes.indiatimes.com/news/politics-and-nation/sc-asks-media-to-publish-official-version-of-corona-developments/articleshow/74919142.cms?from=mdr" TargetMode="External"/><Relationship Id="rId35" Type="http://schemas.openxmlformats.org/officeDocument/2006/relationships/hyperlink" Target="https://www.nytimes.com/2021/04/25/business/india-covid19-twitter-facebook.html" TargetMode="External"/><Relationship Id="rId43" Type="http://schemas.openxmlformats.org/officeDocument/2006/relationships/hyperlink" Target="https://nationalinterest.org/blog/reboot/if-next-india-pakistan-war-goes-nuclear-it-will-destroy-world-181134" TargetMode="External"/><Relationship Id="rId48" Type="http://schemas.openxmlformats.org/officeDocument/2006/relationships/hyperlink" Target="http://www.tandfonline.com/doi/abs/10.1080/00396338.2016.1161899?journalCode=tsur20" TargetMode="External"/><Relationship Id="rId56" Type="http://schemas.openxmlformats.org/officeDocument/2006/relationships/hyperlink" Target="http://www.economist.com/blogs/americasview/2014/07/british-columbias-carbon-tax" TargetMode="External"/><Relationship Id="rId64" Type="http://schemas.openxmlformats.org/officeDocument/2006/relationships/hyperlink" Target="https://www.livescience.com/57266-amazon-river.html" TargetMode="External"/><Relationship Id="rId8" Type="http://schemas.openxmlformats.org/officeDocument/2006/relationships/webSettings" Target="webSettings.xml"/><Relationship Id="rId51" Type="http://schemas.openxmlformats.org/officeDocument/2006/relationships/hyperlink" Target="https://foreignpolicy.com/2016/06/01/democracy-is-the-answer-to-climate-change%20//" TargetMode="External"/><Relationship Id="rId3" Type="http://schemas.openxmlformats.org/officeDocument/2006/relationships/customXml" Target="../customXml/item3.xml"/><Relationship Id="rId12" Type="http://schemas.openxmlformats.org/officeDocument/2006/relationships/hyperlink" Target="https://www.theguardian.com/world/2020/apr/16/as-coronavirus-spreads-around-the-world-so-too-do-the-quack-cures" TargetMode="External"/><Relationship Id="rId17" Type="http://schemas.openxmlformats.org/officeDocument/2006/relationships/hyperlink" Target="https://www.jstor.org/stable/1951731" TargetMode="External"/><Relationship Id="rId25" Type="http://schemas.openxmlformats.org/officeDocument/2006/relationships/hyperlink" Target="https://theprint.in/opinion/arnab-goswami-swift-bail-should-be-rule-for-undertrials-not-exception/545301/" TargetMode="External"/><Relationship Id="rId33" Type="http://schemas.openxmlformats.org/officeDocument/2006/relationships/hyperlink" Target="https://www.washingtonpost.com/politics/2020/04/13/millions-people-indias-crowded-slums-cant-keep-each-other-distance-during-pandemic-lockdown/?itid=lk_interstitial_manual_23" TargetMode="External"/><Relationship Id="rId38" Type="http://schemas.openxmlformats.org/officeDocument/2006/relationships/hyperlink" Target="https://www.washingtonpost.com/politics/2020/01/20/india-protesters-are-singing-national-anthem-waving-flag-heres-why-that-matters/?itid=lk_inline_manual_34" TargetMode="External"/><Relationship Id="rId46" Type="http://schemas.openxmlformats.org/officeDocument/2006/relationships/hyperlink" Target="file:///C:\Users\PMeylan\AppData\Local\Microsoft\Windows\Temporary%20Internet%20Files\Content.Outlook\5V2CJVRN\160715_KendallTaylor_DemocracysDecline_Commentary.docx" TargetMode="External"/><Relationship Id="rId59" Type="http://schemas.openxmlformats.org/officeDocument/2006/relationships/hyperlink" Target="https://www.researchgate.net/publication/240515305_Subsidies_for_fossil_fuels_and_climate_change_A_comparative_perspective" TargetMode="External"/><Relationship Id="rId67" Type="http://schemas.openxmlformats.org/officeDocument/2006/relationships/fontTable" Target="fontTable.xml"/><Relationship Id="rId20" Type="http://schemas.openxmlformats.org/officeDocument/2006/relationships/hyperlink" Target="https://freedomhouse.org/country/india/freedom-world/2021" TargetMode="External"/><Relationship Id="rId41" Type="http://schemas.openxmlformats.org/officeDocument/2006/relationships/hyperlink" Target="https://www.scientificamerican.com/article/how-dangerous-is-the-delta-variant-and-will-it-cause-a-covid-surge-in-the-u-s/" TargetMode="External"/><Relationship Id="rId54" Type="http://schemas.openxmlformats.org/officeDocument/2006/relationships/hyperlink" Target="http://www.ucsusa.org/press/2016/new-evidence-reveals-fossil-fuel-industry-funded-cutting-edge-climate-science-research" TargetMode="External"/><Relationship Id="rId62" Type="http://schemas.openxmlformats.org/officeDocument/2006/relationships/hyperlink" Target="https://www.livescience.com/65633-climate-change-dooms-humans-by-2050.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nbc.com/2021/07/01/delta-white-house-to-deploy-response-teams-across-us-to-combat-covid-variant.html" TargetMode="External"/><Relationship Id="rId23" Type="http://schemas.openxmlformats.org/officeDocument/2006/relationships/hyperlink" Target="https://www.nytimes.com/2017/06/05/world/asia/india-ndtv-raids-narendra-modi-prannoy-roy.html" TargetMode="External"/><Relationship Id="rId28" Type="http://schemas.openxmlformats.org/officeDocument/2006/relationships/hyperlink" Target="https://www.washingtonpost.com/politics/2021/06/02/whats-behind-indias-dramatic-pandemic-surge-heres-one-factor-too-little-competition-parliament/?itid=lk_interstitial_manual_16" TargetMode="External"/><Relationship Id="rId36" Type="http://schemas.openxmlformats.org/officeDocument/2006/relationships/hyperlink" Target="https://scroll.in/latest/993484/up-fir-filed-against-man-who-sought-twitter-help-for-oxygen-for-grandfather" TargetMode="External"/><Relationship Id="rId49" Type="http://schemas.openxmlformats.org/officeDocument/2006/relationships/hyperlink" Target="https://www.foreignaffairs.com/articles/china/1995-05-01/democratization-and-war" TargetMode="External"/><Relationship Id="rId57" Type="http://schemas.openxmlformats.org/officeDocument/2006/relationships/hyperlink" Target="http://www.wsj.com/articles/how-cap-and-trade-is-working-in-california-1411937795" TargetMode="External"/><Relationship Id="rId10" Type="http://schemas.openxmlformats.org/officeDocument/2006/relationships/hyperlink" Target="https://www.theguardian.com/global-development/2020/jul/31/india-arrests-50-journalists-in-clampdown-on-critics-of-covid-19-response%20//" TargetMode="External"/><Relationship Id="rId31" Type="http://schemas.openxmlformats.org/officeDocument/2006/relationships/hyperlink" Target="https://rsf.org/en/news/surge-harassment-indian-reporters-over-coronavirus-coverage" TargetMode="External"/><Relationship Id="rId44" Type="http://schemas.openxmlformats.org/officeDocument/2006/relationships/hyperlink" Target="https://www.organizingupgrade.com/strike-for-democracy/" TargetMode="External"/><Relationship Id="rId52" Type="http://schemas.openxmlformats.org/officeDocument/2006/relationships/hyperlink" Target="http://www.yabiladi.com/img/content/EIU-Democracy-Index-2015.pdf" TargetMode="External"/><Relationship Id="rId60" Type="http://schemas.openxmlformats.org/officeDocument/2006/relationships/hyperlink" Target="http://www.nytimes.com/2015/11/04/world/asia/china-burns-much-more-coal-than-reported-complicating-climate-talks.html" TargetMode="External"/><Relationship Id="rId65" Type="http://schemas.openxmlformats.org/officeDocument/2006/relationships/hyperlink" Target="https://www.livescience.com/55129-how-heat-waves-kill-so-quickly.html" TargetMode="External"/><Relationship Id="rId4" Type="http://schemas.openxmlformats.org/officeDocument/2006/relationships/customXml" Target="../customXml/item4.xml"/><Relationship Id="rId9" Type="http://schemas.openxmlformats.org/officeDocument/2006/relationships/image" Target="media/image1.png"/><Relationship Id="rId13" Type="http://schemas.openxmlformats.org/officeDocument/2006/relationships/hyperlink" Target="https://rsf.org/en/ranking" TargetMode="External"/><Relationship Id="rId18" Type="http://schemas.openxmlformats.org/officeDocument/2006/relationships/hyperlink" Target="https://www.google.com/books/edition/The_Success_of_India_s_Democracy/Io0NsnlRT6sC?hl=en" TargetMode="External"/><Relationship Id="rId39" Type="http://schemas.openxmlformats.org/officeDocument/2006/relationships/hyperlink" Target="https://www.latimes.com/opinion/story/2021-05-08/india-covid-pandemic-deaths-narendra-mod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15</Pages>
  <Words>10604</Words>
  <Characters>60443</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70906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4</cp:revision>
  <dcterms:created xsi:type="dcterms:W3CDTF">2021-11-06T00:29:00Z</dcterms:created>
  <dcterms:modified xsi:type="dcterms:W3CDTF">2021-11-06T00:44:00Z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