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5202C3BD" w14:textId="4F8D498B" w:rsidR="00793298" w:rsidRPr="00793298" w:rsidRDefault="00793298" w:rsidP="00793298">
      <w:pPr>
        <w:spacing w:after="0" w:line="240" w:lineRule="auto"/>
        <w:rPr>
          <w:rFonts w:ascii="Times New Roman" w:eastAsia="Times New Roman" w:hAnsi="Times New Roman" w:cs="Times New Roman"/>
          <w:sz w:val="24"/>
        </w:rPr>
      </w:pPr>
    </w:p>
    <w:p w14:paraId="61154855" w14:textId="77777777" w:rsidR="00793298" w:rsidRPr="00793298" w:rsidRDefault="00793298" w:rsidP="00793298"/>
    <w:p w14:paraId="0DC01EB6" w14:textId="7C70ED4B" w:rsidR="008C4025" w:rsidRDefault="008C4025" w:rsidP="008C4025">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37D7FDEA" w14:textId="4F2935CE" w:rsidR="008C4025" w:rsidRDefault="008C4025" w:rsidP="008C4025">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18D3B0FE" w14:textId="1E77C9FE" w:rsidR="006C6861" w:rsidRDefault="006C6861" w:rsidP="006C6861">
      <w:pPr>
        <w:pStyle w:val="Heading4"/>
      </w:pPr>
      <w:r>
        <w:t>[</w:t>
      </w:r>
      <w:r>
        <w:t>F</w:t>
      </w:r>
      <w:r>
        <w:t xml:space="preserve">] </w:t>
      </w:r>
      <w:r w:rsidRPr="003B593F">
        <w:rPr>
          <w:u w:val="single"/>
        </w:rPr>
        <w:t>Evolutionary</w:t>
      </w:r>
      <w:r>
        <w:rPr>
          <w:u w:val="single"/>
        </w:rPr>
        <w:t xml:space="preserve"> Development </w:t>
      </w:r>
      <w:r>
        <w:t xml:space="preserve">– materiality is constantly changing and evolving – </w:t>
      </w:r>
      <w:proofErr w:type="spellStart"/>
      <w:r>
        <w:t>i.e</w:t>
      </w:r>
      <w:proofErr w:type="spellEnd"/>
      <w:r>
        <w:t xml:space="preserve"> eating a cake could give me lots of pleasure today but pain and disgust tomorrow which proves it can’t guide action.</w:t>
      </w:r>
    </w:p>
    <w:p w14:paraId="7B020DAD" w14:textId="77777777" w:rsidR="006C6861" w:rsidRPr="006C6861" w:rsidRDefault="006C6861" w:rsidP="006C6861"/>
    <w:p w14:paraId="7434D711" w14:textId="77777777" w:rsidR="008C4025" w:rsidRDefault="008C4025" w:rsidP="008C4025">
      <w:pPr>
        <w:pStyle w:val="Heading4"/>
      </w:pPr>
      <w:r>
        <w:lastRenderedPageBreak/>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36663F6E" w14:textId="6DD1E47E" w:rsidR="008C4025" w:rsidRDefault="008C4025" w:rsidP="008C4025">
      <w:pPr>
        <w:pStyle w:val="Heading4"/>
        <w:rPr>
          <w:rFonts w:cs="Calibri"/>
          <w:color w:val="000000" w:themeColor="text1"/>
        </w:rPr>
      </w:pPr>
      <w:r w:rsidRPr="006D7903">
        <w:rPr>
          <w:rFonts w:cs="Calibri"/>
        </w:rPr>
        <w:t xml:space="preserve">[a] </w:t>
      </w:r>
      <w:r w:rsidRPr="006D7903">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r w:rsidR="003803D3">
        <w:rPr>
          <w:rFonts w:cs="Calibri"/>
          <w:color w:val="000000" w:themeColor="text1"/>
        </w:rPr>
        <w:t xml:space="preserve">. </w:t>
      </w:r>
    </w:p>
    <w:p w14:paraId="00CEFE15" w14:textId="7A19A2E9" w:rsidR="008C4025" w:rsidRPr="002A50DC" w:rsidRDefault="008C4025" w:rsidP="008C4025">
      <w:pPr>
        <w:pStyle w:val="Heading4"/>
        <w:rPr>
          <w:rFonts w:cs="Calibri"/>
        </w:rPr>
      </w:pPr>
      <w:r>
        <w:rPr>
          <w:rFonts w:cs="Calibri"/>
        </w:rPr>
        <w:t xml:space="preserve">[c] </w:t>
      </w:r>
      <w:r w:rsidRPr="002A50DC">
        <w:rPr>
          <w:rFonts w:cs="Calibri"/>
        </w:rPr>
        <w:t>Only universalizable reason can effectively explain the perspectives of agents – that’s the best method for combatting oppression.</w:t>
      </w:r>
      <w:r w:rsidR="000149F1">
        <w:rPr>
          <w:rFonts w:cs="Calibri"/>
        </w:rPr>
        <w:t xml:space="preserve"> </w:t>
      </w:r>
      <w:r w:rsidR="000149F1" w:rsidRPr="0014547F">
        <w:t xml:space="preserve">Also, </w:t>
      </w:r>
      <w:r w:rsidR="000149F1"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sidR="000149F1">
        <w:rPr>
          <w:rFonts w:eastAsia="Times New Roman"/>
          <w:color w:val="000000"/>
        </w:rPr>
        <w:t>.</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w:t>
      </w:r>
      <w:r w:rsidRPr="002A50DC">
        <w:lastRenderedPageBreak/>
        <w:t xml:space="preserve">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764D546A" w:rsidR="008C4025" w:rsidRDefault="008C4025" w:rsidP="008C4025">
      <w:pPr>
        <w:pStyle w:val="Heading3"/>
      </w:pPr>
      <w:r>
        <w:lastRenderedPageBreak/>
        <w:t>Offense</w:t>
      </w:r>
    </w:p>
    <w:p w14:paraId="6173B196" w14:textId="0D33F8CB" w:rsidR="00FA2BBB" w:rsidRPr="00261088" w:rsidRDefault="00FA2BBB" w:rsidP="00FA2BBB">
      <w:pPr>
        <w:pStyle w:val="Heading4"/>
        <w:rPr>
          <w:rFonts w:cs="Times New Roman"/>
        </w:rPr>
      </w:pPr>
      <w:r w:rsidRPr="00261088">
        <w:rPr>
          <w:rFonts w:cs="Times New Roman"/>
        </w:rPr>
        <w:t>[1]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9"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03700AAD" w:rsidR="00FA2BBB" w:rsidRPr="00261088" w:rsidRDefault="00FA2BBB" w:rsidP="00FA2BBB">
      <w:pPr>
        <w:pStyle w:val="Heading4"/>
        <w:rPr>
          <w:rFonts w:cs="Times New Roman"/>
          <w:bCs w:val="0"/>
        </w:rPr>
      </w:pPr>
      <w:r w:rsidRPr="00261088">
        <w:rPr>
          <w:rFonts w:cs="Times New Roman"/>
        </w:rPr>
        <w:t>[2]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1473D9A6" w14:textId="77777777" w:rsidR="00FA2BBB" w:rsidRPr="00261088" w:rsidRDefault="00FA2BBB" w:rsidP="00FA2BBB">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w:t>
      </w:r>
      <w:r w:rsidRPr="00261088">
        <w:rPr>
          <w:rStyle w:val="StyleUnderline"/>
        </w:rPr>
        <w:lastRenderedPageBreak/>
        <w:t xml:space="preserve">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B7161E3" w14:textId="67F344A4" w:rsidR="00FA2BBB" w:rsidRPr="00261088" w:rsidRDefault="00FA2BBB" w:rsidP="00FA2BBB">
      <w:pPr>
        <w:pStyle w:val="Heading4"/>
        <w:rPr>
          <w:rFonts w:cs="Times New Roman"/>
        </w:rPr>
      </w:pPr>
      <w:r w:rsidRPr="00261088">
        <w:rPr>
          <w:rFonts w:cs="Times New Roman"/>
        </w:rPr>
        <w:t>[3] A right to strike is key to support property rights</w:t>
      </w:r>
    </w:p>
    <w:p w14:paraId="07C51E3B" w14:textId="77777777" w:rsidR="00FA2BBB" w:rsidRPr="00261088" w:rsidRDefault="00FA2BBB" w:rsidP="00FA2BBB">
      <w:proofErr w:type="spellStart"/>
      <w:r w:rsidRPr="00261088">
        <w:rPr>
          <w:rStyle w:val="Heading4Char"/>
          <w:rFonts w:cs="Times New Roman"/>
        </w:rPr>
        <w:t>Chicktay</w:t>
      </w:r>
      <w:proofErr w:type="spellEnd"/>
      <w:r w:rsidRPr="00261088">
        <w:rPr>
          <w:rStyle w:val="Heading4Char"/>
          <w:rFonts w:cs="Times New Roman"/>
        </w:rPr>
        <w:t xml:space="preserve"> 6 </w:t>
      </w:r>
      <w:r w:rsidRPr="00261088">
        <w:rPr>
          <w:szCs w:val="16"/>
        </w:rPr>
        <w:t xml:space="preserve">[Mohamed Alli </w:t>
      </w:r>
      <w:proofErr w:type="spellStart"/>
      <w:r w:rsidRPr="00261088">
        <w:rPr>
          <w:szCs w:val="16"/>
        </w:rPr>
        <w:t>Chicktay</w:t>
      </w:r>
      <w:proofErr w:type="spellEnd"/>
      <w:r w:rsidRPr="00261088">
        <w:rPr>
          <w:szCs w:val="16"/>
        </w:rPr>
        <w:t xml:space="preserve">, academic at the University of the Witwatersrand, 2006, “PLACING THE RIGHT TO STRIKE WITHIN A HUMAN RIGHTS FRAMEWORK,” No Publication, </w:t>
      </w:r>
      <w:hyperlink r:id="rId10" w:history="1">
        <w:r w:rsidRPr="00261088">
          <w:rPr>
            <w:rStyle w:val="Hyperlink"/>
            <w:szCs w:val="16"/>
          </w:rPr>
          <w:t>https://journals.co.za/doi/pdf/10.10520/EJC85180] //King</w:t>
        </w:r>
      </w:hyperlink>
      <w:r w:rsidRPr="00261088">
        <w:rPr>
          <w:szCs w:val="16"/>
        </w:rPr>
        <w:t xml:space="preserve"> CP</w:t>
      </w:r>
    </w:p>
    <w:p w14:paraId="30256BF7" w14:textId="77777777" w:rsidR="00FA2BBB" w:rsidRPr="00261088" w:rsidRDefault="00FA2BBB" w:rsidP="00FA2BBB">
      <w:r w:rsidRPr="00261088">
        <w:t xml:space="preserve">In addition, in terms of the concept of “self-ownership” </w:t>
      </w:r>
      <w:r w:rsidRPr="00261088">
        <w:rPr>
          <w:rStyle w:val="StyleUnderline"/>
        </w:rPr>
        <w:t xml:space="preserve">we are all </w:t>
      </w:r>
      <w:r w:rsidRPr="00261088">
        <w:rPr>
          <w:rStyle w:val="Emphasis"/>
        </w:rPr>
        <w:t>owners</w:t>
      </w:r>
      <w:r w:rsidRPr="00261088">
        <w:rPr>
          <w:rStyle w:val="StyleUnderline"/>
        </w:rPr>
        <w:t xml:space="preserve"> of our own bodies and</w:t>
      </w:r>
      <w:r w:rsidRPr="00261088">
        <w:t xml:space="preserve"> therefore </w:t>
      </w:r>
      <w:r w:rsidRPr="00261088">
        <w:rPr>
          <w:rStyle w:val="StyleUnderline"/>
        </w:rPr>
        <w:t xml:space="preserve">should not be </w:t>
      </w:r>
      <w:r w:rsidRPr="00261088">
        <w:rPr>
          <w:rStyle w:val="Emphasis"/>
        </w:rPr>
        <w:t>forced</w:t>
      </w:r>
      <w:r w:rsidRPr="00261088">
        <w:rPr>
          <w:rStyle w:val="StyleUnderline"/>
        </w:rPr>
        <w:t xml:space="preserve"> to do anything with our bodies against our will</w:t>
      </w:r>
      <w:r w:rsidRPr="00261088">
        <w:t xml:space="preserve">. </w:t>
      </w:r>
      <w:r w:rsidRPr="00261088">
        <w:rPr>
          <w:rStyle w:val="StyleUnderline"/>
        </w:rPr>
        <w:t xml:space="preserve">We can do whatever we wish with our bodies, </w:t>
      </w:r>
      <w:proofErr w:type="gramStart"/>
      <w:r w:rsidRPr="00261088">
        <w:rPr>
          <w:rStyle w:val="StyleUnderline"/>
        </w:rPr>
        <w:t>provided that</w:t>
      </w:r>
      <w:proofErr w:type="gramEnd"/>
      <w:r w:rsidRPr="00261088">
        <w:rPr>
          <w:rStyle w:val="StyleUnderline"/>
        </w:rPr>
        <w:t xml:space="preserve"> we are not aggressive to others who also have “self-ownership” over their bodies</w:t>
      </w:r>
      <w:r w:rsidRPr="00261088">
        <w:t xml:space="preserve"> (Cohen Self-ownership, Freedom and Equality (1995) 68). </w:t>
      </w:r>
      <w:r w:rsidRPr="00261088">
        <w:rPr>
          <w:rStyle w:val="StyleUnderline"/>
        </w:rPr>
        <w:t xml:space="preserve">Since we own our bodies, </w:t>
      </w:r>
      <w:r w:rsidRPr="00261088">
        <w:rPr>
          <w:rStyle w:val="StyleUnderline"/>
          <w:highlight w:val="green"/>
        </w:rPr>
        <w:t>we</w:t>
      </w:r>
      <w:r w:rsidRPr="00261088">
        <w:t xml:space="preserve"> also </w:t>
      </w:r>
      <w:r w:rsidRPr="00261088">
        <w:rPr>
          <w:rStyle w:val="StyleUnderline"/>
          <w:highlight w:val="green"/>
        </w:rPr>
        <w:t xml:space="preserve">own the </w:t>
      </w:r>
      <w:proofErr w:type="spellStart"/>
      <w:r w:rsidRPr="00261088">
        <w:rPr>
          <w:rStyle w:val="StyleUnderline"/>
          <w:highlight w:val="green"/>
        </w:rPr>
        <w:t>labour</w:t>
      </w:r>
      <w:proofErr w:type="spellEnd"/>
      <w:r w:rsidRPr="00261088">
        <w:rPr>
          <w:rStyle w:val="StyleUnderline"/>
        </w:rPr>
        <w:t xml:space="preserve"> that </w:t>
      </w:r>
      <w:r w:rsidRPr="00261088">
        <w:rPr>
          <w:rStyle w:val="StyleUnderline"/>
          <w:highlight w:val="green"/>
        </w:rPr>
        <w:t>we</w:t>
      </w:r>
      <w:r w:rsidRPr="00261088">
        <w:rPr>
          <w:rStyle w:val="StyleUnderline"/>
        </w:rPr>
        <w:t xml:space="preserve"> can </w:t>
      </w:r>
      <w:r w:rsidRPr="00261088">
        <w:rPr>
          <w:rStyle w:val="StyleUnderline"/>
          <w:highlight w:val="green"/>
        </w:rPr>
        <w:t xml:space="preserve">perform with our bodies </w:t>
      </w:r>
      <w:r w:rsidRPr="00261088">
        <w:rPr>
          <w:rStyle w:val="StyleUnderline"/>
        </w:rPr>
        <w:t xml:space="preserve">just as we do any other </w:t>
      </w:r>
      <w:r w:rsidRPr="00261088">
        <w:rPr>
          <w:rStyle w:val="Emphasis"/>
        </w:rPr>
        <w:t>property</w:t>
      </w:r>
      <w:r w:rsidRPr="00261088">
        <w:rPr>
          <w:rStyle w:val="StyleUnderline"/>
        </w:rPr>
        <w:t>. Being forced to work without the right to strike could</w:t>
      </w:r>
      <w:r w:rsidRPr="00261088">
        <w:t xml:space="preserve"> therefore </w:t>
      </w:r>
      <w:r w:rsidRPr="00261088">
        <w:rPr>
          <w:rStyle w:val="StyleUnderline"/>
        </w:rPr>
        <w:t xml:space="preserve">be seen as an </w:t>
      </w:r>
      <w:r w:rsidRPr="00261088">
        <w:rPr>
          <w:rStyle w:val="Emphasis"/>
        </w:rPr>
        <w:t>infringement</w:t>
      </w:r>
      <w:r w:rsidRPr="00261088">
        <w:rPr>
          <w:rStyle w:val="StyleUnderline"/>
        </w:rPr>
        <w:t xml:space="preserve"> of one’s property rights</w:t>
      </w:r>
      <w:r w:rsidRPr="00261088">
        <w:t xml:space="preserve">. </w:t>
      </w:r>
      <w:r w:rsidRPr="00261088">
        <w:rPr>
          <w:rStyle w:val="StyleUnderline"/>
        </w:rPr>
        <w:t>One may also argue</w:t>
      </w:r>
      <w:r w:rsidRPr="00261088">
        <w:t xml:space="preserve"> that </w:t>
      </w:r>
      <w:r w:rsidRPr="00261088">
        <w:rPr>
          <w:rStyle w:val="StyleUnderline"/>
        </w:rPr>
        <w:t xml:space="preserve">our body belongs to us and hence is our property. </w:t>
      </w:r>
      <w:r w:rsidRPr="00261088">
        <w:rPr>
          <w:rStyle w:val="StyleUnderline"/>
          <w:highlight w:val="green"/>
        </w:rPr>
        <w:t>By striking we are withholding the use of our body</w:t>
      </w:r>
      <w:r w:rsidRPr="00261088">
        <w:rPr>
          <w:rStyle w:val="StyleUnderline"/>
        </w:rPr>
        <w:t xml:space="preserve"> and </w:t>
      </w:r>
      <w:r w:rsidRPr="00261088">
        <w:rPr>
          <w:rStyle w:val="Emphasis"/>
          <w:highlight w:val="green"/>
        </w:rPr>
        <w:t>any prevention</w:t>
      </w:r>
      <w:r w:rsidRPr="00261088">
        <w:rPr>
          <w:rStyle w:val="StyleUnderline"/>
          <w:highlight w:val="green"/>
        </w:rPr>
        <w:t xml:space="preserve"> </w:t>
      </w:r>
      <w:r w:rsidRPr="00261088">
        <w:rPr>
          <w:rStyle w:val="StyleUnderline"/>
        </w:rPr>
        <w:t xml:space="preserve">of the right </w:t>
      </w:r>
      <w:r w:rsidRPr="00261088">
        <w:rPr>
          <w:rStyle w:val="StyleUnderline"/>
          <w:highlight w:val="green"/>
        </w:rPr>
        <w:t>to strike would</w:t>
      </w:r>
      <w:r w:rsidRPr="00261088">
        <w:t xml:space="preserve"> thus </w:t>
      </w:r>
      <w:r w:rsidRPr="00261088">
        <w:rPr>
          <w:rStyle w:val="StyleUnderline"/>
          <w:highlight w:val="green"/>
        </w:rPr>
        <w:t>be a violation of our property</w:t>
      </w:r>
      <w:r w:rsidRPr="00261088">
        <w:rPr>
          <w:rStyle w:val="StyleUnderline"/>
        </w:rPr>
        <w:t xml:space="preserve"> </w:t>
      </w:r>
      <w:r w:rsidRPr="00261088">
        <w:rPr>
          <w:rStyle w:val="StyleUnderline"/>
          <w:highlight w:val="green"/>
        </w:rPr>
        <w:t>rights</w:t>
      </w:r>
      <w:r w:rsidRPr="00261088">
        <w:t xml:space="preserve">. Israel has argued that the </w:t>
      </w:r>
      <w:r w:rsidRPr="00261088">
        <w:rPr>
          <w:rStyle w:val="StyleUnderline"/>
          <w:highlight w:val="green"/>
        </w:rPr>
        <w:t>denial</w:t>
      </w:r>
      <w:r w:rsidRPr="00261088">
        <w:rPr>
          <w:rStyle w:val="StyleUnderline"/>
        </w:rPr>
        <w:t xml:space="preserve"> of the right to strike </w:t>
      </w:r>
      <w:r w:rsidRPr="00261088">
        <w:rPr>
          <w:rStyle w:val="Emphasis"/>
          <w:highlight w:val="green"/>
        </w:rPr>
        <w:t>violates</w:t>
      </w:r>
      <w:r w:rsidRPr="00261088">
        <w:rPr>
          <w:rStyle w:val="StyleUnderline"/>
          <w:highlight w:val="green"/>
        </w:rPr>
        <w:t xml:space="preserve"> one’s freedom from forced </w:t>
      </w:r>
      <w:proofErr w:type="spellStart"/>
      <w:r w:rsidRPr="00261088">
        <w:rPr>
          <w:rStyle w:val="StyleUnderline"/>
          <w:highlight w:val="green"/>
        </w:rPr>
        <w:t>labour</w:t>
      </w:r>
      <w:proofErr w:type="spellEnd"/>
      <w:r w:rsidRPr="00261088">
        <w:t xml:space="preserve">. He argues that by </w:t>
      </w:r>
      <w:r w:rsidRPr="00261088">
        <w:rPr>
          <w:rStyle w:val="StyleUnderline"/>
        </w:rPr>
        <w:t>prohibiting strikes or imposing criminal and civil sanctions upon strikers, one would be forcing employees to work</w:t>
      </w:r>
      <w:r w:rsidRPr="00261088">
        <w:t xml:space="preserve">, which would be a violation of their right not to be subjected to forced </w:t>
      </w:r>
      <w:proofErr w:type="spellStart"/>
      <w:r w:rsidRPr="00261088">
        <w:t>labour</w:t>
      </w:r>
      <w:proofErr w:type="spellEnd"/>
      <w:r w:rsidRPr="00261088">
        <w:t xml:space="preserve"> (Israel International </w:t>
      </w:r>
      <w:proofErr w:type="spellStart"/>
      <w:r w:rsidRPr="00261088">
        <w:t>Labour</w:t>
      </w:r>
      <w:proofErr w:type="spellEnd"/>
      <w:r w:rsidRPr="00261088">
        <w:t xml:space="preserve"> Standards (1989) 25). The right to strike is also a violation of one’s right to dignity. </w:t>
      </w:r>
      <w:r w:rsidRPr="00261088">
        <w:rPr>
          <w:rStyle w:val="StyleUnderline"/>
        </w:rPr>
        <w:t>Workers find a sense of self-worth in their work, which is hindered if they are exploited by employers and have no say in this environment</w:t>
      </w:r>
      <w:r w:rsidRPr="00261088">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sidRPr="00261088">
        <w:rPr>
          <w:rFonts w:eastAsia="Times New Roman"/>
          <w:color w:val="000000"/>
        </w:rPr>
        <w:tab/>
      </w:r>
    </w:p>
    <w:p w14:paraId="26ABB4DB" w14:textId="77777777" w:rsidR="00FA2BBB" w:rsidRPr="00261088" w:rsidRDefault="00FA2BBB" w:rsidP="00FA2BBB">
      <w:pPr>
        <w:pStyle w:val="Heading4"/>
        <w:rPr>
          <w:rFonts w:cs="Times New Roman"/>
        </w:rPr>
      </w:pPr>
      <w:r w:rsidRPr="00261088">
        <w:rPr>
          <w:rFonts w:cs="Times New Roman"/>
        </w:rPr>
        <w:t xml:space="preserve">[4] A right to strike is key to freedom of association and collective bargaining. </w:t>
      </w:r>
    </w:p>
    <w:p w14:paraId="2445EC09" w14:textId="77777777" w:rsidR="00FA2BBB" w:rsidRPr="00261088" w:rsidRDefault="00FA2BBB" w:rsidP="00FA2BBB">
      <w:r w:rsidRPr="00261088">
        <w:rPr>
          <w:rStyle w:val="Heading4Char"/>
          <w:rFonts w:cs="Times New Roman"/>
        </w:rPr>
        <w:t>Vogt 16</w:t>
      </w:r>
      <w:r w:rsidRPr="00261088">
        <w:t xml:space="preserve"> </w:t>
      </w:r>
      <w:r w:rsidRPr="00261088">
        <w:rPr>
          <w:szCs w:val="16"/>
        </w:rPr>
        <w:t xml:space="preserve">[Jeffrey S Vogt, Legal Director of the International Trade Union Confederation (ITUC), 2016, “The Right to Strike and the International </w:t>
      </w:r>
      <w:proofErr w:type="spellStart"/>
      <w:r w:rsidRPr="00261088">
        <w:rPr>
          <w:szCs w:val="16"/>
        </w:rPr>
        <w:t>Labour</w:t>
      </w:r>
      <w:proofErr w:type="spellEnd"/>
      <w:r w:rsidRPr="00261088">
        <w:rPr>
          <w:szCs w:val="16"/>
        </w:rPr>
        <w:t xml:space="preserve"> </w:t>
      </w:r>
      <w:proofErr w:type="spellStart"/>
      <w:r w:rsidRPr="00261088">
        <w:rPr>
          <w:szCs w:val="16"/>
        </w:rPr>
        <w:t>Organisation</w:t>
      </w:r>
      <w:proofErr w:type="spellEnd"/>
      <w:r w:rsidRPr="00261088">
        <w:rPr>
          <w:szCs w:val="16"/>
        </w:rPr>
        <w:t xml:space="preserve"> (ILO),” King’s Law Journal, </w:t>
      </w:r>
      <w:hyperlink r:id="rId11" w:history="1">
        <w:r w:rsidRPr="00261088">
          <w:rPr>
            <w:rStyle w:val="Hyperlink"/>
            <w:szCs w:val="16"/>
          </w:rPr>
          <w:t>https://sci-hubtw.hkvisa.net/10.1080/09615768.2016.1148297</w:t>
        </w:r>
      </w:hyperlink>
      <w:r w:rsidRPr="00261088">
        <w:rPr>
          <w:szCs w:val="16"/>
        </w:rPr>
        <w:t>] //King CP recut</w:t>
      </w:r>
    </w:p>
    <w:p w14:paraId="297CCAC5" w14:textId="77777777" w:rsidR="00FA2BBB" w:rsidRPr="00261088" w:rsidRDefault="00FA2BBB" w:rsidP="00FA2BBB">
      <w:pPr>
        <w:rPr>
          <w:szCs w:val="16"/>
        </w:rPr>
      </w:pPr>
      <w:r w:rsidRPr="00261088">
        <w:t xml:space="preserve">II. FREEDOM OF ASSOCIATION AND THE RIGHT TO STRIKE The Employers’ Group relies on a deeply flawed argument in which the right to freedom of association is a self-contained, individual right, wholly divorced from the context of industrial relations. For them, </w:t>
      </w:r>
      <w:r w:rsidRPr="00261088">
        <w:rPr>
          <w:highlight w:val="green"/>
          <w:u w:val="single"/>
        </w:rPr>
        <w:t>freedom of association confers</w:t>
      </w:r>
      <w:r w:rsidRPr="00261088">
        <w:rPr>
          <w:u w:val="single"/>
        </w:rPr>
        <w:t xml:space="preserve"> no more than the right </w:t>
      </w:r>
      <w:r w:rsidRPr="00261088">
        <w:rPr>
          <w:highlight w:val="green"/>
          <w:u w:val="single"/>
        </w:rPr>
        <w:t>to</w:t>
      </w:r>
      <w:r w:rsidRPr="00261088">
        <w:rPr>
          <w:u w:val="single"/>
        </w:rPr>
        <w:t xml:space="preserve"> </w:t>
      </w:r>
      <w:proofErr w:type="gramStart"/>
      <w:r w:rsidRPr="00261088">
        <w:rPr>
          <w:highlight w:val="green"/>
          <w:u w:val="single"/>
        </w:rPr>
        <w:t>gather</w:t>
      </w:r>
      <w:r w:rsidRPr="00261088">
        <w:rPr>
          <w:u w:val="single"/>
        </w:rPr>
        <w:t xml:space="preserve"> together</w:t>
      </w:r>
      <w:proofErr w:type="gramEnd"/>
      <w:r w:rsidRPr="00261088">
        <w:rPr>
          <w:u w:val="single"/>
        </w:rPr>
        <w:t xml:space="preserve"> </w:t>
      </w:r>
      <w:r w:rsidRPr="00261088">
        <w:rPr>
          <w:highlight w:val="green"/>
          <w:u w:val="single"/>
        </w:rPr>
        <w:t xml:space="preserve">into </w:t>
      </w:r>
      <w:proofErr w:type="spellStart"/>
      <w:r w:rsidRPr="00261088">
        <w:rPr>
          <w:highlight w:val="green"/>
          <w:u w:val="single"/>
        </w:rPr>
        <w:t>organisations</w:t>
      </w:r>
      <w:proofErr w:type="spellEnd"/>
      <w:r w:rsidRPr="00261088">
        <w:rPr>
          <w:u w:val="single"/>
        </w:rPr>
        <w:t xml:space="preserve">. However, the right to </w:t>
      </w:r>
      <w:r w:rsidRPr="00261088">
        <w:rPr>
          <w:rStyle w:val="Emphasis"/>
        </w:rPr>
        <w:t>f</w:t>
      </w:r>
      <w:r w:rsidRPr="00261088">
        <w:rPr>
          <w:rStyle w:val="StyleUnderline"/>
        </w:rPr>
        <w:t xml:space="preserve">reedom </w:t>
      </w:r>
      <w:r w:rsidRPr="00261088">
        <w:rPr>
          <w:rStyle w:val="Emphasis"/>
        </w:rPr>
        <w:t>o</w:t>
      </w:r>
      <w:r w:rsidRPr="00261088">
        <w:rPr>
          <w:rStyle w:val="StyleUnderline"/>
        </w:rPr>
        <w:t xml:space="preserve">f </w:t>
      </w:r>
      <w:r w:rsidRPr="00261088">
        <w:rPr>
          <w:rStyle w:val="Emphasis"/>
        </w:rPr>
        <w:t>a</w:t>
      </w:r>
      <w:r w:rsidRPr="00261088">
        <w:rPr>
          <w:rStyle w:val="StyleUnderline"/>
        </w:rPr>
        <w:t>ssociation has</w:t>
      </w:r>
      <w:r w:rsidRPr="00261088">
        <w:rPr>
          <w:u w:val="single"/>
        </w:rPr>
        <w:t xml:space="preserve"> long </w:t>
      </w:r>
      <w:r w:rsidRPr="00261088">
        <w:rPr>
          <w:rStyle w:val="StyleUnderline"/>
        </w:rPr>
        <w:t>been</w:t>
      </w:r>
      <w:r w:rsidRPr="00261088">
        <w:rPr>
          <w:u w:val="single"/>
        </w:rPr>
        <w:t xml:space="preserve"> understood also as </w:t>
      </w:r>
      <w:r w:rsidRPr="00261088">
        <w:rPr>
          <w:rStyle w:val="StyleUnderline"/>
        </w:rPr>
        <w:t>a collective right</w:t>
      </w:r>
      <w:r w:rsidRPr="00261088">
        <w:t xml:space="preserve">, particularly </w:t>
      </w:r>
      <w:r w:rsidRPr="00261088">
        <w:rPr>
          <w:rStyle w:val="StyleUnderline"/>
        </w:rPr>
        <w:t>in the context of industrial relations</w:t>
      </w:r>
      <w:r w:rsidRPr="00261088">
        <w:t xml:space="preserve">, and indeed is a bundle of rights </w:t>
      </w:r>
      <w:r w:rsidRPr="00261088">
        <w:rPr>
          <w:rStyle w:val="StyleUnderline"/>
        </w:rPr>
        <w:t>exercised jointly and protected individually which enable those in the association to further the purposes for which it was formed</w:t>
      </w:r>
      <w:r w:rsidRPr="00261088">
        <w:t xml:space="preserve">. </w:t>
      </w:r>
      <w:r w:rsidRPr="00261088">
        <w:rPr>
          <w:rStyle w:val="StyleUnderline"/>
        </w:rPr>
        <w:t xml:space="preserve">The right to associate </w:t>
      </w:r>
      <w:r w:rsidRPr="00261088">
        <w:rPr>
          <w:rStyle w:val="StyleUnderline"/>
          <w:highlight w:val="green"/>
        </w:rPr>
        <w:t>in a</w:t>
      </w:r>
      <w:r w:rsidRPr="00261088">
        <w:t xml:space="preserve"> trade </w:t>
      </w:r>
      <w:r w:rsidRPr="00261088">
        <w:rPr>
          <w:rStyle w:val="StyleUnderline"/>
          <w:highlight w:val="green"/>
        </w:rPr>
        <w:t>union</w:t>
      </w:r>
      <w:r w:rsidRPr="00261088">
        <w:rPr>
          <w:rStyle w:val="StyleUnderline"/>
        </w:rPr>
        <w:t xml:space="preserve"> </w:t>
      </w:r>
      <w:r w:rsidRPr="00261088">
        <w:rPr>
          <w:rStyle w:val="StyleUnderline"/>
          <w:highlight w:val="green"/>
        </w:rPr>
        <w:t>is</w:t>
      </w:r>
      <w:r w:rsidRPr="00261088">
        <w:rPr>
          <w:rStyle w:val="StyleUnderline"/>
        </w:rPr>
        <w:t xml:space="preserve"> </w:t>
      </w:r>
      <w:r w:rsidRPr="00261088">
        <w:rPr>
          <w:rStyle w:val="Emphasis"/>
        </w:rPr>
        <w:t xml:space="preserve">commonly </w:t>
      </w:r>
      <w:r w:rsidRPr="00261088">
        <w:rPr>
          <w:rStyle w:val="Emphasis"/>
          <w:highlight w:val="green"/>
        </w:rPr>
        <w:t>understood</w:t>
      </w:r>
      <w:r w:rsidRPr="00261088">
        <w:rPr>
          <w:rStyle w:val="StyleUnderline"/>
          <w:highlight w:val="green"/>
        </w:rPr>
        <w:t xml:space="preserve"> to include the</w:t>
      </w:r>
      <w:r w:rsidRPr="00261088">
        <w:rPr>
          <w:rStyle w:val="StyleUnderline"/>
        </w:rPr>
        <w:t xml:space="preserve"> </w:t>
      </w:r>
      <w:r w:rsidRPr="00261088">
        <w:rPr>
          <w:rStyle w:val="StyleUnderline"/>
          <w:highlight w:val="green"/>
        </w:rPr>
        <w:t>right to strike</w:t>
      </w:r>
      <w:r w:rsidRPr="00261088">
        <w:t xml:space="preserve"> (and to bargain collectively). Indeed, </w:t>
      </w:r>
      <w:r w:rsidRPr="00261088">
        <w:rPr>
          <w:rStyle w:val="StyleUnderline"/>
          <w:highlight w:val="green"/>
        </w:rPr>
        <w:t>without these</w:t>
      </w:r>
      <w:r w:rsidRPr="00261088">
        <w:rPr>
          <w:rStyle w:val="StyleUnderline"/>
        </w:rPr>
        <w:t xml:space="preserve"> attendant </w:t>
      </w:r>
      <w:r w:rsidRPr="00261088">
        <w:rPr>
          <w:rStyle w:val="StyleUnderline"/>
          <w:highlight w:val="green"/>
        </w:rPr>
        <w:t>rights</w:t>
      </w:r>
      <w:r w:rsidRPr="00261088">
        <w:rPr>
          <w:rStyle w:val="StyleUnderline"/>
        </w:rPr>
        <w:t xml:space="preserve">, </w:t>
      </w:r>
      <w:r w:rsidRPr="00261088">
        <w:rPr>
          <w:rStyle w:val="StyleUnderline"/>
          <w:highlight w:val="green"/>
        </w:rPr>
        <w:t>the right to</w:t>
      </w:r>
      <w:r w:rsidRPr="00261088">
        <w:rPr>
          <w:rStyle w:val="StyleUnderline"/>
        </w:rPr>
        <w:t xml:space="preserve"> </w:t>
      </w:r>
      <w:r w:rsidRPr="00261088">
        <w:rPr>
          <w:rStyle w:val="StyleUnderline"/>
          <w:highlight w:val="green"/>
        </w:rPr>
        <w:t>association</w:t>
      </w:r>
      <w:r w:rsidRPr="00261088">
        <w:t xml:space="preserve"> in the industrial relations context </w:t>
      </w:r>
      <w:r w:rsidRPr="00261088">
        <w:rPr>
          <w:rStyle w:val="StyleUnderline"/>
          <w:highlight w:val="green"/>
        </w:rPr>
        <w:t>would</w:t>
      </w:r>
      <w:r w:rsidRPr="00261088">
        <w:rPr>
          <w:highlight w:val="green"/>
        </w:rPr>
        <w:t xml:space="preserve"> </w:t>
      </w:r>
      <w:r w:rsidRPr="00261088">
        <w:rPr>
          <w:rStyle w:val="StyleUnderline"/>
          <w:highlight w:val="green"/>
        </w:rPr>
        <w:t>be</w:t>
      </w:r>
      <w:r w:rsidRPr="00261088">
        <w:rPr>
          <w:rStyle w:val="StyleUnderline"/>
        </w:rPr>
        <w:t xml:space="preserve"> </w:t>
      </w:r>
      <w:r w:rsidRPr="00261088">
        <w:rPr>
          <w:rStyle w:val="Emphasis"/>
        </w:rPr>
        <w:t xml:space="preserve">wholly </w:t>
      </w:r>
      <w:r w:rsidRPr="00261088">
        <w:rPr>
          <w:rStyle w:val="Emphasis"/>
          <w:highlight w:val="green"/>
        </w:rPr>
        <w:t>meaningless</w:t>
      </w:r>
      <w:r w:rsidRPr="00261088">
        <w:rPr>
          <w:rStyle w:val="StyleUnderline"/>
        </w:rPr>
        <w:t>.</w:t>
      </w:r>
      <w:r w:rsidRPr="00261088">
        <w:t xml:space="preserve"> The theory of freedom of association applied in the industrial relations context by the ILO, human rights courts and high courts is specific to the context of the workplace. Combination in a trade union may be a function of individual liberty, but this </w:t>
      </w:r>
      <w:r w:rsidRPr="00261088">
        <w:rPr>
          <w:rStyle w:val="StyleUnderline"/>
          <w:highlight w:val="green"/>
        </w:rPr>
        <w:t xml:space="preserve">liberty has </w:t>
      </w:r>
      <w:r w:rsidRPr="00261088">
        <w:rPr>
          <w:rStyle w:val="Emphasis"/>
          <w:highlight w:val="green"/>
        </w:rPr>
        <w:t xml:space="preserve">little </w:t>
      </w:r>
      <w:proofErr w:type="gramStart"/>
      <w:r w:rsidRPr="00261088">
        <w:rPr>
          <w:rStyle w:val="Emphasis"/>
          <w:highlight w:val="green"/>
        </w:rPr>
        <w:t>meaning</w:t>
      </w:r>
      <w:proofErr w:type="gramEnd"/>
      <w:r w:rsidRPr="00261088">
        <w:rPr>
          <w:rStyle w:val="StyleUnderline"/>
          <w:highlight w:val="green"/>
        </w:rPr>
        <w:t xml:space="preserve"> if workers are unable to pursue their</w:t>
      </w:r>
      <w:r w:rsidRPr="00261088">
        <w:rPr>
          <w:rStyle w:val="StyleUnderline"/>
        </w:rPr>
        <w:t xml:space="preserve"> own</w:t>
      </w:r>
      <w:r w:rsidRPr="00261088">
        <w:rPr>
          <w:rStyle w:val="StyleUnderline"/>
          <w:highlight w:val="green"/>
        </w:rPr>
        <w:t xml:space="preserve"> interests through</w:t>
      </w:r>
      <w:r w:rsidRPr="00261088">
        <w:rPr>
          <w:rStyle w:val="StyleUnderline"/>
        </w:rPr>
        <w:t xml:space="preserve"> such </w:t>
      </w:r>
      <w:proofErr w:type="spellStart"/>
      <w:r w:rsidRPr="00261088">
        <w:rPr>
          <w:rStyle w:val="StyleUnderline"/>
          <w:highlight w:val="green"/>
        </w:rPr>
        <w:t>organisations</w:t>
      </w:r>
      <w:proofErr w:type="spellEnd"/>
      <w:r w:rsidRPr="00261088">
        <w:t xml:space="preserve">. </w:t>
      </w:r>
      <w:r w:rsidRPr="00261088">
        <w:rPr>
          <w:rStyle w:val="StyleUnderline"/>
        </w:rPr>
        <w:t xml:space="preserve">Worker solidarity allows workers to overcome the limitations inherent in entering individual contracts of employment, to achieve fair conditions of </w:t>
      </w:r>
      <w:r w:rsidRPr="00261088">
        <w:rPr>
          <w:rStyle w:val="StyleUnderline"/>
        </w:rPr>
        <w:lastRenderedPageBreak/>
        <w:t>employment and to participate in making decisions which affect their own lives and society at large</w:t>
      </w:r>
      <w:r w:rsidRPr="00261088">
        <w:t xml:space="preserve">. In </w:t>
      </w:r>
      <w:r w:rsidRPr="00261088">
        <w:rPr>
          <w:rStyle w:val="StyleUnderline"/>
        </w:rPr>
        <w:t>the absence of a right to strike, it remains</w:t>
      </w:r>
      <w:r w:rsidRPr="00261088">
        <w:t xml:space="preserve"> difficult (if not </w:t>
      </w:r>
      <w:r w:rsidRPr="00261088">
        <w:rPr>
          <w:rStyle w:val="Emphasis"/>
        </w:rPr>
        <w:t>impossible</w:t>
      </w:r>
      <w:r w:rsidRPr="00261088">
        <w:t xml:space="preserve">) </w:t>
      </w:r>
      <w:r w:rsidRPr="00261088">
        <w:rPr>
          <w:rStyle w:val="StyleUnderline"/>
        </w:rPr>
        <w:t xml:space="preserve">for workers to achieve these goals given the </w:t>
      </w:r>
      <w:r w:rsidRPr="00261088">
        <w:rPr>
          <w:rStyle w:val="Emphasis"/>
        </w:rPr>
        <w:t>unequal power</w:t>
      </w:r>
      <w:r w:rsidRPr="00261088">
        <w:rPr>
          <w:rStyle w:val="StyleUnderline"/>
        </w:rPr>
        <w:t xml:space="preserve"> in the employment relationship</w:t>
      </w:r>
      <w:r w:rsidRPr="00261088">
        <w:t xml:space="preserve">. From this premise stems the view that </w:t>
      </w:r>
      <w:r w:rsidRPr="00261088">
        <w:rPr>
          <w:rStyle w:val="StyleUnderline"/>
        </w:rPr>
        <w:t>freedom of association implies</w:t>
      </w:r>
      <w:r w:rsidRPr="00261088">
        <w:t xml:space="preserve"> not only the right of workers and employers to form freely </w:t>
      </w:r>
      <w:proofErr w:type="spellStart"/>
      <w:r w:rsidRPr="00261088">
        <w:t>organisations</w:t>
      </w:r>
      <w:proofErr w:type="spellEnd"/>
      <w:r w:rsidRPr="00261088">
        <w:t xml:space="preserve"> of their own choosing, but also </w:t>
      </w:r>
      <w:r w:rsidRPr="00261088">
        <w:rPr>
          <w:rStyle w:val="StyleUnderline"/>
        </w:rPr>
        <w:t xml:space="preserve">the right to pursue collective activities for the </w:t>
      </w:r>
      <w:proofErr w:type="spellStart"/>
      <w:r w:rsidRPr="00261088">
        <w:rPr>
          <w:rStyle w:val="StyleUnderline"/>
        </w:rPr>
        <w:t>defence</w:t>
      </w:r>
      <w:proofErr w:type="spellEnd"/>
      <w:r w:rsidRPr="00261088">
        <w:rPr>
          <w:rStyle w:val="StyleUnderline"/>
        </w:rPr>
        <w:t xml:space="preserve"> of workers’ occupational, </w:t>
      </w:r>
      <w:proofErr w:type="gramStart"/>
      <w:r w:rsidRPr="00261088">
        <w:rPr>
          <w:rStyle w:val="StyleUnderline"/>
        </w:rPr>
        <w:t>social</w:t>
      </w:r>
      <w:proofErr w:type="gramEnd"/>
      <w:r w:rsidRPr="00261088">
        <w:rPr>
          <w:rStyle w:val="StyleUnderline"/>
        </w:rPr>
        <w:t xml:space="preserve"> and economic interests</w:t>
      </w:r>
      <w:r w:rsidRPr="00261088">
        <w:t xml:space="preserve">. While some have sought to argue that freedom of association should be regarded as a mere individual liberty without reference to its context, here the industrial context,9 this is not a view which has held sway in academic10 or judicial opinion.11 </w:t>
      </w:r>
      <w:r w:rsidRPr="00261088">
        <w:rPr>
          <w:rStyle w:val="StyleUnderline"/>
        </w:rPr>
        <w:t>The</w:t>
      </w:r>
      <w:r w:rsidRPr="00261088">
        <w:t xml:space="preserve"> unquestioned (and </w:t>
      </w:r>
      <w:r w:rsidRPr="00261088">
        <w:rPr>
          <w:rStyle w:val="Emphasis"/>
        </w:rPr>
        <w:t>unquestionable</w:t>
      </w:r>
      <w:r w:rsidRPr="00261088">
        <w:t xml:space="preserve">) </w:t>
      </w:r>
      <w:r w:rsidRPr="00261088">
        <w:rPr>
          <w:rStyle w:val="StyleUnderline"/>
        </w:rPr>
        <w:t xml:space="preserve">international </w:t>
      </w:r>
      <w:r w:rsidRPr="00261088">
        <w:rPr>
          <w:rStyle w:val="StyleUnderline"/>
          <w:highlight w:val="green"/>
        </w:rPr>
        <w:t>right to</w:t>
      </w:r>
      <w:r w:rsidRPr="00261088">
        <w:rPr>
          <w:rStyle w:val="StyleUnderline"/>
        </w:rPr>
        <w:t xml:space="preserve"> </w:t>
      </w:r>
      <w:r w:rsidRPr="00261088">
        <w:rPr>
          <w:rStyle w:val="StyleUnderline"/>
          <w:highlight w:val="green"/>
        </w:rPr>
        <w:t>collective bargaining</w:t>
      </w:r>
      <w:r w:rsidRPr="00261088">
        <w:rPr>
          <w:rStyle w:val="StyleUnderline"/>
        </w:rPr>
        <w:t xml:space="preserve"> gives</w:t>
      </w:r>
      <w:r w:rsidRPr="00261088">
        <w:t xml:space="preserve"> further </w:t>
      </w:r>
      <w:r w:rsidRPr="00261088">
        <w:rPr>
          <w:rStyle w:val="StyleUnderline"/>
          <w:highlight w:val="green"/>
        </w:rPr>
        <w:t xml:space="preserve">support </w:t>
      </w:r>
      <w:r w:rsidRPr="00261088">
        <w:rPr>
          <w:rStyle w:val="StyleUnderline"/>
        </w:rPr>
        <w:t xml:space="preserve">to the existence of </w:t>
      </w:r>
      <w:r w:rsidRPr="00261088">
        <w:rPr>
          <w:rStyle w:val="StyleUnderline"/>
          <w:highlight w:val="green"/>
        </w:rPr>
        <w:t>the right to strike</w:t>
      </w:r>
      <w:r w:rsidRPr="00261088">
        <w:rPr>
          <w:rStyle w:val="StyleUnderline"/>
        </w:rPr>
        <w:t xml:space="preserve"> as a derivative right of freedom of association</w:t>
      </w:r>
      <w:r w:rsidRPr="00261088">
        <w:t xml:space="preserve">. While the right to strike is not to be confined to the advancement or </w:t>
      </w:r>
      <w:proofErr w:type="spellStart"/>
      <w:r w:rsidRPr="00261088">
        <w:t>defence</w:t>
      </w:r>
      <w:proofErr w:type="spellEnd"/>
      <w:r w:rsidRPr="00261088">
        <w:t xml:space="preserve"> of collective bargaining,12 </w:t>
      </w:r>
      <w:r w:rsidRPr="00261088">
        <w:rPr>
          <w:rStyle w:val="StyleUnderline"/>
        </w:rPr>
        <w:t xml:space="preserve">the right to </w:t>
      </w:r>
      <w:r w:rsidRPr="00261088">
        <w:rPr>
          <w:rStyle w:val="Emphasis"/>
          <w:highlight w:val="green"/>
        </w:rPr>
        <w:t>collective bargaining</w:t>
      </w:r>
      <w:r w:rsidRPr="00261088">
        <w:rPr>
          <w:rStyle w:val="StyleUnderline"/>
        </w:rPr>
        <w:t xml:space="preserve"> is</w:t>
      </w:r>
      <w:r w:rsidRPr="00261088">
        <w:t xml:space="preserve">, on the workers’ side, </w:t>
      </w:r>
      <w:r w:rsidRPr="00261088">
        <w:rPr>
          <w:rStyle w:val="StyleUnderline"/>
          <w:highlight w:val="green"/>
        </w:rPr>
        <w:t>without</w:t>
      </w:r>
      <w:r w:rsidRPr="00261088">
        <w:rPr>
          <w:rStyle w:val="StyleUnderline"/>
        </w:rPr>
        <w:t xml:space="preserve"> practical effect in the absence of </w:t>
      </w:r>
      <w:r w:rsidRPr="00261088">
        <w:rPr>
          <w:rStyle w:val="StyleUnderline"/>
          <w:highlight w:val="green"/>
        </w:rPr>
        <w:t>a right to strike</w:t>
      </w:r>
      <w:r w:rsidRPr="00261088">
        <w:t xml:space="preserve">. </w:t>
      </w:r>
      <w:r w:rsidRPr="00261088">
        <w:rPr>
          <w:rStyle w:val="StyleUnderline"/>
        </w:rPr>
        <w:t xml:space="preserve">Without the latter right, a right to collective bargaining </w:t>
      </w:r>
      <w:r w:rsidRPr="00261088">
        <w:rPr>
          <w:rStyle w:val="StyleUnderline"/>
          <w:highlight w:val="green"/>
        </w:rPr>
        <w:t xml:space="preserve">amounts to no more than </w:t>
      </w:r>
      <w:r w:rsidRPr="00261088">
        <w:rPr>
          <w:rStyle w:val="StyleUnderline"/>
        </w:rPr>
        <w:t>a right to</w:t>
      </w:r>
      <w:r w:rsidRPr="00261088">
        <w:rPr>
          <w:rStyle w:val="Emphasis"/>
        </w:rPr>
        <w:t xml:space="preserve"> </w:t>
      </w:r>
      <w:r w:rsidRPr="00261088">
        <w:rPr>
          <w:rStyle w:val="Emphasis"/>
          <w:highlight w:val="green"/>
        </w:rPr>
        <w:t>‘collective begging’</w:t>
      </w:r>
      <w:r w:rsidRPr="00261088">
        <w:t xml:space="preserve">. 13 </w:t>
      </w:r>
      <w:r w:rsidRPr="00261088">
        <w:rPr>
          <w:rStyle w:val="StyleUnderline"/>
        </w:rPr>
        <w:t xml:space="preserve">Given the palpable </w:t>
      </w:r>
      <w:r w:rsidRPr="00261088">
        <w:rPr>
          <w:rStyle w:val="Emphasis"/>
        </w:rPr>
        <w:t>threats</w:t>
      </w:r>
      <w:r w:rsidRPr="00261088">
        <w:rPr>
          <w:rStyle w:val="StyleUnderline"/>
        </w:rPr>
        <w:t xml:space="preserve"> of dismissal and relocation</w:t>
      </w:r>
      <w:r w:rsidRPr="00261088">
        <w:t xml:space="preserve"> which could be </w:t>
      </w:r>
      <w:r w:rsidRPr="00261088">
        <w:rPr>
          <w:rStyle w:val="StyleUnderline"/>
          <w:sz w:val="16"/>
          <w:szCs w:val="16"/>
          <w:u w:val="none"/>
        </w:rPr>
        <w:t xml:space="preserve">presented by an employer, the corresponding threat of temporary withdrawal of </w:t>
      </w:r>
      <w:proofErr w:type="spellStart"/>
      <w:r w:rsidRPr="00261088">
        <w:rPr>
          <w:rStyle w:val="StyleUnderline"/>
          <w:sz w:val="16"/>
          <w:szCs w:val="16"/>
          <w:u w:val="none"/>
        </w:rPr>
        <w:t>labour</w:t>
      </w:r>
      <w:proofErr w:type="spellEnd"/>
      <w:r w:rsidRPr="00261088">
        <w:rPr>
          <w:rStyle w:val="StyleUnderline"/>
          <w:sz w:val="16"/>
          <w:szCs w:val="16"/>
          <w:u w:val="none"/>
        </w:rPr>
        <w:t xml:space="preserve"> was all that most workers could offer in return</w:t>
      </w:r>
      <w:r w:rsidRPr="00261088">
        <w:rPr>
          <w:szCs w:val="16"/>
        </w:rPr>
        <w:t>. Certainly, as early as 1924, the ILO ‘</w:t>
      </w:r>
      <w:proofErr w:type="spellStart"/>
      <w:r w:rsidRPr="00261088">
        <w:rPr>
          <w:szCs w:val="16"/>
        </w:rPr>
        <w:t>Nicod</w:t>
      </w:r>
      <w:proofErr w:type="spellEnd"/>
      <w:r w:rsidRPr="00261088">
        <w:rPr>
          <w:szCs w:val="16"/>
        </w:rPr>
        <w:t xml:space="preserve">’ Report considered freedom of association in tandem with industrial action, self-evidently seeing the two as linked.14 And the stated view of the International </w:t>
      </w:r>
      <w:proofErr w:type="spellStart"/>
      <w:r w:rsidRPr="00261088">
        <w:rPr>
          <w:szCs w:val="16"/>
        </w:rPr>
        <w:t>Labour</w:t>
      </w:r>
      <w:proofErr w:type="spellEnd"/>
      <w:r w:rsidRPr="00261088">
        <w:rPr>
          <w:szCs w:val="16"/>
        </w:rPr>
        <w:t xml:space="preserve"> Office by 1927 was that there was an ‘intimate relationship between the right to combine for trade union purposes and the right to strike’ with a strong case being made for international legislation relating to both.15 Space does not permit a full treatment of the legal foundations of the right to strike.16 However, I will here provide a brisk review of the right to strike as it has been developed by the ILO supervisory system as well as the jurisprudence of regional courts which have relied on the ILO’s views, consistent with the Vienna Convention on the Law of Treaties, to interpret their own charters which protect freedom of association—and by extension the right to strike.</w:t>
      </w:r>
    </w:p>
    <w:p w14:paraId="306E2B44" w14:textId="77777777" w:rsidR="00840272" w:rsidRPr="00A25F5F" w:rsidRDefault="00840272" w:rsidP="00840272"/>
    <w:p w14:paraId="69F1E613" w14:textId="77777777" w:rsidR="00840272" w:rsidRPr="00840272" w:rsidRDefault="00840272" w:rsidP="00840272"/>
    <w:p w14:paraId="3E0D61BB" w14:textId="77777777" w:rsidR="008C4025" w:rsidRDefault="008C4025" w:rsidP="008C4025">
      <w:pPr>
        <w:shd w:val="clear" w:color="auto" w:fill="FFFFFF"/>
        <w:spacing w:after="240" w:line="408" w:lineRule="atLeast"/>
        <w:rPr>
          <w:color w:val="191919"/>
          <w:szCs w:val="27"/>
        </w:rPr>
      </w:pPr>
    </w:p>
    <w:p w14:paraId="06294B11" w14:textId="77777777" w:rsidR="008C4025" w:rsidRPr="00732D09" w:rsidRDefault="008C4025" w:rsidP="008C4025">
      <w:pPr>
        <w:shd w:val="clear" w:color="auto" w:fill="FFFFFF"/>
        <w:spacing w:after="240" w:line="408" w:lineRule="atLeast"/>
        <w:rPr>
          <w:color w:val="191919"/>
          <w:szCs w:val="27"/>
        </w:rPr>
      </w:pPr>
    </w:p>
    <w:p w14:paraId="0FAC581A" w14:textId="77777777" w:rsidR="008C4025" w:rsidRPr="008C4025" w:rsidRDefault="008C4025" w:rsidP="008C4025"/>
    <w:p w14:paraId="2878C0C4" w14:textId="2BF158E3" w:rsidR="008C4025" w:rsidRDefault="008C4025" w:rsidP="008C4025">
      <w:pPr>
        <w:pStyle w:val="Heading3"/>
      </w:pPr>
      <w:r>
        <w:lastRenderedPageBreak/>
        <w:t>Advantage</w:t>
      </w:r>
      <w:r w:rsidR="00307D03">
        <w:t xml:space="preserve"> </w:t>
      </w:r>
      <w:r w:rsidR="00FA2BBB">
        <w:t>1</w:t>
      </w:r>
    </w:p>
    <w:p w14:paraId="45BC6293" w14:textId="77777777" w:rsidR="008C4025" w:rsidRDefault="008C4025" w:rsidP="008C4025">
      <w:pPr>
        <w:pStyle w:val="Heading4"/>
      </w:pPr>
      <w:r>
        <w:t xml:space="preserve">Climate strike participants get arrested now. </w:t>
      </w:r>
    </w:p>
    <w:p w14:paraId="671E7791" w14:textId="77777777" w:rsidR="008C4025" w:rsidRDefault="008C4025" w:rsidP="008C4025">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12"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16DDF189" w14:textId="77777777" w:rsidR="008C4025" w:rsidRPr="00B43B5B" w:rsidRDefault="008C4025" w:rsidP="008C4025">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t xml:space="preserve">Inspired by youth climate activists like Sweden's Greta Thunberg, 16, who herself recently came to Washington to </w:t>
      </w:r>
      <w:hyperlink r:id="rId13"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30F89A53" wp14:editId="4C452EA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16D21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4"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5"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151BA7F8" wp14:editId="61078CC4">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5D723"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 xml:space="preserve">said that the United </w:t>
      </w:r>
      <w:proofErr w:type="spellStart"/>
      <w:r w:rsidRPr="00776189">
        <w:rPr>
          <w:rStyle w:val="StyleUnderline"/>
          <w:highlight w:val="green"/>
        </w:rPr>
        <w:t>States</w:t>
      </w:r>
      <w:proofErr w:type="spellEnd"/>
      <w:r w:rsidRPr="00776189">
        <w:rPr>
          <w:rStyle w:val="StyleUnderline"/>
          <w:highlight w:val="green"/>
        </w:rPr>
        <w:t xml:space="preserve">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6"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5B87D1E9" w14:textId="77777777" w:rsidR="008C4025" w:rsidRPr="00F6766B" w:rsidRDefault="008C4025" w:rsidP="008C4025">
      <w:pPr>
        <w:pStyle w:val="Heading4"/>
      </w:pPr>
      <w:r w:rsidRPr="00F6766B">
        <w:t>Strikes incentivize companies to take climate action seriously.</w:t>
      </w:r>
    </w:p>
    <w:p w14:paraId="048CB9E1" w14:textId="77777777" w:rsidR="008C4025" w:rsidRDefault="008C4025" w:rsidP="008C4025">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w:t>
      </w:r>
      <w:proofErr w:type="gramStart"/>
      <w:r w:rsidRPr="00226027">
        <w:rPr>
          <w:szCs w:val="16"/>
        </w:rPr>
        <w:t>climate</w:t>
      </w:r>
      <w:proofErr w:type="gramEnd"/>
      <w:r w:rsidRPr="00226027">
        <w:rPr>
          <w:szCs w:val="16"/>
        </w:rPr>
        <w:t xml:space="preserve"> and data for </w:t>
      </w:r>
      <w:hyperlink r:id="rId17" w:history="1">
        <w:r w:rsidRPr="00226027">
          <w:rPr>
            <w:rStyle w:val="Hyperlink"/>
            <w:szCs w:val="16"/>
          </w:rPr>
          <w:t>@CBSNews</w:t>
        </w:r>
      </w:hyperlink>
      <w:r w:rsidRPr="00226027">
        <w:rPr>
          <w:szCs w:val="16"/>
        </w:rPr>
        <w:t xml:space="preserve">. Priors: </w:t>
      </w:r>
      <w:hyperlink r:id="rId18" w:history="1">
        <w:r w:rsidRPr="00226027">
          <w:rPr>
            <w:rStyle w:val="Hyperlink"/>
            <w:szCs w:val="16"/>
          </w:rPr>
          <w:t>@HuffPost</w:t>
        </w:r>
      </w:hyperlink>
      <w:r w:rsidRPr="00226027">
        <w:rPr>
          <w:szCs w:val="16"/>
        </w:rPr>
        <w:t xml:space="preserve">, </w:t>
      </w:r>
      <w:hyperlink r:id="rId19" w:history="1">
        <w:r w:rsidRPr="00226027">
          <w:rPr>
            <w:rStyle w:val="Hyperlink"/>
            <w:szCs w:val="16"/>
          </w:rPr>
          <w:t>@CrainsNewYork</w:t>
        </w:r>
      </w:hyperlink>
      <w:r w:rsidRPr="00226027">
        <w:rPr>
          <w:szCs w:val="16"/>
        </w:rPr>
        <w:t xml:space="preserve">, </w:t>
      </w:r>
      <w:hyperlink r:id="rId20"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25C3A53C" w14:textId="77777777" w:rsidR="008C4025" w:rsidRPr="00081983" w:rsidRDefault="008C4025" w:rsidP="008C4025">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w:t>
      </w:r>
      <w:r w:rsidRPr="009540C3">
        <w:rPr>
          <w:rStyle w:val="StyleUnderline"/>
        </w:rPr>
        <w:lastRenderedPageBreak/>
        <w:t xml:space="preserve">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21"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22" w:tgtFrame="_blank" w:history="1">
        <w:r w:rsidRPr="009540C3">
          <w:rPr>
            <w:rStyle w:val="Hyperlink"/>
          </w:rPr>
          <w:t>Adweek</w:t>
        </w:r>
      </w:hyperlink>
      <w:r w:rsidRPr="009540C3">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23"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w:t>
      </w:r>
      <w:proofErr w:type="gramStart"/>
      <w:r w:rsidRPr="009540C3">
        <w:t>headquarters</w:t>
      </w:r>
      <w:proofErr w:type="gramEnd"/>
      <w:r w:rsidRPr="009540C3">
        <w:t xml:space="preserve">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4"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DA6C6FC" w14:textId="77777777" w:rsidR="008C4025" w:rsidRPr="004C0DE1" w:rsidRDefault="008C4025" w:rsidP="008C4025">
      <w:pPr>
        <w:pStyle w:val="Heading4"/>
      </w:pPr>
      <w:r>
        <w:t>Extinction</w:t>
      </w:r>
    </w:p>
    <w:p w14:paraId="622CA9BB" w14:textId="77777777" w:rsidR="008C4025" w:rsidRPr="00DB16C2" w:rsidRDefault="008C4025" w:rsidP="008C4025">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5"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66785242" w14:textId="77777777" w:rsidR="008C4025" w:rsidRPr="00FA7DFA" w:rsidRDefault="008C4025" w:rsidP="008C402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8"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9"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2189FEF" w14:textId="77777777" w:rsidR="008C4025" w:rsidRPr="008C4025" w:rsidRDefault="008C4025" w:rsidP="008C4025"/>
    <w:p w14:paraId="74AE592C" w14:textId="77777777" w:rsidR="008C4025" w:rsidRPr="00995043" w:rsidRDefault="008C4025" w:rsidP="008C4025">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5F9FD582" w14:textId="6029C0D3" w:rsidR="008C4025" w:rsidRDefault="008C4025" w:rsidP="008C4025">
      <w:pPr>
        <w:pStyle w:val="Heading4"/>
      </w:pPr>
      <w:r>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rsidR="008A2DFE">
        <w:t xml:space="preserve">. No 2nr theory since </w:t>
      </w:r>
      <w:proofErr w:type="spellStart"/>
      <w:r w:rsidR="008A2DFE">
        <w:t>theres</w:t>
      </w:r>
      <w:proofErr w:type="spellEnd"/>
      <w:r w:rsidR="008A2DFE">
        <w:t xml:space="preserve"> only a 2ar which nictitates judge intervention.</w:t>
      </w:r>
    </w:p>
    <w:p w14:paraId="33712B37" w14:textId="5EF44D0C" w:rsidR="002D42C1" w:rsidRDefault="002D42C1" w:rsidP="00840272">
      <w:pPr>
        <w:pStyle w:val="Heading4"/>
      </w:pPr>
      <w:r>
        <w:t>[2]</w:t>
      </w:r>
      <w:r w:rsidRPr="00CF7742">
        <w:t xml:space="preserve"> </w:t>
      </w:r>
      <w:proofErr w:type="spellStart"/>
      <w:r w:rsidR="00006F03" w:rsidRPr="00FC576D">
        <w:rPr>
          <w:rFonts w:asciiTheme="majorHAnsi" w:hAnsiTheme="majorHAnsi" w:cstheme="majorHAnsi"/>
        </w:rPr>
        <w:t>Aff</w:t>
      </w:r>
      <w:proofErr w:type="spellEnd"/>
      <w:r w:rsidR="00006F03" w:rsidRPr="00FC576D">
        <w:rPr>
          <w:rFonts w:asciiTheme="majorHAnsi" w:hAnsiTheme="majorHAnsi" w:cstheme="majorHAnsi"/>
        </w:rPr>
        <w:t xml:space="preserve"> theory first – it’s a much larger strategic loss because 1min is ¼ of the 1AR vs 1/7 of the 1NC which means there’s more abuse if I’m devoting a larger fraction of time. Reject all neg </w:t>
      </w:r>
      <w:proofErr w:type="spellStart"/>
      <w:r w:rsidR="00006F03" w:rsidRPr="00FC576D">
        <w:rPr>
          <w:rFonts w:asciiTheme="majorHAnsi" w:hAnsiTheme="majorHAnsi" w:cstheme="majorHAnsi"/>
        </w:rPr>
        <w:t>args</w:t>
      </w:r>
      <w:proofErr w:type="spellEnd"/>
      <w:r w:rsidR="00006F03" w:rsidRPr="00FC576D">
        <w:rPr>
          <w:rFonts w:asciiTheme="majorHAnsi" w:hAnsiTheme="majorHAnsi" w:cstheme="majorHAnsi"/>
        </w:rPr>
        <w:t xml:space="preserve"> against the ROB because they assume the ROB is true.</w:t>
      </w:r>
    </w:p>
    <w:p w14:paraId="7D195A2D" w14:textId="579634FE" w:rsidR="00840272" w:rsidRDefault="00840272" w:rsidP="00840272">
      <w:pPr>
        <w:pStyle w:val="Heading3"/>
      </w:pPr>
      <w:r>
        <w:lastRenderedPageBreak/>
        <w:t>Offense 2</w:t>
      </w:r>
    </w:p>
    <w:p w14:paraId="1B3447B6" w14:textId="218B7629" w:rsidR="000149F1" w:rsidRPr="00DC47FD" w:rsidRDefault="000149F1" w:rsidP="000149F1">
      <w:pPr>
        <w:pStyle w:val="Heading4"/>
      </w:pPr>
      <w:r>
        <w:t>[1]</w:t>
      </w:r>
      <w:r w:rsidRPr="00DC47FD">
        <w:t xml:space="preserve"> Because employees are dependent upon their employer, employees are subject to a severe power imbalance that constitutes coercion. </w:t>
      </w:r>
    </w:p>
    <w:p w14:paraId="3FAFCF15" w14:textId="77777777" w:rsidR="000149F1" w:rsidRPr="007E109E" w:rsidRDefault="000149F1" w:rsidP="000149F1">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56A83AC9" w14:textId="77777777" w:rsidR="000149F1" w:rsidRPr="0092724F" w:rsidRDefault="000149F1" w:rsidP="000149F1">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D847A9">
        <w:rPr>
          <w:rStyle w:val="StyleUnderline"/>
          <w:bCs/>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proofErr w:type="gramStart"/>
      <w:r w:rsidRPr="0092724F">
        <w:rPr>
          <w:sz w:val="12"/>
        </w:rPr>
        <w:t>a</w:t>
      </w:r>
      <w:proofErr w:type="spellEnd"/>
      <w:r w:rsidRPr="0092724F">
        <w:rPr>
          <w:sz w:val="12"/>
        </w:rPr>
        <w:t xml:space="preserve"> they</w:t>
      </w:r>
      <w:proofErr w:type="gramEnd"/>
      <w:r w:rsidRPr="0092724F">
        <w:rPr>
          <w:sz w:val="12"/>
        </w:rPr>
        <w:t xml:space="preserve"> get them (Manning 2003). Someone wanting employment does not negotiate about </w:t>
      </w:r>
      <w:proofErr w:type="gramStart"/>
      <w:r w:rsidRPr="0092724F">
        <w:rPr>
          <w:sz w:val="12"/>
        </w:rPr>
        <w:t>whether or not</w:t>
      </w:r>
      <w:proofErr w:type="gramEnd"/>
      <w:r w:rsidRPr="0092724F">
        <w:rPr>
          <w:sz w:val="12"/>
        </w:rPr>
        <w:t xml:space="preserve">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0EE408EA" w14:textId="77777777" w:rsidR="000149F1" w:rsidRPr="00DC47FD" w:rsidRDefault="000149F1" w:rsidP="000149F1">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5D36AEF4" w14:textId="77777777" w:rsidR="000149F1" w:rsidRPr="00DC47FD" w:rsidRDefault="000149F1" w:rsidP="000149F1">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Accessed 10/24/21</w:t>
      </w:r>
    </w:p>
    <w:p w14:paraId="15E2BE74" w14:textId="6137EAA1" w:rsidR="000149F1" w:rsidRDefault="000149F1" w:rsidP="000149F1">
      <w:pPr>
        <w:rPr>
          <w:sz w:val="12"/>
        </w:rPr>
      </w:pPr>
      <w:r w:rsidRPr="000F63C6">
        <w:rPr>
          <w:sz w:val="12"/>
        </w:rPr>
        <w:t xml:space="preserve">Although I emphasize meaningful work </w:t>
      </w:r>
      <w:proofErr w:type="gramStart"/>
      <w:r w:rsidRPr="000F63C6">
        <w:rPr>
          <w:sz w:val="12"/>
        </w:rPr>
        <w:t>as a means to</w:t>
      </w:r>
      <w:proofErr w:type="gramEnd"/>
      <w:r w:rsidRPr="000F63C6">
        <w:rPr>
          <w:sz w:val="12"/>
        </w:rPr>
        <w:t xml:space="preserve">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 xml:space="preserve">because it </w:t>
      </w:r>
      <w:proofErr w:type="gramStart"/>
      <w:r w:rsidRPr="00DC47FD">
        <w:rPr>
          <w:b/>
          <w:u w:val="single"/>
        </w:rPr>
        <w:t>opens up</w:t>
      </w:r>
      <w:proofErr w:type="gramEnd"/>
      <w:r w:rsidRPr="00DC47FD">
        <w:rPr>
          <w:b/>
          <w:u w:val="single"/>
        </w:rPr>
        <w:t xml:space="preserve">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w:t>
      </w:r>
      <w:proofErr w:type="gramStart"/>
      <w:r w:rsidRPr="000F63C6">
        <w:rPr>
          <w:sz w:val="12"/>
        </w:rPr>
        <w:t>analysis</w:t>
      </w:r>
      <w:proofErr w:type="gramEnd"/>
      <w:r w:rsidRPr="000F63C6">
        <w:rPr>
          <w:sz w:val="12"/>
        </w:rPr>
        <w:t xml:space="preserve">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proofErr w:type="gramStart"/>
      <w:r w:rsidRPr="00DC47FD">
        <w:rPr>
          <w:b/>
          <w:u w:val="single"/>
        </w:rPr>
        <w:t>Obviously</w:t>
      </w:r>
      <w:proofErr w:type="gramEnd"/>
      <w:r w:rsidRPr="00DC47FD">
        <w:rPr>
          <w:b/>
          <w:u w:val="single"/>
        </w:rPr>
        <w:t xml:space="preserve">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A8BAED0" w14:textId="22E328FC" w:rsidR="007A61A7" w:rsidRPr="00AA1721" w:rsidRDefault="007A61A7" w:rsidP="007A61A7">
      <w:pPr>
        <w:pStyle w:val="Heading4"/>
        <w:rPr>
          <w:rFonts w:asciiTheme="majorHAnsi" w:hAnsiTheme="majorHAnsi" w:cstheme="majorHAnsi"/>
        </w:rPr>
      </w:pPr>
      <w:r>
        <w:rPr>
          <w:rFonts w:asciiTheme="majorHAnsi" w:hAnsiTheme="majorHAnsi" w:cstheme="majorHAnsi"/>
        </w:rPr>
        <w:t>[2</w:t>
      </w:r>
      <w:r w:rsidRPr="00AA1721">
        <w:rPr>
          <w:rFonts w:asciiTheme="majorHAnsi" w:hAnsiTheme="majorHAnsi" w:cstheme="majorHAnsi"/>
        </w:rPr>
        <w:t xml:space="preserve">] </w:t>
      </w:r>
      <w:proofErr w:type="spellStart"/>
      <w:r>
        <w:rPr>
          <w:rFonts w:asciiTheme="majorHAnsi" w:hAnsiTheme="majorHAnsi" w:cstheme="majorHAnsi"/>
        </w:rPr>
        <w:t>Korsgaard</w:t>
      </w:r>
      <w:proofErr w:type="spellEnd"/>
      <w:r>
        <w:rPr>
          <w:rFonts w:asciiTheme="majorHAnsi" w:hAnsiTheme="majorHAnsi" w:cstheme="majorHAnsi"/>
        </w:rPr>
        <w:t xml:space="preserve"> affirms – overthinking is bad, vote on the ac only.</w:t>
      </w:r>
    </w:p>
    <w:p w14:paraId="4BBE393A" w14:textId="77777777" w:rsidR="007A61A7" w:rsidRPr="00AA1721" w:rsidRDefault="007A61A7" w:rsidP="007A61A7">
      <w:pPr>
        <w:spacing w:line="276" w:lineRule="auto"/>
        <w:rPr>
          <w:rFonts w:asciiTheme="majorHAnsi" w:hAnsiTheme="majorHAnsi" w:cstheme="majorHAnsi"/>
          <w:szCs w:val="16"/>
        </w:rPr>
      </w:pPr>
      <w:r w:rsidRPr="00AA1721">
        <w:rPr>
          <w:rFonts w:asciiTheme="majorHAnsi" w:hAnsiTheme="majorHAnsi" w:cstheme="majorHAnsi"/>
          <w:b/>
          <w:bCs/>
        </w:rPr>
        <w:t>Wikipedia</w:t>
      </w:r>
      <w:r w:rsidRPr="00AA1721">
        <w:rPr>
          <w:rFonts w:asciiTheme="majorHAnsi" w:hAnsiTheme="majorHAnsi" w:cstheme="majorHAnsi"/>
          <w:szCs w:val="16"/>
        </w:rPr>
        <w:t xml:space="preserve"> [Brackets Original. “Analysis Paralysis”. Wikipedia. No Date. </w:t>
      </w:r>
      <w:hyperlink r:id="rId30" w:history="1">
        <w:r w:rsidRPr="00AA1721">
          <w:rPr>
            <w:rStyle w:val="Hyperlink"/>
            <w:rFonts w:asciiTheme="majorHAnsi" w:hAnsiTheme="majorHAnsi" w:cstheme="majorHAnsi"/>
            <w:szCs w:val="16"/>
          </w:rPr>
          <w:t>https://en.wikipedia.org/wiki/Bonini%27s_paradox</w:t>
        </w:r>
      </w:hyperlink>
      <w:r w:rsidRPr="00AA1721">
        <w:rPr>
          <w:rFonts w:asciiTheme="majorHAnsi" w:hAnsiTheme="majorHAnsi" w:cstheme="majorHAnsi"/>
          <w:szCs w:val="16"/>
        </w:rPr>
        <w:t>]</w:t>
      </w:r>
    </w:p>
    <w:p w14:paraId="5BA653D7" w14:textId="77777777" w:rsidR="007A61A7" w:rsidRPr="00AA1721" w:rsidRDefault="007A61A7" w:rsidP="007A61A7">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7A61A7">
        <w:rPr>
          <w:rStyle w:val="StyleUnderline"/>
          <w:rFonts w:asciiTheme="majorHAnsi" w:hAnsiTheme="majorHAnsi" w:cstheme="majorHAnsi"/>
          <w:highlight w:val="yellow"/>
        </w:rPr>
        <w:t>overanalyzing</w:t>
      </w:r>
      <w:r w:rsidRPr="00AA1721">
        <w:rPr>
          <w:rStyle w:val="StyleUnderline"/>
          <w:rFonts w:asciiTheme="majorHAnsi" w:hAnsiTheme="majorHAnsi" w:cstheme="majorHAnsi"/>
        </w:rPr>
        <w:t xml:space="preserve"> or overthinking </w:t>
      </w:r>
      <w:r w:rsidRPr="007A61A7">
        <w:rPr>
          <w:rStyle w:val="StyleUnderline"/>
          <w:rFonts w:asciiTheme="majorHAnsi" w:hAnsiTheme="majorHAnsi" w:cstheme="majorHAnsi"/>
          <w:highlight w:val="yellow"/>
        </w:rPr>
        <w:t>a situation</w:t>
      </w:r>
      <w:r w:rsidRPr="00AA1721">
        <w:rPr>
          <w:rStyle w:val="StyleUnderline"/>
          <w:rFonts w:asciiTheme="majorHAnsi" w:hAnsiTheme="majorHAnsi" w:cstheme="majorHAnsi"/>
        </w:rPr>
        <w:t xml:space="preserve"> can </w:t>
      </w:r>
      <w:r w:rsidRPr="007A61A7">
        <w:rPr>
          <w:rStyle w:val="StyleUnderline"/>
          <w:rFonts w:asciiTheme="majorHAnsi" w:hAnsiTheme="majorHAnsi" w:cstheme="majorHAnsi"/>
          <w:highlight w:val="yellow"/>
        </w:rPr>
        <w:t>cause</w:t>
      </w:r>
      <w:r w:rsidRPr="00AA1721">
        <w:rPr>
          <w:rStyle w:val="StyleUnderline"/>
          <w:rFonts w:asciiTheme="majorHAnsi" w:hAnsiTheme="majorHAnsi" w:cstheme="majorHAnsi"/>
        </w:rPr>
        <w:t xml:space="preserve"> forward motion or </w:t>
      </w:r>
      <w:r w:rsidRPr="007A61A7">
        <w:rPr>
          <w:rStyle w:val="StyleUnderline"/>
          <w:rFonts w:asciiTheme="majorHAnsi" w:hAnsiTheme="majorHAnsi" w:cstheme="majorHAnsi"/>
          <w:highlight w:val="yellow"/>
        </w:rPr>
        <w:t>decision-making to become [frozen]</w:t>
      </w:r>
      <w:r w:rsidRPr="00AA1721">
        <w:rPr>
          <w:rStyle w:val="StyleUnderline"/>
          <w:rFonts w:asciiTheme="majorHAnsi" w:hAnsiTheme="majorHAnsi" w:cstheme="majorHAnsi"/>
        </w:rPr>
        <w:t xml:space="preserve"> "paralyzed", </w:t>
      </w:r>
      <w:r w:rsidRPr="007A61A7">
        <w:rPr>
          <w:rStyle w:val="StyleUnderline"/>
          <w:rFonts w:asciiTheme="majorHAnsi" w:hAnsiTheme="majorHAnsi" w:cstheme="majorHAnsi"/>
          <w:highlight w:val="yellow"/>
        </w:rPr>
        <w:t>meaning that no solution or course of action is decided upon</w:t>
      </w:r>
      <w:r w:rsidRPr="00AA1721">
        <w:rPr>
          <w:rStyle w:val="StyleUnderline"/>
          <w:rFonts w:asciiTheme="majorHAnsi" w:hAnsiTheme="majorHAnsi" w:cstheme="majorHAnsi"/>
        </w:rPr>
        <w:t xml:space="preserve">. A situation may be deemed too </w:t>
      </w:r>
      <w:proofErr w:type="gramStart"/>
      <w:r w:rsidRPr="00AA1721">
        <w:rPr>
          <w:rStyle w:val="StyleUnderline"/>
          <w:rFonts w:asciiTheme="majorHAnsi" w:hAnsiTheme="majorHAnsi" w:cstheme="majorHAnsi"/>
        </w:rPr>
        <w:t>complicated</w:t>
      </w:r>
      <w:proofErr w:type="gramEnd"/>
      <w:r w:rsidRPr="00AA1721">
        <w:rPr>
          <w:rStyle w:val="StyleUnderline"/>
          <w:rFonts w:asciiTheme="majorHAnsi" w:hAnsiTheme="majorHAnsi" w:cstheme="majorHAnsi"/>
        </w:rPr>
        <w:t xml:space="preserve"> and a </w:t>
      </w:r>
      <w:r w:rsidRPr="007A61A7">
        <w:rPr>
          <w:rStyle w:val="StyleUnderline"/>
          <w:rFonts w:asciiTheme="majorHAnsi" w:hAnsiTheme="majorHAnsi" w:cstheme="majorHAnsi"/>
          <w:highlight w:val="yellow"/>
        </w:rPr>
        <w:t>decision is never made, due to the fear that a potentially larger problem may arise.</w:t>
      </w:r>
      <w:r w:rsidRPr="00AA1721">
        <w:rPr>
          <w:rStyle w:val="StyleUnderline"/>
          <w:rFonts w:asciiTheme="majorHAnsi" w:hAnsiTheme="majorHAnsi" w:cstheme="majorHAnsi"/>
        </w:rPr>
        <w:t xml:space="preserve"> A person may desire a perfect </w:t>
      </w:r>
      <w:proofErr w:type="gramStart"/>
      <w:r w:rsidRPr="00AA1721">
        <w:rPr>
          <w:rStyle w:val="StyleUnderline"/>
          <w:rFonts w:asciiTheme="majorHAnsi" w:hAnsiTheme="majorHAnsi" w:cstheme="majorHAnsi"/>
        </w:rPr>
        <w:t>solution, but</w:t>
      </w:r>
      <w:proofErr w:type="gramEnd"/>
      <w:r w:rsidRPr="00AA1721">
        <w:rPr>
          <w:rStyle w:val="StyleUnderline"/>
          <w:rFonts w:asciiTheme="majorHAnsi" w:hAnsiTheme="majorHAnsi" w:cstheme="majorHAnsi"/>
        </w:rPr>
        <w:t xml:space="preserve">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393111FB" w14:textId="77777777" w:rsidR="007A61A7" w:rsidRPr="000F63C6" w:rsidRDefault="007A61A7" w:rsidP="000149F1">
      <w:pPr>
        <w:rPr>
          <w:sz w:val="12"/>
        </w:rPr>
      </w:pPr>
    </w:p>
    <w:p w14:paraId="36B12CA0" w14:textId="14322DA1" w:rsidR="000149F1" w:rsidRPr="00DC47FD" w:rsidRDefault="000149F1" w:rsidP="000149F1">
      <w:pPr>
        <w:pStyle w:val="Heading4"/>
      </w:pPr>
      <w:r>
        <w:lastRenderedPageBreak/>
        <w:t>[</w:t>
      </w:r>
      <w:r w:rsidR="007A61A7">
        <w:t>3</w:t>
      </w:r>
      <w:r>
        <w:t>]</w:t>
      </w:r>
      <w:r w:rsidRPr="00DC47FD">
        <w:t xml:space="preserve"> </w:t>
      </w:r>
      <w:r>
        <w:t>The right to strike</w:t>
      </w:r>
      <w:r w:rsidRPr="00DC47FD">
        <w:t xml:space="preserve"> prevent</w:t>
      </w:r>
      <w:r>
        <w:t>s managerial interference and ensures respect for workers, rather than allowing them to be used as means for the end of enriching an employer</w:t>
      </w:r>
    </w:p>
    <w:p w14:paraId="4609D0B7" w14:textId="77777777" w:rsidR="000149F1" w:rsidRPr="00DC47FD" w:rsidRDefault="000149F1" w:rsidP="000149F1">
      <w:r w:rsidRPr="00DC47FD">
        <w:rPr>
          <w:rStyle w:val="Style13ptBold"/>
        </w:rPr>
        <w:t xml:space="preserve">Richman </w:t>
      </w:r>
      <w:r>
        <w:rPr>
          <w:rStyle w:val="Style13ptBold"/>
        </w:rPr>
        <w:t xml:space="preserve">12, </w:t>
      </w:r>
      <w:r>
        <w:t xml:space="preserve">Sheldon Richman, writing on </w:t>
      </w:r>
      <w:r w:rsidRPr="00DC47FD">
        <w:t xml:space="preserve">Herbert Spencer (1820-1903) wrote those words in his Principles of Sociology (1896)); May 20, 2012; “Is There a Libertarian Case for Organized Labor?”; </w:t>
      </w:r>
      <w:r>
        <w:t>[</w:t>
      </w:r>
      <w:hyperlink r:id="rId31" w:history="1">
        <w:r w:rsidRPr="000E27C3">
          <w:rPr>
            <w:rStyle w:val="Hyperlink"/>
          </w:rPr>
          <w:t>http://reason.com/archives/2012/05/20/is-there-a-libertarian-case-for-organize</w:t>
        </w:r>
      </w:hyperlink>
      <w:r w:rsidRPr="00DC47FD">
        <w:t xml:space="preserve">] </w:t>
      </w:r>
      <w:r>
        <w:t>AHS//NPR Accessed 10/24/21</w:t>
      </w:r>
      <w:r w:rsidRPr="00DC47FD">
        <w:t xml:space="preserve"> *brackets in original</w:t>
      </w:r>
    </w:p>
    <w:p w14:paraId="0198C71D" w14:textId="77777777" w:rsidR="000149F1" w:rsidRPr="000F63C6" w:rsidRDefault="000149F1" w:rsidP="000149F1">
      <w:pPr>
        <w:rPr>
          <w:sz w:val="14"/>
        </w:rPr>
      </w:pPr>
      <w:r w:rsidRPr="000F63C6">
        <w:rPr>
          <w:sz w:val="14"/>
        </w:rPr>
        <w:t xml:space="preserve">Spencer begins his discussion of unions by noting that worker guilds (like </w:t>
      </w:r>
      <w:r w:rsidRPr="00D847A9">
        <w:rPr>
          <w:rStyle w:val="StyleUnderline"/>
          <w:bCs/>
          <w:highlight w:val="yellow"/>
        </w:rPr>
        <w:t>employers</w:t>
      </w:r>
      <w:r w:rsidRPr="000F63C6">
        <w:rPr>
          <w:sz w:val="14"/>
        </w:rPr>
        <w:t xml:space="preserve">) historically </w:t>
      </w:r>
      <w:r w:rsidRPr="00D847A9">
        <w:rPr>
          <w:rStyle w:val="StyleUnderline"/>
          <w:bCs/>
          <w:highlight w:val="yellow"/>
        </w:rPr>
        <w:t>prefer</w:t>
      </w:r>
      <w:r w:rsidRPr="00D847A9">
        <w:rPr>
          <w:rStyle w:val="StyleUnderline"/>
          <w:bCs/>
        </w:rPr>
        <w:t xml:space="preserve">red </w:t>
      </w:r>
      <w:r w:rsidRPr="00D847A9">
        <w:rPr>
          <w:rStyle w:val="StyleUnderline"/>
          <w:bCs/>
          <w:highlight w:val="yellow"/>
        </w:rPr>
        <w:t>suppression of competition to the uncertainties of market rivalry</w:t>
      </w:r>
      <w:r w:rsidRPr="000F63C6">
        <w:rPr>
          <w:sz w:val="14"/>
        </w:rPr>
        <w:t xml:space="preserve">. He criticizes the hypocrisy of workers who applaud competition that lowers the price of </w:t>
      </w:r>
      <w:proofErr w:type="gramStart"/>
      <w:r w:rsidRPr="000F63C6">
        <w:rPr>
          <w:sz w:val="14"/>
        </w:rPr>
        <w:t>bread, but</w:t>
      </w:r>
      <w:proofErr w:type="gramEnd"/>
      <w:r w:rsidRPr="000F63C6">
        <w:rPr>
          <w:sz w:val="14"/>
        </w:rPr>
        <w:t xml:space="preserve"> oppose competition that lowers the price of labor. He also argues that agitation for higher wages, if successful throughout the economy, would do workers no good because prices and hence the cost of living would rise </w:t>
      </w:r>
      <w:proofErr w:type="gramStart"/>
      <w:r w:rsidRPr="000F63C6">
        <w:rPr>
          <w:sz w:val="14"/>
        </w:rPr>
        <w:t>as a consequence</w:t>
      </w:r>
      <w:proofErr w:type="gramEnd"/>
      <w:r w:rsidRPr="000F63C6">
        <w:rPr>
          <w:sz w:val="14"/>
        </w:rPr>
        <w:t xml:space="preserve">. (This analysis requires some assumptions that may not in fact hold.) But he also notes that </w:t>
      </w:r>
      <w:r w:rsidRPr="00D847A9">
        <w:rPr>
          <w:rStyle w:val="StyleUnderline"/>
          <w:rFonts w:eastAsia="Helvetica" w:cs="Helvetica"/>
          <w:bCs/>
        </w:rPr>
        <w:t>“</w:t>
      </w:r>
      <w:r w:rsidRPr="00D847A9">
        <w:rPr>
          <w:rStyle w:val="StyleUnderline"/>
          <w:bCs/>
        </w:rPr>
        <w:t>[u]</w:t>
      </w:r>
      <w:proofErr w:type="spellStart"/>
      <w:r w:rsidRPr="00D847A9">
        <w:rPr>
          <w:rStyle w:val="StyleUnderline"/>
          <w:bCs/>
        </w:rPr>
        <w:t>nder</w:t>
      </w:r>
      <w:proofErr w:type="spellEnd"/>
      <w:r w:rsidRPr="00D847A9">
        <w:rPr>
          <w:rStyle w:val="StyleUnderline"/>
          <w:bCs/>
        </w:rPr>
        <w:t xml:space="preserve"> their original form as friendly societies—</w:t>
      </w:r>
      <w:r w:rsidRPr="00D847A9">
        <w:rPr>
          <w:rStyle w:val="StyleUnderline"/>
          <w:bCs/>
          <w:highlight w:val="yellow"/>
        </w:rPr>
        <w:t>organizations for rendering mutual aid</w:t>
      </w:r>
      <w:r w:rsidRPr="00D847A9">
        <w:rPr>
          <w:rStyle w:val="StyleUnderline"/>
          <w:bCs/>
        </w:rPr>
        <w:t xml:space="preserve">–[unions] </w:t>
      </w:r>
      <w:r w:rsidRPr="00D847A9">
        <w:rPr>
          <w:rStyle w:val="StyleUnderline"/>
          <w:bCs/>
          <w:highlight w:val="yellow"/>
        </w:rPr>
        <w:t xml:space="preserve">were </w:t>
      </w:r>
      <w:r w:rsidRPr="00D847A9">
        <w:rPr>
          <w:rStyle w:val="StyleUnderline"/>
          <w:bCs/>
        </w:rPr>
        <w:t xml:space="preserve">of course extremely </w:t>
      </w:r>
      <w:r w:rsidRPr="00D847A9">
        <w:rPr>
          <w:rStyle w:val="StyleUnderline"/>
          <w:bCs/>
          <w:highlight w:val="yellow"/>
        </w:rPr>
        <w:t>beneficial</w:t>
      </w:r>
      <w:r w:rsidRPr="000F63C6">
        <w:rPr>
          <w:sz w:val="14"/>
        </w:rPr>
        <w:t>; and in so far as they subserve this purpose down to the present time, they can scarcely be too much lauded.</w:t>
      </w:r>
      <w:r w:rsidRPr="000F63C6">
        <w:rPr>
          <w:rFonts w:eastAsia="Helvetica" w:cs="Helvetica"/>
          <w:sz w:val="14"/>
        </w:rPr>
        <w:t>”</w:t>
      </w:r>
      <w:r w:rsidRPr="000F63C6">
        <w:rPr>
          <w:sz w:val="14"/>
        </w:rPr>
        <w:t xml:space="preserve"> </w:t>
      </w:r>
      <w:proofErr w:type="gramStart"/>
      <w:r w:rsidRPr="000F63C6">
        <w:rPr>
          <w:sz w:val="14"/>
        </w:rPr>
        <w:t>Nevertheless</w:t>
      </w:r>
      <w:proofErr w:type="gramEnd"/>
      <w:r w:rsidRPr="000F63C6">
        <w:rPr>
          <w:sz w:val="14"/>
        </w:rPr>
        <w:t xml:space="preserve"> Spencer asks: </w:t>
      </w:r>
      <w:r w:rsidRPr="000F63C6">
        <w:rPr>
          <w:rFonts w:eastAsia="Helvetica" w:cs="Helvetica"/>
          <w:sz w:val="14"/>
        </w:rPr>
        <w:t>“</w:t>
      </w:r>
      <w:r w:rsidRPr="000F63C6">
        <w:rPr>
          <w:sz w:val="14"/>
        </w:rPr>
        <w:t>Must we say that while ultimately failing in their proposed ends [higher wages], trade-unions do nothing else</w:t>
      </w:r>
      <w:r w:rsidRPr="000F63C6">
        <w:rPr>
          <w:rFonts w:eastAsia="Helvetica" w:cs="Helvetica"/>
          <w:sz w:val="14"/>
        </w:rPr>
        <w:t xml:space="preserve"> </w:t>
      </w:r>
      <w:r w:rsidRPr="000F63C6">
        <w:rPr>
          <w:sz w:val="14"/>
        </w:rPr>
        <w:t>than inflict grave mischiefs in trying to achieve them?</w:t>
      </w:r>
      <w:r w:rsidRPr="000F63C6">
        <w:rPr>
          <w:rFonts w:eastAsia="Helvetica" w:cs="Helvetica"/>
          <w:sz w:val="14"/>
        </w:rPr>
        <w:t>”</w:t>
      </w:r>
      <w:r w:rsidRPr="000F63C6">
        <w:rPr>
          <w:sz w:val="14"/>
        </w:rPr>
        <w:t xml:space="preserve"> His response: </w:t>
      </w:r>
      <w:r w:rsidRPr="000F63C6">
        <w:rPr>
          <w:rFonts w:eastAsia="Helvetica" w:cs="Helvetica"/>
          <w:sz w:val="14"/>
        </w:rPr>
        <w:t>“</w:t>
      </w:r>
      <w:r w:rsidRPr="000F63C6">
        <w:rPr>
          <w:sz w:val="14"/>
        </w:rPr>
        <w:t>This is too sweeping a conclusion</w:t>
      </w:r>
      <w:proofErr w:type="gramStart"/>
      <w:r w:rsidRPr="000F63C6">
        <w:rPr>
          <w:sz w:val="14"/>
        </w:rPr>
        <w:t>. . . .</w:t>
      </w:r>
      <w:proofErr w:type="gramEnd"/>
      <w:r w:rsidRPr="000F63C6">
        <w:rPr>
          <w:sz w:val="14"/>
        </w:rPr>
        <w:t xml:space="preserve"> There is an ultimate gain in moral and physical treatment if there is no ultimate gain in wages</w:t>
      </w:r>
      <w:r w:rsidRPr="000F63C6">
        <w:rPr>
          <w:rFonts w:eastAsia="Helvetica" w:cs="Helvetica"/>
          <w:sz w:val="14"/>
        </w:rPr>
        <w:t xml:space="preserve">.” </w:t>
      </w:r>
      <w:r w:rsidRPr="000F63C6">
        <w:rPr>
          <w:sz w:val="14"/>
        </w:rPr>
        <w:t>For example</w:t>
      </w:r>
      <w:r w:rsidRPr="000F63C6">
        <w:rPr>
          <w:rFonts w:eastAsia="Helvetica" w:cs="Helvetica"/>
          <w:sz w:val="14"/>
        </w:rPr>
        <w:t>:</w:t>
      </w:r>
      <w:r w:rsidRPr="000F63C6">
        <w:rPr>
          <w:sz w:val="14"/>
        </w:rPr>
        <w:t xml:space="preserve"> </w:t>
      </w:r>
      <w:r w:rsidRPr="00D847A9">
        <w:rPr>
          <w:rStyle w:val="StyleUnderline"/>
          <w:bCs/>
        </w:rPr>
        <w:t xml:space="preserve">Judging from their harsh and cruel conduct in the past, it is tolerably certain that </w:t>
      </w:r>
      <w:r w:rsidRPr="00D847A9">
        <w:rPr>
          <w:rStyle w:val="StyleUnderline"/>
          <w:bCs/>
          <w:highlight w:val="yellow"/>
        </w:rPr>
        <w:t>employers are now prevented from doing unfair things which they would else do</w:t>
      </w:r>
      <w:r w:rsidRPr="00DC47FD">
        <w:rPr>
          <w:rStyle w:val="StyleUnderline"/>
        </w:rPr>
        <w:t>.</w:t>
      </w:r>
      <w:r w:rsidRPr="000F63C6">
        <w:rPr>
          <w:sz w:val="14"/>
        </w:rPr>
        <w:t xml:space="preserve"> Conscious that trade-unions are ever ready to act, they are more prompt to raise wages when trade is flourishing than they would otherwise be; and when there come times of depression, </w:t>
      </w:r>
      <w:r w:rsidRPr="00D847A9">
        <w:rPr>
          <w:rStyle w:val="StyleUnderline"/>
          <w:bCs/>
          <w:highlight w:val="yellow"/>
        </w:rPr>
        <w:t>they lower wages only when they cannot otherwise carry on their businesses</w:t>
      </w:r>
      <w:r w:rsidRPr="000F63C6">
        <w:rPr>
          <w:sz w:val="14"/>
        </w:rPr>
        <w:t xml:space="preserve">. Knowing the power which unions can exert, </w:t>
      </w:r>
      <w:r w:rsidRPr="00D847A9">
        <w:rPr>
          <w:rStyle w:val="StyleUnderline"/>
          <w:bCs/>
          <w:highlight w:val="yellow"/>
        </w:rPr>
        <w:t xml:space="preserve">masters </w:t>
      </w:r>
      <w:r w:rsidRPr="00D847A9">
        <w:rPr>
          <w:rStyle w:val="StyleUnderline"/>
          <w:bCs/>
        </w:rPr>
        <w:t xml:space="preserve">are led to </w:t>
      </w:r>
      <w:r w:rsidRPr="00D847A9">
        <w:rPr>
          <w:rStyle w:val="StyleUnderline"/>
          <w:bCs/>
          <w:highlight w:val="yellow"/>
        </w:rPr>
        <w:t xml:space="preserve">treat the </w:t>
      </w:r>
      <w:r w:rsidRPr="00D847A9">
        <w:rPr>
          <w:rStyle w:val="StyleUnderline"/>
          <w:bCs/>
        </w:rPr>
        <w:t xml:space="preserve">individual </w:t>
      </w:r>
      <w:r w:rsidRPr="00D847A9">
        <w:rPr>
          <w:rStyle w:val="StyleUnderline"/>
          <w:bCs/>
          <w:highlight w:val="yellow"/>
        </w:rPr>
        <w:t xml:space="preserve">members </w:t>
      </w:r>
      <w:r w:rsidRPr="00D847A9">
        <w:rPr>
          <w:rStyle w:val="StyleUnderline"/>
          <w:bCs/>
        </w:rPr>
        <w:t xml:space="preserve">of them </w:t>
      </w:r>
      <w:r w:rsidRPr="00D847A9">
        <w:rPr>
          <w:rStyle w:val="StyleUnderline"/>
          <w:bCs/>
          <w:highlight w:val="yellow"/>
        </w:rPr>
        <w:t>with more respect than they would otherwise do</w:t>
      </w:r>
      <w:r w:rsidRPr="00D847A9">
        <w:rPr>
          <w:b/>
          <w:bCs/>
          <w:sz w:val="14"/>
          <w:highlight w:val="yellow"/>
        </w:rPr>
        <w:t xml:space="preserve">: </w:t>
      </w:r>
      <w:r w:rsidRPr="00D847A9">
        <w:rPr>
          <w:rStyle w:val="StyleUnderline"/>
          <w:bCs/>
          <w:highlight w:val="yellow"/>
        </w:rPr>
        <w:t>the status of the workman is almost necessarily raised</w:t>
      </w:r>
      <w:r w:rsidRPr="000F63C6">
        <w:rPr>
          <w:sz w:val="14"/>
        </w:rPr>
        <w:t xml:space="preserve">. Moreover, having a strong motive for keeping on good terms with the union, a master is more likely than he would else be to study the general convenience of his men, and to carry on his works in ways conducive to their health. He thinks unions are necessary because: </w:t>
      </w:r>
      <w:r w:rsidRPr="000F63C6">
        <w:rPr>
          <w:rFonts w:eastAsia="Helvetica" w:cs="Helvetica"/>
          <w:sz w:val="14"/>
        </w:rPr>
        <w:t>“</w:t>
      </w:r>
      <w:r w:rsidRPr="00D847A9">
        <w:rPr>
          <w:rStyle w:val="StyleUnderline"/>
          <w:bCs/>
        </w:rPr>
        <w:t xml:space="preserve">Everywhere </w:t>
      </w:r>
      <w:r w:rsidRPr="00D847A9">
        <w:rPr>
          <w:rStyle w:val="StyleUnderline"/>
          <w:bCs/>
          <w:highlight w:val="yellow"/>
        </w:rPr>
        <w:t xml:space="preserve">aggression begets resistance </w:t>
      </w:r>
      <w:r w:rsidRPr="00D847A9">
        <w:rPr>
          <w:rStyle w:val="StyleUnderline"/>
          <w:bCs/>
        </w:rPr>
        <w:t xml:space="preserve">and counter-aggression; and in our present transitional state, semi-militant and semi-industrial, </w:t>
      </w:r>
      <w:r w:rsidRPr="00D847A9">
        <w:rPr>
          <w:rStyle w:val="StyleUnderline"/>
          <w:bCs/>
          <w:highlight w:val="yellow"/>
        </w:rPr>
        <w:t>trespasses have to be kept in check by the fear of retaliatory trespasses</w:t>
      </w:r>
      <w:r w:rsidRPr="000F63C6">
        <w:rPr>
          <w:sz w:val="14"/>
        </w:rPr>
        <w:t>.</w:t>
      </w:r>
      <w:r w:rsidRPr="000F63C6">
        <w:rPr>
          <w:rFonts w:eastAsia="Helvetica" w:cs="Helvetica"/>
          <w:sz w:val="14"/>
        </w:rPr>
        <w:t>”</w:t>
      </w:r>
      <w:r w:rsidRPr="000F63C6">
        <w:rPr>
          <w:sz w:val="14"/>
        </w:rPr>
        <w:t xml:space="preserve"> Spencer, however, is not satisfied with this </w:t>
      </w:r>
      <w:proofErr w:type="gramStart"/>
      <w:r w:rsidRPr="000F63C6">
        <w:rPr>
          <w:sz w:val="14"/>
        </w:rPr>
        <w:t>state of affairs</w:t>
      </w:r>
      <w:proofErr w:type="gramEnd"/>
      <w:r w:rsidRPr="000F63C6">
        <w:rPr>
          <w:sz w:val="14"/>
        </w:rPr>
        <w:t xml:space="preserve">. Recall that he says trade-unions belong to </w:t>
      </w:r>
      <w:r w:rsidRPr="000F63C6">
        <w:rPr>
          <w:rFonts w:eastAsia="Helvetica" w:cs="Helvetica"/>
          <w:sz w:val="14"/>
        </w:rPr>
        <w:t>“a passing phase of social evolution.” Passing to what?</w:t>
      </w:r>
      <w:r w:rsidRPr="000F63C6">
        <w:rPr>
          <w:sz w:val="14"/>
        </w:rPr>
        <w:t xml:space="preserve"> </w:t>
      </w:r>
    </w:p>
    <w:p w14:paraId="116DA692" w14:textId="699F6499" w:rsidR="00840272" w:rsidRDefault="00840272" w:rsidP="00840272">
      <w:pPr>
        <w:pStyle w:val="Heading4"/>
      </w:pPr>
      <w:r>
        <w:t>[</w:t>
      </w:r>
      <w:r w:rsidR="007A61A7">
        <w:t>4</w:t>
      </w:r>
      <w:r>
        <w:t>]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197B0E02" w14:textId="20D51E4C" w:rsidR="00FA2BBB" w:rsidRDefault="00FA2BBB" w:rsidP="00FA2BBB"/>
    <w:p w14:paraId="7D5EFDE0" w14:textId="4201827B" w:rsidR="00FA2BBB" w:rsidRDefault="00FA2BBB" w:rsidP="00FA2BBB">
      <w:pPr>
        <w:pStyle w:val="Heading1"/>
      </w:pPr>
      <w:r>
        <w:lastRenderedPageBreak/>
        <w:t>Accessibility</w:t>
      </w:r>
    </w:p>
    <w:p w14:paraId="09080BE6" w14:textId="23793E7D" w:rsidR="00FA2BBB" w:rsidRDefault="00FA2BBB" w:rsidP="00FA2BBB">
      <w:pPr>
        <w:pStyle w:val="Heading3"/>
      </w:pPr>
      <w:r>
        <w:lastRenderedPageBreak/>
        <w:t>Contention</w:t>
      </w:r>
    </w:p>
    <w:p w14:paraId="14BD2084" w14:textId="77777777" w:rsidR="00FA2BBB" w:rsidRDefault="00FA2BBB" w:rsidP="00FA2BBB">
      <w:pPr>
        <w:pStyle w:val="Heading4"/>
      </w:pPr>
      <w:r>
        <w:t>A right to strike defends workers to set and pursue their own ends and resist coercion.</w:t>
      </w:r>
    </w:p>
    <w:p w14:paraId="36953701" w14:textId="77777777" w:rsidR="00FA2BBB" w:rsidRPr="00E13659" w:rsidRDefault="00FA2BBB" w:rsidP="00FA2BBB">
      <w:pPr>
        <w:rPr>
          <w:rStyle w:val="Style13ptBold"/>
        </w:rPr>
      </w:pPr>
      <w:proofErr w:type="spellStart"/>
      <w:r w:rsidRPr="00E13659">
        <w:rPr>
          <w:rStyle w:val="Style13ptBold"/>
        </w:rPr>
        <w:t>Gourevitch</w:t>
      </w:r>
      <w:proofErr w:type="spellEnd"/>
      <w:r w:rsidRPr="00E13659">
        <w:rPr>
          <w:rStyle w:val="Style13ptBold"/>
        </w:rPr>
        <w:t xml:space="preserve"> 18</w:t>
      </w:r>
    </w:p>
    <w:p w14:paraId="156BED0B" w14:textId="77777777" w:rsidR="00FA2BBB" w:rsidRDefault="00FA2BBB" w:rsidP="00FA2BBB">
      <w:r>
        <w:t>Expanded labor rights increase workers’ freedom to influence terms of employment. strike demands are always a demand for control over one’s life using their individual and collective agency to win the liberties It has intrinsic value as a demand for self-emancipation The right to strike must cover some of the coercive tactics therefore justified for strikers to strike even when illegal</w:t>
      </w:r>
    </w:p>
    <w:p w14:paraId="68718401" w14:textId="77777777" w:rsidR="00FA2BBB" w:rsidRDefault="00FA2BBB" w:rsidP="00FA2BBB"/>
    <w:p w14:paraId="65E1FF5D" w14:textId="77777777" w:rsidR="00FA2BBB" w:rsidRDefault="00FA2BBB" w:rsidP="00FA2BBB">
      <w:pPr>
        <w:pStyle w:val="Heading4"/>
      </w:pPr>
      <w:r>
        <w:t>The humanity principle mandates no exploitation of agents.</w:t>
      </w:r>
    </w:p>
    <w:p w14:paraId="2A0E8D4B" w14:textId="77777777" w:rsidR="00FA2BBB" w:rsidRPr="00E13659" w:rsidRDefault="00FA2BBB" w:rsidP="00FA2BBB">
      <w:pPr>
        <w:rPr>
          <w:rStyle w:val="Style13ptBold"/>
        </w:rPr>
      </w:pPr>
      <w:proofErr w:type="spellStart"/>
      <w:r w:rsidRPr="00E13659">
        <w:rPr>
          <w:rStyle w:val="Style13ptBold"/>
        </w:rPr>
        <w:t>Lofaso</w:t>
      </w:r>
      <w:proofErr w:type="spellEnd"/>
      <w:r w:rsidRPr="00E13659">
        <w:rPr>
          <w:rStyle w:val="Style13ptBold"/>
        </w:rPr>
        <w:t xml:space="preserve"> 17</w:t>
      </w:r>
    </w:p>
    <w:p w14:paraId="0B4F4F6A" w14:textId="77777777" w:rsidR="00FA2BBB" w:rsidRDefault="00FA2BBB" w:rsidP="00FA2BBB">
      <w:r>
        <w:t>humanity principle forbids us to exploit human beings The moral question inherent is whether workers are being used merely as a means It is a strategy for developing labor standards, which reflect human dignity and autonomy while minimizing coercion of workers</w:t>
      </w:r>
    </w:p>
    <w:p w14:paraId="7CA64ED3" w14:textId="77777777" w:rsidR="00FA2BBB" w:rsidRDefault="00FA2BBB" w:rsidP="00FA2BBB"/>
    <w:p w14:paraId="132AF322" w14:textId="77777777" w:rsidR="00FA2BBB" w:rsidRDefault="00FA2BBB" w:rsidP="00FA2BBB">
      <w:pPr>
        <w:pStyle w:val="Heading4"/>
      </w:pPr>
      <w:r>
        <w:t>A right to strike is key to support property rights.</w:t>
      </w:r>
    </w:p>
    <w:p w14:paraId="71BE2A34" w14:textId="77777777" w:rsidR="00FA2BBB" w:rsidRPr="00E13659" w:rsidRDefault="00FA2BBB" w:rsidP="00FA2BBB">
      <w:pPr>
        <w:rPr>
          <w:rStyle w:val="Style13ptBold"/>
        </w:rPr>
      </w:pPr>
      <w:proofErr w:type="spellStart"/>
      <w:r w:rsidRPr="00E13659">
        <w:rPr>
          <w:rStyle w:val="Style13ptBold"/>
        </w:rPr>
        <w:t>Chicktay</w:t>
      </w:r>
      <w:proofErr w:type="spellEnd"/>
      <w:r w:rsidRPr="00E13659">
        <w:rPr>
          <w:rStyle w:val="Style13ptBold"/>
        </w:rPr>
        <w:t xml:space="preserve"> 6</w:t>
      </w:r>
    </w:p>
    <w:p w14:paraId="2765F857" w14:textId="77777777" w:rsidR="00FA2BBB" w:rsidRDefault="00FA2BBB" w:rsidP="00FA2BBB">
      <w:r>
        <w:t xml:space="preserve">we own the </w:t>
      </w:r>
      <w:proofErr w:type="spellStart"/>
      <w:r>
        <w:t>labour</w:t>
      </w:r>
      <w:proofErr w:type="spellEnd"/>
      <w:r>
        <w:t xml:space="preserve"> we perform with our bodies </w:t>
      </w:r>
      <w:proofErr w:type="gramStart"/>
      <w:r>
        <w:t>By</w:t>
      </w:r>
      <w:proofErr w:type="gramEnd"/>
      <w:r>
        <w:t xml:space="preserve"> striking we are withholding the use of our body any prevention to strike would be a violation of our property rights denial violates one’s freedom from forced </w:t>
      </w:r>
      <w:proofErr w:type="spellStart"/>
      <w:r>
        <w:t>labour</w:t>
      </w:r>
      <w:proofErr w:type="spellEnd"/>
    </w:p>
    <w:p w14:paraId="0DF4E75E" w14:textId="77777777" w:rsidR="00FA2BBB" w:rsidRDefault="00FA2BBB" w:rsidP="00FA2BBB">
      <w:pPr>
        <w:pStyle w:val="Heading4"/>
      </w:pPr>
      <w:r>
        <w:t>A right to strike is key to freedom of association and collective bargaining.</w:t>
      </w:r>
    </w:p>
    <w:p w14:paraId="075CB8C0" w14:textId="77777777" w:rsidR="00FA2BBB" w:rsidRPr="00E13659" w:rsidRDefault="00FA2BBB" w:rsidP="00FA2BBB">
      <w:pPr>
        <w:rPr>
          <w:rStyle w:val="Style13ptBold"/>
        </w:rPr>
      </w:pPr>
      <w:r w:rsidRPr="00E13659">
        <w:rPr>
          <w:rStyle w:val="Style13ptBold"/>
        </w:rPr>
        <w:t>Vogt 16</w:t>
      </w:r>
    </w:p>
    <w:p w14:paraId="0B2848B0" w14:textId="77777777" w:rsidR="00FA2BBB" w:rsidRPr="00E13659" w:rsidRDefault="00FA2BBB" w:rsidP="00FA2BBB">
      <w:r>
        <w:t xml:space="preserve">freedom of association confers to gather into </w:t>
      </w:r>
      <w:proofErr w:type="spellStart"/>
      <w:r>
        <w:t>organisations</w:t>
      </w:r>
      <w:proofErr w:type="spellEnd"/>
      <w:r>
        <w:t xml:space="preserve"> in a union is understood to include the right to strike without these rights the right to association would be meaningless liberty has little </w:t>
      </w:r>
      <w:proofErr w:type="gramStart"/>
      <w:r>
        <w:t>meaning</w:t>
      </w:r>
      <w:proofErr w:type="gramEnd"/>
      <w:r>
        <w:t xml:space="preserve"> if workers are unable to pursue their interests through </w:t>
      </w:r>
      <w:proofErr w:type="spellStart"/>
      <w:r>
        <w:t>organisations</w:t>
      </w:r>
      <w:proofErr w:type="spellEnd"/>
      <w:r>
        <w:t xml:space="preserve"> right to collective bargaining support the right to strike collective bargaining without a right to strike amounts to no more than ‘collective begging’</w:t>
      </w:r>
    </w:p>
    <w:p w14:paraId="2AF80C99" w14:textId="77777777" w:rsidR="00FA2BBB" w:rsidRPr="00FA2BBB" w:rsidRDefault="00FA2BBB" w:rsidP="00FA2BBB"/>
    <w:p w14:paraId="387BDFB9" w14:textId="77777777" w:rsidR="00840272" w:rsidRPr="00840272" w:rsidRDefault="00840272" w:rsidP="00840272"/>
    <w:p w14:paraId="446A61FC" w14:textId="77777777" w:rsidR="008C4025" w:rsidRPr="006D26B8" w:rsidRDefault="008C4025" w:rsidP="008C4025"/>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FE"/>
    <w:rsid w:val="008A4633"/>
    <w:rsid w:val="008B032E"/>
    <w:rsid w:val="008C0FA2"/>
    <w:rsid w:val="008C2342"/>
    <w:rsid w:val="008C40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93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60C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C60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60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C60CD"/>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BC60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60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60CD"/>
  </w:style>
  <w:style w:type="character" w:customStyle="1" w:styleId="Heading1Char">
    <w:name w:val="Heading 1 Char"/>
    <w:aliases w:val="Pocket Char"/>
    <w:basedOn w:val="DefaultParagraphFont"/>
    <w:link w:val="Heading1"/>
    <w:uiPriority w:val="9"/>
    <w:rsid w:val="00BC60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60C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C60CD"/>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C60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60C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BC60C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BC60C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C60C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TA"/>
    <w:basedOn w:val="DefaultParagraphFont"/>
    <w:link w:val="NoSpacing"/>
    <w:uiPriority w:val="99"/>
    <w:unhideWhenUsed/>
    <w:rsid w:val="00BC60CD"/>
    <w:rPr>
      <w:color w:val="auto"/>
      <w:u w:val="none"/>
    </w:rPr>
  </w:style>
  <w:style w:type="paragraph" w:styleId="DocumentMap">
    <w:name w:val="Document Map"/>
    <w:basedOn w:val="Normal"/>
    <w:link w:val="DocumentMapChar"/>
    <w:uiPriority w:val="99"/>
    <w:semiHidden/>
    <w:unhideWhenUsed/>
    <w:rsid w:val="00BC60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60CD"/>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Politics/greta-thunberg-teen-climate-activist-tells-us-lawmakers/story?id=65692288" TargetMode="External"/><Relationship Id="rId18" Type="http://schemas.openxmlformats.org/officeDocument/2006/relationships/hyperlink" Target="https://twitter.com/HuffPost" TargetMode="External"/><Relationship Id="rId26" Type="http://schemas.openxmlformats.org/officeDocument/2006/relationships/hyperlink" Target="https://www.ipcc.ch/sr15/" TargetMode="External"/><Relationship Id="rId3" Type="http://schemas.openxmlformats.org/officeDocument/2006/relationships/customXml" Target="../customXml/item3.xml"/><Relationship Id="rId21" Type="http://schemas.openxmlformats.org/officeDocument/2006/relationships/hyperlink" Target="https://techworkerscoalition.org/climate-strike/" TargetMode="External"/><Relationship Id="rId7" Type="http://schemas.openxmlformats.org/officeDocument/2006/relationships/settings" Target="settings.xml"/><Relationship Id="rId12" Type="http://schemas.openxmlformats.org/officeDocument/2006/relationships/hyperlink" Target="https://twitter.com/ABC" TargetMode="External"/><Relationship Id="rId17" Type="http://schemas.openxmlformats.org/officeDocument/2006/relationships/hyperlink" Target="https://twitter.com/CBSNews" TargetMode="External"/><Relationship Id="rId25" Type="http://schemas.openxmlformats.org/officeDocument/2006/relationships/hyperlink" Target="https://www.livescience.com/65633-climate-change-dooms-humans-by-2050.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bcnews.go.com/Politics/teenage-climate-change-activist-greta-thunbeerg-takes-global/story?id=65601228" TargetMode="External"/><Relationship Id="rId20" Type="http://schemas.openxmlformats.org/officeDocument/2006/relationships/hyperlink" Target="https://twitter.com/newmarkjschool" TargetMode="External"/><Relationship Id="rId29"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tw.hkvisa.net/10.1080/09615768.2016.1148297" TargetMode="External"/><Relationship Id="rId24" Type="http://schemas.openxmlformats.org/officeDocument/2006/relationships/hyperlink" Target="https://digital.globalclimatestrike.ne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bcnews.go.com/International/united-nations-report-details-looming-climate-crisis/story?id=58354235" TargetMode="External"/><Relationship Id="rId23" Type="http://schemas.openxmlformats.org/officeDocument/2006/relationships/hyperlink" Target="https://www.linkedin.com/pulse/enough-join-climate-strikes-demand-action-rose-marcario/?sf219300827=1" TargetMode="External"/><Relationship Id="rId28" Type="http://schemas.openxmlformats.org/officeDocument/2006/relationships/hyperlink" Target="https://www.livescience.com/55129-how-heat-waves-kill-so-quickly.html" TargetMode="External"/><Relationship Id="rId10" Type="http://schemas.openxmlformats.org/officeDocument/2006/relationships/hyperlink" Target="https://journals.co.za/doi/pdf/10.10520/EJC85180%5d%20//King" TargetMode="External"/><Relationship Id="rId19" Type="http://schemas.openxmlformats.org/officeDocument/2006/relationships/hyperlink" Target="https://twitter.com/CrainsNewYork" TargetMode="External"/><Relationship Id="rId31" Type="http://schemas.openxmlformats.org/officeDocument/2006/relationships/hyperlink" Target="http://reason.com/archives/2012/05/20/is-there-a-libertarian-case-for-organize" TargetMode="External"/><Relationship Id="rId4" Type="http://schemas.openxmlformats.org/officeDocument/2006/relationships/customXml" Target="../customXml/item4.xml"/><Relationship Id="rId9" Type="http://schemas.openxmlformats.org/officeDocument/2006/relationships/hyperlink" Target="https://jacobinmag.com/2018/07/right-to-strike-freedom-civil-liberties-oppression" TargetMode="External"/><Relationship Id="rId14" Type="http://schemas.openxmlformats.org/officeDocument/2006/relationships/hyperlink" Target="https://abcnews.go.com/Politics/teenage-climate-change-activist-greta-thunbeerg-takes-global/story?id=65601228" TargetMode="External"/><Relationship Id="rId22" Type="http://schemas.openxmlformats.org/officeDocument/2006/relationships/hyperlink" Target="https://www.adweek.com/brand-marketing/brands-are-closing-their-doors-in-support-of-the-global-climate-strike/" TargetMode="External"/><Relationship Id="rId27" Type="http://schemas.openxmlformats.org/officeDocument/2006/relationships/hyperlink" Target="https://www.livescience.com/57266-amazon-river.html" TargetMode="External"/><Relationship Id="rId30" Type="http://schemas.openxmlformats.org/officeDocument/2006/relationships/hyperlink" Target="https://en.wikipedia.org/wiki/Bonini%27s_paradox"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14</Pages>
  <Words>6248</Words>
  <Characters>35617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2021-11-05T20:17:00Z</dcterms:created>
  <dcterms:modified xsi:type="dcterms:W3CDTF">2021-11-05T20:43:00Z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