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7CE8E" w14:textId="7A16C64B" w:rsidR="00A95652" w:rsidRPr="000D5793" w:rsidRDefault="0045400A" w:rsidP="0045400A">
      <w:pPr>
        <w:pStyle w:val="Heading3"/>
      </w:pPr>
      <w:r w:rsidRPr="000D5793">
        <w:t>1</w:t>
      </w:r>
    </w:p>
    <w:p w14:paraId="6E535EB6" w14:textId="77777777" w:rsidR="0045400A" w:rsidRPr="000D5793" w:rsidRDefault="0045400A" w:rsidP="0045400A">
      <w:pPr>
        <w:pStyle w:val="Heading4"/>
      </w:pPr>
      <w:r w:rsidRPr="000D5793">
        <w:t>The telos of the 1ac’s politics is the strike – that naturalizes capital’s control and is parasitic on political organizing.</w:t>
      </w:r>
    </w:p>
    <w:p w14:paraId="0F656594" w14:textId="77777777" w:rsidR="0045400A" w:rsidRPr="000D5793" w:rsidRDefault="0045400A" w:rsidP="0045400A">
      <w:r w:rsidRPr="000D5793">
        <w:rPr>
          <w:b/>
          <w:sz w:val="26"/>
          <w:szCs w:val="26"/>
        </w:rPr>
        <w:t>Eidlin 20</w:t>
      </w:r>
      <w:r w:rsidRPr="000D5793">
        <w:t xml:space="preserve"> </w:t>
      </w:r>
      <w:r w:rsidRPr="000D5793">
        <w:rPr>
          <w:sz w:val="18"/>
          <w:szCs w:val="18"/>
        </w:rPr>
        <w:t>Barry Eidlin (assistant professor of sociology at McGill University and the author of Labor and the Class Idea in the United States and Canada), 1-6-2020, “Why Unions Are Good – But Not Good Enough,” Jacobin, https://www.jacobinmag.com/2020/01/marxism-trade-unions-socialism-revolutionary-organizing</w:t>
      </w:r>
    </w:p>
    <w:p w14:paraId="3FF6A32D" w14:textId="77777777" w:rsidR="0045400A" w:rsidRPr="000D5793" w:rsidRDefault="0045400A" w:rsidP="0045400A">
      <w:pPr>
        <w:rPr>
          <w:b/>
          <w:u w:val="single"/>
        </w:rPr>
      </w:pPr>
      <w:r w:rsidRPr="000D5793">
        <w:rPr>
          <w:rFonts w:eastAsia="Calibri"/>
          <w:b/>
          <w:u w:val="single"/>
        </w:rPr>
        <w:t xml:space="preserve">Labor unions have long occupied a paradoxical position within Marxist theory. They are an essential expression of the working class taking shape as a collective actor and an essential vehicle for working-class action. When we speak of “the working class” or “working-class activity,” we are often analyzing the actions of workers either organized into unions or trying to organize themselves into unions. At the same time, </w:t>
      </w:r>
      <w:r w:rsidRPr="000D5793">
        <w:rPr>
          <w:rFonts w:eastAsia="Calibri"/>
          <w:b/>
          <w:highlight w:val="green"/>
          <w:u w:val="single"/>
        </w:rPr>
        <w:t>unions are an imperfect and incomplete vehicle for</w:t>
      </w:r>
      <w:r w:rsidRPr="000D5793">
        <w:rPr>
          <w:rFonts w:eastAsia="Calibri"/>
          <w:b/>
          <w:u w:val="single"/>
        </w:rPr>
        <w:t xml:space="preserve"> the working class to achieve one of Marxist theory’s central goals: </w:t>
      </w:r>
      <w:r w:rsidRPr="000D5793">
        <w:rPr>
          <w:rFonts w:eastAsia="Calibri"/>
          <w:b/>
          <w:highlight w:val="green"/>
          <w:u w:val="single"/>
        </w:rPr>
        <w:t>overthrowing capitalism</w:t>
      </w:r>
      <w:r w:rsidRPr="000D5793">
        <w:rPr>
          <w:rFonts w:eastAsia="Calibri"/>
          <w:b/>
          <w:u w:val="single"/>
        </w:rPr>
        <w:t xml:space="preserve">. </w:t>
      </w:r>
      <w:r w:rsidRPr="000D5793">
        <w:rPr>
          <w:rFonts w:eastAsia="Calibri"/>
          <w:b/>
          <w:highlight w:val="green"/>
          <w:u w:val="single"/>
        </w:rPr>
        <w:t xml:space="preserve">Unions </w:t>
      </w:r>
      <w:r w:rsidRPr="000D5793">
        <w:rPr>
          <w:rFonts w:eastAsia="Calibri"/>
          <w:b/>
          <w:u w:val="single"/>
        </w:rPr>
        <w:t xml:space="preserve">by their very existence </w:t>
      </w:r>
      <w:r w:rsidRPr="000D5793">
        <w:rPr>
          <w:rFonts w:eastAsia="Calibri"/>
          <w:b/>
          <w:highlight w:val="green"/>
          <w:u w:val="single"/>
        </w:rPr>
        <w:t xml:space="preserve">affirm and reinforce capitalist </w:t>
      </w:r>
      <w:r w:rsidRPr="000D5793">
        <w:rPr>
          <w:rFonts w:eastAsia="Calibri"/>
          <w:b/>
          <w:u w:val="single"/>
        </w:rPr>
        <w:t xml:space="preserve">class </w:t>
      </w:r>
      <w:r w:rsidRPr="000D5793">
        <w:rPr>
          <w:rFonts w:eastAsia="Calibri"/>
          <w:b/>
          <w:highlight w:val="green"/>
          <w:u w:val="single"/>
        </w:rPr>
        <w:t>society</w:t>
      </w:r>
      <w:r w:rsidRPr="000D5793">
        <w:rPr>
          <w:rFonts w:eastAsia="Calibri"/>
          <w:b/>
          <w:u w:val="single"/>
        </w:rPr>
        <w:t xml:space="preserve">. </w:t>
      </w:r>
      <w:r w:rsidRPr="000D5793">
        <w:rPr>
          <w:rFonts w:eastAsia="Calibri"/>
          <w:b/>
          <w:highlight w:val="green"/>
          <w:u w:val="single"/>
        </w:rPr>
        <w:t>As organizations which</w:t>
      </w:r>
      <w:r w:rsidRPr="000D5793">
        <w:rPr>
          <w:rFonts w:eastAsia="Calibri"/>
          <w:b/>
          <w:u w:val="single"/>
        </w:rPr>
        <w:t xml:space="preserve"> primarily </w:t>
      </w:r>
      <w:r w:rsidRPr="000D5793">
        <w:rPr>
          <w:rFonts w:eastAsia="Calibri"/>
          <w:b/>
          <w:highlight w:val="green"/>
          <w:u w:val="single"/>
        </w:rPr>
        <w:t>negotiate wages, benefits, and working conditions</w:t>
      </w:r>
      <w:r w:rsidRPr="000D5793">
        <w:rPr>
          <w:rFonts w:eastAsia="Calibri"/>
          <w:b/>
          <w:u w:val="single"/>
        </w:rPr>
        <w:t xml:space="preserve"> with employers, </w:t>
      </w:r>
      <w:r w:rsidRPr="000D5793">
        <w:rPr>
          <w:rFonts w:eastAsia="Calibri"/>
          <w:b/>
          <w:highlight w:val="green"/>
          <w:u w:val="single"/>
        </w:rPr>
        <w:t>unions only exist in relation to capitalists.</w:t>
      </w:r>
      <w:r w:rsidRPr="000D5793">
        <w:rPr>
          <w:rFonts w:eastAsia="Calibri"/>
          <w:b/>
          <w:u w:val="single"/>
        </w:rPr>
        <w:t xml:space="preserve"> This makes them </w:t>
      </w:r>
      <w:r w:rsidRPr="000D5793">
        <w:rPr>
          <w:rFonts w:eastAsia="Calibri"/>
          <w:b/>
          <w:highlight w:val="green"/>
          <w:u w:val="single"/>
        </w:rPr>
        <w:t>almost by definition reformist institutions</w:t>
      </w:r>
      <w:r w:rsidRPr="000D5793">
        <w:rPr>
          <w:rFonts w:eastAsia="Calibri"/>
          <w:b/>
          <w:u w:val="single"/>
        </w:rPr>
        <w:t xml:space="preserve">, designed to mitigate and manage the employment relationship, not transform it. </w:t>
      </w:r>
      <w:r w:rsidRPr="000D5793">
        <w:rPr>
          <w:sz w:val="14"/>
          <w:szCs w:val="14"/>
        </w:rPr>
        <w:t xml:space="preserve">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to what degree do unions simply reflect existing relations of production and class struggle, or actively shape those relations? Second, if unions actively shape class struggle, why and under what conditions do they enhance or inhibit it? Third, how do unions shape class identities, and how does this affect unions’ scope of action? Fourth, what is the relation between unions and politics?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 </w:t>
      </w:r>
      <w:hyperlink r:id="rId6">
        <w:r w:rsidRPr="000D5793">
          <w:rPr>
            <w:color w:val="000000"/>
            <w:sz w:val="14"/>
            <w:szCs w:val="14"/>
          </w:rPr>
          <w:t>The Oxford Handbook of Karl Marx</w:t>
        </w:r>
      </w:hyperlink>
      <w:r w:rsidRPr="000D5793">
        <w:rPr>
          <w:sz w:val="14"/>
          <w:szCs w:val="14"/>
        </w:rPr>
        <w:t xml:space="preserve">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The majority of their writings on unions responded to concrete labor struggles of their time. From their earliest works, they grasped unions’ necessity and limitations in creating a working-class agent capable of advancing class struggle against the bourgeoisie. This </w:t>
      </w:r>
      <w:hyperlink r:id="rId7">
        <w:r w:rsidRPr="000D5793">
          <w:rPr>
            <w:color w:val="000000"/>
            <w:sz w:val="14"/>
            <w:szCs w:val="14"/>
          </w:rPr>
          <w:t>departed</w:t>
        </w:r>
      </w:hyperlink>
      <w:r w:rsidRPr="000D5793">
        <w:rPr>
          <w:sz w:val="14"/>
          <w:szCs w:val="14"/>
        </w:rPr>
        <w:t xml:space="preserve">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im ply the recognition of the fact that the supremacy of the bourgeoisie is based wholly upon the competition of the workers among themselves; i.e., upon their want of cohesion. And precisely because the Unions direct themselves against the vital nerve of the present social order, however one-sidedly, in however narrow a way, are they so dangerous to this social order. </w:t>
      </w:r>
      <w:r w:rsidRPr="000D5793">
        <w:rPr>
          <w:rFonts w:eastAsia="Calibri"/>
          <w:b/>
          <w:u w:val="single"/>
        </w:rPr>
        <w:t xml:space="preserve">At the same time, Engels saw that, even as union struggles “[kept alive] the opposition of the workers to the … omnipotence of the bourgeoisie,” so too did they “[compel] the admission that </w:t>
      </w:r>
      <w:r w:rsidRPr="000D5793">
        <w:rPr>
          <w:rFonts w:eastAsia="Calibri"/>
          <w:b/>
          <w:highlight w:val="green"/>
          <w:u w:val="single"/>
        </w:rPr>
        <w:t>something more is needed than</w:t>
      </w:r>
      <w:r w:rsidRPr="000D5793">
        <w:rPr>
          <w:rFonts w:eastAsia="Calibri"/>
          <w:b/>
          <w:u w:val="single"/>
        </w:rPr>
        <w:t xml:space="preserve"> Trades Unions and </w:t>
      </w:r>
      <w:r w:rsidRPr="000D5793">
        <w:rPr>
          <w:rFonts w:eastAsia="Calibri"/>
          <w:b/>
          <w:highlight w:val="green"/>
          <w:u w:val="single"/>
        </w:rPr>
        <w:t>strikes</w:t>
      </w:r>
      <w:r w:rsidRPr="000D5793">
        <w:rPr>
          <w:rFonts w:eastAsia="Calibri"/>
          <w:b/>
          <w:u w:val="single"/>
        </w:rPr>
        <w:t xml:space="preserve"> to break the power of the ruling class.” </w:t>
      </w:r>
      <w:r w:rsidRPr="000D5793">
        <w:rPr>
          <w:sz w:val="14"/>
          <w:szCs w:val="14"/>
        </w:rPr>
        <w:t xml:space="preserve">Here Engels articulates the crux of the problem. First, unions are essential for working-class formation, creating a collective actor both opposed to the bourgeoisie and capable of challenging it for power. </w:t>
      </w:r>
      <w:r w:rsidRPr="000D5793">
        <w:rPr>
          <w:rFonts w:eastAsia="Calibri"/>
          <w:b/>
          <w:u w:val="single"/>
        </w:rPr>
        <w:t xml:space="preserve">Second, </w:t>
      </w:r>
      <w:r w:rsidRPr="000D5793">
        <w:rPr>
          <w:rFonts w:eastAsia="Calibri"/>
          <w:b/>
          <w:highlight w:val="green"/>
          <w:u w:val="single"/>
        </w:rPr>
        <w:t>they are</w:t>
      </w:r>
      <w:r w:rsidRPr="000D5793">
        <w:rPr>
          <w:rFonts w:eastAsia="Calibri"/>
          <w:b/>
          <w:u w:val="single"/>
        </w:rPr>
        <w:t xml:space="preserve"> an </w:t>
      </w:r>
      <w:r w:rsidRPr="000D5793">
        <w:rPr>
          <w:rFonts w:eastAsia="Calibri"/>
          <w:b/>
          <w:highlight w:val="green"/>
          <w:u w:val="single"/>
        </w:rPr>
        <w:t>insufficient</w:t>
      </w:r>
      <w:r w:rsidRPr="000D5793">
        <w:rPr>
          <w:rFonts w:eastAsia="Calibri"/>
          <w:b/>
          <w:u w:val="single"/>
        </w:rPr>
        <w:t xml:space="preserve"> vehicle </w:t>
      </w:r>
      <w:r w:rsidRPr="000D5793">
        <w:rPr>
          <w:rFonts w:eastAsia="Calibri"/>
          <w:b/>
          <w:highlight w:val="green"/>
          <w:u w:val="single"/>
        </w:rPr>
        <w:t>for</w:t>
      </w:r>
      <w:r w:rsidRPr="000D5793">
        <w:rPr>
          <w:rFonts w:eastAsia="Calibri"/>
          <w:b/>
          <w:u w:val="single"/>
        </w:rPr>
        <w:t xml:space="preserve"> creating and </w:t>
      </w:r>
      <w:r w:rsidRPr="000D5793">
        <w:rPr>
          <w:rFonts w:eastAsia="Calibri"/>
          <w:b/>
          <w:highlight w:val="green"/>
          <w:u w:val="single"/>
        </w:rPr>
        <w:t>mobilizing that collective actor</w:t>
      </w:r>
      <w:r w:rsidRPr="000D5793">
        <w:rPr>
          <w:rFonts w:eastAsia="Calibri"/>
          <w:b/>
          <w:u w:val="single"/>
        </w:rPr>
        <w:t xml:space="preserve">. </w:t>
      </w:r>
      <w:r w:rsidRPr="000D5793">
        <w:rPr>
          <w:sz w:val="14"/>
          <w:szCs w:val="14"/>
        </w:rPr>
        <w:t xml:space="preserve">Marx and Engels understood that unions are essential to working-class formation because, under capitalism, the system of “free labor,” where individual workers sell their labor power to an employer for a wage, fragments relations between workers and makes them compete with each other. As described in the Communist Manifesto, the bourgeoisie “has left no other nexus between man and man than naked self-interest, than callous ‘cash payment,’” leaving workers “exposed to all the vicissitudes of competition, to all the fluctuations of the market.” While workers organized based on other collective identities, such as race, ethnicity, or religion, only unions could unite them as workers against the source of their exploitation — the bourgeoisie. Unions serve “as organized agencies for superseding the very system of wage labor and capital rule.” But just as unions could allow the proletariat to take shape and challenge the bourgeoisie for power, Marx and Engels also saw that they were a partial, imperfect vehicle for doing so for two reasons. </w:t>
      </w:r>
      <w:r w:rsidRPr="000D5793">
        <w:rPr>
          <w:rFonts w:eastAsia="Calibri"/>
          <w:b/>
          <w:u w:val="single"/>
        </w:rPr>
        <w:t xml:space="preserve">First, </w:t>
      </w:r>
      <w:r w:rsidRPr="000D5793">
        <w:rPr>
          <w:rFonts w:eastAsia="Calibri"/>
          <w:b/>
          <w:highlight w:val="green"/>
          <w:u w:val="single"/>
        </w:rPr>
        <w:t>unions’ fundamentally defensive role, protecting workers</w:t>
      </w:r>
      <w:r w:rsidRPr="000D5793">
        <w:rPr>
          <w:rFonts w:eastAsia="Calibri"/>
          <w:b/>
          <w:u w:val="single"/>
        </w:rPr>
        <w:t xml:space="preserve"> </w:t>
      </w:r>
      <w:r w:rsidRPr="000D5793">
        <w:rPr>
          <w:rFonts w:eastAsia="Calibri"/>
          <w:b/>
          <w:highlight w:val="green"/>
          <w:u w:val="single"/>
        </w:rPr>
        <w:t>against</w:t>
      </w:r>
      <w:r w:rsidRPr="000D5793">
        <w:rPr>
          <w:rFonts w:eastAsia="Calibri"/>
          <w:b/>
          <w:u w:val="single"/>
        </w:rPr>
        <w:t xml:space="preserve"> employers’ efforts to drive </w:t>
      </w:r>
      <w:r w:rsidRPr="000D5793">
        <w:rPr>
          <w:rFonts w:eastAsia="Calibri"/>
          <w:b/>
          <w:highlight w:val="green"/>
          <w:u w:val="single"/>
        </w:rPr>
        <w:t xml:space="preserve">a </w:t>
      </w:r>
      <w:r w:rsidRPr="000D5793">
        <w:rPr>
          <w:rFonts w:eastAsia="Calibri"/>
          <w:b/>
          <w:u w:val="single"/>
        </w:rPr>
        <w:t xml:space="preserve">competitive </w:t>
      </w:r>
      <w:r w:rsidRPr="000D5793">
        <w:rPr>
          <w:rFonts w:eastAsia="Calibri"/>
          <w:b/>
          <w:highlight w:val="green"/>
          <w:u w:val="single"/>
        </w:rPr>
        <w:t>race to the bottom</w:t>
      </w:r>
      <w:r w:rsidRPr="000D5793">
        <w:rPr>
          <w:rFonts w:eastAsia="Calibri"/>
          <w:b/>
          <w:u w:val="single"/>
        </w:rPr>
        <w:t xml:space="preserve">, </w:t>
      </w:r>
      <w:r w:rsidRPr="000D5793">
        <w:rPr>
          <w:rFonts w:eastAsia="Calibri"/>
          <w:b/>
          <w:highlight w:val="green"/>
          <w:u w:val="single"/>
        </w:rPr>
        <w:t>meant</w:t>
      </w:r>
      <w:r w:rsidRPr="000D5793">
        <w:rPr>
          <w:rFonts w:eastAsia="Calibri"/>
          <w:b/>
          <w:u w:val="single"/>
        </w:rPr>
        <w:t xml:space="preserve"> that </w:t>
      </w:r>
      <w:r w:rsidRPr="000D5793">
        <w:rPr>
          <w:rFonts w:eastAsia="Calibri"/>
          <w:b/>
          <w:highlight w:val="green"/>
          <w:u w:val="single"/>
        </w:rPr>
        <w:t xml:space="preserve">they </w:t>
      </w:r>
      <w:hyperlink r:id="rId8">
        <w:r w:rsidRPr="000D5793">
          <w:rPr>
            <w:rFonts w:eastAsia="Calibri"/>
            <w:b/>
            <w:highlight w:val="green"/>
            <w:u w:val="single"/>
          </w:rPr>
          <w:t>limited themselves</w:t>
        </w:r>
      </w:hyperlink>
      <w:r w:rsidRPr="000D5793">
        <w:rPr>
          <w:rFonts w:eastAsia="Calibri"/>
          <w:b/>
          <w:highlight w:val="green"/>
          <w:u w:val="single"/>
        </w:rPr>
        <w:t xml:space="preserve"> “to a guerrilla war against the effects of the existing system, instead of</w:t>
      </w:r>
      <w:r w:rsidRPr="000D5793">
        <w:rPr>
          <w:rFonts w:eastAsia="Calibri"/>
          <w:b/>
          <w:u w:val="single"/>
        </w:rPr>
        <w:t xml:space="preserve"> simultaneously </w:t>
      </w:r>
      <w:r w:rsidRPr="000D5793">
        <w:rPr>
          <w:rFonts w:eastAsia="Calibri"/>
          <w:b/>
          <w:highlight w:val="green"/>
          <w:u w:val="single"/>
        </w:rPr>
        <w:t>trying to change it</w:t>
      </w:r>
      <w:r w:rsidRPr="000D5793">
        <w:rPr>
          <w:rFonts w:eastAsia="Calibri"/>
          <w:b/>
          <w:u w:val="single"/>
        </w:rPr>
        <w:t>.” Thus, even militant trade unions found themselves struggling for “a fair day’s work for a fair day’s wage” without challenging the bourgeoisie’s fundamental power, particularly the wage labor system</w:t>
      </w:r>
      <w:r w:rsidRPr="000D5793">
        <w:rPr>
          <w:sz w:val="14"/>
          <w:szCs w:val="14"/>
        </w:rPr>
        <w:t xml:space="preserve">. And some layers of the trade union officialdom were content to fight for privileges for their small segment of the working class, leaving most workers behind. </w:t>
      </w:r>
      <w:r w:rsidRPr="000D5793">
        <w:rPr>
          <w:rFonts w:eastAsia="Calibri"/>
          <w:b/>
          <w:u w:val="single"/>
        </w:rPr>
        <w:t xml:space="preserve">Second, </w:t>
      </w:r>
      <w:r w:rsidRPr="000D5793">
        <w:rPr>
          <w:rFonts w:eastAsia="Calibri"/>
          <w:b/>
          <w:highlight w:val="green"/>
          <w:u w:val="single"/>
        </w:rPr>
        <w:t>unions’ focus on wages and workplace issues</w:t>
      </w:r>
      <w:r w:rsidRPr="000D5793">
        <w:rPr>
          <w:rFonts w:eastAsia="Calibri"/>
          <w:b/>
          <w:u w:val="single"/>
        </w:rPr>
        <w:t xml:space="preserve"> tended to </w:t>
      </w:r>
      <w:r w:rsidRPr="000D5793">
        <w:rPr>
          <w:rFonts w:eastAsia="Calibri"/>
          <w:b/>
          <w:highlight w:val="green"/>
          <w:u w:val="single"/>
        </w:rPr>
        <w:t>reinforce a division between economic and political struggles</w:t>
      </w:r>
      <w:r w:rsidRPr="000D5793">
        <w:rPr>
          <w:rFonts w:eastAsia="Calibri"/>
          <w:b/>
          <w:u w:val="single"/>
        </w:rPr>
        <w:t xml:space="preserve">. This division was explicit with the more conservative “old” unions in Britain, which “bar[red] all political action on principle and in their charters.” But even with more progressive formations, such as the early nineteenth century’s Chartists, or the late nineteenth century’s “new” unions, Marx and Engels saw that the transition from workplace struggles to politics was not automatic. </w:t>
      </w:r>
      <w:r w:rsidRPr="000D5793">
        <w:rPr>
          <w:sz w:val="14"/>
          <w:szCs w:val="14"/>
        </w:rPr>
        <w:t xml:space="preserve">For one, it varied across national contexts. Engels observed that French workers were much more likely to mobilize politically, while English workers “fight, not against the Government, but directly against the bourgeoisie.” But beyond national variation, they saw a recurring pattern of division, separating economic and political struggles by organization. Reflecting on the early to mid-nineteenth century English working-class movement, Engels noted a threefold divide between “socially-based” Chartists, “politically-based” Socialists, and conservative, craft-based trade unions. While the Chartists were “purely a working-men’s [sic] cause freed from all bourgeois elements,” they remained “theoretically the more backward, the less developed.” Socialists may have been more theoretically sophisticated, but their bourgeois origins made it difficult to “amalgamate completely with the working class.” Although young Engels thought an alliance of Chartism and socialism was underway, the alliance proved elusive. By the 1870s, Marx opined that politically, the English working class was “nothing more than the tail of the great Liberal Party, i.e., henchmen of the capitalists.” Likewise, Engels had soured on the English working class. </w:t>
      </w:r>
      <w:r w:rsidRPr="000D5793">
        <w:rPr>
          <w:rFonts w:eastAsia="Calibri"/>
          <w:b/>
          <w:u w:val="single"/>
        </w:rPr>
        <w:t xml:space="preserve">Both saw promise in the </w:t>
      </w:r>
      <w:r w:rsidRPr="000D5793">
        <w:rPr>
          <w:rFonts w:eastAsia="Calibri"/>
          <w:b/>
          <w:highlight w:val="green"/>
          <w:u w:val="single"/>
        </w:rPr>
        <w:t>militant worker protest in the United States</w:t>
      </w:r>
      <w:r w:rsidRPr="000D5793">
        <w:rPr>
          <w:rFonts w:eastAsia="Calibri"/>
          <w:b/>
          <w:u w:val="single"/>
        </w:rPr>
        <w:t xml:space="preserve"> at the time, seeing the seeds of a nascent labor party. But that too </w:t>
      </w:r>
      <w:r w:rsidRPr="000D5793">
        <w:rPr>
          <w:rFonts w:eastAsia="Calibri"/>
          <w:b/>
          <w:highlight w:val="green"/>
          <w:u w:val="single"/>
        </w:rPr>
        <w:t>fell short</w:t>
      </w:r>
      <w:r w:rsidRPr="000D5793">
        <w:rPr>
          <w:rFonts w:eastAsia="Calibri"/>
          <w:b/>
          <w:u w:val="single"/>
        </w:rPr>
        <w:t>. Thus, unions failed in Marx and Engels’s central task: the formation of “a political organization of the working class as a whole.”</w:t>
      </w:r>
    </w:p>
    <w:p w14:paraId="73DEC8F7" w14:textId="77777777" w:rsidR="0045400A" w:rsidRPr="000D5793" w:rsidRDefault="0045400A" w:rsidP="0045400A">
      <w:pPr>
        <w:pStyle w:val="Heading4"/>
      </w:pPr>
      <w:r w:rsidRPr="000D5793">
        <w:t>Recognizing a right to strike reduces revolutionary potential and fractures class organizing – turns the perm.</w:t>
      </w:r>
    </w:p>
    <w:p w14:paraId="44D0A0D8" w14:textId="77777777" w:rsidR="0045400A" w:rsidRPr="000D5793" w:rsidRDefault="0045400A" w:rsidP="0045400A">
      <w:pPr>
        <w:rPr>
          <w:sz w:val="18"/>
          <w:szCs w:val="18"/>
        </w:rPr>
      </w:pPr>
      <w:r w:rsidRPr="000D5793">
        <w:rPr>
          <w:b/>
          <w:sz w:val="26"/>
          <w:szCs w:val="26"/>
        </w:rPr>
        <w:t>Crépon 19</w:t>
      </w:r>
      <w:r w:rsidRPr="000D5793">
        <w:t xml:space="preserve"> </w:t>
      </w:r>
      <w:r w:rsidRPr="000D5793">
        <w:rPr>
          <w:sz w:val="18"/>
          <w:szCs w:val="18"/>
        </w:rPr>
        <w:t>Mark Crépon (French philosopher), translated by Micol Bez “The Right to Strike and Legal War in Walter Benjamin’s ‘Toward the Critique of Violence,’” Critical Times, 2:2, August 2019, DOI 10.1215/26410478-7708331</w:t>
      </w:r>
    </w:p>
    <w:p w14:paraId="12B754B7" w14:textId="768D55EA" w:rsidR="0045400A" w:rsidRPr="000D5793" w:rsidRDefault="0045400A" w:rsidP="0045400A">
      <w:pPr>
        <w:rPr>
          <w:rFonts w:eastAsia="Calibri"/>
          <w:b/>
          <w:u w:val="single"/>
        </w:rPr>
      </w:pPr>
      <w:r w:rsidRPr="000D5793">
        <w:rPr>
          <w:rFonts w:eastAsia="Calibri"/>
          <w:b/>
          <w:u w:val="single"/>
        </w:rPr>
        <w:t>If we wish to understand how the question of the right to strike arises for Walter Benjamin in the seventh paragraph of his essay “Zur Kritik der Gewalt,” it is impor tant to first analyze the previous paragraph, which concerns the state’s monopoly on violence. It is here that Benjamin questions the argument that such a monopoly derives from the impossibility of a system of legal ends to preserve itself as long as the pursuit of natural ends through violent means remains</w:t>
      </w:r>
      <w:r w:rsidRPr="000D5793">
        <w:rPr>
          <w:sz w:val="14"/>
          <w:szCs w:val="14"/>
        </w:rPr>
        <w:t xml:space="preserve">. Benjamin responds to this dogmatic thesis with the following hypothesis, arguably one of his most impor tant reflections: “To counter it, one would perhaps have to consider the surprising possibility that law’s interest in monopolizing violence visàvis the individual is explained by the intention not of preserving legal ends, but rather of preserving law itself. </w:t>
      </w:r>
      <w:r w:rsidRPr="000D5793">
        <w:rPr>
          <w:rFonts w:eastAsia="Calibri"/>
          <w:b/>
          <w:u w:val="single"/>
        </w:rPr>
        <w:t xml:space="preserve">[This is the possibility] that violence, when it does not lie in the hands of law, poses a danger to law, not by virtue of the ends that it may pursue but by virtue of its mere existence outside of law.”1 In other words, </w:t>
      </w:r>
      <w:r w:rsidRPr="000D5793">
        <w:rPr>
          <w:rFonts w:eastAsia="Calibri"/>
          <w:b/>
          <w:highlight w:val="green"/>
          <w:u w:val="single"/>
        </w:rPr>
        <w:t xml:space="preserve">nothing would endanger the law more than </w:t>
      </w:r>
      <w:r w:rsidRPr="000D5793">
        <w:rPr>
          <w:rFonts w:eastAsia="Calibri"/>
          <w:b/>
          <w:u w:val="single"/>
        </w:rPr>
        <w:t xml:space="preserve">the possibility of </w:t>
      </w:r>
      <w:r w:rsidRPr="000D5793">
        <w:rPr>
          <w:rFonts w:eastAsia="Calibri"/>
          <w:b/>
          <w:highlight w:val="green"/>
          <w:u w:val="single"/>
        </w:rPr>
        <w:t>its authority being contested by a violence over which it has no control</w:t>
      </w:r>
      <w:r w:rsidRPr="000D5793">
        <w:rPr>
          <w:rFonts w:eastAsia="Calibri"/>
          <w:b/>
          <w:u w:val="single"/>
        </w:rPr>
        <w:t xml:space="preserve">. </w:t>
      </w:r>
      <w:r w:rsidRPr="000D5793">
        <w:rPr>
          <w:rFonts w:eastAsia="Calibri"/>
          <w:b/>
          <w:highlight w:val="green"/>
          <w:u w:val="single"/>
        </w:rPr>
        <w:t>The function of the law would therefore be</w:t>
      </w:r>
      <w:r w:rsidRPr="000D5793">
        <w:rPr>
          <w:rFonts w:eastAsia="Calibri"/>
          <w:b/>
          <w:u w:val="single"/>
        </w:rPr>
        <w:t xml:space="preserve">, first and foremost, </w:t>
      </w:r>
      <w:r w:rsidRPr="000D5793">
        <w:rPr>
          <w:rFonts w:eastAsia="Calibri"/>
          <w:b/>
          <w:highlight w:val="green"/>
          <w:u w:val="single"/>
        </w:rPr>
        <w:t>to contain violence within its</w:t>
      </w:r>
      <w:r w:rsidRPr="000D5793">
        <w:rPr>
          <w:rFonts w:eastAsia="Calibri"/>
          <w:b/>
          <w:u w:val="single"/>
        </w:rPr>
        <w:t xml:space="preserve"> own </w:t>
      </w:r>
      <w:r w:rsidRPr="000D5793">
        <w:rPr>
          <w:rFonts w:eastAsia="Calibri"/>
          <w:b/>
          <w:highlight w:val="green"/>
          <w:u w:val="single"/>
        </w:rPr>
        <w:t>boundaries</w:t>
      </w:r>
      <w:r w:rsidRPr="000D5793">
        <w:rPr>
          <w:sz w:val="14"/>
          <w:szCs w:val="14"/>
        </w:rPr>
        <w:t xml:space="preserve">. It is in this context that, to demonstrate this surprising hypothesis, Benjamin invokes two examples: the right to strike guaranteed by the state and the law of war. </w:t>
      </w:r>
      <w:r w:rsidRPr="000D5793">
        <w:rPr>
          <w:rFonts w:eastAsia="Calibri"/>
          <w:b/>
          <w:u w:val="single"/>
        </w:rPr>
        <w:t xml:space="preserve">Let us return to the place that the right to strike occupies within </w:t>
      </w:r>
      <w:r w:rsidRPr="000D5793">
        <w:rPr>
          <w:rFonts w:eastAsia="Calibri"/>
          <w:b/>
          <w:highlight w:val="green"/>
          <w:u w:val="single"/>
        </w:rPr>
        <w:t>class struggle</w:t>
      </w:r>
      <w:r w:rsidRPr="000D5793">
        <w:rPr>
          <w:rFonts w:eastAsia="Calibri"/>
          <w:b/>
          <w:u w:val="single"/>
        </w:rPr>
        <w:t xml:space="preserve">. To begin with, the very idea of such a struggle </w:t>
      </w:r>
      <w:r w:rsidRPr="000D5793">
        <w:rPr>
          <w:rFonts w:eastAsia="Calibri"/>
          <w:b/>
          <w:highlight w:val="green"/>
          <w:u w:val="single"/>
        </w:rPr>
        <w:t>implies certain</w:t>
      </w:r>
      <w:r w:rsidRPr="000D5793">
        <w:rPr>
          <w:rFonts w:eastAsia="Calibri"/>
          <w:b/>
          <w:u w:val="single"/>
        </w:rPr>
        <w:t xml:space="preserve"> forms of </w:t>
      </w:r>
      <w:r w:rsidRPr="000D5793">
        <w:rPr>
          <w:rFonts w:eastAsia="Calibri"/>
          <w:b/>
          <w:highlight w:val="green"/>
          <w:u w:val="single"/>
        </w:rPr>
        <w:t>violence</w:t>
      </w:r>
      <w:r w:rsidRPr="000D5793">
        <w:rPr>
          <w:rFonts w:eastAsia="Calibri"/>
          <w:b/>
          <w:u w:val="single"/>
        </w:rPr>
        <w:t xml:space="preserve">. </w:t>
      </w:r>
      <w:r w:rsidRPr="000D5793">
        <w:rPr>
          <w:rFonts w:eastAsia="Calibri"/>
          <w:b/>
          <w:highlight w:val="green"/>
          <w:u w:val="single"/>
        </w:rPr>
        <w:t>The strike could</w:t>
      </w:r>
      <w:r w:rsidRPr="000D5793">
        <w:rPr>
          <w:rFonts w:eastAsia="Calibri"/>
          <w:b/>
          <w:u w:val="single"/>
        </w:rPr>
        <w:t xml:space="preserve"> then </w:t>
      </w:r>
      <w:r w:rsidRPr="000D5793">
        <w:rPr>
          <w:rFonts w:eastAsia="Calibri"/>
          <w:b/>
          <w:highlight w:val="green"/>
          <w:u w:val="single"/>
        </w:rPr>
        <w:t>be</w:t>
      </w:r>
      <w:r w:rsidRPr="000D5793">
        <w:rPr>
          <w:rFonts w:eastAsia="Calibri"/>
          <w:b/>
          <w:u w:val="single"/>
        </w:rPr>
        <w:t xml:space="preserve"> understood as </w:t>
      </w:r>
      <w:r w:rsidRPr="000D5793">
        <w:rPr>
          <w:rFonts w:eastAsia="Calibri"/>
          <w:b/>
          <w:highlight w:val="green"/>
          <w:u w:val="single"/>
        </w:rPr>
        <w:t>one of the recognizable forms that this violence can take</w:t>
      </w:r>
      <w:r w:rsidRPr="000D5793">
        <w:rPr>
          <w:sz w:val="14"/>
          <w:szCs w:val="14"/>
        </w:rPr>
        <w:t xml:space="preserve">. </w:t>
      </w:r>
      <w:r w:rsidRPr="000D5793">
        <w:rPr>
          <w:rFonts w:eastAsia="Calibri"/>
          <w:b/>
          <w:u w:val="single"/>
        </w:rPr>
        <w:t xml:space="preserve">However, </w:t>
      </w:r>
      <w:r w:rsidRPr="000D5793">
        <w:rPr>
          <w:rFonts w:eastAsia="Calibri"/>
          <w:b/>
          <w:highlight w:val="green"/>
          <w:u w:val="single"/>
        </w:rPr>
        <w:t>this</w:t>
      </w:r>
      <w:r w:rsidRPr="000D5793">
        <w:rPr>
          <w:rFonts w:eastAsia="Calibri"/>
          <w:b/>
          <w:u w:val="single"/>
        </w:rPr>
        <w:t xml:space="preserve"> analytical framework </w:t>
      </w:r>
      <w:r w:rsidRPr="000D5793">
        <w:rPr>
          <w:rFonts w:eastAsia="Calibri"/>
          <w:b/>
          <w:highlight w:val="green"/>
          <w:u w:val="single"/>
        </w:rPr>
        <w:t>is undermined as soon as this</w:t>
      </w:r>
      <w:r w:rsidRPr="000D5793">
        <w:rPr>
          <w:rFonts w:eastAsia="Calibri"/>
          <w:b/>
          <w:u w:val="single"/>
        </w:rPr>
        <w:t xml:space="preserve"> form of violence </w:t>
      </w:r>
      <w:r w:rsidRPr="000D5793">
        <w:rPr>
          <w:rFonts w:eastAsia="Calibri"/>
          <w:b/>
          <w:highlight w:val="green"/>
          <w:u w:val="single"/>
        </w:rPr>
        <w:t>becomes regulated by a “right to strike</w:t>
      </w:r>
      <w:r w:rsidRPr="000D5793">
        <w:rPr>
          <w:rFonts w:eastAsia="Calibri"/>
          <w:b/>
          <w:u w:val="single"/>
        </w:rPr>
        <w:t xml:space="preserve">,” such as the one recognized by law in France in 1864. What </w:t>
      </w:r>
      <w:r w:rsidRPr="000D5793">
        <w:rPr>
          <w:rFonts w:eastAsia="Calibri"/>
          <w:b/>
          <w:highlight w:val="green"/>
          <w:u w:val="single"/>
        </w:rPr>
        <w:t>this recognition engages</w:t>
      </w:r>
      <w:r w:rsidRPr="000D5793">
        <w:rPr>
          <w:rFonts w:eastAsia="Calibri"/>
          <w:b/>
          <w:u w:val="single"/>
        </w:rPr>
        <w:t xml:space="preserve"> is, in fact, </w:t>
      </w:r>
      <w:r w:rsidRPr="000D5793">
        <w:rPr>
          <w:rFonts w:eastAsia="Calibri"/>
          <w:b/>
          <w:highlight w:val="green"/>
          <w:u w:val="single"/>
        </w:rPr>
        <w:t>the will of the state to control the possible “violence” of the strike</w:t>
      </w:r>
      <w:r w:rsidRPr="000D5793">
        <w:rPr>
          <w:rFonts w:eastAsia="Calibri"/>
          <w:b/>
          <w:u w:val="single"/>
        </w:rPr>
        <w:t xml:space="preserve">. Thus, </w:t>
      </w:r>
      <w:r w:rsidRPr="000D5793">
        <w:rPr>
          <w:rFonts w:eastAsia="Calibri"/>
          <w:b/>
          <w:highlight w:val="green"/>
          <w:u w:val="single"/>
        </w:rPr>
        <w:t>the</w:t>
      </w:r>
      <w:r w:rsidRPr="000D5793">
        <w:rPr>
          <w:rFonts w:eastAsia="Calibri"/>
          <w:b/>
          <w:u w:val="single"/>
        </w:rPr>
        <w:t xml:space="preserve"> “right” of the </w:t>
      </w:r>
      <w:r w:rsidRPr="000D5793">
        <w:rPr>
          <w:rFonts w:eastAsia="Calibri"/>
          <w:b/>
          <w:highlight w:val="green"/>
          <w:u w:val="single"/>
        </w:rPr>
        <w:t>right to strike appears as the best,</w:t>
      </w:r>
      <w:r w:rsidRPr="000D5793">
        <w:rPr>
          <w:rFonts w:eastAsia="Calibri"/>
          <w:b/>
          <w:u w:val="single"/>
        </w:rPr>
        <w:t xml:space="preserve"> if not the only, </w:t>
      </w:r>
      <w:r w:rsidRPr="000D5793">
        <w:rPr>
          <w:rFonts w:eastAsia="Calibri"/>
          <w:b/>
          <w:highlight w:val="green"/>
          <w:u w:val="single"/>
        </w:rPr>
        <w:t>way for the state to circumscribe within</w:t>
      </w:r>
      <w:r w:rsidRPr="000D5793">
        <w:rPr>
          <w:rFonts w:eastAsia="Calibri"/>
          <w:b/>
          <w:u w:val="single"/>
        </w:rPr>
        <w:t xml:space="preserve"> (and via) </w:t>
      </w:r>
      <w:r w:rsidRPr="000D5793">
        <w:rPr>
          <w:rFonts w:eastAsia="Calibri"/>
          <w:b/>
          <w:highlight w:val="green"/>
          <w:u w:val="single"/>
        </w:rPr>
        <w:t xml:space="preserve">the law </w:t>
      </w:r>
      <w:r w:rsidRPr="000D5793">
        <w:rPr>
          <w:rFonts w:eastAsia="Calibri"/>
          <w:b/>
          <w:u w:val="single"/>
        </w:rPr>
        <w:t xml:space="preserve">the relative violence of </w:t>
      </w:r>
      <w:r w:rsidRPr="000D5793">
        <w:rPr>
          <w:rFonts w:eastAsia="Calibri"/>
          <w:b/>
          <w:highlight w:val="green"/>
          <w:u w:val="single"/>
        </w:rPr>
        <w:t>class struggles</w:t>
      </w:r>
      <w:r w:rsidRPr="000D5793">
        <w:rPr>
          <w:rFonts w:eastAsia="Calibri"/>
          <w:b/>
          <w:u w:val="single"/>
        </w:rPr>
        <w:t>.</w:t>
      </w:r>
      <w:r w:rsidRPr="000D5793">
        <w:rPr>
          <w:sz w:val="14"/>
          <w:szCs w:val="14"/>
        </w:rPr>
        <w:t xml:space="preserve"> We might consider this to be the per fect illustration of the aforementioned hypothesis. Yet, there are two lines of ques tioning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 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strugles is transformed into a means for the destruction of the law. The diference between the two types of strikes is nevertheless introduced with a condition: “The validity of this statement, however, is not unrestricted because it is not unconditional,” notes Benjamin in §7. We would be mistaken in believing that the right to strike is granted and guaranteed uncondi tionally. Rather, it is structurally subjected to a conflict of interpretations, those of the workers, on the one hand, and of the state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sidRPr="000D5793">
        <w:rPr>
          <w:rFonts w:eastAsia="Calibri"/>
          <w:b/>
          <w:u w:val="single"/>
        </w:rPr>
        <w:t xml:space="preserve">The political game is thus the following: the state legislated the right to strike in order to con tain class strugles, with the condition that workers must have “good reason” to strike. However, </w:t>
      </w:r>
      <w:r w:rsidRPr="000D5793">
        <w:rPr>
          <w:rFonts w:eastAsia="Calibri"/>
          <w:b/>
          <w:highlight w:val="green"/>
          <w:u w:val="single"/>
        </w:rPr>
        <w:t>it is unlikely that a state</w:t>
      </w:r>
      <w:r w:rsidRPr="000D5793">
        <w:rPr>
          <w:rFonts w:eastAsia="Calibri"/>
          <w:b/>
          <w:u w:val="single"/>
        </w:rPr>
        <w:t xml:space="preserve"> systematically allied with (and accomplice to) employers </w:t>
      </w:r>
      <w:r w:rsidRPr="000D5793">
        <w:rPr>
          <w:rFonts w:eastAsia="Calibri"/>
          <w:b/>
          <w:highlight w:val="green"/>
          <w:u w:val="single"/>
        </w:rPr>
        <w:t>will ever recognize reasons as good, and</w:t>
      </w:r>
      <w:r w:rsidRPr="000D5793">
        <w:rPr>
          <w:rFonts w:eastAsia="Calibri"/>
          <w:b/>
          <w:u w:val="single"/>
        </w:rPr>
        <w:t xml:space="preserve">, as a consequence, </w:t>
      </w:r>
      <w:r w:rsidRPr="000D5793">
        <w:rPr>
          <w:rFonts w:eastAsia="Calibri"/>
          <w:b/>
          <w:highlight w:val="green"/>
          <w:u w:val="single"/>
        </w:rPr>
        <w:t>it will deem any invocation of the right to strike as illegitimate</w:t>
      </w:r>
      <w:r w:rsidRPr="000D5793">
        <w:rPr>
          <w:rFonts w:eastAsia="Calibri"/>
          <w:b/>
          <w:u w:val="single"/>
        </w:rPr>
        <w:t xml:space="preserve">. </w:t>
      </w:r>
      <w:r w:rsidRPr="000D5793">
        <w:rPr>
          <w:rFonts w:eastAsia="Calibri"/>
          <w:b/>
          <w:highlight w:val="green"/>
          <w:u w:val="single"/>
        </w:rPr>
        <w:t>Workers will therefore be seen as abusing a right</w:t>
      </w:r>
      <w:r w:rsidRPr="000D5793">
        <w:rPr>
          <w:rFonts w:eastAsia="Calibri"/>
          <w:b/>
          <w:u w:val="single"/>
        </w:rPr>
        <w:t xml:space="preserve"> granted by the state, and in so doing transforming it into a violent means.</w:t>
      </w:r>
      <w:r w:rsidRPr="000D5793">
        <w:rPr>
          <w:sz w:val="14"/>
          <w:szCs w:val="14"/>
        </w:rPr>
        <w:t xml:space="preserve"> On this point, Benjamin’s analyses remain extremely pertinent and profoundly contemporary. They unveil the enduring strategy of governments confronted with a strike (in education, transportation, or healthcare, for example) who, afer claiming to understand the reasons for the protest and the grievances of the workers, deny that the arguments constitute sufcient reason for a strike that will likely paralyze this or that sector of the economy. </w:t>
      </w:r>
      <w:r w:rsidRPr="000D5793">
        <w:rPr>
          <w:rFonts w:eastAsia="Calibri"/>
          <w:b/>
          <w:highlight w:val="green"/>
          <w:u w:val="single"/>
        </w:rPr>
        <w:t>They deny</w:t>
      </w:r>
      <w:r w:rsidRPr="000D5793">
        <w:rPr>
          <w:rFonts w:eastAsia="Calibri"/>
          <w:b/>
          <w:u w:val="single"/>
        </w:rPr>
        <w:t xml:space="preserve">, in other words, </w:t>
      </w:r>
      <w:r w:rsidRPr="000D5793">
        <w:rPr>
          <w:rFonts w:eastAsia="Calibri"/>
          <w:b/>
          <w:highlight w:val="green"/>
          <w:u w:val="single"/>
        </w:rPr>
        <w:t>that</w:t>
      </w:r>
      <w:r w:rsidRPr="000D5793">
        <w:rPr>
          <w:rFonts w:eastAsia="Calibri"/>
          <w:b/>
          <w:u w:val="single"/>
        </w:rPr>
        <w:t xml:space="preserve"> </w:t>
      </w:r>
      <w:r w:rsidRPr="000D5793">
        <w:rPr>
          <w:rFonts w:eastAsia="Calibri"/>
          <w:b/>
          <w:highlight w:val="green"/>
          <w:u w:val="single"/>
        </w:rPr>
        <w:t xml:space="preserve">the conditions denounced by the workers </w:t>
      </w:r>
      <w:r w:rsidRPr="000D5793">
        <w:rPr>
          <w:rFonts w:eastAsia="Calibri"/>
          <w:b/>
          <w:u w:val="single"/>
        </w:rPr>
        <w:t xml:space="preserve">display an intrinsic violence that </w:t>
      </w:r>
      <w:r w:rsidRPr="000D5793">
        <w:rPr>
          <w:rFonts w:eastAsia="Calibri"/>
          <w:b/>
          <w:highlight w:val="green"/>
          <w:u w:val="single"/>
        </w:rPr>
        <w:t>jus tifies the strike</w:t>
      </w:r>
      <w:r w:rsidRPr="000D5793">
        <w:rPr>
          <w:sz w:val="14"/>
          <w:szCs w:val="14"/>
        </w:rPr>
        <w:t xml:space="preserve">. Let us note here a point that Benjamin does not mention, but that is part of Sorel’s reflections: this denial inevitably contaminates the (socialist) lef once it gains power. What might previously have seemed a good reason to strike when it was the opposition is deemed an insufcient one once it is the ruling party. In the face of popular protest, it always invokes a lack of sufcient rationale, allow ing it to avoid recognizing the intrinsic violence of a given social or economic situ ation, or of a new policy. </w:t>
      </w:r>
      <w:r w:rsidRPr="000D5793">
        <w:rPr>
          <w:rFonts w:eastAsia="Calibri"/>
          <w:b/>
          <w:u w:val="single"/>
        </w:rPr>
        <w:t xml:space="preserve">And </w:t>
      </w:r>
      <w:r w:rsidRPr="000D5793">
        <w:rPr>
          <w:rFonts w:eastAsia="Calibri"/>
          <w:b/>
          <w:highlight w:val="green"/>
          <w:u w:val="single"/>
        </w:rPr>
        <w:t>it is because it refuses to see this violence</w:t>
      </w:r>
      <w:r w:rsidRPr="000D5793">
        <w:rPr>
          <w:rFonts w:eastAsia="Calibri"/>
          <w:b/>
          <w:u w:val="single"/>
        </w:rPr>
        <w:t xml:space="preserve"> and to take responsibility for it </w:t>
      </w:r>
      <w:r w:rsidRPr="000D5793">
        <w:rPr>
          <w:rFonts w:eastAsia="Calibri"/>
          <w:b/>
          <w:highlight w:val="green"/>
          <w:u w:val="single"/>
        </w:rPr>
        <w:t>that the left</w:t>
      </w:r>
      <w:r w:rsidRPr="000D5793">
        <w:rPr>
          <w:rFonts w:eastAsia="Calibri"/>
          <w:b/>
          <w:u w:val="single"/>
        </w:rPr>
        <w:t xml:space="preserve"> regularly </w:t>
      </w:r>
      <w:r w:rsidRPr="000D5793">
        <w:rPr>
          <w:rFonts w:eastAsia="Calibri"/>
          <w:b/>
          <w:highlight w:val="green"/>
          <w:u w:val="single"/>
        </w:rPr>
        <w:t>loses workers’ support</w:t>
      </w:r>
      <w:r w:rsidRPr="000D5793">
        <w:rPr>
          <w:rFonts w:eastAsia="Calibri"/>
          <w:b/>
          <w:u w:val="single"/>
        </w:rPr>
        <w:t xml:space="preserve">. </w:t>
      </w:r>
    </w:p>
    <w:p w14:paraId="2725D690" w14:textId="71A52328" w:rsidR="00F2658F" w:rsidRPr="000D5793" w:rsidRDefault="00F2658F" w:rsidP="0045400A">
      <w:pPr>
        <w:rPr>
          <w:rFonts w:eastAsia="Calibri"/>
          <w:b/>
          <w:u w:val="single"/>
        </w:rPr>
      </w:pPr>
    </w:p>
    <w:p w14:paraId="24CC91D0" w14:textId="77777777" w:rsidR="00F2658F" w:rsidRPr="000D5793" w:rsidRDefault="00F2658F" w:rsidP="00F2658F">
      <w:pPr>
        <w:pStyle w:val="Heading4"/>
      </w:pPr>
      <w:r w:rsidRPr="000D5793">
        <w:t>Capitalism’s successes necessitate human extinction and destroy the value to life – it’s try or die for alternative organizing</w:t>
      </w:r>
    </w:p>
    <w:p w14:paraId="57029B2C" w14:textId="77777777" w:rsidR="00F2658F" w:rsidRPr="000D5793" w:rsidRDefault="00F2658F" w:rsidP="00F2658F">
      <w:pPr>
        <w:rPr>
          <w:sz w:val="18"/>
          <w:szCs w:val="18"/>
        </w:rPr>
      </w:pPr>
      <w:r w:rsidRPr="000D5793">
        <w:rPr>
          <w:b/>
          <w:sz w:val="26"/>
          <w:szCs w:val="26"/>
        </w:rPr>
        <w:t>Duzgun 20</w:t>
      </w:r>
      <w:r w:rsidRPr="000D5793">
        <w:t xml:space="preserve"> </w:t>
      </w:r>
      <w:r w:rsidRPr="000D5793">
        <w:rPr>
          <w:sz w:val="18"/>
          <w:szCs w:val="18"/>
        </w:rPr>
        <w:t>Eren Duzgun (teaches Historical Sociology and International Relations at Leiden University, Netherlands), 4-5-2020, "Capitalism, Coronavirus and the Road to Extinction," Socialist Project, https://socialistproject.ca/2020/04/capitalism-coronavirus-and-road-to-extinction/</w:t>
      </w:r>
    </w:p>
    <w:p w14:paraId="1A07D32F" w14:textId="77777777" w:rsidR="00F2658F" w:rsidRPr="000D5793" w:rsidRDefault="00F2658F" w:rsidP="00F2658F">
      <w:pPr>
        <w:rPr>
          <w:b/>
          <w:u w:val="single"/>
        </w:rPr>
      </w:pPr>
      <w:r w:rsidRPr="000D5793">
        <w:rPr>
          <w:b/>
          <w:u w:val="single"/>
        </w:rPr>
        <w:t>Covid-19, by contrast, has begun its journey and taken its biggest toll thus far in the most advanced and affluent parts of the world</w:t>
      </w:r>
      <w:r w:rsidRPr="000D5793">
        <w:rPr>
          <w:sz w:val="14"/>
          <w:szCs w:val="14"/>
        </w:rPr>
        <w:t xml:space="preserve">. This is to say, the contagion is no longer limited to the persistently undernourished, underdeveloped, and war-torn parts of the world; its impact is no longer restricted to a distant wet market or a third world country alone. </w:t>
      </w:r>
      <w:r w:rsidRPr="000D5793">
        <w:rPr>
          <w:b/>
          <w:u w:val="single"/>
        </w:rPr>
        <w:t xml:space="preserve">Instead, it has emerged and expanded in the very heart of the capitalist world order at a time when capitalism has not only been already firmly established across the globe but has been testing the eco-biological limits of the entire planet. Should things remain the same, Covid-19 and its future cousins are likely to claim the lives of not just ‘some’ people as they did in the past, but of humanity as a whole. In this sense, perhaps for the first time in modern history, the biological blitzkrieg activated by </w:t>
      </w:r>
      <w:r w:rsidRPr="000D5793">
        <w:rPr>
          <w:b/>
          <w:highlight w:val="green"/>
          <w:u w:val="single"/>
        </w:rPr>
        <w:t xml:space="preserve">the coronavirus has thrown into </w:t>
      </w:r>
      <w:r w:rsidRPr="000D5793">
        <w:rPr>
          <w:b/>
          <w:u w:val="single"/>
        </w:rPr>
        <w:t xml:space="preserve">sharp </w:t>
      </w:r>
      <w:r w:rsidRPr="000D5793">
        <w:rPr>
          <w:b/>
          <w:highlight w:val="green"/>
          <w:u w:val="single"/>
        </w:rPr>
        <w:t>relief the immediately existential</w:t>
      </w:r>
      <w:r w:rsidRPr="000D5793">
        <w:rPr>
          <w:b/>
          <w:u w:val="single"/>
        </w:rPr>
        <w:t xml:space="preserve"> and undeniably global contradictions and </w:t>
      </w:r>
      <w:r w:rsidRPr="000D5793">
        <w:rPr>
          <w:b/>
          <w:highlight w:val="green"/>
          <w:u w:val="single"/>
        </w:rPr>
        <w:t>consequences generated by capitalism.</w:t>
      </w:r>
      <w:r w:rsidRPr="000D5793">
        <w:rPr>
          <w:b/>
          <w:u w:val="single"/>
        </w:rPr>
        <w:t xml:space="preserve"> </w:t>
      </w:r>
      <w:r w:rsidRPr="000D5793">
        <w:rPr>
          <w:sz w:val="14"/>
          <w:szCs w:val="14"/>
        </w:rPr>
        <w:t xml:space="preserve">Contradictions on a Global Scale Critical biologists and epidemiologists have put the blame on industrial agriculture as the root cause of the emergence of new pathogens since the 1990s. </w:t>
      </w:r>
      <w:hyperlink r:id="rId9">
        <w:r w:rsidRPr="000D5793">
          <w:rPr>
            <w:color w:val="000000"/>
            <w:sz w:val="14"/>
            <w:szCs w:val="14"/>
          </w:rPr>
          <w:t>According to Rob Wallace</w:t>
        </w:r>
      </w:hyperlink>
      <w:r w:rsidRPr="000D5793">
        <w:rPr>
          <w:sz w:val="14"/>
          <w:szCs w:val="14"/>
        </w:rPr>
        <w:t xml:space="preserve">, giant agribusiness and resource extraction firms have now reached the last virgin forests and smallholder-held farmlands in the world, subordinating them to the logic of capitalist markets. </w:t>
      </w:r>
      <w:r w:rsidRPr="000D5793">
        <w:rPr>
          <w:b/>
          <w:u w:val="single"/>
        </w:rPr>
        <w:t>The loss of the ecological diversity and complexity of these huge tracts of land has increasingly forced wild food operators to hunt in previously untouched parts of the jungle, which, in turn, has increased “the interaction with, and spillover of, previously boxed-in pathogens, including Covid-19.”</w:t>
      </w:r>
      <w:r w:rsidRPr="000D5793">
        <w:rPr>
          <w:sz w:val="14"/>
          <w:szCs w:val="14"/>
        </w:rPr>
        <w:t xml:space="preserve"> Likewise, global warming has forced or allowed pathogens to escape their natural habitat. As a result, new viruses against which we have no immunity “are being sprung free, threatening the whole world.” In short, </w:t>
      </w:r>
      <w:hyperlink r:id="rId10">
        <w:r w:rsidRPr="000D5793">
          <w:rPr>
            <w:color w:val="000000"/>
            <w:sz w:val="14"/>
            <w:szCs w:val="14"/>
          </w:rPr>
          <w:t>as John Vidal writes</w:t>
        </w:r>
      </w:hyperlink>
      <w:r w:rsidRPr="000D5793">
        <w:rPr>
          <w:sz w:val="14"/>
          <w:szCs w:val="14"/>
        </w:rPr>
        <w:t xml:space="preserve">, “we disrupt ecosystems, and we shake viruses loose from their natural hosts. When that happens, they need a new host. Often, we are it.” </w:t>
      </w:r>
      <w:r w:rsidRPr="000D5793">
        <w:rPr>
          <w:b/>
          <w:u w:val="single"/>
        </w:rPr>
        <w:t>That some agribusiness firms have been blatantly risking lives for profit would not come as a surprise to the critical reader</w:t>
      </w:r>
      <w:r w:rsidRPr="000D5793">
        <w:rPr>
          <w:sz w:val="14"/>
          <w:szCs w:val="14"/>
        </w:rPr>
        <w:t xml:space="preserve">. Even </w:t>
      </w:r>
      <w:hyperlink r:id="rId11">
        <w:r w:rsidRPr="000D5793">
          <w:rPr>
            <w:color w:val="000000"/>
            <w:sz w:val="14"/>
            <w:szCs w:val="14"/>
          </w:rPr>
          <w:t>Bill Gates has been sounding the alarm</w:t>
        </w:r>
      </w:hyperlink>
      <w:r w:rsidRPr="000D5793">
        <w:rPr>
          <w:sz w:val="14"/>
          <w:szCs w:val="14"/>
        </w:rPr>
        <w:t xml:space="preserve"> about the potentially deadly consequences of irresponsible business practices and new viruses. </w:t>
      </w:r>
      <w:r w:rsidRPr="000D5793">
        <w:rPr>
          <w:b/>
          <w:u w:val="single"/>
        </w:rPr>
        <w:t xml:space="preserve">Yet, what tends to remain underemphasized in these debates is that the blame belongs neither solely to ‘greedy’ firms that have driven viruses out of their natural habitat, nor to ‘short-sighted’ politicians who have not invested enough in vaccine technology or national health systems. Instead, the problem is rooted in the very structure and rationality of the system as a whole. That is, </w:t>
      </w:r>
      <w:r w:rsidRPr="000D5793">
        <w:rPr>
          <w:b/>
          <w:highlight w:val="green"/>
          <w:u w:val="single"/>
        </w:rPr>
        <w:t>we may go extinct as a result of the ‘successes’ of</w:t>
      </w:r>
      <w:r w:rsidRPr="000D5793">
        <w:rPr>
          <w:b/>
          <w:u w:val="single"/>
        </w:rPr>
        <w:t xml:space="preserve"> the very system ‘we’ created in the first place, i.e., </w:t>
      </w:r>
      <w:r w:rsidRPr="000D5793">
        <w:rPr>
          <w:b/>
          <w:highlight w:val="green"/>
          <w:u w:val="single"/>
        </w:rPr>
        <w:t>capitalism</w:t>
      </w:r>
      <w:r w:rsidRPr="000D5793">
        <w:rPr>
          <w:b/>
          <w:u w:val="single"/>
        </w:rPr>
        <w:t>. How did we end up losing control of an ‘economic’ system of our own making?</w:t>
      </w:r>
      <w:r w:rsidRPr="000D5793">
        <w:rPr>
          <w:sz w:val="14"/>
          <w:szCs w:val="14"/>
        </w:rPr>
        <w:t xml:space="preserve"> This is indeed an anomaly in human history. The conception of the ‘economy’ as an autonomous sphere dictating its own rules over society did not exist in non-capitalist societies. As the economic anthropologist </w:t>
      </w:r>
      <w:hyperlink r:id="rId12" w:anchor="Works">
        <w:r w:rsidRPr="000D5793">
          <w:rPr>
            <w:color w:val="000000"/>
            <w:sz w:val="14"/>
            <w:szCs w:val="14"/>
          </w:rPr>
          <w:t>Karl Polanyi</w:t>
        </w:r>
      </w:hyperlink>
      <w:r w:rsidRPr="000D5793">
        <w:rPr>
          <w:sz w:val="14"/>
          <w:szCs w:val="14"/>
        </w:rPr>
        <w:t xml:space="preserve"> put it, “neither under tribal, nor feudal, nor mercantile conditions was there… a separate economic system in society.” The economy either “remained nameless” or had “no obvious meaning,” for the economic process and prices were instituted through non-market means, such as kinship, marriage, age-groups, status, political patronage, etc. Even “where markets were most highly developed, as under the mercantile system,” the economic system, as a rule, “</w:t>
      </w:r>
      <w:hyperlink r:id="rId13">
        <w:r w:rsidRPr="000D5793">
          <w:rPr>
            <w:color w:val="000000"/>
            <w:sz w:val="14"/>
            <w:szCs w:val="14"/>
          </w:rPr>
          <w:t>was absorbed in the social system</w:t>
        </w:r>
      </w:hyperlink>
      <w:r w:rsidRPr="000D5793">
        <w:rPr>
          <w:sz w:val="14"/>
          <w:szCs w:val="14"/>
        </w:rPr>
        <w:t xml:space="preserve">” and showed “no tendency to expand at the expense of the rest.” In this sense, the market with a distinctive logic, autonomy, and dynamic of its own was completely unknown to our ancestors, and indeed, the emergence of the idea of ‘self-regulating’ markets represented a complete reversal of the way in which past economies functioned. </w:t>
      </w:r>
      <w:r w:rsidRPr="000D5793">
        <w:rPr>
          <w:b/>
          <w:u w:val="single"/>
        </w:rPr>
        <w:t xml:space="preserve">In order </w:t>
      </w:r>
      <w:r w:rsidRPr="000D5793">
        <w:rPr>
          <w:b/>
          <w:highlight w:val="green"/>
          <w:u w:val="single"/>
        </w:rPr>
        <w:t>for ‘self-regulating’ markets to ‘self-regulate’,</w:t>
      </w:r>
      <w:r w:rsidRPr="000D5793">
        <w:rPr>
          <w:b/>
          <w:u w:val="single"/>
        </w:rPr>
        <w:t xml:space="preserve"> a variety of </w:t>
      </w:r>
      <w:r w:rsidRPr="000D5793">
        <w:rPr>
          <w:b/>
          <w:highlight w:val="green"/>
          <w:u w:val="single"/>
        </w:rPr>
        <w:t>political and institutional arrangements had to</w:t>
      </w:r>
      <w:r w:rsidRPr="000D5793">
        <w:rPr>
          <w:b/>
          <w:u w:val="single"/>
        </w:rPr>
        <w:t xml:space="preserve"> be initiated to progressively </w:t>
      </w:r>
      <w:r w:rsidRPr="000D5793">
        <w:rPr>
          <w:b/>
          <w:highlight w:val="green"/>
          <w:u w:val="single"/>
        </w:rPr>
        <w:t>eliminate</w:t>
      </w:r>
      <w:r w:rsidRPr="000D5793">
        <w:rPr>
          <w:b/>
          <w:u w:val="single"/>
        </w:rPr>
        <w:t xml:space="preserve"> the </w:t>
      </w:r>
      <w:r w:rsidRPr="000D5793">
        <w:rPr>
          <w:b/>
          <w:highlight w:val="green"/>
          <w:u w:val="single"/>
        </w:rPr>
        <w:t>non-market survival strategies</w:t>
      </w:r>
      <w:r w:rsidRPr="000D5793">
        <w:rPr>
          <w:b/>
          <w:u w:val="single"/>
        </w:rPr>
        <w:t xml:space="preserve"> that humans previously relied upon. </w:t>
      </w:r>
      <w:r w:rsidRPr="000D5793">
        <w:rPr>
          <w:sz w:val="14"/>
          <w:szCs w:val="14"/>
        </w:rPr>
        <w:t xml:space="preserve">Most notably, the age-old communal systems of social and moral regulation needed to be eradicated, a process that systematically subordinated the ‘natural and human substance of society’, i.e., land and labour, to market relations for the first time in history. Rise of Capitalism </w:t>
      </w:r>
      <w:r w:rsidRPr="000D5793">
        <w:rPr>
          <w:b/>
          <w:highlight w:val="green"/>
          <w:u w:val="single"/>
        </w:rPr>
        <w:t>At the heart of</w:t>
      </w:r>
      <w:r w:rsidRPr="000D5793">
        <w:rPr>
          <w:b/>
          <w:u w:val="single"/>
        </w:rPr>
        <w:t xml:space="preserve"> the rise of </w:t>
      </w:r>
      <w:r w:rsidRPr="000D5793">
        <w:rPr>
          <w:b/>
          <w:highlight w:val="green"/>
          <w:u w:val="single"/>
        </w:rPr>
        <w:t>capitalism</w:t>
      </w:r>
      <w:r w:rsidRPr="000D5793">
        <w:rPr>
          <w:b/>
          <w:u w:val="single"/>
        </w:rPr>
        <w:t xml:space="preserve">, therefore, </w:t>
      </w:r>
      <w:r w:rsidRPr="000D5793">
        <w:rPr>
          <w:b/>
          <w:highlight w:val="green"/>
          <w:u w:val="single"/>
        </w:rPr>
        <w:t>rested a ‘political’, legal, and violent process</w:t>
      </w:r>
      <w:r w:rsidRPr="000D5793">
        <w:rPr>
          <w:b/>
          <w:u w:val="single"/>
        </w:rPr>
        <w:t xml:space="preserve"> that led to the historically unprecedented characterization of land and labour as commodities. Without </w:t>
      </w:r>
      <w:r w:rsidRPr="000D5793">
        <w:rPr>
          <w:b/>
          <w:highlight w:val="green"/>
          <w:u w:val="single"/>
        </w:rPr>
        <w:t>commodifying land and labour</w:t>
      </w:r>
      <w:r w:rsidRPr="000D5793">
        <w:rPr>
          <w:b/>
          <w:u w:val="single"/>
        </w:rPr>
        <w:t xml:space="preserve">, i.e., without treating the planet’s living substance as commodities, it would have been impossible to view the ‘economy’ as an institutionally and motivationally self-regulating sphere of life, an almost robotic creature functioning </w:t>
      </w:r>
      <w:r w:rsidRPr="000D5793">
        <w:rPr>
          <w:b/>
          <w:highlight w:val="green"/>
          <w:u w:val="single"/>
        </w:rPr>
        <w:t>at the expense of human lives and livelihoods</w:t>
      </w:r>
      <w:r w:rsidRPr="000D5793">
        <w:rPr>
          <w:b/>
          <w:u w:val="single"/>
        </w:rPr>
        <w:t xml:space="preserve">. Capitalism presupposed from the very beginning a radical transformation in the human use of nature as well as in the provision of life’s essential requirements. In this sense, </w:t>
      </w:r>
      <w:r w:rsidRPr="000D5793">
        <w:rPr>
          <w:b/>
          <w:highlight w:val="green"/>
          <w:u w:val="single"/>
        </w:rPr>
        <w:t>the danger of global extinction</w:t>
      </w:r>
      <w:r w:rsidRPr="000D5793">
        <w:rPr>
          <w:b/>
          <w:u w:val="single"/>
        </w:rPr>
        <w:t xml:space="preserve"> which we have been going through </w:t>
      </w:r>
      <w:r w:rsidRPr="000D5793">
        <w:rPr>
          <w:b/>
          <w:highlight w:val="green"/>
          <w:u w:val="single"/>
        </w:rPr>
        <w:t>is not a temporary hiccup</w:t>
      </w:r>
      <w:r w:rsidRPr="000D5793">
        <w:rPr>
          <w:b/>
          <w:u w:val="single"/>
        </w:rPr>
        <w:t xml:space="preserve"> in an otherwise smoothly operating capitalist ecosystem </w:t>
      </w:r>
      <w:r w:rsidRPr="000D5793">
        <w:rPr>
          <w:b/>
          <w:highlight w:val="green"/>
          <w:u w:val="single"/>
        </w:rPr>
        <w:t xml:space="preserve">but has </w:t>
      </w:r>
      <w:r w:rsidRPr="000D5793">
        <w:rPr>
          <w:b/>
          <w:u w:val="single"/>
        </w:rPr>
        <w:t xml:space="preserve">always </w:t>
      </w:r>
      <w:r w:rsidRPr="000D5793">
        <w:rPr>
          <w:b/>
          <w:highlight w:val="green"/>
          <w:u w:val="single"/>
        </w:rPr>
        <w:t xml:space="preserve">been </w:t>
      </w:r>
      <w:r w:rsidRPr="000D5793">
        <w:rPr>
          <w:b/>
          <w:u w:val="single"/>
        </w:rPr>
        <w:t xml:space="preserve">a possibility </w:t>
      </w:r>
      <w:r w:rsidRPr="000D5793">
        <w:rPr>
          <w:b/>
          <w:highlight w:val="green"/>
          <w:u w:val="single"/>
        </w:rPr>
        <w:t xml:space="preserve">built into </w:t>
      </w:r>
      <w:r w:rsidRPr="000D5793">
        <w:rPr>
          <w:b/>
          <w:u w:val="single"/>
        </w:rPr>
        <w:t xml:space="preserve">the very structure of </w:t>
      </w:r>
      <w:r w:rsidRPr="000D5793">
        <w:rPr>
          <w:b/>
          <w:highlight w:val="green"/>
          <w:u w:val="single"/>
        </w:rPr>
        <w:t>market society</w:t>
      </w:r>
      <w:r w:rsidRPr="000D5793">
        <w:rPr>
          <w:b/>
          <w:u w:val="single"/>
        </w:rPr>
        <w:t xml:space="preserve">. </w:t>
      </w:r>
      <w:r w:rsidRPr="000D5793">
        <w:rPr>
          <w:sz w:val="14"/>
          <w:szCs w:val="14"/>
        </w:rPr>
        <w:t xml:space="preserve">On the one hand, by treating land and labour as commodities, by subjecting people’s utilization of land and enjoyment of life to their ability to continuously increase market competitiveness and productivity, capitalism has enabled massive technological advancements in all spheres of life. This, in turn, has generated, above all, an unprecedented potential to feed, clothe, and accommodate an ever-increasing world population. </w:t>
      </w:r>
      <w:r w:rsidRPr="000D5793">
        <w:rPr>
          <w:b/>
          <w:u w:val="single"/>
        </w:rPr>
        <w:t xml:space="preserve">On the other hand, however, </w:t>
      </w:r>
      <w:hyperlink r:id="rId14">
        <w:r w:rsidRPr="000D5793">
          <w:rPr>
            <w:b/>
            <w:u w:val="single"/>
          </w:rPr>
          <w:t>as Ellen Wood argues</w:t>
        </w:r>
      </w:hyperlink>
      <w:r w:rsidRPr="000D5793">
        <w:rPr>
          <w:b/>
          <w:u w:val="single"/>
        </w:rPr>
        <w:t xml:space="preserve">, by subordinating all other considerations to the imperatives of market competition, </w:t>
      </w:r>
      <w:r w:rsidRPr="000D5793">
        <w:rPr>
          <w:b/>
          <w:highlight w:val="green"/>
          <w:u w:val="single"/>
        </w:rPr>
        <w:t>capitalism has</w:t>
      </w:r>
      <w:r w:rsidRPr="000D5793">
        <w:rPr>
          <w:b/>
          <w:u w:val="single"/>
        </w:rPr>
        <w:t xml:space="preserve"> also </w:t>
      </w:r>
      <w:r w:rsidRPr="000D5793">
        <w:rPr>
          <w:b/>
          <w:highlight w:val="green"/>
          <w:u w:val="single"/>
        </w:rPr>
        <w:t>created poverty, homelessness, environmental destruction and pandemics</w:t>
      </w:r>
      <w:r w:rsidRPr="000D5793">
        <w:rPr>
          <w:sz w:val="14"/>
          <w:szCs w:val="14"/>
        </w:rPr>
        <w:t xml:space="preserve">. Billions of people who could be fed and housed are subjected to immense doses of insecurity, living their lives under the constant threat of joblessness, homelessness, loss of status and starvation. </w:t>
      </w:r>
      <w:r w:rsidRPr="000D5793">
        <w:rPr>
          <w:b/>
          <w:u w:val="single"/>
        </w:rPr>
        <w:t xml:space="preserve">In a similar fashion, the environment that could be protected is systematically destroyed for profit, and killer viruses that could be contained are unleashed. </w:t>
      </w:r>
      <w:r w:rsidRPr="000D5793">
        <w:rPr>
          <w:sz w:val="14"/>
          <w:szCs w:val="14"/>
        </w:rPr>
        <w:t xml:space="preserve">Undoubtedly, Covid-19 has become the archetypal example that lays bare “the destructive impulses of a system in which the very fundamentals of existence are subjected to the requirements of profit.” </w:t>
      </w:r>
      <w:r w:rsidRPr="000D5793">
        <w:rPr>
          <w:b/>
          <w:u w:val="single"/>
        </w:rPr>
        <w:t>Can the ‘positive’ and ‘negative’ outcomes of capitalism be somewhat reconciled? Indeed, for a brief period in the Global North, it seemed they could be</w:t>
      </w:r>
      <w:r w:rsidRPr="000D5793">
        <w:rPr>
          <w:sz w:val="14"/>
          <w:szCs w:val="14"/>
        </w:rPr>
        <w:t xml:space="preserve">. During the so-called </w:t>
      </w:r>
      <w:hyperlink r:id="rId15">
        <w:r w:rsidRPr="000D5793">
          <w:rPr>
            <w:color w:val="000000"/>
            <w:sz w:val="14"/>
            <w:szCs w:val="14"/>
          </w:rPr>
          <w:t>Golden Age of Capitalism</w:t>
        </w:r>
      </w:hyperlink>
      <w:r w:rsidRPr="000D5793">
        <w:rPr>
          <w:sz w:val="14"/>
          <w:szCs w:val="14"/>
        </w:rPr>
        <w:t xml:space="preserve"> (1945-70), massive productivity increases (alongside working-class struggles) allowed for steady increases in wages, job security, expansion of welfare state, improvements in the living conditions of the majority of the labouring masses as well as the expansion of civil and political liberties. </w:t>
      </w:r>
      <w:r w:rsidRPr="000D5793">
        <w:rPr>
          <w:b/>
          <w:u w:val="single"/>
        </w:rPr>
        <w:t xml:space="preserve">Yet, this brief period of generalized prosperity and stability also facilitated the incorporation of the western working classes into the dominant capitalist ideology, causing them to turn a blind eye to the economically destabilizing, environmentally destructive, and socially degrading impact of global capitalism in the Global South. </w:t>
      </w:r>
      <w:r w:rsidRPr="000D5793">
        <w:rPr>
          <w:sz w:val="14"/>
          <w:szCs w:val="14"/>
        </w:rPr>
        <w:t xml:space="preserve">The main ‘problem’ with the Global South has been, by and large, a question of ‘timing’. </w:t>
      </w:r>
      <w:r w:rsidRPr="000D5793">
        <w:rPr>
          <w:b/>
          <w:u w:val="single"/>
        </w:rPr>
        <w:t xml:space="preserve">Once capitalism was established and consolidated in the Global North, it has not only led to the birth of new and more effective forms of </w:t>
      </w:r>
      <w:r w:rsidRPr="000D5793">
        <w:rPr>
          <w:b/>
          <w:highlight w:val="green"/>
          <w:u w:val="single"/>
        </w:rPr>
        <w:t>imperialist control and neocolonial expansion</w:t>
      </w:r>
      <w:r w:rsidRPr="000D5793">
        <w:rPr>
          <w:b/>
          <w:u w:val="single"/>
        </w:rPr>
        <w:t xml:space="preserve"> but </w:t>
      </w:r>
      <w:r w:rsidRPr="000D5793">
        <w:rPr>
          <w:b/>
          <w:highlight w:val="green"/>
          <w:u w:val="single"/>
        </w:rPr>
        <w:t xml:space="preserve">has </w:t>
      </w:r>
      <w:r w:rsidRPr="000D5793">
        <w:rPr>
          <w:b/>
          <w:u w:val="single"/>
        </w:rPr>
        <w:t xml:space="preserve">also </w:t>
      </w:r>
      <w:r w:rsidRPr="000D5793">
        <w:rPr>
          <w:b/>
          <w:highlight w:val="green"/>
          <w:u w:val="single"/>
        </w:rPr>
        <w:t>irrevocably</w:t>
      </w:r>
      <w:r w:rsidRPr="000D5793">
        <w:rPr>
          <w:b/>
          <w:u w:val="single"/>
        </w:rPr>
        <w:t xml:space="preserve"> </w:t>
      </w:r>
      <w:r w:rsidRPr="000D5793">
        <w:rPr>
          <w:b/>
          <w:highlight w:val="green"/>
          <w:u w:val="single"/>
        </w:rPr>
        <w:t xml:space="preserve">undermined </w:t>
      </w:r>
      <w:r w:rsidRPr="000D5793">
        <w:rPr>
          <w:b/>
          <w:u w:val="single"/>
        </w:rPr>
        <w:t xml:space="preserve">the </w:t>
      </w:r>
      <w:r w:rsidRPr="000D5793">
        <w:rPr>
          <w:b/>
          <w:highlight w:val="green"/>
          <w:u w:val="single"/>
        </w:rPr>
        <w:t>potentially positive outcomes of capitalist development</w:t>
      </w:r>
      <w:r w:rsidRPr="000D5793">
        <w:rPr>
          <w:b/>
          <w:u w:val="single"/>
        </w:rPr>
        <w:t xml:space="preserve"> elsewhere. </w:t>
      </w:r>
      <w:r w:rsidRPr="000D5793">
        <w:rPr>
          <w:sz w:val="14"/>
          <w:szCs w:val="14"/>
        </w:rPr>
        <w:t xml:space="preserve">For example, the </w:t>
      </w:r>
      <w:hyperlink r:id="rId16">
        <w:r w:rsidRPr="000D5793">
          <w:rPr>
            <w:color w:val="000000"/>
            <w:sz w:val="14"/>
            <w:szCs w:val="14"/>
          </w:rPr>
          <w:t>MIT political economist Alice Amsden</w:t>
        </w:r>
      </w:hyperlink>
      <w:r w:rsidRPr="000D5793">
        <w:rPr>
          <w:sz w:val="14"/>
          <w:szCs w:val="14"/>
        </w:rPr>
        <w:t xml:space="preserve">, a large chunk of whose work in the 1970s and 1980s sought to explain the success of the ‘Asian Tigers’, more recently concluded that the massive technological and infrastructural gap between the North and the South has literally made impossible capitalist ‘development’ of any sort in the vast majority of southern economies since the 1990s. The economic situation in the Global North has gotten progressively worse too. Under the conditions of increased global economic competition wages have been stagnating or declining since the 1970s, while decades of fiscal austerity wiping out most of the economic and social gains of the earlier period. The new reality of high unemployment, stagnant wages, long work hours and precarious jobs has been masked for a while by a debt-driven growth, the unsustainability of which has been bitterly testified by millions of people since the 2008 financial crisis. All in all, market imperatives have been regulating social reproduction almost worldwide for a long time but with no prospect of capitalist ‘development’ for an overwhelming majority of the world’s population in the South and the North alike. </w:t>
      </w:r>
      <w:r w:rsidRPr="000D5793">
        <w:rPr>
          <w:b/>
          <w:u w:val="single"/>
        </w:rPr>
        <w:t>Furthermore, the ecologically disastrous and socially inhumane consequences of capitalism have long outweighed the prospects of material gain in the Global South.</w:t>
      </w:r>
      <w:r w:rsidRPr="000D5793">
        <w:rPr>
          <w:sz w:val="14"/>
          <w:szCs w:val="14"/>
        </w:rPr>
        <w:t xml:space="preserve"> In this respect, what is being painfully realized in the current conjuncture is that the North is no longer able to externalize the worst consequences of such an unsustainable mode of life. The North isn’t and won’t be spared the existential threats posed by global capitalism. </w:t>
      </w:r>
      <w:r w:rsidRPr="000D5793">
        <w:rPr>
          <w:b/>
          <w:u w:val="single"/>
        </w:rPr>
        <w:t>The implication is that any meaningful attempt at solving the present, and future crises needs to take the bull by the horn</w:t>
      </w:r>
      <w:r w:rsidRPr="000D5793">
        <w:rPr>
          <w:sz w:val="14"/>
          <w:szCs w:val="14"/>
        </w:rPr>
        <w:t xml:space="preserve">. There is literally no choice to be made between ‘capitalism’ and ‘capitalism with a human face’. </w:t>
      </w:r>
      <w:r w:rsidRPr="000D5793">
        <w:rPr>
          <w:b/>
          <w:u w:val="single"/>
        </w:rPr>
        <w:t xml:space="preserve">As long as the underlying dynamics of our lives remain the same, </w:t>
      </w:r>
      <w:r w:rsidRPr="000D5793">
        <w:rPr>
          <w:b/>
          <w:highlight w:val="green"/>
          <w:u w:val="single"/>
        </w:rPr>
        <w:t xml:space="preserve">as long as we keep treating nature and human beings as commodities, no </w:t>
      </w:r>
      <w:hyperlink r:id="rId17">
        <w:r w:rsidRPr="000D5793">
          <w:rPr>
            <w:b/>
            <w:highlight w:val="green"/>
            <w:u w:val="single"/>
          </w:rPr>
          <w:t>cosmetic surgery</w:t>
        </w:r>
      </w:hyperlink>
      <w:r w:rsidRPr="000D5793">
        <w:rPr>
          <w:b/>
          <w:highlight w:val="green"/>
          <w:u w:val="single"/>
        </w:rPr>
        <w:t xml:space="preserve"> will do.</w:t>
      </w:r>
      <w:r w:rsidRPr="000D5793">
        <w:rPr>
          <w:b/>
          <w:u w:val="single"/>
        </w:rPr>
        <w:t xml:space="preserve"> To the contrary, historical experience suggests that such minimal interventions will sooner or later backfire, re-legitimizing capitalism pure and simple. </w:t>
      </w:r>
      <w:r w:rsidRPr="000D5793">
        <w:rPr>
          <w:b/>
          <w:highlight w:val="green"/>
          <w:u w:val="single"/>
        </w:rPr>
        <w:t>The only way to</w:t>
      </w:r>
      <w:r w:rsidRPr="000D5793">
        <w:rPr>
          <w:b/>
          <w:u w:val="single"/>
        </w:rPr>
        <w:t xml:space="preserve"> ‘re-embed’ our economies and </w:t>
      </w:r>
      <w:r w:rsidRPr="000D5793">
        <w:rPr>
          <w:b/>
          <w:highlight w:val="green"/>
          <w:u w:val="single"/>
        </w:rPr>
        <w:t>save our lives</w:t>
      </w:r>
      <w:r w:rsidRPr="000D5793">
        <w:rPr>
          <w:b/>
          <w:u w:val="single"/>
        </w:rPr>
        <w:t xml:space="preserve"> from ecological collapse </w:t>
      </w:r>
      <w:r w:rsidRPr="000D5793">
        <w:rPr>
          <w:b/>
          <w:highlight w:val="green"/>
          <w:u w:val="single"/>
        </w:rPr>
        <w:t>is</w:t>
      </w:r>
      <w:r w:rsidRPr="000D5793">
        <w:rPr>
          <w:b/>
          <w:u w:val="single"/>
        </w:rPr>
        <w:t xml:space="preserve"> by </w:t>
      </w:r>
      <w:r w:rsidRPr="000D5793">
        <w:rPr>
          <w:b/>
          <w:highlight w:val="green"/>
          <w:u w:val="single"/>
        </w:rPr>
        <w:t xml:space="preserve">intervening in the </w:t>
      </w:r>
      <w:r w:rsidRPr="000D5793">
        <w:rPr>
          <w:b/>
          <w:u w:val="single"/>
        </w:rPr>
        <w:t xml:space="preserve">very </w:t>
      </w:r>
      <w:r w:rsidRPr="000D5793">
        <w:rPr>
          <w:b/>
          <w:highlight w:val="green"/>
          <w:u w:val="single"/>
        </w:rPr>
        <w:t>heart of the beast</w:t>
      </w:r>
      <w:r w:rsidRPr="000D5793">
        <w:rPr>
          <w:b/>
          <w:u w:val="single"/>
        </w:rPr>
        <w:t>: land and human beings need to be taken out of the market. The beast is not tameable; it needs to be </w:t>
      </w:r>
      <w:hyperlink r:id="rId18">
        <w:r w:rsidRPr="000D5793">
          <w:rPr>
            <w:b/>
            <w:u w:val="single"/>
          </w:rPr>
          <w:t>killed</w:t>
        </w:r>
      </w:hyperlink>
      <w:r w:rsidRPr="000D5793">
        <w:rPr>
          <w:b/>
          <w:u w:val="single"/>
        </w:rPr>
        <w:t>.</w:t>
      </w:r>
    </w:p>
    <w:p w14:paraId="3BAA3F7A" w14:textId="77777777" w:rsidR="00F2658F" w:rsidRPr="000D5793" w:rsidRDefault="00F2658F" w:rsidP="00F2658F">
      <w:pPr>
        <w:pStyle w:val="Heading4"/>
      </w:pPr>
      <w:r w:rsidRPr="000D5793">
        <w:t xml:space="preserve">The alternative is the abolition of the wage system through democratic popular control of the means of production, distribution and exchange – reactions to COVID-19 prove it is possible </w:t>
      </w:r>
    </w:p>
    <w:p w14:paraId="0D51FE58" w14:textId="77777777" w:rsidR="00F2658F" w:rsidRPr="000D5793" w:rsidRDefault="00F2658F" w:rsidP="00F2658F">
      <w:pPr>
        <w:rPr>
          <w:rStyle w:val="Style13ptBold"/>
        </w:rPr>
      </w:pPr>
      <w:r w:rsidRPr="000D5793">
        <w:rPr>
          <w:rStyle w:val="Style13ptBold"/>
        </w:rPr>
        <w:t xml:space="preserve">Morning Star 7/13 </w:t>
      </w:r>
      <w:r w:rsidRPr="000D5793">
        <w:t xml:space="preserve">[(The Morning Star is a left-wing British daily newspaper with a focus on social, political and trade union issues. The paper was founded in 1930 as the Daily Worker by the Communist Party of Great Britain.) “What did Marx mean by ‘abolish the wages system’?” Morning Star, 7/13/2020] BC </w:t>
      </w:r>
    </w:p>
    <w:p w14:paraId="1D973356" w14:textId="77777777" w:rsidR="00F2658F" w:rsidRPr="000D5793" w:rsidRDefault="00F2658F" w:rsidP="00F2658F">
      <w:pPr>
        <w:rPr>
          <w:rStyle w:val="Emphasis"/>
        </w:rPr>
      </w:pPr>
      <w:r w:rsidRPr="000D5793">
        <w:rPr>
          <w:rStyle w:val="StyleUnderline"/>
          <w:highlight w:val="green"/>
        </w:rPr>
        <w:t>The exploitation inherent in the wage system</w:t>
      </w:r>
      <w:r w:rsidRPr="000D5793">
        <w:rPr>
          <w:rStyle w:val="StyleUnderline"/>
        </w:rPr>
        <w:t xml:space="preserve"> was more obvious in Marx's time, but </w:t>
      </w:r>
      <w:r w:rsidRPr="000D5793">
        <w:rPr>
          <w:rStyle w:val="StyleUnderline"/>
          <w:highlight w:val="green"/>
        </w:rPr>
        <w:t>has</w:t>
      </w:r>
      <w:r w:rsidRPr="000D5793">
        <w:rPr>
          <w:rStyle w:val="StyleUnderline"/>
        </w:rPr>
        <w:t xml:space="preserve"> essentially </w:t>
      </w:r>
      <w:r w:rsidRPr="000D5793">
        <w:rPr>
          <w:rStyle w:val="StyleUnderline"/>
          <w:highlight w:val="green"/>
        </w:rPr>
        <w:t>remained the same</w:t>
      </w:r>
      <w:r w:rsidRPr="000D5793">
        <w:rPr>
          <w:sz w:val="8"/>
        </w:rPr>
        <w:t xml:space="preserve"> — and today </w:t>
      </w:r>
      <w:r w:rsidRPr="000D5793">
        <w:rPr>
          <w:rStyle w:val="Emphasis"/>
          <w:highlight w:val="green"/>
        </w:rPr>
        <w:t>it's far easier to</w:t>
      </w:r>
      <w:r w:rsidRPr="000D5793">
        <w:rPr>
          <w:rStyle w:val="Emphasis"/>
        </w:rPr>
        <w:t xml:space="preserve"> </w:t>
      </w:r>
      <w:r w:rsidRPr="000D5793">
        <w:rPr>
          <w:rStyle w:val="Emphasis"/>
          <w:highlight w:val="green"/>
        </w:rPr>
        <w:t>imagine a world without wages entirely</w:t>
      </w:r>
      <w:r w:rsidRPr="000D5793">
        <w:rPr>
          <w:rStyle w:val="Emphasis"/>
        </w:rPr>
        <w:t>, where goods and services are free</w:t>
      </w:r>
      <w:r w:rsidRPr="000D5793">
        <w:rPr>
          <w:sz w:val="8"/>
        </w:rPr>
        <w:t>, explains the MARX MEMORIAL LIBRARY A LETTER to the Morning Star early last year asked what “abolition of the wages system” (a phrase used by both Marx and Engels) might entail. There are two questions here: how that abolition might be achieved and what a society that replaces it might look like. But before suggesting the answers, let’s first examine in more depth what the “wages system” is. For Marx’s readers the answer would probably have been obvious — the “wages system” is another word for capitalism, a situation in which capitalists own the means of production (raw materials, machinery, factories, means of distribution and exchange), exploit the “labour power” of workers, extracting more from them in the way of work than the workers themselves receive in wages (their “surplus value”) and then sell the commodities they produce on a market, realising that value as a profit. Today the answer would be a little more complicated. With the decline in manufacturing — in Britain at least — the process of extracting surplus value is often distanced from the manufacture of commodities. Facebook, for example, makes its profits by advertising goods and services that are produced by the labour of workers all over the world. Financialisation of the global economy has meant that the creation of profit is often based on what Marx called “fictitious capital,” distanced from the production of physical goods and services. In parallel the nature of the “labour market” (how capitalists secure labour power) has changed. There has been a huge rise in g</w:t>
      </w:r>
      <w:r w:rsidRPr="000D5793">
        <w:rPr>
          <w:rStyle w:val="StyleUnderline"/>
        </w:rPr>
        <w:t>enuine as well as bogus self-employment, in agency working, zero-hours contracts and in what used to be called “piece-work</w:t>
      </w:r>
      <w:r w:rsidRPr="000D5793">
        <w:rPr>
          <w:sz w:val="8"/>
        </w:rPr>
        <w:t xml:space="preserve">” — no longer so much in the production of physical products, but (for example) in sales and delivery work. </w:t>
      </w:r>
      <w:r w:rsidRPr="000D5793">
        <w:rPr>
          <w:rStyle w:val="Emphasis"/>
          <w:highlight w:val="green"/>
        </w:rPr>
        <w:t>Wage differentials have increased</w:t>
      </w:r>
      <w:r w:rsidRPr="000D5793">
        <w:rPr>
          <w:rStyle w:val="Emphasis"/>
        </w:rPr>
        <w:t xml:space="preserve"> enormously </w:t>
      </w:r>
      <w:r w:rsidRPr="000D5793">
        <w:rPr>
          <w:rStyle w:val="Emphasis"/>
          <w:highlight w:val="green"/>
        </w:rPr>
        <w:t>as has the division of wealth in our society.</w:t>
      </w:r>
      <w:r w:rsidRPr="000D5793">
        <w:rPr>
          <w:rStyle w:val="Emphasis"/>
        </w:rPr>
        <w:t xml:space="preserve"> </w:t>
      </w:r>
      <w:r w:rsidRPr="000D5793">
        <w:rPr>
          <w:sz w:val="8"/>
        </w:rPr>
        <w:t xml:space="preserve">And, despite four decades of vicious attacks on public services, the “social wage” — including education and (as the </w:t>
      </w:r>
      <w:r w:rsidRPr="000D5793">
        <w:rPr>
          <w:rStyle w:val="StyleUnderline"/>
          <w:highlight w:val="green"/>
        </w:rPr>
        <w:t>Covid-19 pandemic has brought</w:t>
      </w:r>
      <w:r w:rsidRPr="000D5793">
        <w:rPr>
          <w:rStyle w:val="StyleUnderline"/>
        </w:rPr>
        <w:t xml:space="preserve"> home </w:t>
      </w:r>
      <w:r w:rsidRPr="000D5793">
        <w:rPr>
          <w:rStyle w:val="StyleUnderline"/>
          <w:highlight w:val="green"/>
        </w:rPr>
        <w:t>to anyone who</w:t>
      </w:r>
      <w:r w:rsidRPr="000D5793">
        <w:rPr>
          <w:rStyle w:val="StyleUnderline"/>
        </w:rPr>
        <w:t xml:space="preserve"> </w:t>
      </w:r>
      <w:r w:rsidRPr="000D5793">
        <w:rPr>
          <w:rStyle w:val="StyleUnderline"/>
          <w:highlight w:val="green"/>
        </w:rPr>
        <w:t>was unsure</w:t>
      </w:r>
      <w:r w:rsidRPr="000D5793">
        <w:rPr>
          <w:rStyle w:val="StyleUnderline"/>
        </w:rPr>
        <w:t xml:space="preserve"> of it</w:t>
      </w:r>
      <w:r w:rsidRPr="000D5793">
        <w:rPr>
          <w:sz w:val="8"/>
        </w:rPr>
        <w:t xml:space="preserve">) </w:t>
      </w:r>
      <w:r w:rsidRPr="000D5793">
        <w:rPr>
          <w:rStyle w:val="StyleUnderline"/>
          <w:highlight w:val="green"/>
        </w:rPr>
        <w:t>the</w:t>
      </w:r>
      <w:r w:rsidRPr="000D5793">
        <w:rPr>
          <w:rStyle w:val="StyleUnderline"/>
        </w:rPr>
        <w:t xml:space="preserve"> NHS </w:t>
      </w:r>
      <w:r w:rsidRPr="000D5793">
        <w:rPr>
          <w:sz w:val="8"/>
        </w:rPr>
        <w:t>and other welfare provision — is still vitally important to the</w:t>
      </w:r>
      <w:r w:rsidRPr="000D5793">
        <w:rPr>
          <w:rStyle w:val="StyleUnderline"/>
        </w:rPr>
        <w:t xml:space="preserve"> lives of everyone. </w:t>
      </w:r>
      <w:r w:rsidRPr="000D5793">
        <w:rPr>
          <w:sz w:val="8"/>
        </w:rPr>
        <w:t>But the fundamental nature of exploitation remains the same as in Marx’s day. Today, as then, “</w:t>
      </w:r>
      <w:r w:rsidRPr="000D5793">
        <w:rPr>
          <w:rStyle w:val="StyleUnderline"/>
          <w:highlight w:val="green"/>
        </w:rPr>
        <w:t>the wages system</w:t>
      </w:r>
      <w:r w:rsidRPr="000D5793">
        <w:rPr>
          <w:rStyle w:val="StyleUnderline"/>
        </w:rPr>
        <w:t xml:space="preserve">” is a kind of shorthand for the often complicated processes whereby surplus value is extracted from ordinary people. Its </w:t>
      </w:r>
      <w:r w:rsidRPr="000D5793">
        <w:rPr>
          <w:rStyle w:val="StyleUnderline"/>
          <w:highlight w:val="green"/>
        </w:rPr>
        <w:t>abolition</w:t>
      </w:r>
      <w:r w:rsidRPr="000D5793">
        <w:rPr>
          <w:sz w:val="8"/>
        </w:rPr>
        <w:t xml:space="preserve"> — ending exploitation — </w:t>
      </w:r>
      <w:r w:rsidRPr="000D5793">
        <w:rPr>
          <w:rStyle w:val="Emphasis"/>
          <w:highlight w:val="green"/>
        </w:rPr>
        <w:t>will involve democratic</w:t>
      </w:r>
      <w:r w:rsidRPr="000D5793">
        <w:rPr>
          <w:rStyle w:val="Emphasis"/>
        </w:rPr>
        <w:t xml:space="preserve"> popular </w:t>
      </w:r>
      <w:r w:rsidRPr="000D5793">
        <w:rPr>
          <w:rStyle w:val="Emphasis"/>
          <w:highlight w:val="green"/>
        </w:rPr>
        <w:t>control of</w:t>
      </w:r>
      <w:r w:rsidRPr="000D5793">
        <w:rPr>
          <w:rStyle w:val="Emphasis"/>
        </w:rPr>
        <w:t xml:space="preserve"> what Marxists call </w:t>
      </w:r>
      <w:r w:rsidRPr="000D5793">
        <w:rPr>
          <w:rStyle w:val="Emphasis"/>
          <w:highlight w:val="green"/>
        </w:rPr>
        <w:t>the “means of production, distribution and exchange.”</w:t>
      </w:r>
      <w:r w:rsidRPr="000D5793">
        <w:rPr>
          <w:rStyle w:val="Emphasis"/>
        </w:rPr>
        <w:t xml:space="preserve"> </w:t>
      </w:r>
      <w:r w:rsidRPr="000D5793">
        <w:rPr>
          <w:sz w:val="8"/>
        </w:rPr>
        <w:t xml:space="preserve">Marx and Engels continually asserted that </w:t>
      </w:r>
      <w:r w:rsidRPr="000D5793">
        <w:rPr>
          <w:rStyle w:val="StyleUnderline"/>
        </w:rPr>
        <w:t xml:space="preserve">piecemeal </w:t>
      </w:r>
      <w:r w:rsidRPr="000D5793">
        <w:rPr>
          <w:rStyle w:val="Emphasis"/>
          <w:highlight w:val="green"/>
        </w:rPr>
        <w:t>reforms could never achieve the transformation</w:t>
      </w:r>
      <w:r w:rsidRPr="000D5793">
        <w:rPr>
          <w:rStyle w:val="StyleUnderline"/>
        </w:rPr>
        <w:t xml:space="preserve"> to a non-exploitative society and that </w:t>
      </w:r>
      <w:r w:rsidRPr="000D5793">
        <w:rPr>
          <w:rStyle w:val="Emphasis"/>
          <w:highlight w:val="green"/>
        </w:rPr>
        <w:t>slogans</w:t>
      </w:r>
      <w:r w:rsidRPr="000D5793">
        <w:rPr>
          <w:rStyle w:val="StyleUnderline"/>
          <w:highlight w:val="green"/>
        </w:rPr>
        <w:t xml:space="preserve"> such as “a fair day’s pay for a fair day’s work” </w:t>
      </w:r>
      <w:r w:rsidRPr="000D5793">
        <w:rPr>
          <w:rStyle w:val="Emphasis"/>
          <w:highlight w:val="green"/>
        </w:rPr>
        <w:t>were</w:t>
      </w:r>
      <w:r w:rsidRPr="000D5793">
        <w:rPr>
          <w:rStyle w:val="Emphasis"/>
        </w:rPr>
        <w:t xml:space="preserve"> actually </w:t>
      </w:r>
      <w:r w:rsidRPr="000D5793">
        <w:rPr>
          <w:rStyle w:val="Emphasis"/>
          <w:highlight w:val="green"/>
        </w:rPr>
        <w:t>counterproductive</w:t>
      </w:r>
      <w:r w:rsidRPr="000D5793">
        <w:rPr>
          <w:rStyle w:val="StyleUnderline"/>
        </w:rPr>
        <w:t xml:space="preserve"> because </w:t>
      </w:r>
      <w:r w:rsidRPr="000D5793">
        <w:rPr>
          <w:rStyle w:val="Emphasis"/>
          <w:highlight w:val="green"/>
        </w:rPr>
        <w:t>they</w:t>
      </w:r>
      <w:r w:rsidRPr="000D5793">
        <w:rPr>
          <w:rStyle w:val="Emphasis"/>
        </w:rPr>
        <w:t xml:space="preserve"> tacitly </w:t>
      </w:r>
      <w:r w:rsidRPr="000D5793">
        <w:rPr>
          <w:rStyle w:val="Emphasis"/>
          <w:highlight w:val="green"/>
        </w:rPr>
        <w:t>accepted</w:t>
      </w:r>
      <w:r w:rsidRPr="000D5793">
        <w:rPr>
          <w:rStyle w:val="Emphasis"/>
        </w:rPr>
        <w:t xml:space="preserve"> the inherently exploitative nature of </w:t>
      </w:r>
      <w:r w:rsidRPr="000D5793">
        <w:rPr>
          <w:rStyle w:val="Emphasis"/>
          <w:highlight w:val="green"/>
        </w:rPr>
        <w:t>capitalism</w:t>
      </w:r>
      <w:r w:rsidRPr="000D5793">
        <w:rPr>
          <w:rStyle w:val="Emphasis"/>
        </w:rPr>
        <w:t xml:space="preserve">. </w:t>
      </w:r>
      <w:r w:rsidRPr="000D5793">
        <w:rPr>
          <w:sz w:val="8"/>
        </w:rPr>
        <w:t xml:space="preserve">History seems to have borne out that prediction, particularly in Britain under successive governments, both Labour and Conservative. In a speech to the International Working Men’s Association, June 1865 (later published as a pamphlet, Value, Price and Profit) </w:t>
      </w:r>
      <w:r w:rsidRPr="000D5793">
        <w:rPr>
          <w:rStyle w:val="StyleUnderline"/>
        </w:rPr>
        <w:t>Marx declared “</w:t>
      </w:r>
      <w:r w:rsidRPr="000D5793">
        <w:rPr>
          <w:rStyle w:val="StyleUnderline"/>
          <w:highlight w:val="green"/>
        </w:rPr>
        <w:t>Workers ought not</w:t>
      </w:r>
      <w:r w:rsidRPr="000D5793">
        <w:rPr>
          <w:rStyle w:val="StyleUnderline"/>
        </w:rPr>
        <w:t xml:space="preserve"> to </w:t>
      </w:r>
      <w:r w:rsidRPr="000D5793">
        <w:rPr>
          <w:rStyle w:val="StyleUnderline"/>
          <w:highlight w:val="green"/>
        </w:rPr>
        <w:t>be</w:t>
      </w:r>
      <w:r w:rsidRPr="000D5793">
        <w:rPr>
          <w:rStyle w:val="StyleUnderline"/>
        </w:rPr>
        <w:t xml:space="preserve"> exclusively </w:t>
      </w:r>
      <w:r w:rsidRPr="000D5793">
        <w:rPr>
          <w:rStyle w:val="StyleUnderline"/>
          <w:highlight w:val="green"/>
        </w:rPr>
        <w:t>absorbed in</w:t>
      </w:r>
      <w:r w:rsidRPr="000D5793">
        <w:rPr>
          <w:rStyle w:val="StyleUnderline"/>
        </w:rPr>
        <w:t xml:space="preserve"> these unavoidable guerilla </w:t>
      </w:r>
      <w:r w:rsidRPr="000D5793">
        <w:rPr>
          <w:rStyle w:val="StyleUnderline"/>
          <w:highlight w:val="green"/>
        </w:rPr>
        <w:t>fights</w:t>
      </w:r>
      <w:r w:rsidRPr="000D5793">
        <w:rPr>
          <w:rStyle w:val="StyleUnderline"/>
        </w:rPr>
        <w:t xml:space="preserve"> incessantly springing up from the never ceasing encroachments of capital or changes of the market. […] Instead of the conservative motto, ‘A fair day’s wage for a fair day’s work!’ </w:t>
      </w:r>
      <w:r w:rsidRPr="000D5793">
        <w:rPr>
          <w:rStyle w:val="StyleUnderline"/>
          <w:highlight w:val="green"/>
        </w:rPr>
        <w:t>they ought to inscribe</w:t>
      </w:r>
      <w:r w:rsidRPr="000D5793">
        <w:rPr>
          <w:rStyle w:val="StyleUnderline"/>
        </w:rPr>
        <w:t xml:space="preserve"> on their banner the revolutionary watchword, ‘</w:t>
      </w:r>
      <w:r w:rsidRPr="000D5793">
        <w:rPr>
          <w:rStyle w:val="StyleUnderline"/>
          <w:highlight w:val="green"/>
        </w:rPr>
        <w:t>Abolition of the wages system</w:t>
      </w:r>
      <w:r w:rsidRPr="000D5793">
        <w:rPr>
          <w:rStyle w:val="StyleUnderline"/>
        </w:rPr>
        <w:t xml:space="preserve">!’” </w:t>
      </w:r>
      <w:r w:rsidRPr="000D5793">
        <w:rPr>
          <w:sz w:val="8"/>
        </w:rPr>
        <w:t>So the slogan “abolish the wages system” was advanced</w:t>
      </w:r>
      <w:r w:rsidRPr="000D5793">
        <w:rPr>
          <w:rStyle w:val="StyleUnderline"/>
        </w:rPr>
        <w:t xml:space="preserve"> </w:t>
      </w:r>
      <w:r w:rsidRPr="000D5793">
        <w:rPr>
          <w:rStyle w:val="StyleUnderline"/>
          <w:highlight w:val="green"/>
        </w:rPr>
        <w:t>in opposition to those who</w:t>
      </w:r>
      <w:r w:rsidRPr="000D5793">
        <w:rPr>
          <w:rStyle w:val="StyleUnderline"/>
        </w:rPr>
        <w:t xml:space="preserve"> (like most social reformers today) </w:t>
      </w:r>
      <w:r w:rsidRPr="000D5793">
        <w:rPr>
          <w:rStyle w:val="StyleUnderline"/>
          <w:highlight w:val="green"/>
        </w:rPr>
        <w:t>argue for modest changes</w:t>
      </w:r>
      <w:r w:rsidRPr="000D5793">
        <w:rPr>
          <w:rStyle w:val="StyleUnderline"/>
        </w:rPr>
        <w:t xml:space="preserve"> to the existing system to reduce inequality. It is a challenge to the idea that it is somehow possible to retain a capitalist mode of production and superimpose on it socialist policies of distribution. </w:t>
      </w:r>
      <w:r w:rsidRPr="000D5793">
        <w:rPr>
          <w:sz w:val="8"/>
        </w:rPr>
        <w:t xml:space="preserve">Incidentally, </w:t>
      </w:r>
      <w:r w:rsidRPr="000D5793">
        <w:rPr>
          <w:rStyle w:val="StyleUnderline"/>
        </w:rPr>
        <w:t xml:space="preserve">the slogan was also advanced against those </w:t>
      </w:r>
      <w:r w:rsidRPr="000D5793">
        <w:rPr>
          <w:rStyle w:val="StyleUnderline"/>
          <w:highlight w:val="green"/>
        </w:rPr>
        <w:t>who thought</w:t>
      </w:r>
      <w:r w:rsidRPr="000D5793">
        <w:rPr>
          <w:sz w:val="8"/>
        </w:rPr>
        <w:t xml:space="preserve"> (as some do today) </w:t>
      </w:r>
      <w:r w:rsidRPr="000D5793">
        <w:rPr>
          <w:rStyle w:val="StyleUnderline"/>
        </w:rPr>
        <w:t xml:space="preserve">that </w:t>
      </w:r>
      <w:r w:rsidRPr="000D5793">
        <w:rPr>
          <w:rStyle w:val="StyleUnderline"/>
          <w:highlight w:val="green"/>
        </w:rPr>
        <w:t>capitalism would disappear</w:t>
      </w:r>
      <w:r w:rsidRPr="000D5793">
        <w:rPr>
          <w:rStyle w:val="StyleUnderline"/>
        </w:rPr>
        <w:t xml:space="preserve"> of its own accord </w:t>
      </w:r>
      <w:r w:rsidRPr="000D5793">
        <w:rPr>
          <w:rStyle w:val="StyleUnderline"/>
          <w:highlight w:val="green"/>
        </w:rPr>
        <w:t>or</w:t>
      </w:r>
      <w:r w:rsidRPr="000D5793">
        <w:rPr>
          <w:sz w:val="8"/>
        </w:rPr>
        <w:t xml:space="preserve"> that it </w:t>
      </w:r>
      <w:r w:rsidRPr="000D5793">
        <w:rPr>
          <w:rStyle w:val="StyleUnderline"/>
          <w:highlight w:val="green"/>
        </w:rPr>
        <w:t>could</w:t>
      </w:r>
      <w:r w:rsidRPr="000D5793">
        <w:rPr>
          <w:rStyle w:val="StyleUnderline"/>
        </w:rPr>
        <w:t xml:space="preserve"> </w:t>
      </w:r>
      <w:r w:rsidRPr="000D5793">
        <w:rPr>
          <w:rStyle w:val="StyleUnderline"/>
          <w:highlight w:val="green"/>
        </w:rPr>
        <w:t>be transformed</w:t>
      </w:r>
      <w:r w:rsidRPr="000D5793">
        <w:rPr>
          <w:rStyle w:val="StyleUnderline"/>
        </w:rPr>
        <w:t xml:space="preserve"> by appeals to common sense</w:t>
      </w:r>
      <w:r w:rsidRPr="000D5793">
        <w:rPr>
          <w:sz w:val="8"/>
        </w:rPr>
        <w:t xml:space="preserve"> or by proposals for utopian schemes including those based on earlier forms of commodity exchange such as barter. </w:t>
      </w:r>
      <w:r w:rsidRPr="000D5793">
        <w:rPr>
          <w:rStyle w:val="Emphasis"/>
          <w:highlight w:val="green"/>
        </w:rPr>
        <w:t>Capitalism, inherently exploitative and oppressive, had to be ended.</w:t>
      </w:r>
      <w:r w:rsidRPr="000D5793">
        <w:rPr>
          <w:rStyle w:val="Emphasis"/>
        </w:rPr>
        <w:t xml:space="preserve"> </w:t>
      </w:r>
      <w:r w:rsidRPr="000D5793">
        <w:rPr>
          <w:rStyle w:val="StyleUnderline"/>
        </w:rPr>
        <w:t>Limited advances are possible within capitalism</w:t>
      </w:r>
      <w:r w:rsidRPr="000D5793">
        <w:rPr>
          <w:sz w:val="8"/>
        </w:rPr>
        <w:t xml:space="preserve">. In the decades immediately after the second world war a strong labour and trades union movement was able to secure a huge growth in the “social wage,” particularly in health and welfare services and in education. Today much of that has been reversed, through privatisation and outsourcing as well as direct cuts. </w:t>
      </w:r>
      <w:r w:rsidRPr="000D5793">
        <w:rPr>
          <w:rStyle w:val="StyleUnderline"/>
        </w:rPr>
        <w:t xml:space="preserve">The full impact has yet to be felt as the economic consequences have been hidden through the selling off of public assets, particularly land, housing and transport and other infrastructure. </w:t>
      </w:r>
      <w:r w:rsidRPr="000D5793">
        <w:rPr>
          <w:sz w:val="8"/>
        </w:rPr>
        <w:t xml:space="preserve">Labour’s 2019 manifesto was far from a fully socialist programme. In many ways it would have of itself secured little more than a partial return to what used to be called the “mixed economy” which the organised left had managed to secure in the three decades after 1945. But — had Labour been elected — it would have been an important first step in the advance to socialism in Britain, bitterly resisted by those whose interests it threatened and therefore requiring further measures — particularly in relation to financial capital — if the benefits of people’s labour were to accrue to society as a whole rather than to “the few” who currently control our lives. Ironically, </w:t>
      </w:r>
      <w:r w:rsidRPr="000D5793">
        <w:rPr>
          <w:rStyle w:val="StyleUnderline"/>
        </w:rPr>
        <w:t xml:space="preserve">some of the manifesto’s proposals </w:t>
      </w:r>
      <w:r w:rsidRPr="000D5793">
        <w:rPr>
          <w:sz w:val="8"/>
        </w:rPr>
        <w:t xml:space="preserve">— unthinkable before the Covid-19 pandemic hit — </w:t>
      </w:r>
      <w:r w:rsidRPr="000D5793">
        <w:rPr>
          <w:rStyle w:val="StyleUnderline"/>
        </w:rPr>
        <w:t>have become “the new norm” at least during this crisis. Other elements of the manifesto</w:t>
      </w:r>
      <w:r w:rsidRPr="000D5793">
        <w:rPr>
          <w:sz w:val="8"/>
        </w:rPr>
        <w:t xml:space="preserve"> — such as the provision of free broadband — </w:t>
      </w:r>
      <w:r w:rsidRPr="000D5793">
        <w:rPr>
          <w:rStyle w:val="StyleUnderline"/>
        </w:rPr>
        <w:t xml:space="preserve">could have become part of a programme of provision of universal basic services which would have </w:t>
      </w:r>
      <w:r w:rsidRPr="000D5793">
        <w:rPr>
          <w:sz w:val="8"/>
        </w:rPr>
        <w:t xml:space="preserve">improved life for “the many” and contributed to the reduction of inequality, although they would not have altered the fundamentally exploitative nature of capitalism. Luxembourg (for example) has recently, along with around 100 towns and cities worldwide, made its public transport system free to everyone. </w:t>
      </w:r>
      <w:r w:rsidRPr="000D5793">
        <w:rPr>
          <w:rStyle w:val="Emphasis"/>
        </w:rPr>
        <w:t xml:space="preserve">But </w:t>
      </w:r>
      <w:r w:rsidRPr="000D5793">
        <w:rPr>
          <w:rStyle w:val="Emphasis"/>
          <w:highlight w:val="green"/>
        </w:rPr>
        <w:t>the wages system still exists</w:t>
      </w:r>
      <w:r w:rsidRPr="000D5793">
        <w:rPr>
          <w:sz w:val="8"/>
        </w:rPr>
        <w:t xml:space="preserve">; many of the transport </w:t>
      </w:r>
      <w:r w:rsidRPr="000D5793">
        <w:rPr>
          <w:rStyle w:val="StyleUnderline"/>
        </w:rPr>
        <w:t>networks are operated by private, profit-making companies and the system is subsidised from taxation</w:t>
      </w:r>
      <w:r w:rsidRPr="000D5793">
        <w:rPr>
          <w:sz w:val="8"/>
        </w:rPr>
        <w:t xml:space="preserve"> — in the last analysis a charge on the value produced by working people. However — like the NHS in Britain — </w:t>
      </w:r>
      <w:r w:rsidRPr="000D5793">
        <w:rPr>
          <w:rStyle w:val="StyleUnderline"/>
        </w:rPr>
        <w:t>it provides a glimpse of what might be possible within a truly socialist economic system.</w:t>
      </w:r>
      <w:r w:rsidRPr="000D5793">
        <w:rPr>
          <w:sz w:val="8"/>
        </w:rPr>
        <w:t xml:space="preserve"> As earlier answers have emphasised</w:t>
      </w:r>
      <w:r w:rsidRPr="000D5793">
        <w:rPr>
          <w:rStyle w:val="StyleUnderline"/>
        </w:rPr>
        <w:t xml:space="preserve">, </w:t>
      </w:r>
      <w:r w:rsidRPr="000D5793">
        <w:rPr>
          <w:rStyle w:val="StyleUnderline"/>
          <w:highlight w:val="green"/>
        </w:rPr>
        <w:t>a socialist solution to the crisis of capitalism will require struggle</w:t>
      </w:r>
      <w:r w:rsidRPr="000D5793">
        <w:rPr>
          <w:sz w:val="8"/>
        </w:rPr>
        <w:t xml:space="preserve"> — inside and outside Parliament, </w:t>
      </w:r>
      <w:r w:rsidRPr="000D5793">
        <w:rPr>
          <w:rStyle w:val="Emphasis"/>
          <w:highlight w:val="green"/>
        </w:rPr>
        <w:t>in which trades unions,</w:t>
      </w:r>
      <w:r w:rsidRPr="000D5793">
        <w:rPr>
          <w:rStyle w:val="Emphasis"/>
        </w:rPr>
        <w:t xml:space="preserve"> community </w:t>
      </w:r>
      <w:r w:rsidRPr="000D5793">
        <w:rPr>
          <w:rStyle w:val="Emphasis"/>
          <w:highlight w:val="green"/>
        </w:rPr>
        <w:t>organisations</w:t>
      </w:r>
      <w:r w:rsidRPr="000D5793">
        <w:rPr>
          <w:rStyle w:val="Emphasis"/>
        </w:rPr>
        <w:t xml:space="preserve">, environmental and other </w:t>
      </w:r>
      <w:r w:rsidRPr="000D5793">
        <w:rPr>
          <w:rStyle w:val="Emphasis"/>
          <w:highlight w:val="green"/>
        </w:rPr>
        <w:t>campaigning groups</w:t>
      </w:r>
      <w:r w:rsidRPr="000D5793">
        <w:rPr>
          <w:rStyle w:val="Emphasis"/>
        </w:rPr>
        <w:t xml:space="preserve">, as well as </w:t>
      </w:r>
      <w:r w:rsidRPr="000D5793">
        <w:rPr>
          <w:rStyle w:val="Emphasis"/>
          <w:highlight w:val="green"/>
        </w:rPr>
        <w:t>socialist political organisations</w:t>
      </w:r>
      <w:r w:rsidRPr="000D5793">
        <w:rPr>
          <w:rStyle w:val="Emphasis"/>
        </w:rPr>
        <w:t xml:space="preserve"> </w:t>
      </w:r>
      <w:r w:rsidRPr="000D5793">
        <w:rPr>
          <w:sz w:val="8"/>
        </w:rPr>
        <w:t xml:space="preserve">— including the Labour Party — </w:t>
      </w:r>
      <w:r w:rsidRPr="000D5793">
        <w:rPr>
          <w:rStyle w:val="Emphasis"/>
          <w:highlight w:val="green"/>
        </w:rPr>
        <w:t>will</w:t>
      </w:r>
      <w:r w:rsidRPr="000D5793">
        <w:rPr>
          <w:rStyle w:val="Emphasis"/>
        </w:rPr>
        <w:t xml:space="preserve"> all </w:t>
      </w:r>
      <w:r w:rsidRPr="000D5793">
        <w:rPr>
          <w:rStyle w:val="Emphasis"/>
          <w:highlight w:val="green"/>
        </w:rPr>
        <w:t>be central.</w:t>
      </w:r>
      <w:r w:rsidRPr="000D5793">
        <w:rPr>
          <w:rStyle w:val="Emphasis"/>
        </w:rPr>
        <w:t xml:space="preserve"> </w:t>
      </w:r>
      <w:r w:rsidRPr="000D5793">
        <w:rPr>
          <w:rStyle w:val="StyleUnderline"/>
        </w:rPr>
        <w:t>During that transition to socialism</w:t>
      </w:r>
      <w:r w:rsidRPr="000D5793">
        <w:rPr>
          <w:sz w:val="8"/>
        </w:rPr>
        <w:t xml:space="preserve">, money — and </w:t>
      </w:r>
      <w:r w:rsidRPr="000D5793">
        <w:rPr>
          <w:rStyle w:val="StyleUnderline"/>
          <w:highlight w:val="green"/>
        </w:rPr>
        <w:t>wages</w:t>
      </w:r>
      <w:r w:rsidRPr="000D5793">
        <w:rPr>
          <w:sz w:val="8"/>
        </w:rPr>
        <w:t xml:space="preserve"> — </w:t>
      </w:r>
      <w:r w:rsidRPr="000D5793">
        <w:rPr>
          <w:rStyle w:val="StyleUnderline"/>
          <w:highlight w:val="green"/>
        </w:rPr>
        <w:t xml:space="preserve">will </w:t>
      </w:r>
      <w:r w:rsidRPr="000D5793">
        <w:rPr>
          <w:rStyle w:val="Emphasis"/>
          <w:highlight w:val="green"/>
        </w:rPr>
        <w:t>continue to exist, but</w:t>
      </w:r>
      <w:r w:rsidRPr="000D5793">
        <w:rPr>
          <w:rStyle w:val="Emphasis"/>
        </w:rPr>
        <w:t xml:space="preserve"> within socialism the “</w:t>
      </w:r>
      <w:r w:rsidRPr="000D5793">
        <w:rPr>
          <w:rStyle w:val="Emphasis"/>
          <w:highlight w:val="green"/>
        </w:rPr>
        <w:t>wages system</w:t>
      </w:r>
      <w:r w:rsidRPr="000D5793">
        <w:rPr>
          <w:rStyle w:val="Emphasis"/>
        </w:rPr>
        <w:t>” as understood by Marx and Marxists would</w:t>
      </w:r>
      <w:r w:rsidRPr="000D5793">
        <w:rPr>
          <w:rStyle w:val="StyleUnderline"/>
        </w:rPr>
        <w:t xml:space="preserve"> </w:t>
      </w:r>
      <w:r w:rsidRPr="000D5793">
        <w:rPr>
          <w:rStyle w:val="StyleUnderline"/>
          <w:highlight w:val="green"/>
        </w:rPr>
        <w:t>be progressively transformed.</w:t>
      </w:r>
      <w:r w:rsidRPr="000D5793">
        <w:rPr>
          <w:rStyle w:val="StyleUnderline"/>
        </w:rPr>
        <w:t xml:space="preserve"> A (socialist) principle of “from each according to their ability, to each according to their work done” would be accompanied by a programme of free universal basic services</w:t>
      </w:r>
      <w:r w:rsidRPr="000D5793">
        <w:rPr>
          <w:sz w:val="8"/>
        </w:rPr>
        <w:t xml:space="preserve">, restoring the NHS to full health, a properly </w:t>
      </w:r>
      <w:r w:rsidRPr="000D5793">
        <w:rPr>
          <w:rStyle w:val="StyleUnderline"/>
        </w:rPr>
        <w:t xml:space="preserve">resourced programme of adult social care, accompanied by a National Education Service giving everyone an entitlement to high quality education up to the age of 18, free early years childcare and school meals for primary children and an expanded programme of further and adult education with skills and vocational qualifications valued the same as university degrees. A programme of universal basic services would also cover </w:t>
      </w:r>
      <w:r w:rsidRPr="000D5793">
        <w:rPr>
          <w:sz w:val="8"/>
        </w:rPr>
        <w:t xml:space="preserve">other essential needs — </w:t>
      </w:r>
      <w:r w:rsidRPr="000D5793">
        <w:rPr>
          <w:rStyle w:val="StyleUnderline"/>
        </w:rPr>
        <w:t xml:space="preserve">housing, transport and access to digital information. </w:t>
      </w:r>
      <w:r w:rsidRPr="000D5793">
        <w:rPr>
          <w:sz w:val="8"/>
        </w:rPr>
        <w:t xml:space="preserve">Over time </w:t>
      </w:r>
      <w:r w:rsidRPr="000D5793">
        <w:rPr>
          <w:rStyle w:val="StyleUnderline"/>
          <w:highlight w:val="green"/>
        </w:rPr>
        <w:t>the wages system would be replaced</w:t>
      </w:r>
      <w:r w:rsidRPr="000D5793">
        <w:rPr>
          <w:rStyle w:val="StyleUnderline"/>
        </w:rPr>
        <w:t xml:space="preserve"> by the communist principle of “from each according to their ability, to each according to their needs.”</w:t>
      </w:r>
      <w:r w:rsidRPr="000D5793">
        <w:rPr>
          <w:sz w:val="8"/>
        </w:rPr>
        <w:t xml:space="preserve"> This will </w:t>
      </w:r>
      <w:r w:rsidRPr="000D5793">
        <w:rPr>
          <w:rStyle w:val="Emphasis"/>
          <w:highlight w:val="green"/>
        </w:rPr>
        <w:t>not necessarily</w:t>
      </w:r>
      <w:r w:rsidRPr="000D5793">
        <w:rPr>
          <w:rStyle w:val="Emphasis"/>
        </w:rPr>
        <w:t xml:space="preserve"> be </w:t>
      </w:r>
      <w:r w:rsidRPr="000D5793">
        <w:rPr>
          <w:rStyle w:val="Emphasis"/>
          <w:highlight w:val="green"/>
        </w:rPr>
        <w:t>through state ownership</w:t>
      </w:r>
      <w:r w:rsidRPr="000D5793">
        <w:rPr>
          <w:rStyle w:val="Emphasis"/>
        </w:rPr>
        <w:t xml:space="preserve"> or control</w:t>
      </w:r>
      <w:r w:rsidRPr="000D5793">
        <w:rPr>
          <w:sz w:val="8"/>
        </w:rPr>
        <w:t xml:space="preserve"> — </w:t>
      </w:r>
      <w:r w:rsidRPr="000D5793">
        <w:rPr>
          <w:rStyle w:val="StyleUnderline"/>
        </w:rPr>
        <w:t>though that will be vital for key sectors of the economy, particularly in utilities and energy supply. It would also be achieved also through a host of non-exploitative ownership models</w:t>
      </w:r>
      <w:r w:rsidRPr="000D5793">
        <w:rPr>
          <w:sz w:val="8"/>
        </w:rPr>
        <w:t xml:space="preserve">, including social enterprises and co-operatives and well as small businesses and independent traders. </w:t>
      </w:r>
      <w:r w:rsidRPr="000D5793">
        <w:rPr>
          <w:rStyle w:val="StyleUnderline"/>
          <w:highlight w:val="green"/>
        </w:rPr>
        <w:t>Ultimately</w:t>
      </w:r>
      <w:r w:rsidRPr="000D5793">
        <w:rPr>
          <w:rStyle w:val="StyleUnderline"/>
        </w:rPr>
        <w:t xml:space="preserve">, argued Marx, </w:t>
      </w:r>
      <w:r w:rsidRPr="000D5793">
        <w:rPr>
          <w:rStyle w:val="Emphasis"/>
          <w:highlight w:val="green"/>
        </w:rPr>
        <w:t>the need for money would disappear</w:t>
      </w:r>
      <w:r w:rsidRPr="000D5793">
        <w:rPr>
          <w:rStyle w:val="Emphasis"/>
        </w:rPr>
        <w:t xml:space="preserve"> altogether. </w:t>
      </w:r>
      <w:r w:rsidRPr="000D5793">
        <w:rPr>
          <w:sz w:val="8"/>
        </w:rPr>
        <w:t xml:space="preserve">Though history has taught us that this may be a great deal further off than we may have thought, </w:t>
      </w:r>
      <w:r w:rsidRPr="000D5793">
        <w:rPr>
          <w:rStyle w:val="Emphasis"/>
        </w:rPr>
        <w:t xml:space="preserve">the </w:t>
      </w:r>
      <w:r w:rsidRPr="000D5793">
        <w:rPr>
          <w:rStyle w:val="Emphasis"/>
          <w:highlight w:val="green"/>
        </w:rPr>
        <w:t>Covid-19 pandemic has shown that common humanity</w:t>
      </w:r>
      <w:r w:rsidRPr="000D5793">
        <w:rPr>
          <w:sz w:val="8"/>
        </w:rPr>
        <w:t xml:space="preserve"> — and the preparedness to work for the sake of the benefits this will provide to others, rather than solely for a wage </w:t>
      </w:r>
      <w:r w:rsidRPr="000D5793">
        <w:rPr>
          <w:rStyle w:val="Emphasis"/>
        </w:rPr>
        <w:t xml:space="preserve">— </w:t>
      </w:r>
      <w:r w:rsidRPr="000D5793">
        <w:rPr>
          <w:rStyle w:val="Emphasis"/>
          <w:highlight w:val="green"/>
        </w:rPr>
        <w:t>is widespread</w:t>
      </w:r>
      <w:r w:rsidRPr="000D5793">
        <w:rPr>
          <w:rStyle w:val="Emphasis"/>
        </w:rPr>
        <w:t xml:space="preserve"> in our society. </w:t>
      </w:r>
      <w:r w:rsidRPr="000D5793">
        <w:rPr>
          <w:sz w:val="8"/>
        </w:rPr>
        <w:t xml:space="preserve">And </w:t>
      </w:r>
      <w:r w:rsidRPr="000D5793">
        <w:rPr>
          <w:rStyle w:val="Emphasis"/>
        </w:rPr>
        <w:t xml:space="preserve">that is </w:t>
      </w:r>
      <w:r w:rsidRPr="000D5793">
        <w:rPr>
          <w:rStyle w:val="Emphasis"/>
          <w:highlight w:val="green"/>
        </w:rPr>
        <w:t>the best evidence that the abolition of the wages system is a</w:t>
      </w:r>
      <w:r w:rsidRPr="000D5793">
        <w:rPr>
          <w:rStyle w:val="Emphasis"/>
        </w:rPr>
        <w:t xml:space="preserve"> potentially </w:t>
      </w:r>
      <w:r w:rsidRPr="000D5793">
        <w:rPr>
          <w:rStyle w:val="Emphasis"/>
          <w:highlight w:val="green"/>
        </w:rPr>
        <w:t>achievable goal.</w:t>
      </w:r>
    </w:p>
    <w:p w14:paraId="4C993B04" w14:textId="77777777" w:rsidR="00F2658F" w:rsidRPr="000D5793" w:rsidRDefault="00F2658F" w:rsidP="00F2658F"/>
    <w:p w14:paraId="230BBD5E" w14:textId="77777777" w:rsidR="00F2658F" w:rsidRPr="000D5793" w:rsidRDefault="00F2658F" w:rsidP="00F2658F">
      <w:pPr>
        <w:pStyle w:val="Heading4"/>
      </w:pPr>
      <w:r w:rsidRPr="000D5793">
        <w:t>Framing – neoliberalism infects policy education – you should prioritize epistemologically challenging it</w:t>
      </w:r>
    </w:p>
    <w:p w14:paraId="146C746D" w14:textId="77777777" w:rsidR="00F2658F" w:rsidRPr="000D5793" w:rsidRDefault="00F2658F" w:rsidP="00F2658F">
      <w:pPr>
        <w:rPr>
          <w:sz w:val="18"/>
          <w:szCs w:val="18"/>
        </w:rPr>
      </w:pPr>
      <w:r w:rsidRPr="000D5793">
        <w:rPr>
          <w:b/>
          <w:sz w:val="26"/>
          <w:szCs w:val="26"/>
        </w:rPr>
        <w:t>Ball 17</w:t>
      </w:r>
      <w:r w:rsidRPr="000D5793">
        <w:t xml:space="preserve"> </w:t>
      </w:r>
      <w:r w:rsidRPr="000D5793">
        <w:rPr>
          <w:sz w:val="18"/>
          <w:szCs w:val="18"/>
        </w:rPr>
        <w:t>Stephen J. Ball (Distinguished Service Professor of Sociology of Education at the University College London, Institute of Education. He was elected Fellow of the British Academy in 2006; and is also Fellow of the Academy of Social Sciences; and Society of Educational Studies, and a Laureate of Kappa Delta Phi; he has honorary doctorates from the Universities of Turku (Finland), and Leicester. He is co-founder and Managing Editor of the Journal of Education Policy), 2017, “Laboring to Relate: Neoliberalism, Embodied Policy, and Network Dynamics,” Peabody Journal of Education, 92:1, 29-41, DOI: 10.1080/0161956X.2016.1264802, this part is pgs. 37-39</w:t>
      </w:r>
    </w:p>
    <w:p w14:paraId="1FBB32B2" w14:textId="2E8BEBA8" w:rsidR="00F2658F" w:rsidRPr="000D5793" w:rsidRDefault="00F2658F" w:rsidP="00F2658F">
      <w:pPr>
        <w:rPr>
          <w:sz w:val="14"/>
          <w:szCs w:val="14"/>
        </w:rPr>
      </w:pPr>
      <w:r w:rsidRPr="000D5793">
        <w:rPr>
          <w:b/>
          <w:u w:val="single"/>
        </w:rPr>
        <w:t xml:space="preserve">Within Ramya Venkataraman’s writing and presentations, there is the deployment and reiteration of </w:t>
      </w:r>
      <w:r w:rsidRPr="000D5793">
        <w:rPr>
          <w:b/>
          <w:highlight w:val="green"/>
          <w:u w:val="single"/>
        </w:rPr>
        <w:t>a</w:t>
      </w:r>
      <w:r w:rsidRPr="000D5793">
        <w:rPr>
          <w:b/>
          <w:u w:val="single"/>
        </w:rPr>
        <w:t xml:space="preserve"> particular </w:t>
      </w:r>
      <w:r w:rsidRPr="000D5793">
        <w:rPr>
          <w:b/>
          <w:highlight w:val="green"/>
          <w:u w:val="single"/>
        </w:rPr>
        <w:t>discursive ensemble</w:t>
      </w:r>
      <w:r w:rsidRPr="000D5793">
        <w:rPr>
          <w:b/>
          <w:u w:val="single"/>
        </w:rPr>
        <w:t xml:space="preserve">, a set of tightly interrelated and interdependent concepts, ideas, and arguments </w:t>
      </w:r>
      <w:r w:rsidRPr="000D5793">
        <w:rPr>
          <w:b/>
          <w:highlight w:val="green"/>
          <w:u w:val="single"/>
        </w:rPr>
        <w:t>addressed to educational reform</w:t>
      </w:r>
      <w:r w:rsidRPr="000D5793">
        <w:rPr>
          <w:b/>
          <w:u w:val="single"/>
        </w:rPr>
        <w:t xml:space="preserve"> (see Table 3). The ensemble joins up a set of arguments, assertions, and assumptions, in relation to the state and its alternative, that serve as a rationale for the processes of reform of education.</w:t>
      </w:r>
      <w:r w:rsidRPr="000D5793">
        <w:rPr>
          <w:sz w:val="14"/>
          <w:szCs w:val="14"/>
        </w:rPr>
        <w:t xml:space="preserve"> The elements of this ensemble are both local and specific as well as generic and global. </w:t>
      </w:r>
      <w:r w:rsidRPr="000D5793">
        <w:rPr>
          <w:b/>
          <w:u w:val="single"/>
        </w:rPr>
        <w:t xml:space="preserve">They are </w:t>
      </w:r>
      <w:r w:rsidRPr="000D5793">
        <w:rPr>
          <w:b/>
          <w:highlight w:val="green"/>
          <w:u w:val="single"/>
        </w:rPr>
        <w:t>reiterated at almost all of the nodes in the global policy network</w:t>
      </w:r>
      <w:r w:rsidRPr="000D5793">
        <w:rPr>
          <w:b/>
          <w:u w:val="single"/>
        </w:rPr>
        <w:t>—almost every website or network event rehearses and deploys them</w:t>
      </w:r>
      <w:r w:rsidRPr="000D5793">
        <w:rPr>
          <w:sz w:val="14"/>
          <w:szCs w:val="14"/>
        </w:rPr>
        <w:t xml:space="preserve">. Although they are articulated and recombined in different ways and given different degrees of emphasis, they have a coherence which underpins network membership. As Marsh and Smith (2000, p. 6) put it, “networks involve the institutionalization of beliefs, values, cultures and particular forms of behaviour.” </w:t>
      </w:r>
      <w:r w:rsidRPr="000D5793">
        <w:rPr>
          <w:b/>
          <w:highlight w:val="green"/>
          <w:u w:val="single"/>
        </w:rPr>
        <w:t>These</w:t>
      </w:r>
      <w:r w:rsidRPr="000D5793">
        <w:rPr>
          <w:b/>
          <w:u w:val="single"/>
        </w:rPr>
        <w:t xml:space="preserve"> are made up not simply of pragmatic relations, but also </w:t>
      </w:r>
      <w:r w:rsidRPr="000D5793">
        <w:rPr>
          <w:b/>
          <w:highlight w:val="green"/>
          <w:u w:val="single"/>
        </w:rPr>
        <w:t>constitute moral and epistemic communities</w:t>
      </w:r>
      <w:r w:rsidRPr="000D5793">
        <w:rPr>
          <w:b/>
          <w:u w:val="single"/>
        </w:rPr>
        <w:t xml:space="preserve">. </w:t>
      </w:r>
      <w:r w:rsidRPr="000D5793">
        <w:rPr>
          <w:sz w:val="14"/>
          <w:szCs w:val="14"/>
        </w:rPr>
        <w:t xml:space="preserve">The ensemble takes as its starting point the failures of the state, and a state of crisis in education (A)—the assertion that the government schools are ineffective and unfair. This starting point is the basis for a set of linked arguments: the replacement of bureaucracy by enterprise, through PPPs (I) and/or forms of private provision (H/G); and the need for assessment (as a way of measuring and managing the system) (B); the deployment of IT, that is, assessment software and big databases (C); at the institutional level the strategic role of leadership skills and sensibilities in driving change and raising quality (D) and to leverage for change from outside agencies, in particular from strategic philanthropy (E). The private sector is given a privileged role in all of this as agents of change and of innovation (F) through direct forms of private provision (H). Leadership, partnerships and assessment are offered as practices that “work”—for which there is evidence or stories of success in other places (J). </w:t>
      </w:r>
      <w:r w:rsidRPr="000D5793">
        <w:rPr>
          <w:b/>
          <w:u w:val="single"/>
        </w:rPr>
        <w:t xml:space="preserve">The state then reappears in a different form (K) as a competition state (Jessop, 2002), which facilitates, contracts, sets targets, and monitors—that makes and regulates markets. </w:t>
      </w:r>
      <w:r w:rsidRPr="000D5793">
        <w:rPr>
          <w:b/>
          <w:highlight w:val="green"/>
          <w:u w:val="single"/>
        </w:rPr>
        <w:t>Embedded</w:t>
      </w:r>
      <w:r w:rsidRPr="000D5793">
        <w:rPr>
          <w:b/>
          <w:u w:val="single"/>
        </w:rPr>
        <w:t xml:space="preserve"> and represented in these arguments </w:t>
      </w:r>
      <w:r w:rsidRPr="000D5793">
        <w:rPr>
          <w:b/>
          <w:highlight w:val="green"/>
          <w:u w:val="single"/>
        </w:rPr>
        <w:t>is a</w:t>
      </w:r>
      <w:r w:rsidRPr="000D5793">
        <w:rPr>
          <w:b/>
          <w:u w:val="single"/>
        </w:rPr>
        <w:t xml:space="preserve"> version of </w:t>
      </w:r>
      <w:r w:rsidRPr="000D5793">
        <w:rPr>
          <w:b/>
          <w:highlight w:val="green"/>
          <w:u w:val="single"/>
        </w:rPr>
        <w:t>neoliberal rationality</w:t>
      </w:r>
      <w:r w:rsidRPr="000D5793">
        <w:rPr>
          <w:b/>
          <w:u w:val="single"/>
        </w:rPr>
        <w:t xml:space="preserve"> and its “state phobia” as Foucault (2010) calls it, in relation to the “old” state.</w:t>
      </w:r>
      <w:r w:rsidRPr="000D5793">
        <w:rPr>
          <w:sz w:val="14"/>
          <w:szCs w:val="14"/>
        </w:rPr>
        <w:t xml:space="preserve"> Over and against this, the competition state is imagined as lean and frugal. </w:t>
      </w:r>
      <w:r w:rsidRPr="000D5793">
        <w:rPr>
          <w:b/>
          <w:highlight w:val="green"/>
          <w:u w:val="single"/>
        </w:rPr>
        <w:t>Bureaucracy is displaced</w:t>
      </w:r>
      <w:r w:rsidRPr="000D5793">
        <w:rPr>
          <w:b/>
          <w:u w:val="single"/>
        </w:rPr>
        <w:t xml:space="preserve">, innovation and creativity are “released” through the participation of business and civil society actors, </w:t>
      </w:r>
      <w:r w:rsidRPr="000D5793">
        <w:rPr>
          <w:b/>
          <w:highlight w:val="green"/>
          <w:u w:val="single"/>
        </w:rPr>
        <w:t xml:space="preserve">and interrelated opportunities are created </w:t>
      </w:r>
      <w:r w:rsidRPr="000D5793">
        <w:rPr>
          <w:b/>
          <w:u w:val="single"/>
        </w:rPr>
        <w:t xml:space="preserve">for reform and </w:t>
      </w:r>
      <w:r w:rsidRPr="000D5793">
        <w:rPr>
          <w:b/>
          <w:highlight w:val="green"/>
          <w:u w:val="single"/>
        </w:rPr>
        <w:t xml:space="preserve">for profit and </w:t>
      </w:r>
      <w:r w:rsidRPr="000D5793">
        <w:rPr>
          <w:b/>
          <w:u w:val="single"/>
        </w:rPr>
        <w:t xml:space="preserve">for </w:t>
      </w:r>
      <w:r w:rsidRPr="000D5793">
        <w:rPr>
          <w:b/>
          <w:highlight w:val="green"/>
          <w:u w:val="single"/>
        </w:rPr>
        <w:t>“worldmaking</w:t>
      </w:r>
      <w:r w:rsidRPr="000D5793">
        <w:rPr>
          <w:b/>
          <w:u w:val="single"/>
        </w:rPr>
        <w:t xml:space="preserve">.” The elements of a new policy ecosystem are outlined here—practices, organizations, infrastructure, and incentives that enable a market in state work. All of this is a reworking, or perhaps even </w:t>
      </w:r>
      <w:r w:rsidRPr="000D5793">
        <w:rPr>
          <w:b/>
          <w:highlight w:val="green"/>
          <w:u w:val="single"/>
        </w:rPr>
        <w:t>an</w:t>
      </w:r>
      <w:r w:rsidRPr="000D5793">
        <w:rPr>
          <w:b/>
          <w:u w:val="single"/>
        </w:rPr>
        <w:t xml:space="preserve"> </w:t>
      </w:r>
      <w:r w:rsidRPr="000D5793">
        <w:rPr>
          <w:b/>
          <w:highlight w:val="green"/>
          <w:u w:val="single"/>
        </w:rPr>
        <w:t>erasure</w:t>
      </w:r>
      <w:r w:rsidRPr="000D5793">
        <w:rPr>
          <w:b/>
          <w:u w:val="single"/>
        </w:rPr>
        <w:t xml:space="preserve">, </w:t>
      </w:r>
      <w:r w:rsidRPr="000D5793">
        <w:rPr>
          <w:b/>
          <w:highlight w:val="green"/>
          <w:u w:val="single"/>
        </w:rPr>
        <w:t>of the boundaries of state, economy, and</w:t>
      </w:r>
      <w:r w:rsidRPr="000D5793">
        <w:rPr>
          <w:b/>
          <w:u w:val="single"/>
        </w:rPr>
        <w:t xml:space="preserve"> civil </w:t>
      </w:r>
      <w:r w:rsidRPr="000D5793">
        <w:rPr>
          <w:b/>
          <w:highlight w:val="green"/>
          <w:u w:val="single"/>
        </w:rPr>
        <w:t>society</w:t>
      </w:r>
      <w:r w:rsidRPr="000D5793">
        <w:rPr>
          <w:sz w:val="14"/>
          <w:szCs w:val="14"/>
        </w:rPr>
        <w:t xml:space="preserve">. This rationality and its mobilization and advocacy are also realized and demonstrated in socio-material practices, which are enacted in and through network relationships. Public–private partnerships are excellent examples because they are a kind of assemblage of actors, organizations, and techniques that create and activate relationships. Ramya Venkataraman and McKinsey (India) have been active participants and partners in a variety of PPP initiatives. For example, they have participated in both the Mumbai School Excellence Programme (with Akanksha, MSDF, UNICEF, and the Mumbai Corporation) and in the South Delhi School Excellence Programme (with ARK, Bharti, Centre for Civil Society, Central Square Foundation, The Tech Mahindra Foundation, South Delhi Municipal Corporation). Both of these PPPs involve nonstate actors who take over state schools, loosely modeled on and directly informed by the U.S. charter school and English Academies programs. The work that ARK is doing in the UK is very similar to what we want to do down the road…. We now have 18 academies, with 24 en route; it’ll be 50 by 2015. And the concept of privately running— education that is publicly funded is something that ARK believes it can deliver [inaudible] it’s looking to India, we’re also seeking a similar model in South Africa and Uganda. (Amitav Virmani, Head of ARK [India] now CEO, The Education Alliance) In Mumbai we’ve been involved from end to end in the implementation. There are also other cities and states, which we are currently in discussion with for similar programs …. the state government has taken our help to craft the program …. (Ramya Venkataraman) Although these practices and the forms, stories, and ideas that underpin them are instantiated in a particular way in India in these examples, it is also possible to trace their movement through the global education policy community beyond India. One can follow them through a set of relations clustered around other reform efforts, using the same ingredients in the United States and in England. DISCUSSION This paper focuses on some of the network and discursive labor of one “traveling technocat.” Ramya Venkataraman travels across and beyond India as well as across the business, state, and third sectors, and between local, national, and international institutions. She carries with her a story made up of ideas, practices, and sensibilities that address the reform of Indian education and the Indian state, and articulates new opportunities for business and philanthropy as agents and beneficiaries of reform. </w:t>
      </w:r>
      <w:r w:rsidRPr="000D5793">
        <w:rPr>
          <w:b/>
          <w:u w:val="single"/>
        </w:rPr>
        <w:t xml:space="preserve">She is embedded in an apparatus of relations, finance, practices, and discourse (plots and stories), “comprising variously entangled scaled agents (of different geographical reaches)” (Cook &amp; Ward, 2012, p. 7), </w:t>
      </w:r>
      <w:r w:rsidRPr="000D5793">
        <w:rPr>
          <w:b/>
          <w:highlight w:val="green"/>
          <w:u w:val="single"/>
        </w:rPr>
        <w:t xml:space="preserve">which </w:t>
      </w:r>
      <w:r w:rsidRPr="000D5793">
        <w:rPr>
          <w:b/>
          <w:u w:val="single"/>
        </w:rPr>
        <w:t xml:space="preserve">moves, changes, and </w:t>
      </w:r>
      <w:r w:rsidRPr="000D5793">
        <w:rPr>
          <w:b/>
          <w:highlight w:val="green"/>
          <w:u w:val="single"/>
        </w:rPr>
        <w:t>develops</w:t>
      </w:r>
      <w:r w:rsidRPr="000D5793">
        <w:rPr>
          <w:b/>
          <w:u w:val="single"/>
        </w:rPr>
        <w:t xml:space="preserve"> but which coheres </w:t>
      </w:r>
      <w:r w:rsidRPr="000D5793">
        <w:rPr>
          <w:b/>
          <w:highlight w:val="green"/>
          <w:u w:val="single"/>
        </w:rPr>
        <w:t xml:space="preserve">around </w:t>
      </w:r>
      <w:r w:rsidRPr="000D5793">
        <w:rPr>
          <w:b/>
          <w:u w:val="single"/>
        </w:rPr>
        <w:t xml:space="preserve">a </w:t>
      </w:r>
      <w:r w:rsidRPr="000D5793">
        <w:rPr>
          <w:b/>
          <w:highlight w:val="green"/>
          <w:u w:val="single"/>
        </w:rPr>
        <w:t xml:space="preserve">neoliberal </w:t>
      </w:r>
      <w:r w:rsidRPr="000D5793">
        <w:rPr>
          <w:b/>
          <w:u w:val="single"/>
        </w:rPr>
        <w:t xml:space="preserve">project of </w:t>
      </w:r>
      <w:r w:rsidRPr="000D5793">
        <w:rPr>
          <w:b/>
          <w:highlight w:val="green"/>
          <w:u w:val="single"/>
        </w:rPr>
        <w:t>reform</w:t>
      </w:r>
      <w:r w:rsidRPr="000D5793">
        <w:rPr>
          <w:b/>
          <w:u w:val="single"/>
        </w:rPr>
        <w:t xml:space="preserve"> and of creative destruction.</w:t>
      </w:r>
      <w:r w:rsidRPr="000D5793">
        <w:rPr>
          <w:sz w:val="14"/>
          <w:szCs w:val="14"/>
        </w:rPr>
        <w:t xml:space="preserve"> We are able to glimpse through these relations some of the work of assembling political rationalities, spatial imaginaries, calculative practices, and subjectivities that are “both the cause and the effect of wider transformative processes” (Cook &amp; Ward, 2012, p. 140). Artifacts, schemes, propositions, and “programmatic” ideas move through these network relations, gaining credibility, support, and funding as they do so. These global forms are phenomena that are distinguished by their “capacity for decontextualization and recontextualization, abstractability and movement, across diverse social and cultural situations and spheres of life” (Ong &amp; Collier, 2005, p. 7). Ramya Venkataraman’s engagements in the reform movement are diffuse, tangled, and contingent, she is a speaker at many sites and events that contribute to a reform assemblage that brings together various “things” and bodies, utterances, modes of expression, and regimes of signs. Such assemblages “stand in a dependent but contingent relationship to the grander problematizations …. They are a distinctive type of experimental matrix of heterogeneous elements, techniques and concepts” (Rabinow, 2003, p. 17). </w:t>
      </w:r>
      <w:r w:rsidRPr="000D5793">
        <w:rPr>
          <w:b/>
          <w:u w:val="single"/>
        </w:rPr>
        <w:t xml:space="preserve">Here </w:t>
      </w:r>
      <w:r w:rsidRPr="000D5793">
        <w:rPr>
          <w:b/>
          <w:highlight w:val="green"/>
          <w:u w:val="single"/>
        </w:rPr>
        <w:t>the</w:t>
      </w:r>
      <w:r w:rsidRPr="000D5793">
        <w:rPr>
          <w:b/>
          <w:u w:val="single"/>
        </w:rPr>
        <w:t xml:space="preserve"> grand </w:t>
      </w:r>
      <w:r w:rsidRPr="000D5793">
        <w:rPr>
          <w:b/>
          <w:highlight w:val="green"/>
          <w:u w:val="single"/>
        </w:rPr>
        <w:t>problematization is neoliberalism</w:t>
      </w:r>
      <w:r w:rsidRPr="000D5793">
        <w:rPr>
          <w:sz w:val="14"/>
          <w:szCs w:val="14"/>
        </w:rPr>
        <w:t xml:space="preserve">. What is evident in Ramya’s activities is the labor involved in animating the assemblage, the efforts of articulation, persuasion, exemplification, legitimation, and problematization. Concomitantly, there is the emergence of an infrastructure of organizations, a sort of shadow state (Wolch, 1990), that can incubate, disseminate, and exchange ideas—teacher certification and training, school leadership, assessment, managing and running schools—over and against the language of more traditional forms of government and support, facilitate and legitimate the activities of non-state actors. </w:t>
      </w:r>
      <w:r w:rsidRPr="000D5793">
        <w:rPr>
          <w:b/>
          <w:u w:val="single"/>
        </w:rPr>
        <w:t xml:space="preserve">The mix of state, business, and third-sector actors and organizations within policy and governance is changed, not once and for all, but </w:t>
      </w:r>
      <w:r w:rsidRPr="000D5793">
        <w:rPr>
          <w:b/>
          <w:highlight w:val="green"/>
          <w:u w:val="single"/>
        </w:rPr>
        <w:t>as part of a slow and steady movement from government to governance</w:t>
      </w:r>
      <w:r w:rsidRPr="000D5793">
        <w:rPr>
          <w:sz w:val="14"/>
          <w:szCs w:val="14"/>
        </w:rPr>
        <w:t>. At the same time, new kinds of careers, identities, and mobilities are forged within the processes of reform and the work of networks.</w:t>
      </w:r>
    </w:p>
    <w:p w14:paraId="5903815F" w14:textId="56042B3A" w:rsidR="0045400A" w:rsidRPr="000D5793" w:rsidRDefault="0045400A" w:rsidP="0045400A">
      <w:pPr>
        <w:pStyle w:val="Heading3"/>
      </w:pPr>
      <w:r w:rsidRPr="000D5793">
        <w:t>Case</w:t>
      </w:r>
    </w:p>
    <w:p w14:paraId="0BFABE46" w14:textId="77777777" w:rsidR="008D6FF2" w:rsidRPr="008D6FF2" w:rsidRDefault="008D6FF2" w:rsidP="005303B9">
      <w:pPr>
        <w:pStyle w:val="Heading4"/>
      </w:pPr>
    </w:p>
    <w:sectPr w:rsidR="008D6FF2" w:rsidRPr="008D6F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5400A"/>
    <w:rsid w:val="000026CF"/>
    <w:rsid w:val="000139A3"/>
    <w:rsid w:val="000365EE"/>
    <w:rsid w:val="000D5793"/>
    <w:rsid w:val="00100833"/>
    <w:rsid w:val="00104529"/>
    <w:rsid w:val="00105942"/>
    <w:rsid w:val="00107396"/>
    <w:rsid w:val="00144A4C"/>
    <w:rsid w:val="00176AB0"/>
    <w:rsid w:val="00177B7D"/>
    <w:rsid w:val="0018322D"/>
    <w:rsid w:val="001B5776"/>
    <w:rsid w:val="001E527A"/>
    <w:rsid w:val="001F78CE"/>
    <w:rsid w:val="002207C4"/>
    <w:rsid w:val="00251FC7"/>
    <w:rsid w:val="00270695"/>
    <w:rsid w:val="002855A7"/>
    <w:rsid w:val="002B146A"/>
    <w:rsid w:val="002B5E17"/>
    <w:rsid w:val="002C72F4"/>
    <w:rsid w:val="003124C7"/>
    <w:rsid w:val="00315690"/>
    <w:rsid w:val="00316B75"/>
    <w:rsid w:val="00325646"/>
    <w:rsid w:val="003460F2"/>
    <w:rsid w:val="0038158C"/>
    <w:rsid w:val="0038164F"/>
    <w:rsid w:val="003902BA"/>
    <w:rsid w:val="003A09E2"/>
    <w:rsid w:val="00407037"/>
    <w:rsid w:val="00420585"/>
    <w:rsid w:val="0045400A"/>
    <w:rsid w:val="004605D6"/>
    <w:rsid w:val="004C60E8"/>
    <w:rsid w:val="004E3579"/>
    <w:rsid w:val="004E728B"/>
    <w:rsid w:val="004F39E0"/>
    <w:rsid w:val="005078FA"/>
    <w:rsid w:val="005303B9"/>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B69D1"/>
    <w:rsid w:val="008C1B2E"/>
    <w:rsid w:val="008D6FF2"/>
    <w:rsid w:val="0091627E"/>
    <w:rsid w:val="0097032B"/>
    <w:rsid w:val="00976EFC"/>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76135"/>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1E04"/>
    <w:rsid w:val="00E15E75"/>
    <w:rsid w:val="00E5262C"/>
    <w:rsid w:val="00EC7DC4"/>
    <w:rsid w:val="00ED30CF"/>
    <w:rsid w:val="00F176EF"/>
    <w:rsid w:val="00F2658F"/>
    <w:rsid w:val="00F45E10"/>
    <w:rsid w:val="00F6364A"/>
    <w:rsid w:val="00F9113A"/>
    <w:rsid w:val="00FA7D7E"/>
    <w:rsid w:val="00FE2546"/>
    <w:rsid w:val="00FE712E"/>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3AA58"/>
  <w15:chartTrackingRefBased/>
  <w15:docId w15:val="{738CF394-742E-4CD4-85F9-F58CFAA78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5400A"/>
    <w:rPr>
      <w:rFonts w:ascii="Calibri" w:hAnsi="Calibri" w:cs="Calibri"/>
    </w:rPr>
  </w:style>
  <w:style w:type="paragraph" w:styleId="Heading1">
    <w:name w:val="heading 1"/>
    <w:aliases w:val="Pocket"/>
    <w:basedOn w:val="Normal"/>
    <w:next w:val="Normal"/>
    <w:link w:val="Heading1Char"/>
    <w:qFormat/>
    <w:rsid w:val="0045400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5400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5400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 Ch,Ta"/>
    <w:basedOn w:val="Normal"/>
    <w:next w:val="Normal"/>
    <w:link w:val="Heading4Char"/>
    <w:uiPriority w:val="3"/>
    <w:unhideWhenUsed/>
    <w:qFormat/>
    <w:rsid w:val="0045400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5400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5400A"/>
  </w:style>
  <w:style w:type="character" w:customStyle="1" w:styleId="Heading1Char">
    <w:name w:val="Heading 1 Char"/>
    <w:aliases w:val="Pocket Char"/>
    <w:basedOn w:val="DefaultParagraphFont"/>
    <w:link w:val="Heading1"/>
    <w:rsid w:val="0045400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5400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5400A"/>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45400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45400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5400A"/>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Italic"/>
    <w:basedOn w:val="DefaultParagraphFont"/>
    <w:uiPriority w:val="6"/>
    <w:qFormat/>
    <w:rsid w:val="0045400A"/>
    <w:rPr>
      <w:b/>
      <w:sz w:val="22"/>
      <w:u w:val="single"/>
    </w:rPr>
  </w:style>
  <w:style w:type="character" w:styleId="Hyperlink">
    <w:name w:val="Hyperlink"/>
    <w:aliases w:val="heading 1 (block title),Important,Read,Card Text,Internet Link,Analytic Text,Internet link,Char Char1,Block Char1,No Underline Char1,Char Char Char Char Char Char Char Char1,Text 7 Char1,Tags v 2 Char1,Heading 3 Char1 Char1,Heading 1 Char2"/>
    <w:basedOn w:val="DefaultParagraphFont"/>
    <w:uiPriority w:val="99"/>
    <w:unhideWhenUsed/>
    <w:rsid w:val="0045400A"/>
    <w:rPr>
      <w:color w:val="auto"/>
      <w:u w:val="none"/>
    </w:rPr>
  </w:style>
  <w:style w:type="character" w:styleId="FollowedHyperlink">
    <w:name w:val="FollowedHyperlink"/>
    <w:basedOn w:val="DefaultParagraphFont"/>
    <w:uiPriority w:val="99"/>
    <w:semiHidden/>
    <w:unhideWhenUsed/>
    <w:rsid w:val="0045400A"/>
    <w:rPr>
      <w:color w:val="auto"/>
      <w:u w:val="none"/>
    </w:rPr>
  </w:style>
  <w:style w:type="paragraph" w:customStyle="1" w:styleId="textbold">
    <w:name w:val="text bold"/>
    <w:basedOn w:val="Normal"/>
    <w:link w:val="Emphasis"/>
    <w:autoRedefine/>
    <w:uiPriority w:val="7"/>
    <w:qFormat/>
    <w:rsid w:val="0045400A"/>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azon.com/Wage-Labour-Capital-Value-Price-Profit/dp/0717804704" TargetMode="External"/><Relationship Id="rId13" Type="http://schemas.openxmlformats.org/officeDocument/2006/relationships/hyperlink" Target="https://books.google.ca/books?id=SgHuxQEACAAJ" TargetMode="External"/><Relationship Id="rId18" Type="http://schemas.openxmlformats.org/officeDocument/2006/relationships/hyperlink" Target="https://monthlyreview.org/product/what_every_environmentalist_needs_to_know_about_capitalism/" TargetMode="External"/><Relationship Id="rId3" Type="http://schemas.openxmlformats.org/officeDocument/2006/relationships/styles" Target="styles.xml"/><Relationship Id="rId7" Type="http://schemas.openxmlformats.org/officeDocument/2006/relationships/hyperlink" Target="https://onlinelibrary.wiley.com/doi/abs/10.1111/wusa.12021" TargetMode="External"/><Relationship Id="rId12" Type="http://schemas.openxmlformats.org/officeDocument/2006/relationships/hyperlink" Target="https://en.wikipedia.org/wiki/Karl_Polanyi" TargetMode="External"/><Relationship Id="rId17" Type="http://schemas.openxmlformats.org/officeDocument/2006/relationships/hyperlink" Target="https://foreignpolicy.com/2018/09/12/why-growth-cant-be-green/" TargetMode="External"/><Relationship Id="rId2" Type="http://schemas.openxmlformats.org/officeDocument/2006/relationships/numbering" Target="numbering.xml"/><Relationship Id="rId16" Type="http://schemas.openxmlformats.org/officeDocument/2006/relationships/hyperlink" Target="https://global.oup.com/academic/product/the-rise-of-the-rest-9780195170597"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oxfordhandbooks.com/view/10.1093/oxfordhb/9780190695545.001.0001/oxfordhb-9780190695545" TargetMode="External"/><Relationship Id="rId11" Type="http://schemas.openxmlformats.org/officeDocument/2006/relationships/hyperlink" Target="https://www.youtube.com/watch?v=6Af6b_wyiwI" TargetMode="External"/><Relationship Id="rId5" Type="http://schemas.openxmlformats.org/officeDocument/2006/relationships/webSettings" Target="webSettings.xml"/><Relationship Id="rId15" Type="http://schemas.openxmlformats.org/officeDocument/2006/relationships/hyperlink" Target="https://global.oup.com/academic/product/the-golden-age-of-capitalism-9780198287414" TargetMode="External"/><Relationship Id="rId10" Type="http://schemas.openxmlformats.org/officeDocument/2006/relationships/hyperlink" Target="https://www.theguardian.com/environment/2020/mar/18/tip-of-the-iceberg-is-our-destruction-of-nature-responsible-for-covid-19-ao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limateandcapitalism.com/2020/03/11/capitalist-agriculture-and-covid-19-a-deadly-combination/" TargetMode="External"/><Relationship Id="rId14" Type="http://schemas.openxmlformats.org/officeDocument/2006/relationships/hyperlink" Target="https://monthlyreview.org/1998/07/01/the-agrarian-origins-of-capit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e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43</TotalTime>
  <Pages>1</Pages>
  <Words>6894</Words>
  <Characters>39302</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rusem</dc:creator>
  <cp:keywords>5.1.1</cp:keywords>
  <dc:description/>
  <cp:lastModifiedBy>Rusem Paul</cp:lastModifiedBy>
  <cp:revision>2</cp:revision>
  <dcterms:created xsi:type="dcterms:W3CDTF">2021-12-04T13:23:00Z</dcterms:created>
  <dcterms:modified xsi:type="dcterms:W3CDTF">2021-12-04T15:11:00Z</dcterms:modified>
</cp:coreProperties>
</file>