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3676C" w14:textId="30DF886B" w:rsidR="00A95652" w:rsidRPr="009F23A3" w:rsidRDefault="006F2DBC" w:rsidP="006F2DBC">
      <w:pPr>
        <w:pStyle w:val="Heading3"/>
      </w:pPr>
      <w:r w:rsidRPr="009F23A3">
        <w:t>Framework</w:t>
      </w:r>
    </w:p>
    <w:p w14:paraId="0A81488A" w14:textId="1FA0ABEA" w:rsidR="006F2DBC" w:rsidRPr="009F23A3" w:rsidRDefault="00CF3F50" w:rsidP="00CF3F50">
      <w:pPr>
        <w:pStyle w:val="Heading4"/>
      </w:pPr>
      <w:r w:rsidRPr="009F23A3">
        <w:t>I affirm the resolution, Resolved: A just government ought to recognize an unconditional right of workers to strike.</w:t>
      </w:r>
    </w:p>
    <w:p w14:paraId="67054B15" w14:textId="77777777" w:rsidR="006F2DBC" w:rsidRPr="009F23A3" w:rsidRDefault="006F2DBC" w:rsidP="006F2DBC">
      <w:pPr>
        <w:pStyle w:val="Heading4"/>
      </w:pPr>
      <w:r w:rsidRPr="009F23A3">
        <w:t xml:space="preserve">The value is morality because the resolution is a question of whether an action is moral. The value criterion is maximizing expected wellbeing. Prefer this standard for the following reasons – </w:t>
      </w:r>
    </w:p>
    <w:p w14:paraId="511E4F2D" w14:textId="77777777" w:rsidR="006F2DBC" w:rsidRPr="009F23A3" w:rsidRDefault="006F2DBC" w:rsidP="006F2DBC"/>
    <w:p w14:paraId="12D0566E" w14:textId="77777777" w:rsidR="006F2DBC" w:rsidRPr="009F23A3" w:rsidRDefault="006F2DBC" w:rsidP="006F2DBC">
      <w:pPr>
        <w:pStyle w:val="Heading4"/>
        <w:rPr>
          <w:rFonts w:cs="Calibri"/>
        </w:rPr>
      </w:pPr>
      <w:r w:rsidRPr="009F23A3">
        <w:rPr>
          <w:rFonts w:cs="Calibri"/>
        </w:rPr>
        <w:t xml:space="preserve">1 – Pleasure is an intrinsic good. </w:t>
      </w:r>
    </w:p>
    <w:p w14:paraId="5D906EB5" w14:textId="77777777" w:rsidR="006F2DBC" w:rsidRPr="009F23A3" w:rsidRDefault="006F2DBC" w:rsidP="006F2DBC">
      <w:r w:rsidRPr="009F23A3">
        <w:rPr>
          <w:rStyle w:val="Style13ptBold"/>
        </w:rPr>
        <w:t>Moen ’16</w:t>
      </w:r>
      <w:r w:rsidRPr="009F23A3">
        <w:t xml:space="preserve"> – (Ole Martin, PhD, Research Fellow in Philosophy @ University of Oslo, "An Argument for Hedonism." Journal of Value Inquiry 50.2 (2016): 267). Modified for glang</w:t>
      </w:r>
    </w:p>
    <w:p w14:paraId="08F4112A" w14:textId="77777777" w:rsidR="006F2DBC" w:rsidRPr="009F23A3" w:rsidRDefault="006F2DBC" w:rsidP="006F2DBC">
      <w:pPr>
        <w:rPr>
          <w:sz w:val="16"/>
        </w:rPr>
      </w:pPr>
      <w:r w:rsidRPr="009F23A3">
        <w:rPr>
          <w:sz w:val="16"/>
        </w:rPr>
        <w:t xml:space="preserve">Let us start by observing, </w:t>
      </w:r>
      <w:r w:rsidRPr="009F23A3">
        <w:rPr>
          <w:rStyle w:val="StyleUnderline"/>
          <w:highlight w:val="cyan"/>
        </w:rPr>
        <w:t>empirically,</w:t>
      </w:r>
      <w:r w:rsidRPr="009F23A3">
        <w:rPr>
          <w:rStyle w:val="StyleUnderline"/>
        </w:rPr>
        <w:t xml:space="preserve"> that a widely shared judgment about intrinsic value and disvalue is that </w:t>
      </w:r>
      <w:r w:rsidRPr="009F23A3">
        <w:rPr>
          <w:rStyle w:val="StyleUnderline"/>
          <w:highlight w:val="cyan"/>
        </w:rPr>
        <w:t>pleasure is</w:t>
      </w:r>
      <w:r w:rsidRPr="009F23A3">
        <w:rPr>
          <w:rStyle w:val="StyleUnderline"/>
        </w:rPr>
        <w:t xml:space="preserve"> intrinsically </w:t>
      </w:r>
      <w:r w:rsidRPr="009F23A3">
        <w:rPr>
          <w:rStyle w:val="StyleUnderline"/>
          <w:highlight w:val="cyan"/>
        </w:rPr>
        <w:t>valuable and pain is</w:t>
      </w:r>
      <w:r w:rsidRPr="009F23A3">
        <w:rPr>
          <w:rStyle w:val="StyleUnderline"/>
        </w:rPr>
        <w:t xml:space="preserve"> intrinsically </w:t>
      </w:r>
      <w:r w:rsidRPr="009F23A3">
        <w:rPr>
          <w:rStyle w:val="StyleUnderline"/>
          <w:highlight w:val="cyan"/>
        </w:rPr>
        <w:t>disvaluable</w:t>
      </w:r>
      <w:r w:rsidRPr="009F23A3">
        <w:rPr>
          <w:rStyle w:val="StyleUnderline"/>
        </w:rPr>
        <w:t>. On virtually any proposed list of intrinsic values and disvalues</w:t>
      </w:r>
      <w:r w:rsidRPr="009F23A3">
        <w:rPr>
          <w:sz w:val="16"/>
        </w:rPr>
        <w:t xml:space="preserve"> (we will look at some of them below), </w:t>
      </w:r>
      <w:r w:rsidRPr="009F23A3">
        <w:rPr>
          <w:rStyle w:val="StyleUnderline"/>
        </w:rPr>
        <w:t>pleasure is included among the intrinsic values and pain among the intrinsic disvalues</w:t>
      </w:r>
      <w:r w:rsidRPr="009F23A3">
        <w:rPr>
          <w:rStyle w:val="Emphasis"/>
        </w:rPr>
        <w:t>.</w:t>
      </w:r>
      <w:r w:rsidRPr="009F23A3">
        <w:rPr>
          <w:sz w:val="16"/>
        </w:rPr>
        <w:t xml:space="preserve"> This inclusion makes intuitive sense, moreover, for </w:t>
      </w:r>
      <w:r w:rsidRPr="009F23A3">
        <w:rPr>
          <w:rStyle w:val="Emphasis"/>
          <w:highlight w:val="cyan"/>
        </w:rPr>
        <w:t>there is something undeniably good about</w:t>
      </w:r>
      <w:r w:rsidRPr="009F23A3">
        <w:rPr>
          <w:rStyle w:val="Emphasis"/>
        </w:rPr>
        <w:t xml:space="preserve"> the way </w:t>
      </w:r>
      <w:r w:rsidRPr="009F23A3">
        <w:rPr>
          <w:rStyle w:val="Emphasis"/>
          <w:highlight w:val="cyan"/>
        </w:rPr>
        <w:t>pleasure</w:t>
      </w:r>
      <w:r w:rsidRPr="009F23A3">
        <w:rPr>
          <w:rStyle w:val="Emphasis"/>
        </w:rPr>
        <w:t xml:space="preserve"> feels and something undeniably bad about the way pain feels,</w:t>
      </w:r>
      <w:r w:rsidRPr="009F23A3">
        <w:rPr>
          <w:sz w:val="16"/>
        </w:rPr>
        <w:t xml:space="preserve"> </w:t>
      </w:r>
      <w:r w:rsidRPr="009F23A3">
        <w:rPr>
          <w:rStyle w:val="StyleUnderline"/>
        </w:rPr>
        <w:t xml:space="preserve">and neither the goodness of pleasure nor the badness of pain seems to be exhausted by the further effects that these experiences might have. </w:t>
      </w:r>
      <w:r w:rsidRPr="009F23A3">
        <w:rPr>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9F23A3">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9F23A3">
        <w:rPr>
          <w:sz w:val="16"/>
        </w:rPr>
        <w:t xml:space="preserve"> You might answer, for example: </w:t>
      </w:r>
      <w:r w:rsidRPr="009F23A3">
        <w:rPr>
          <w:rStyle w:val="StyleUnderline"/>
        </w:rPr>
        <w:t xml:space="preserve">“To buy soda.” This answer makes sense, for soda is a nice thing and you can get it at the convenience store. </w:t>
      </w:r>
      <w:r w:rsidRPr="009F23A3">
        <w:rPr>
          <w:rStyle w:val="StyleUnderline"/>
          <w:highlight w:val="cyan"/>
        </w:rPr>
        <w:t>I might</w:t>
      </w:r>
      <w:r w:rsidRPr="009F23A3">
        <w:rPr>
          <w:rStyle w:val="StyleUnderline"/>
        </w:rPr>
        <w:t xml:space="preserve"> further </w:t>
      </w:r>
      <w:r w:rsidRPr="009F23A3">
        <w:rPr>
          <w:rStyle w:val="StyleUnderline"/>
          <w:highlight w:val="cyan"/>
        </w:rPr>
        <w:t>inquire,</w:t>
      </w:r>
      <w:r w:rsidRPr="009F23A3">
        <w:rPr>
          <w:rStyle w:val="StyleUnderline"/>
        </w:rPr>
        <w:t xml:space="preserve"> however: “</w:t>
      </w:r>
      <w:r w:rsidRPr="009F23A3">
        <w:rPr>
          <w:rStyle w:val="StyleUnderline"/>
          <w:highlight w:val="cyan"/>
        </w:rPr>
        <w:t>What is buying the soda good for?</w:t>
      </w:r>
      <w:r w:rsidRPr="009F23A3">
        <w:rPr>
          <w:rStyle w:val="StyleUnderline"/>
        </w:rPr>
        <w:t xml:space="preserve">” This further question can also be a reasonable one, for it need not be obvious why you want the soda. </w:t>
      </w:r>
      <w:r w:rsidRPr="009F23A3">
        <w:rPr>
          <w:rStyle w:val="StyleUnderline"/>
          <w:highlight w:val="cyan"/>
        </w:rPr>
        <w:t>You might answer: “</w:t>
      </w:r>
      <w:r w:rsidRPr="009F23A3">
        <w:rPr>
          <w:rStyle w:val="StyleUnderline"/>
        </w:rPr>
        <w:t xml:space="preserve">Well, </w:t>
      </w:r>
      <w:r w:rsidRPr="009F23A3">
        <w:rPr>
          <w:rStyle w:val="StyleUnderline"/>
          <w:highlight w:val="cyan"/>
        </w:rPr>
        <w:t>I want</w:t>
      </w:r>
      <w:r w:rsidRPr="009F23A3">
        <w:rPr>
          <w:rStyle w:val="StyleUnderline"/>
        </w:rPr>
        <w:t xml:space="preserve"> it for </w:t>
      </w:r>
      <w:r w:rsidRPr="009F23A3">
        <w:rPr>
          <w:rStyle w:val="StyleUnderline"/>
          <w:highlight w:val="cyan"/>
        </w:rPr>
        <w:t>the pleasure of drinking it.” If I</w:t>
      </w:r>
      <w:r w:rsidRPr="009F23A3">
        <w:rPr>
          <w:rStyle w:val="StyleUnderline"/>
        </w:rPr>
        <w:t xml:space="preserve"> then proceed by </w:t>
      </w:r>
      <w:r w:rsidRPr="009F23A3">
        <w:rPr>
          <w:rStyle w:val="StyleUnderline"/>
          <w:highlight w:val="cyan"/>
        </w:rPr>
        <w:t>ask</w:t>
      </w:r>
      <w:r w:rsidRPr="009F23A3">
        <w:rPr>
          <w:rStyle w:val="StyleUnderline"/>
        </w:rPr>
        <w:t xml:space="preserve">ing “But </w:t>
      </w:r>
      <w:r w:rsidRPr="009F23A3">
        <w:rPr>
          <w:rStyle w:val="StyleUnderline"/>
          <w:highlight w:val="cyan"/>
        </w:rPr>
        <w:t>what is</w:t>
      </w:r>
      <w:r w:rsidRPr="009F23A3">
        <w:rPr>
          <w:rStyle w:val="StyleUnderline"/>
        </w:rPr>
        <w:t xml:space="preserve"> the </w:t>
      </w:r>
      <w:r w:rsidRPr="009F23A3">
        <w:rPr>
          <w:rStyle w:val="StyleUnderline"/>
          <w:highlight w:val="cyan"/>
        </w:rPr>
        <w:t>pleasure</w:t>
      </w:r>
      <w:r w:rsidRPr="009F23A3">
        <w:rPr>
          <w:rStyle w:val="StyleUnderline"/>
        </w:rPr>
        <w:t xml:space="preserve"> of drinking the soda </w:t>
      </w:r>
      <w:r w:rsidRPr="009F23A3">
        <w:rPr>
          <w:rStyle w:val="StyleUnderline"/>
          <w:highlight w:val="cyan"/>
        </w:rPr>
        <w:t>good for?” the discussion</w:t>
      </w:r>
      <w:r w:rsidRPr="009F23A3">
        <w:rPr>
          <w:rStyle w:val="StyleUnderline"/>
        </w:rPr>
        <w:t xml:space="preserve"> is likely to </w:t>
      </w:r>
      <w:r w:rsidRPr="009F23A3">
        <w:rPr>
          <w:rStyle w:val="StyleUnderline"/>
          <w:highlight w:val="cyan"/>
        </w:rPr>
        <w:t>reach an</w:t>
      </w:r>
      <w:r w:rsidRPr="009F23A3">
        <w:rPr>
          <w:rStyle w:val="StyleUnderline"/>
        </w:rPr>
        <w:t xml:space="preserve"> awkward </w:t>
      </w:r>
      <w:r w:rsidRPr="009F23A3">
        <w:rPr>
          <w:rStyle w:val="StyleUnderline"/>
          <w:highlight w:val="cyan"/>
        </w:rPr>
        <w:t>end.</w:t>
      </w:r>
      <w:r w:rsidRPr="009F23A3">
        <w:rPr>
          <w:rStyle w:val="StyleUnderline"/>
        </w:rPr>
        <w:t xml:space="preserve"> The reason is that the pleasure is not good for anything further</w:t>
      </w:r>
      <w:r w:rsidRPr="009F23A3">
        <w:rPr>
          <w:sz w:val="16"/>
        </w:rPr>
        <w:t>; it is simply that for which going to the convenience store and buying the soda is good. 3 As Aristotle observes: “</w:t>
      </w:r>
      <w:r w:rsidRPr="009F23A3">
        <w:rPr>
          <w:rStyle w:val="Emphasis"/>
          <w:highlight w:val="cyan"/>
        </w:rPr>
        <w:t>We never ask</w:t>
      </w:r>
      <w:r w:rsidRPr="009F23A3">
        <w:rPr>
          <w:rStyle w:val="Emphasis"/>
        </w:rPr>
        <w:t xml:space="preserve"> what </w:t>
      </w:r>
      <w:r w:rsidRPr="009F23A3">
        <w:rPr>
          <w:rStyle w:val="Emphasis"/>
          <w:highlight w:val="cyan"/>
        </w:rPr>
        <w:t>her</w:t>
      </w:r>
      <w:r w:rsidRPr="009F23A3">
        <w:rPr>
          <w:strike/>
          <w:sz w:val="16"/>
        </w:rPr>
        <w:t>is</w:t>
      </w:r>
      <w:r w:rsidRPr="009F23A3">
        <w:rPr>
          <w:sz w:val="16"/>
        </w:rPr>
        <w:t xml:space="preserve"> </w:t>
      </w:r>
      <w:r w:rsidRPr="009F23A3">
        <w:rPr>
          <w:rStyle w:val="Emphasis"/>
          <w:highlight w:val="cyan"/>
        </w:rPr>
        <w:t>end is</w:t>
      </w:r>
      <w:r w:rsidRPr="009F23A3">
        <w:rPr>
          <w:rStyle w:val="Emphasis"/>
        </w:rPr>
        <w:t xml:space="preserve"> in being pleased, </w:t>
      </w:r>
      <w:r w:rsidRPr="009F23A3">
        <w:rPr>
          <w:rStyle w:val="Emphasis"/>
          <w:highlight w:val="cyan"/>
        </w:rPr>
        <w:t>because we assume that pleasure is</w:t>
      </w:r>
      <w:r w:rsidRPr="009F23A3">
        <w:rPr>
          <w:rStyle w:val="Emphasis"/>
        </w:rPr>
        <w:t xml:space="preserve"> choice </w:t>
      </w:r>
      <w:r w:rsidRPr="009F23A3">
        <w:rPr>
          <w:rStyle w:val="Emphasis"/>
          <w:highlight w:val="cyan"/>
        </w:rPr>
        <w:t>worthy in itself.</w:t>
      </w:r>
      <w:r w:rsidRPr="009F23A3">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F23A3">
        <w:rPr>
          <w:rStyle w:val="StyleUnderline"/>
        </w:rPr>
        <w:t>pleasure and pain are both places where we reach the end of the line in matters of value. Although pleasure and pain thus seem to be good candidates for intrinsic value and disvalue</w:t>
      </w:r>
      <w:r w:rsidRPr="009F23A3">
        <w:rPr>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w:t>
      </w:r>
    </w:p>
    <w:p w14:paraId="164331F5" w14:textId="77777777" w:rsidR="006F2DBC" w:rsidRPr="009F23A3" w:rsidRDefault="006F2DBC" w:rsidP="006F2DBC">
      <w:pPr>
        <w:tabs>
          <w:tab w:val="left" w:pos="12600"/>
        </w:tabs>
        <w:rPr>
          <w:sz w:val="16"/>
        </w:rPr>
      </w:pPr>
    </w:p>
    <w:p w14:paraId="2AE0323C" w14:textId="77777777" w:rsidR="006F2DBC" w:rsidRPr="009F23A3" w:rsidRDefault="006F2DBC" w:rsidP="006F2DBC">
      <w:pPr>
        <w:pStyle w:val="Heading4"/>
      </w:pPr>
      <w:r w:rsidRPr="009F23A3">
        <w:t>2 – Threats to security and life preclude the ability for people to use and act upon other moral theories since they are in a constant state of crisis that inhibit the ideal moral conditions. That mean’s utilitarianism is a prerequisite to other frameworks.</w:t>
      </w:r>
    </w:p>
    <w:p w14:paraId="75F40468" w14:textId="77777777" w:rsidR="006F2DBC" w:rsidRPr="009F23A3" w:rsidRDefault="006F2DBC" w:rsidP="006F2DBC"/>
    <w:p w14:paraId="575094F1" w14:textId="3C9C1328" w:rsidR="006F2DBC" w:rsidRPr="009F23A3" w:rsidRDefault="006F2DBC" w:rsidP="006F2DBC">
      <w:pPr>
        <w:pStyle w:val="Heading4"/>
      </w:pPr>
      <w:r w:rsidRPr="009F23A3">
        <w:t>3 – Only consequentialism explains degrees of wrongness – If I break a promise to meet up for lunch, that is not as bad as breaking a promise to take a dying person to the hospital. Only the consequences explain why the second one is much worse than the first.</w:t>
      </w:r>
    </w:p>
    <w:p w14:paraId="4A97C477" w14:textId="0EF3EC7D" w:rsidR="006F2DBC" w:rsidRPr="009F23A3" w:rsidRDefault="006F2DBC" w:rsidP="006F2DBC"/>
    <w:p w14:paraId="1EAC45F8" w14:textId="7F0E6E68" w:rsidR="004E6D52" w:rsidRPr="009F23A3" w:rsidRDefault="004E6D52" w:rsidP="004E6D52">
      <w:pPr>
        <w:pStyle w:val="Heading3"/>
      </w:pPr>
      <w:r w:rsidRPr="009F23A3">
        <w:t>C1: Democracy</w:t>
      </w:r>
    </w:p>
    <w:p w14:paraId="2D45DF6B" w14:textId="77777777" w:rsidR="004E6D52" w:rsidRPr="009F23A3" w:rsidRDefault="004E6D52" w:rsidP="004E6D52">
      <w:pPr>
        <w:pStyle w:val="Heading4"/>
      </w:pPr>
      <w:r w:rsidRPr="009F23A3">
        <w:t>Global democracy is collapsing now.</w:t>
      </w:r>
    </w:p>
    <w:p w14:paraId="6C98CF01" w14:textId="77777777" w:rsidR="004E6D52" w:rsidRPr="009F23A3" w:rsidRDefault="004E6D52" w:rsidP="004E6D52">
      <w:r w:rsidRPr="009F23A3">
        <w:rPr>
          <w:rStyle w:val="Style13ptBold"/>
        </w:rPr>
        <w:t>Freedom House 3/3</w:t>
      </w:r>
      <w:r w:rsidRPr="009F23A3">
        <w:t xml:space="preserve"> </w:t>
      </w:r>
      <w:r w:rsidRPr="009F23A3">
        <w:rPr>
          <w:sz w:val="16"/>
          <w:szCs w:val="16"/>
        </w:rPr>
        <w:t xml:space="preserve">[Freedom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 https://freedomhouse.org/article/new-report-global-decline-democracy-has-accelerated.] </w:t>
      </w:r>
    </w:p>
    <w:p w14:paraId="3D4A4FFA" w14:textId="77777777" w:rsidR="004E6D52" w:rsidRPr="009F23A3" w:rsidRDefault="004E6D52" w:rsidP="004E6D52">
      <w:pPr>
        <w:rPr>
          <w:b/>
          <w:u w:val="single"/>
        </w:rPr>
      </w:pPr>
      <w:r w:rsidRPr="009F23A3">
        <w:rPr>
          <w:b/>
          <w:u w:val="single"/>
        </w:rPr>
        <w:t xml:space="preserve">Washington - March 3, 2021 — </w:t>
      </w:r>
      <w:r w:rsidRPr="009F23A3">
        <w:rPr>
          <w:b/>
          <w:highlight w:val="green"/>
          <w:u w:val="single"/>
        </w:rPr>
        <w:t xml:space="preserve">Authoritarian actors grew bolder </w:t>
      </w:r>
      <w:r w:rsidRPr="009F23A3">
        <w:rPr>
          <w:b/>
          <w:u w:val="single"/>
        </w:rPr>
        <w:t>during 2020 as major democracies turned inward, contributing to the 15th consecutive year of decline in global freedom</w:t>
      </w:r>
      <w:r w:rsidRPr="009F23A3">
        <w:rPr>
          <w:sz w:val="16"/>
          <w:szCs w:val="16"/>
        </w:rPr>
        <w:t xml:space="preserve">, according to </w:t>
      </w:r>
      <w:hyperlink r:id="rId6">
        <w:r w:rsidRPr="009F23A3">
          <w:rPr>
            <w:b/>
            <w:i/>
            <w:color w:val="000000"/>
            <w:sz w:val="16"/>
            <w:szCs w:val="16"/>
          </w:rPr>
          <w:t>Freedom in the World 2021</w:t>
        </w:r>
      </w:hyperlink>
      <w:r w:rsidRPr="009F23A3">
        <w:rPr>
          <w:sz w:val="16"/>
          <w:szCs w:val="16"/>
        </w:rPr>
        <w:t xml:space="preserve">, the annual country-by-country assessment of political rights and civil liberties released today by Freedom House. </w:t>
      </w:r>
      <w:r w:rsidRPr="009F23A3">
        <w:rPr>
          <w:b/>
          <w:u w:val="single"/>
        </w:rPr>
        <w:t xml:space="preserve">The </w:t>
      </w:r>
      <w:r w:rsidRPr="009F23A3">
        <w:rPr>
          <w:b/>
          <w:highlight w:val="green"/>
          <w:u w:val="single"/>
        </w:rPr>
        <w:t>report found</w:t>
      </w:r>
      <w:r w:rsidRPr="009F23A3">
        <w:rPr>
          <w:b/>
          <w:u w:val="single"/>
        </w:rPr>
        <w:t xml:space="preserve"> that the share of </w:t>
      </w:r>
      <w:r w:rsidRPr="009F23A3">
        <w:rPr>
          <w:b/>
          <w:highlight w:val="green"/>
          <w:u w:val="single"/>
        </w:rPr>
        <w:t>countries designated Not Free has reached its highest level since the deterioration of democracy</w:t>
      </w:r>
      <w:r w:rsidRPr="009F23A3">
        <w:rPr>
          <w:b/>
          <w:u w:val="single"/>
        </w:rPr>
        <w:t xml:space="preserve"> began </w:t>
      </w:r>
      <w:r w:rsidRPr="009F23A3">
        <w:rPr>
          <w:b/>
          <w:highlight w:val="green"/>
          <w:u w:val="single"/>
        </w:rPr>
        <w:t>in</w:t>
      </w:r>
      <w:r w:rsidRPr="009F23A3">
        <w:rPr>
          <w:b/>
          <w:u w:val="single"/>
        </w:rPr>
        <w:t xml:space="preserve"> 20</w:t>
      </w:r>
      <w:r w:rsidRPr="009F23A3">
        <w:rPr>
          <w:b/>
          <w:highlight w:val="green"/>
          <w:u w:val="single"/>
        </w:rPr>
        <w:t>06</w:t>
      </w:r>
      <w:r w:rsidRPr="009F23A3">
        <w:rPr>
          <w:b/>
          <w:u w:val="single"/>
        </w:rPr>
        <w:t xml:space="preserve">, and that countries with declines in political rights and civil liberties outnumbered those with gains by the largest margin recorded during the 15-year period. </w:t>
      </w:r>
      <w:r w:rsidRPr="009F23A3">
        <w:rPr>
          <w:sz w:val="16"/>
          <w:szCs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9F23A3">
        <w:rPr>
          <w:b/>
          <w:u w:val="single"/>
        </w:rPr>
        <w:t xml:space="preserve">In one of the year’s most significant developments, </w:t>
      </w:r>
      <w:r w:rsidRPr="009F23A3">
        <w:rPr>
          <w:b/>
          <w:highlight w:val="green"/>
          <w:u w:val="single"/>
        </w:rPr>
        <w:t>India’s status changed from Free to Partly Free</w:t>
      </w:r>
      <w:r w:rsidRPr="009F23A3">
        <w:rPr>
          <w:b/>
          <w:u w:val="single"/>
        </w:rPr>
        <w:t>, meaning less than 20 percent of the world’s people now live in a Free country—the smallest proportion since 1995. Indians’ political rights and civil liberties have been eroding since Narendra Modi became prime minister in 2014.</w:t>
      </w:r>
      <w:r w:rsidRPr="009F23A3">
        <w:rPr>
          <w:sz w:val="16"/>
          <w:szCs w:val="16"/>
        </w:rPr>
        <w:t xml:space="preserve"> His Hindu nationalist government has presided over increased pressure on human rights organizations, rising intimidation of academics and journalists, and a spate of bigoted attacks—including lynchings—aimed at Muslims. The decline deepened following Modi’s reelection in 2019, and the government’s response to the coronavirus pandemic in 2020 featured further abuses of fundamental rights. </w:t>
      </w:r>
      <w:r w:rsidRPr="009F23A3">
        <w:rPr>
          <w:b/>
          <w:u w:val="single"/>
        </w:rPr>
        <w:t xml:space="preserve">The </w:t>
      </w:r>
      <w:r w:rsidRPr="009F23A3">
        <w:rPr>
          <w:b/>
          <w:highlight w:val="green"/>
          <w:u w:val="single"/>
        </w:rPr>
        <w:t>changes</w:t>
      </w:r>
      <w:r w:rsidRPr="009F23A3">
        <w:rPr>
          <w:b/>
          <w:u w:val="single"/>
        </w:rPr>
        <w:t xml:space="preserve"> in India </w:t>
      </w:r>
      <w:r w:rsidRPr="009F23A3">
        <w:rPr>
          <w:b/>
          <w:highlight w:val="green"/>
          <w:u w:val="single"/>
        </w:rPr>
        <w:t>formed part of a broader shift in the international balance between democracy and authoritarianism</w:t>
      </w:r>
      <w:r w:rsidRPr="009F23A3">
        <w:rPr>
          <w:b/>
          <w:u w:val="single"/>
        </w:rPr>
        <w:t xml:space="preserve">, with authoritarians generally enjoying impunity for their abuses and seizing new opportunities to consolidate power or crush dissent. </w:t>
      </w:r>
      <w:r w:rsidRPr="009F23A3">
        <w:rPr>
          <w:sz w:val="16"/>
          <w:szCs w:val="16"/>
        </w:rPr>
        <w:t xml:space="preserve">In many cases, promising democratic movements faced major setbacks as a result. </w:t>
      </w:r>
      <w:r w:rsidRPr="009F23A3">
        <w:rPr>
          <w:b/>
          <w:u w:val="single"/>
        </w:rPr>
        <w:t xml:space="preserve">In </w:t>
      </w:r>
      <w:r w:rsidRPr="009F23A3">
        <w:rPr>
          <w:b/>
          <w:highlight w:val="green"/>
          <w:u w:val="single"/>
        </w:rPr>
        <w:t>Belarus and Hong Kong</w:t>
      </w:r>
      <w:r w:rsidRPr="009F23A3">
        <w:rPr>
          <w:b/>
          <w:u w:val="single"/>
        </w:rPr>
        <w:t xml:space="preserve">, for example, </w:t>
      </w:r>
      <w:r w:rsidRPr="009F23A3">
        <w:rPr>
          <w:b/>
          <w:highlight w:val="green"/>
          <w:u w:val="single"/>
        </w:rPr>
        <w:t>massive prodemocracy protests met with brutal crackdowns by governments</w:t>
      </w:r>
      <w:r w:rsidRPr="009F23A3">
        <w:rPr>
          <w:b/>
          <w:u w:val="single"/>
        </w:rPr>
        <w:t xml:space="preserve"> that largely disregarded international criticism. The </w:t>
      </w:r>
      <w:r w:rsidRPr="009F23A3">
        <w:rPr>
          <w:b/>
          <w:highlight w:val="green"/>
          <w:u w:val="single"/>
        </w:rPr>
        <w:t>Azerbaijani regime’s</w:t>
      </w:r>
      <w:r w:rsidRPr="009F23A3">
        <w:rPr>
          <w:b/>
          <w:u w:val="single"/>
        </w:rPr>
        <w:t xml:space="preserve"> military offensive in Nagorno-Karabakh indirectly </w:t>
      </w:r>
      <w:r w:rsidRPr="009F23A3">
        <w:rPr>
          <w:b/>
          <w:highlight w:val="green"/>
          <w:u w:val="single"/>
        </w:rPr>
        <w:t>threatened recent democratic gains in Armenia</w:t>
      </w:r>
      <w:r w:rsidRPr="009F23A3">
        <w:rPr>
          <w:b/>
          <w:u w:val="single"/>
        </w:rPr>
        <w:t>, while the armed conflict in Ethiopia’s Tigray Region dashed hopes for the tentative political opening in that country since 2018.</w:t>
      </w:r>
      <w:r w:rsidRPr="009F23A3">
        <w:rPr>
          <w:sz w:val="16"/>
          <w:szCs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9F23A3">
        <w:rPr>
          <w:b/>
          <w:u w:val="single"/>
        </w:rPr>
        <w:t xml:space="preserve">The malign </w:t>
      </w:r>
      <w:r w:rsidRPr="009F23A3">
        <w:rPr>
          <w:b/>
          <w:highlight w:val="green"/>
          <w:u w:val="single"/>
        </w:rPr>
        <w:t>influence of</w:t>
      </w:r>
      <w:r w:rsidRPr="009F23A3">
        <w:rPr>
          <w:b/>
          <w:u w:val="single"/>
        </w:rPr>
        <w:t xml:space="preserve"> the regime in </w:t>
      </w:r>
      <w:r w:rsidRPr="009F23A3">
        <w:rPr>
          <w:b/>
          <w:highlight w:val="green"/>
          <w:u w:val="single"/>
        </w:rPr>
        <w:t>China</w:t>
      </w:r>
      <w:r w:rsidRPr="009F23A3">
        <w:rPr>
          <w:b/>
          <w:u w:val="single"/>
        </w:rPr>
        <w:t xml:space="preserve">, the world’s most populous dictatorship, </w:t>
      </w:r>
      <w:r w:rsidRPr="009F23A3">
        <w:rPr>
          <w:b/>
          <w:highlight w:val="green"/>
          <w:u w:val="single"/>
        </w:rPr>
        <w:t>ranged far beyond Hong Kong</w:t>
      </w:r>
      <w:r w:rsidRPr="009F23A3">
        <w:rPr>
          <w:b/>
          <w:u w:val="single"/>
        </w:rPr>
        <w:t xml:space="preserve"> in 2020. Beijing ramped up its global disinformation and censorship campaign to counter the fallout from its cover-up of the initial coronavirus outbreak</w:t>
      </w:r>
      <w:r w:rsidRPr="009F23A3">
        <w:rPr>
          <w:sz w:val="16"/>
          <w:szCs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9F23A3">
        <w:rPr>
          <w:b/>
          <w:u w:val="single"/>
        </w:rPr>
        <w:t>“This year’s findings make it abundantly clear that we have not yet stemmed the authoritarian tide,” said Sarah Repucci, vice president of research and analysis at Freedom House. “</w:t>
      </w:r>
      <w:r w:rsidRPr="009F23A3">
        <w:rPr>
          <w:b/>
          <w:highlight w:val="green"/>
          <w:u w:val="single"/>
        </w:rPr>
        <w:t>Democratic governments will have to work in solidarity</w:t>
      </w:r>
      <w:r w:rsidRPr="009F23A3">
        <w:rPr>
          <w:b/>
          <w:u w:val="single"/>
        </w:rPr>
        <w:t xml:space="preserve"> with one another, and </w:t>
      </w:r>
      <w:r w:rsidRPr="009F23A3">
        <w:rPr>
          <w:b/>
          <w:highlight w:val="green"/>
          <w:u w:val="single"/>
        </w:rPr>
        <w:t>with democracy advocates and human rights defenders</w:t>
      </w:r>
      <w:r w:rsidRPr="009F23A3">
        <w:rPr>
          <w:b/>
          <w:u w:val="single"/>
        </w:rPr>
        <w:t xml:space="preserve"> in more repressive settings, if we are to reverse 15 years of accumulated declines and build a more free and peaceful world.” </w:t>
      </w:r>
      <w:r w:rsidRPr="009F23A3">
        <w:rPr>
          <w:b/>
          <w:sz w:val="16"/>
          <w:szCs w:val="16"/>
        </w:rPr>
        <w:t>A need for reform in the United States</w:t>
      </w:r>
      <w:r w:rsidRPr="009F23A3">
        <w:rPr>
          <w:sz w:val="16"/>
          <w:szCs w:val="16"/>
        </w:rPr>
        <w:t xml:space="preserve"> While still considered Free, the United States experienced further democratic decline during the final year of the Trump presidency. The US score in </w:t>
      </w:r>
      <w:hyperlink r:id="rId7">
        <w:r w:rsidRPr="009F23A3">
          <w:rPr>
            <w:color w:val="000000"/>
            <w:sz w:val="16"/>
            <w:szCs w:val="16"/>
          </w:rPr>
          <w:t>Freedom in the World</w:t>
        </w:r>
      </w:hyperlink>
      <w:r w:rsidRPr="009F23A3">
        <w:rPr>
          <w:sz w:val="16"/>
          <w:szCs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9F23A3">
        <w:rPr>
          <w:b/>
          <w:u w:val="single"/>
        </w:rPr>
        <w:t>Several developments in 2020 contributed to the United States’ current score. 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counterprotesters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9F23A3">
        <w:rPr>
          <w:sz w:val="16"/>
          <w:szCs w:val="16"/>
        </w:rPr>
        <w:t xml:space="preserve"> In addition, the crisis further damaged the United States’ credibility abroad and underscored the menace of political polarization and extremism in the country. ”January 6 should be a wake-up call for many Americans about the fragility of American democracy,” said Michael J. Abramowitz, president of Freedom House. </w:t>
      </w:r>
      <w:r w:rsidRPr="009F23A3">
        <w:rPr>
          <w:b/>
          <w:u w:val="single"/>
        </w:rPr>
        <w:t>“</w:t>
      </w:r>
      <w:r w:rsidRPr="009F23A3">
        <w:rPr>
          <w:b/>
          <w:highlight w:val="green"/>
          <w:u w:val="single"/>
        </w:rPr>
        <w:t>Authoritarian powers</w:t>
      </w:r>
      <w:r w:rsidRPr="009F23A3">
        <w:rPr>
          <w:b/>
          <w:u w:val="single"/>
        </w:rPr>
        <w:t xml:space="preserve">, especially China, </w:t>
      </w:r>
      <w:r w:rsidRPr="009F23A3">
        <w:rPr>
          <w:b/>
          <w:highlight w:val="green"/>
          <w:u w:val="single"/>
        </w:rPr>
        <w:t>are advancing</w:t>
      </w:r>
      <w:r w:rsidRPr="009F23A3">
        <w:rPr>
          <w:b/>
          <w:u w:val="single"/>
        </w:rPr>
        <w:t xml:space="preserve"> their </w:t>
      </w:r>
      <w:r w:rsidRPr="009F23A3">
        <w:rPr>
          <w:b/>
          <w:highlight w:val="green"/>
          <w:u w:val="single"/>
        </w:rPr>
        <w:t>interests around the world, while democracies have been divided</w:t>
      </w:r>
      <w:r w:rsidRPr="009F23A3">
        <w:rPr>
          <w:b/>
          <w:u w:val="single"/>
        </w:rPr>
        <w:t xml:space="preserve"> and consumed by internal problems. </w:t>
      </w:r>
      <w:r w:rsidRPr="009F23A3">
        <w:rPr>
          <w:b/>
          <w:highlight w:val="green"/>
          <w:u w:val="single"/>
        </w:rPr>
        <w:t>For freedom to prevail</w:t>
      </w:r>
      <w:r w:rsidRPr="009F23A3">
        <w:rPr>
          <w:b/>
          <w:u w:val="single"/>
        </w:rPr>
        <w:t xml:space="preserve"> on a global scale, </w:t>
      </w:r>
      <w:r w:rsidRPr="009F23A3">
        <w:rPr>
          <w:b/>
          <w:highlight w:val="green"/>
          <w:u w:val="single"/>
        </w:rPr>
        <w:t>the U</w:t>
      </w:r>
      <w:r w:rsidRPr="009F23A3">
        <w:rPr>
          <w:b/>
          <w:u w:val="single"/>
        </w:rPr>
        <w:t xml:space="preserve">nited </w:t>
      </w:r>
      <w:r w:rsidRPr="009F23A3">
        <w:rPr>
          <w:b/>
          <w:highlight w:val="green"/>
          <w:u w:val="single"/>
        </w:rPr>
        <w:t>S</w:t>
      </w:r>
      <w:r w:rsidRPr="009F23A3">
        <w:rPr>
          <w:b/>
          <w:u w:val="single"/>
        </w:rPr>
        <w:t xml:space="preserve">tates </w:t>
      </w:r>
      <w:r w:rsidRPr="009F23A3">
        <w:rPr>
          <w:b/>
          <w:highlight w:val="green"/>
          <w:u w:val="single"/>
        </w:rPr>
        <w:t>and</w:t>
      </w:r>
      <w:r w:rsidRPr="009F23A3">
        <w:rPr>
          <w:b/>
          <w:u w:val="single"/>
        </w:rPr>
        <w:t xml:space="preserve"> its </w:t>
      </w:r>
      <w:r w:rsidRPr="009F23A3">
        <w:rPr>
          <w:b/>
          <w:highlight w:val="green"/>
          <w:u w:val="single"/>
        </w:rPr>
        <w:t>partners must band together</w:t>
      </w:r>
      <w:r w:rsidRPr="009F23A3">
        <w:rPr>
          <w:b/>
          <w:u w:val="single"/>
        </w:rPr>
        <w:t xml:space="preserve"> and work harder </w:t>
      </w:r>
      <w:r w:rsidRPr="009F23A3">
        <w:rPr>
          <w:b/>
          <w:highlight w:val="green"/>
          <w:u w:val="single"/>
        </w:rPr>
        <w:t>to strengthen democracy at home and abroad.</w:t>
      </w:r>
      <w:r w:rsidRPr="009F23A3">
        <w:rPr>
          <w:b/>
          <w:u w:val="single"/>
        </w:rPr>
        <w:t xml:space="preserve"> President </w:t>
      </w:r>
      <w:r w:rsidRPr="009F23A3">
        <w:rPr>
          <w:b/>
          <w:highlight w:val="green"/>
          <w:u w:val="single"/>
        </w:rPr>
        <w:t>Biden</w:t>
      </w:r>
      <w:r w:rsidRPr="009F23A3">
        <w:rPr>
          <w:b/>
          <w:u w:val="single"/>
        </w:rPr>
        <w:t xml:space="preserve"> has </w:t>
      </w:r>
      <w:r w:rsidRPr="009F23A3">
        <w:rPr>
          <w:b/>
          <w:highlight w:val="green"/>
          <w:u w:val="single"/>
        </w:rPr>
        <w:t>pledged to restore America’s international role</w:t>
      </w:r>
      <w:r w:rsidRPr="009F23A3">
        <w:rPr>
          <w:b/>
          <w:u w:val="single"/>
        </w:rPr>
        <w:t xml:space="preserve"> as a leading supporter of democracy and human rights, </w:t>
      </w:r>
      <w:r w:rsidRPr="009F23A3">
        <w:rPr>
          <w:b/>
          <w:highlight w:val="green"/>
          <w:u w:val="single"/>
        </w:rPr>
        <w:t>but to rebuild</w:t>
      </w:r>
      <w:r w:rsidRPr="009F23A3">
        <w:rPr>
          <w:b/>
          <w:u w:val="single"/>
        </w:rPr>
        <w:t xml:space="preserve"> its leadership </w:t>
      </w:r>
      <w:r w:rsidRPr="009F23A3">
        <w:rPr>
          <w:b/>
          <w:highlight w:val="green"/>
          <w:u w:val="single"/>
        </w:rPr>
        <w:t>credentials, the country must</w:t>
      </w:r>
      <w:r w:rsidRPr="009F23A3">
        <w:rPr>
          <w:b/>
          <w:u w:val="single"/>
        </w:rPr>
        <w:t xml:space="preserve"> simultaneously </w:t>
      </w:r>
      <w:r w:rsidRPr="009F23A3">
        <w:rPr>
          <w:b/>
          <w:highlight w:val="green"/>
          <w:u w:val="single"/>
        </w:rPr>
        <w:t>address the weaknesses within its own political system</w:t>
      </w:r>
      <w:r w:rsidRPr="009F23A3">
        <w:rPr>
          <w:b/>
          <w:u w:val="single"/>
        </w:rPr>
        <w:t>.”</w:t>
      </w:r>
      <w:r w:rsidRPr="009F23A3">
        <w:rPr>
          <w:sz w:val="16"/>
          <w:szCs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9F23A3">
        <w:rPr>
          <w:b/>
          <w:sz w:val="16"/>
          <w:szCs w:val="16"/>
        </w:rPr>
        <w:t>The effects of COVID-19</w:t>
      </w:r>
      <w:r w:rsidRPr="009F23A3">
        <w:rPr>
          <w:sz w:val="16"/>
          <w:szCs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Orbán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9F23A3">
        <w:rPr>
          <w:b/>
          <w:sz w:val="16"/>
          <w:szCs w:val="16"/>
        </w:rPr>
        <w:t>The resilience of democracy</w:t>
      </w:r>
      <w:r w:rsidRPr="009F23A3">
        <w:rPr>
          <w:sz w:val="16"/>
          <w:szCs w:val="16"/>
        </w:rPr>
        <w:t xml:space="preserve"> </w:t>
      </w:r>
      <w:r w:rsidRPr="009F23A3">
        <w:rPr>
          <w:b/>
          <w:u w:val="single"/>
        </w:rPr>
        <w:t xml:space="preserve">Despite the many losses for freedom recorded by </w:t>
      </w:r>
      <w:hyperlink r:id="rId8">
        <w:r w:rsidRPr="009F23A3">
          <w:rPr>
            <w:b/>
            <w:u w:val="single"/>
          </w:rPr>
          <w:t>Freedom in the World</w:t>
        </w:r>
      </w:hyperlink>
      <w:r w:rsidRPr="009F23A3">
        <w:rPr>
          <w:b/>
          <w:u w:val="single"/>
        </w:rPr>
        <w:t xml:space="preserve"> 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 </w:t>
      </w:r>
    </w:p>
    <w:p w14:paraId="66EAF1F9" w14:textId="77777777" w:rsidR="004E6D52" w:rsidRPr="009F23A3" w:rsidRDefault="004E6D52" w:rsidP="004E6D52">
      <w:pPr>
        <w:rPr>
          <w:b/>
          <w:u w:val="single"/>
        </w:rPr>
      </w:pPr>
    </w:p>
    <w:p w14:paraId="5E51DA96" w14:textId="56A6C305" w:rsidR="004E6D52" w:rsidRPr="009F23A3" w:rsidRDefault="004E6D52" w:rsidP="004E6D52">
      <w:pPr>
        <w:pStyle w:val="Heading4"/>
      </w:pPr>
      <w:r w:rsidRPr="009F23A3">
        <w:t xml:space="preserve">The </w:t>
      </w:r>
      <w:r w:rsidRPr="009F23A3">
        <w:t>aff</w:t>
      </w:r>
      <w:r w:rsidRPr="009F23A3">
        <w:t xml:space="preserve"> solves: </w:t>
      </w:r>
    </w:p>
    <w:p w14:paraId="053B935F" w14:textId="77777777" w:rsidR="004E6D52" w:rsidRPr="009F23A3" w:rsidRDefault="004E6D52" w:rsidP="004E6D52">
      <w:pPr>
        <w:pStyle w:val="Heading4"/>
      </w:pPr>
      <w:r w:rsidRPr="009F23A3">
        <w:t xml:space="preserve">First, </w:t>
      </w:r>
      <w:r w:rsidRPr="009F23A3">
        <w:rPr>
          <w:u w:val="single"/>
        </w:rPr>
        <w:t>civic engagement</w:t>
      </w:r>
      <w:r w:rsidRPr="009F23A3">
        <w:t xml:space="preserve"> – strikes </w:t>
      </w:r>
      <w:r w:rsidRPr="009F23A3">
        <w:rPr>
          <w:u w:val="single"/>
        </w:rPr>
        <w:t>increase</w:t>
      </w:r>
      <w:r w:rsidRPr="009F23A3">
        <w:t xml:space="preserve"> democratic participation which </w:t>
      </w:r>
      <w:r w:rsidRPr="009F23A3">
        <w:rPr>
          <w:u w:val="single"/>
        </w:rPr>
        <w:t>reinvigorates democracy</w:t>
      </w:r>
      <w:r w:rsidRPr="009F23A3">
        <w:t>.</w:t>
      </w:r>
    </w:p>
    <w:p w14:paraId="5991660C" w14:textId="77777777" w:rsidR="004E6D52" w:rsidRPr="009F23A3" w:rsidRDefault="004E6D52" w:rsidP="004E6D52">
      <w:r w:rsidRPr="009F23A3">
        <w:rPr>
          <w:rStyle w:val="Style13ptBold"/>
        </w:rPr>
        <w:t>McElwee 15</w:t>
      </w:r>
      <w:r w:rsidRPr="009F23A3">
        <w:t xml:space="preserve"> [Sean; Research Associate at Demos; “How Unions Boost Democratic Participation,” The American Prospect; 9/16/15; https://prospect.org/labor/unions-boost-democratic-participation/] </w:t>
      </w:r>
    </w:p>
    <w:p w14:paraId="3A04BF97" w14:textId="77777777" w:rsidR="004E6D52" w:rsidRPr="009F23A3" w:rsidRDefault="004E6D52" w:rsidP="004E6D52">
      <w:pPr>
        <w:rPr>
          <w:u w:val="single"/>
        </w:rPr>
      </w:pPr>
      <w:r w:rsidRPr="009F23A3">
        <w:rPr>
          <w:sz w:val="16"/>
          <w:szCs w:val="16"/>
        </w:rPr>
        <w:t>Labor organizer Helen Marot once observed, "</w:t>
      </w:r>
      <w:r w:rsidRPr="009F23A3">
        <w:rPr>
          <w:u w:val="single"/>
        </w:rPr>
        <w:t xml:space="preserve">The </w:t>
      </w:r>
      <w:r w:rsidRPr="009F23A3">
        <w:rPr>
          <w:highlight w:val="green"/>
          <w:u w:val="single"/>
        </w:rPr>
        <w:t xml:space="preserve">labor unions are </w:t>
      </w:r>
      <w:r w:rsidRPr="009F23A3">
        <w:rPr>
          <w:b/>
          <w:highlight w:val="green"/>
          <w:u w:val="single"/>
        </w:rPr>
        <w:t>group efforts in</w:t>
      </w:r>
      <w:r w:rsidRPr="009F23A3">
        <w:rPr>
          <w:b/>
          <w:u w:val="single"/>
        </w:rPr>
        <w:t xml:space="preserve"> the </w:t>
      </w:r>
      <w:r w:rsidRPr="009F23A3">
        <w:rPr>
          <w:b/>
          <w:highlight w:val="green"/>
          <w:u w:val="single"/>
        </w:rPr>
        <w:t>direction of democracy</w:t>
      </w:r>
      <w:r w:rsidRPr="009F23A3">
        <w:rPr>
          <w:sz w:val="16"/>
          <w:szCs w:val="16"/>
        </w:rPr>
        <w:t xml:space="preserve">." </w:t>
      </w:r>
      <w:r w:rsidRPr="009F23A3">
        <w:rPr>
          <w:u w:val="single"/>
        </w:rPr>
        <w:t xml:space="preserve">What she meant is that more than simply vehicles for the economic interests of workers </w:t>
      </w:r>
      <w:r w:rsidRPr="009F23A3">
        <w:rPr>
          <w:sz w:val="16"/>
          <w:szCs w:val="16"/>
        </w:rPr>
        <w:t xml:space="preserve">(which they certainly are), </w:t>
      </w:r>
      <w:r w:rsidRPr="009F23A3">
        <w:rPr>
          <w:highlight w:val="green"/>
          <w:u w:val="single"/>
        </w:rPr>
        <w:t>labor unions</w:t>
      </w:r>
      <w:r w:rsidRPr="009F23A3">
        <w:rPr>
          <w:u w:val="single"/>
        </w:rPr>
        <w:t xml:space="preserve"> also </w:t>
      </w:r>
      <w:r w:rsidRPr="009F23A3">
        <w:rPr>
          <w:highlight w:val="green"/>
          <w:u w:val="single"/>
        </w:rPr>
        <w:t xml:space="preserve">foster </w:t>
      </w:r>
      <w:r w:rsidRPr="009F23A3">
        <w:rPr>
          <w:b/>
          <w:highlight w:val="green"/>
          <w:u w:val="single"/>
        </w:rPr>
        <w:t>civic participation</w:t>
      </w:r>
      <w:r w:rsidRPr="009F23A3">
        <w:rPr>
          <w:u w:val="single"/>
        </w:rPr>
        <w:t xml:space="preserve"> for workers. And </w:t>
      </w:r>
      <w:r w:rsidRPr="009F23A3">
        <w:rPr>
          <w:b/>
          <w:u w:val="single"/>
        </w:rPr>
        <w:t>nowhere is this clearer</w:t>
      </w:r>
      <w:r w:rsidRPr="009F23A3">
        <w:rPr>
          <w:u w:val="single"/>
        </w:rPr>
        <w:t xml:space="preserve"> than in </w:t>
      </w:r>
      <w:r w:rsidRPr="009F23A3">
        <w:rPr>
          <w:b/>
          <w:highlight w:val="green"/>
          <w:u w:val="single"/>
        </w:rPr>
        <w:t>voter turnout</w:t>
      </w:r>
      <w:r w:rsidRPr="009F23A3">
        <w:rPr>
          <w:sz w:val="16"/>
          <w:szCs w:val="16"/>
        </w:rPr>
        <w:t xml:space="preserve">, </w:t>
      </w:r>
      <w:r w:rsidRPr="009F23A3">
        <w:rPr>
          <w:u w:val="single"/>
        </w:rPr>
        <w:t xml:space="preserve">which has </w:t>
      </w:r>
      <w:r w:rsidRPr="009F23A3">
        <w:rPr>
          <w:highlight w:val="green"/>
          <w:u w:val="single"/>
        </w:rPr>
        <w:t>suffered</w:t>
      </w:r>
      <w:r w:rsidRPr="009F23A3">
        <w:rPr>
          <w:u w:val="single"/>
        </w:rPr>
        <w:t xml:space="preserve"> in recent years </w:t>
      </w:r>
      <w:r w:rsidRPr="009F23A3">
        <w:rPr>
          <w:highlight w:val="green"/>
          <w:u w:val="single"/>
        </w:rPr>
        <w:t>along with union membership</w:t>
      </w:r>
      <w:r w:rsidRPr="009F23A3">
        <w:rPr>
          <w:sz w:val="16"/>
          <w:szCs w:val="16"/>
        </w:rPr>
        <w:t xml:space="preserve">. Indeed, new data from the Census Bureau and a new analysis of American National Election Studies data support the case that </w:t>
      </w:r>
      <w:r w:rsidRPr="009F23A3">
        <w:rPr>
          <w:highlight w:val="green"/>
          <w:u w:val="single"/>
        </w:rPr>
        <w:t>unions' declining influence</w:t>
      </w:r>
      <w:r w:rsidRPr="009F23A3">
        <w:rPr>
          <w:u w:val="single"/>
        </w:rPr>
        <w:t xml:space="preserve"> has also </w:t>
      </w:r>
      <w:r w:rsidRPr="009F23A3">
        <w:rPr>
          <w:b/>
          <w:highlight w:val="green"/>
          <w:u w:val="single"/>
        </w:rPr>
        <w:t>deeply harmed democracy</w:t>
      </w:r>
      <w:r w:rsidRPr="009F23A3">
        <w:rPr>
          <w:u w:val="single"/>
        </w:rPr>
        <w:t>.</w:t>
      </w:r>
    </w:p>
    <w:p w14:paraId="6336C68A" w14:textId="77777777" w:rsidR="004E6D52" w:rsidRPr="009F23A3" w:rsidRDefault="004E6D52" w:rsidP="004E6D52">
      <w:pPr>
        <w:rPr>
          <w:sz w:val="16"/>
          <w:szCs w:val="16"/>
        </w:rPr>
      </w:pPr>
      <w:r w:rsidRPr="009F23A3">
        <w:rPr>
          <w:u w:val="single"/>
        </w:rPr>
        <w:t xml:space="preserve">In 2014, voter turnout was </w:t>
      </w:r>
      <w:r w:rsidRPr="009F23A3">
        <w:rPr>
          <w:b/>
          <w:u w:val="single"/>
        </w:rPr>
        <w:t>abysmal</w:t>
      </w:r>
      <w:r w:rsidRPr="009F23A3">
        <w:rPr>
          <w:u w:val="single"/>
        </w:rPr>
        <w:t>, even for a midterm</w:t>
      </w:r>
      <w:r w:rsidRPr="009F23A3">
        <w:rPr>
          <w:sz w:val="16"/>
          <w:szCs w:val="16"/>
        </w:rPr>
        <w:t xml:space="preserve">. Census data suggest that </w:t>
      </w:r>
      <w:r w:rsidRPr="009F23A3">
        <w:rPr>
          <w:u w:val="single"/>
        </w:rPr>
        <w:t xml:space="preserve">only </w:t>
      </w:r>
      <w:r w:rsidRPr="009F23A3">
        <w:rPr>
          <w:b/>
          <w:u w:val="single"/>
        </w:rPr>
        <w:t>41.9 percent of the citizen population</w:t>
      </w:r>
      <w:r w:rsidRPr="009F23A3">
        <w:rPr>
          <w:u w:val="single"/>
        </w:rPr>
        <w:t xml:space="preserve"> over 18 turned out to vote</w:t>
      </w:r>
      <w:r w:rsidRPr="009F23A3">
        <w:rPr>
          <w:sz w:val="16"/>
          <w:szCs w:val="16"/>
        </w:rPr>
        <w:t xml:space="preserve">. However, as I note in my new Demos report Why Voting Matters, </w:t>
      </w:r>
      <w:r w:rsidRPr="009F23A3">
        <w:rPr>
          <w:u w:val="single"/>
        </w:rPr>
        <w:t xml:space="preserve">there are </w:t>
      </w:r>
      <w:r w:rsidRPr="009F23A3">
        <w:rPr>
          <w:b/>
          <w:u w:val="single"/>
        </w:rPr>
        <w:t>dispiriting gaps in turnout</w:t>
      </w:r>
      <w:r w:rsidRPr="009F23A3">
        <w:rPr>
          <w:u w:val="single"/>
        </w:rPr>
        <w:t xml:space="preserve"> across </w:t>
      </w:r>
      <w:r w:rsidRPr="009F23A3">
        <w:rPr>
          <w:b/>
          <w:u w:val="single"/>
        </w:rPr>
        <w:t>class</w:t>
      </w:r>
      <w:r w:rsidRPr="009F23A3">
        <w:rPr>
          <w:u w:val="single"/>
        </w:rPr>
        <w:t xml:space="preserve">, </w:t>
      </w:r>
      <w:r w:rsidRPr="009F23A3">
        <w:rPr>
          <w:b/>
          <w:u w:val="single"/>
        </w:rPr>
        <w:t>race</w:t>
      </w:r>
      <w:r w:rsidRPr="009F23A3">
        <w:rPr>
          <w:u w:val="single"/>
        </w:rPr>
        <w:t xml:space="preserve">, and </w:t>
      </w:r>
      <w:r w:rsidRPr="009F23A3">
        <w:rPr>
          <w:b/>
          <w:u w:val="single"/>
        </w:rPr>
        <w:t>age</w:t>
      </w:r>
      <w:r w:rsidRPr="009F23A3">
        <w:rPr>
          <w:u w:val="single"/>
        </w:rPr>
        <w:t xml:space="preserve">. To examine how unions might affect policy, I performed a </w:t>
      </w:r>
      <w:r w:rsidRPr="009F23A3">
        <w:rPr>
          <w:b/>
          <w:u w:val="single"/>
        </w:rPr>
        <w:t>new analysis</w:t>
      </w:r>
      <w:r w:rsidRPr="009F23A3">
        <w:rPr>
          <w:u w:val="single"/>
        </w:rPr>
        <w:t xml:space="preserve"> of both Census Bureau and American National Election Studies data. The data below, from the 2014 election, show the </w:t>
      </w:r>
      <w:r w:rsidRPr="009F23A3">
        <w:rPr>
          <w:b/>
          <w:u w:val="single"/>
        </w:rPr>
        <w:t>differences in voter turnout</w:t>
      </w:r>
      <w:r w:rsidRPr="009F23A3">
        <w:rPr>
          <w:u w:val="single"/>
        </w:rPr>
        <w:t xml:space="preserve"> between union and non-union workers</w:t>
      </w:r>
      <w:r w:rsidRPr="009F23A3">
        <w:rPr>
          <w:sz w:val="16"/>
          <w:szCs w:val="16"/>
        </w:rPr>
        <w:t xml:space="preserve"> (the sample only includes individuals who were employed, and does not include self-employed workers). While only 39 percent of non-union workers voted in 2014, fully 52 percent of union workers did.</w:t>
      </w:r>
    </w:p>
    <w:p w14:paraId="476B8F4C" w14:textId="77777777" w:rsidR="004E6D52" w:rsidRPr="009F23A3" w:rsidRDefault="004E6D52" w:rsidP="004E6D52">
      <w:pPr>
        <w:rPr>
          <w:sz w:val="16"/>
          <w:szCs w:val="16"/>
        </w:rPr>
      </w:pPr>
      <w:r w:rsidRPr="009F23A3">
        <w:rPr>
          <w:sz w:val="16"/>
          <w:szCs w:val="16"/>
        </w:rPr>
        <w:t xml:space="preserve">As part of ongoing research, </w:t>
      </w:r>
      <w:r w:rsidRPr="009F23A3">
        <w:rPr>
          <w:u w:val="single"/>
        </w:rPr>
        <w:t xml:space="preserve">James Feigenbaum, an economics PhD candidate at Harvard, ran a regression using American National Election Studies data suggesting that </w:t>
      </w:r>
      <w:r w:rsidRPr="009F23A3">
        <w:rPr>
          <w:b/>
          <w:u w:val="single"/>
        </w:rPr>
        <w:t xml:space="preserve">union members are about 4 percentage points more likely to vote </w:t>
      </w:r>
      <w:r w:rsidRPr="009F23A3">
        <w:rPr>
          <w:u w:val="single"/>
        </w:rPr>
        <w:t xml:space="preserve">and </w:t>
      </w:r>
      <w:r w:rsidRPr="009F23A3">
        <w:rPr>
          <w:b/>
          <w:u w:val="single"/>
        </w:rPr>
        <w:t>3 points more likely to register</w:t>
      </w:r>
      <w:r w:rsidRPr="009F23A3">
        <w:rPr>
          <w:sz w:val="16"/>
          <w:szCs w:val="16"/>
        </w:rPr>
        <w:t xml:space="preserve"> (after controlling for demographic factors) and individuals living in a union household are 2.5 points more likely to vote and register. This is largely in line with the earlier estimates of Richard Freeman.</w:t>
      </w:r>
    </w:p>
    <w:p w14:paraId="0465376C" w14:textId="77777777" w:rsidR="004E6D52" w:rsidRPr="009F23A3" w:rsidRDefault="004E6D52" w:rsidP="004E6D52">
      <w:pPr>
        <w:rPr>
          <w:u w:val="single"/>
        </w:rPr>
      </w:pPr>
      <w:r w:rsidRPr="009F23A3">
        <w:rPr>
          <w:u w:val="single"/>
        </w:rPr>
        <w:t>These numbers may appear modest, but in a close national election they could be enough to change the result.</w:t>
      </w:r>
    </w:p>
    <w:p w14:paraId="3A0BD16C" w14:textId="77777777" w:rsidR="004E6D52" w:rsidRPr="009F23A3" w:rsidRDefault="004E6D52" w:rsidP="004E6D52">
      <w:pPr>
        <w:rPr>
          <w:u w:val="single"/>
        </w:rPr>
      </w:pPr>
      <w:r w:rsidRPr="009F23A3">
        <w:rPr>
          <w:sz w:val="16"/>
          <w:szCs w:val="16"/>
        </w:rPr>
        <w:t xml:space="preserve">Other </w:t>
      </w:r>
      <w:r w:rsidRPr="009F23A3">
        <w:rPr>
          <w:highlight w:val="green"/>
          <w:u w:val="single"/>
        </w:rPr>
        <w:t>research has found</w:t>
      </w:r>
      <w:r w:rsidRPr="009F23A3">
        <w:rPr>
          <w:u w:val="single"/>
        </w:rPr>
        <w:t xml:space="preserve"> an </w:t>
      </w:r>
      <w:r w:rsidRPr="009F23A3">
        <w:rPr>
          <w:b/>
          <w:u w:val="single"/>
        </w:rPr>
        <w:t>even stronger turnout effect from unions</w:t>
      </w:r>
      <w:r w:rsidRPr="009F23A3">
        <w:rPr>
          <w:sz w:val="16"/>
          <w:szCs w:val="16"/>
        </w:rPr>
        <w:t xml:space="preserve">. Daniel Stegmueller and Michael Becher find that after applying numerous demographic controls, </w:t>
      </w:r>
      <w:r w:rsidRPr="009F23A3">
        <w:rPr>
          <w:highlight w:val="green"/>
          <w:u w:val="single"/>
        </w:rPr>
        <w:t xml:space="preserve">union members are </w:t>
      </w:r>
      <w:r w:rsidRPr="009F23A3">
        <w:rPr>
          <w:b/>
          <w:highlight w:val="green"/>
          <w:u w:val="single"/>
        </w:rPr>
        <w:t>10 points more likely to vote</w:t>
      </w:r>
      <w:r w:rsidRPr="009F23A3">
        <w:rPr>
          <w:u w:val="single"/>
        </w:rPr>
        <w:t>.</w:t>
      </w:r>
    </w:p>
    <w:p w14:paraId="726DF5FF" w14:textId="77777777" w:rsidR="004E6D52" w:rsidRPr="009F23A3" w:rsidRDefault="004E6D52" w:rsidP="004E6D52">
      <w:pPr>
        <w:rPr>
          <w:sz w:val="16"/>
          <w:szCs w:val="16"/>
        </w:rPr>
      </w:pPr>
      <w:r w:rsidRPr="009F23A3">
        <w:rPr>
          <w:u w:val="single"/>
        </w:rPr>
        <w:t>What's particularly important is that unions boost turnout among low- and middle-income individuals</w:t>
      </w:r>
      <w:r w:rsidRPr="009F23A3">
        <w:rPr>
          <w:sz w:val="16"/>
          <w:szCs w:val="16"/>
        </w:rPr>
        <w:t>. In a 2006 study, political scientists Jan Leighley and Jonathan Nagler found that, "</w:t>
      </w:r>
      <w:r w:rsidRPr="009F23A3">
        <w:rPr>
          <w:u w:val="single"/>
        </w:rPr>
        <w:t xml:space="preserve">the </w:t>
      </w:r>
      <w:r w:rsidRPr="009F23A3">
        <w:rPr>
          <w:b/>
          <w:highlight w:val="green"/>
          <w:u w:val="single"/>
        </w:rPr>
        <w:t>decline</w:t>
      </w:r>
      <w:r w:rsidRPr="009F23A3">
        <w:rPr>
          <w:highlight w:val="green"/>
          <w:u w:val="single"/>
        </w:rPr>
        <w:t xml:space="preserve"> in union membership</w:t>
      </w:r>
      <w:r w:rsidRPr="009F23A3">
        <w:rPr>
          <w:u w:val="single"/>
        </w:rPr>
        <w:t xml:space="preserve"> since 1964 has </w:t>
      </w:r>
      <w:r w:rsidRPr="009F23A3">
        <w:rPr>
          <w:b/>
          <w:highlight w:val="green"/>
          <w:u w:val="single"/>
        </w:rPr>
        <w:t>affected</w:t>
      </w:r>
      <w:r w:rsidRPr="009F23A3">
        <w:rPr>
          <w:u w:val="single"/>
        </w:rPr>
        <w:t xml:space="preserve"> the </w:t>
      </w:r>
      <w:r w:rsidRPr="009F23A3">
        <w:rPr>
          <w:b/>
          <w:highlight w:val="green"/>
          <w:u w:val="single"/>
        </w:rPr>
        <w:t xml:space="preserve">aggregate turnout </w:t>
      </w:r>
      <w:r w:rsidRPr="009F23A3">
        <w:rPr>
          <w:b/>
          <w:u w:val="single"/>
        </w:rPr>
        <w:t>of both low and middle-income individuals</w:t>
      </w:r>
      <w:r w:rsidRPr="009F23A3">
        <w:rPr>
          <w:u w:val="single"/>
        </w:rPr>
        <w:t xml:space="preserve"> more than the aggregate turnout of high-income individuals</w:t>
      </w:r>
      <w:r w:rsidRPr="009F23A3">
        <w:rPr>
          <w:sz w:val="16"/>
          <w:szCs w:val="16"/>
        </w:rPr>
        <w:t xml:space="preserve">." In 2014, </w:t>
      </w:r>
      <w:r w:rsidRPr="009F23A3">
        <w:rPr>
          <w:u w:val="single"/>
        </w:rPr>
        <w:t xml:space="preserve">the </w:t>
      </w:r>
      <w:r w:rsidRPr="009F23A3">
        <w:rPr>
          <w:b/>
          <w:highlight w:val="green"/>
          <w:u w:val="single"/>
        </w:rPr>
        <w:t>gap</w:t>
      </w:r>
      <w:r w:rsidRPr="009F23A3">
        <w:rPr>
          <w:u w:val="single"/>
        </w:rPr>
        <w:t xml:space="preserve"> between unions and non-union workers shrunk at the highest rung of the income ladder. </w:t>
      </w:r>
      <w:r w:rsidRPr="009F23A3">
        <w:rPr>
          <w:highlight w:val="green"/>
          <w:u w:val="single"/>
        </w:rPr>
        <w:t xml:space="preserve">There was a </w:t>
      </w:r>
      <w:r w:rsidRPr="009F23A3">
        <w:rPr>
          <w:b/>
          <w:highlight w:val="green"/>
          <w:u w:val="single"/>
        </w:rPr>
        <w:t>15-point gap among those earning less than $25,000</w:t>
      </w:r>
      <w:r w:rsidRPr="009F23A3">
        <w:rPr>
          <w:sz w:val="16"/>
          <w:szCs w:val="16"/>
        </w:rPr>
        <w:t xml:space="preserve"> (40 percent turnout for union workers, </w:t>
      </w:r>
      <w:r w:rsidRPr="009F23A3">
        <w:rPr>
          <w:u w:val="single"/>
        </w:rPr>
        <w:t>and 25 percent turnout for non-union workers).</w:t>
      </w:r>
      <w:r w:rsidRPr="009F23A3">
        <w:rPr>
          <w:sz w:val="16"/>
          <w:szCs w:val="16"/>
        </w:rPr>
        <w:t xml:space="preserve"> Among those earning more than $100,000, the gap was far smaller (49 percent for non-union workers and 52 percent for union workers).</w:t>
      </w:r>
    </w:p>
    <w:p w14:paraId="7F8328B3" w14:textId="77777777" w:rsidR="004E6D52" w:rsidRPr="009F23A3" w:rsidRDefault="004E6D52" w:rsidP="004E6D52">
      <w:pPr>
        <w:rPr>
          <w:sz w:val="16"/>
          <w:szCs w:val="16"/>
        </w:rPr>
      </w:pPr>
      <w:r w:rsidRPr="009F23A3">
        <w:rPr>
          <w:sz w:val="16"/>
          <w:szCs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65BD5EF9" w14:textId="77777777" w:rsidR="004E6D52" w:rsidRPr="009F23A3" w:rsidRDefault="004E6D52" w:rsidP="004E6D52">
      <w:pPr>
        <w:rPr>
          <w:sz w:val="16"/>
          <w:szCs w:val="16"/>
        </w:rPr>
      </w:pPr>
      <w:r w:rsidRPr="009F23A3">
        <w:rPr>
          <w:sz w:val="16"/>
          <w:szCs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2CF171B7" w14:textId="77777777" w:rsidR="004E6D52" w:rsidRPr="009F23A3" w:rsidRDefault="004E6D52" w:rsidP="004E6D52">
      <w:pPr>
        <w:rPr>
          <w:sz w:val="16"/>
          <w:szCs w:val="16"/>
        </w:rPr>
      </w:pPr>
      <w:r w:rsidRPr="009F23A3">
        <w:rPr>
          <w:sz w:val="16"/>
          <w:szCs w:val="16"/>
        </w:rPr>
        <w:t xml:space="preserve">A 2013 study by Jasmine Kerrissey and Evan Schofer finds that </w:t>
      </w:r>
      <w:r w:rsidRPr="009F23A3">
        <w:rPr>
          <w:highlight w:val="green"/>
          <w:u w:val="single"/>
        </w:rPr>
        <w:t>union members are</w:t>
      </w:r>
      <w:r w:rsidRPr="009F23A3">
        <w:rPr>
          <w:u w:val="single"/>
        </w:rPr>
        <w:t xml:space="preserve"> </w:t>
      </w:r>
      <w:r w:rsidRPr="009F23A3">
        <w:rPr>
          <w:b/>
          <w:u w:val="single"/>
        </w:rPr>
        <w:t xml:space="preserve">not only </w:t>
      </w:r>
      <w:r w:rsidRPr="009F23A3">
        <w:rPr>
          <w:u w:val="single"/>
        </w:rPr>
        <w:t xml:space="preserve">more likely to vote, but </w:t>
      </w:r>
      <w:r w:rsidRPr="009F23A3">
        <w:rPr>
          <w:highlight w:val="green"/>
          <w:u w:val="single"/>
        </w:rPr>
        <w:t xml:space="preserve">also </w:t>
      </w:r>
      <w:r w:rsidRPr="009F23A3">
        <w:rPr>
          <w:b/>
          <w:highlight w:val="green"/>
          <w:u w:val="single"/>
        </w:rPr>
        <w:t>more likely to belong to</w:t>
      </w:r>
      <w:r w:rsidRPr="009F23A3">
        <w:rPr>
          <w:b/>
          <w:u w:val="single"/>
        </w:rPr>
        <w:t xml:space="preserve"> other </w:t>
      </w:r>
      <w:r w:rsidRPr="009F23A3">
        <w:rPr>
          <w:b/>
          <w:highlight w:val="green"/>
          <w:u w:val="single"/>
        </w:rPr>
        <w:t>associations</w:t>
      </w:r>
      <w:r w:rsidRPr="009F23A3">
        <w:rPr>
          <w:highlight w:val="green"/>
          <w:u w:val="single"/>
        </w:rPr>
        <w:t>, and</w:t>
      </w:r>
      <w:r w:rsidRPr="009F23A3">
        <w:rPr>
          <w:u w:val="single"/>
        </w:rPr>
        <w:t xml:space="preserve"> to </w:t>
      </w:r>
      <w:r w:rsidRPr="009F23A3">
        <w:rPr>
          <w:highlight w:val="green"/>
          <w:u w:val="single"/>
        </w:rPr>
        <w:t>protest</w:t>
      </w:r>
      <w:r w:rsidRPr="009F23A3">
        <w:rPr>
          <w:sz w:val="16"/>
          <w:szCs w:val="16"/>
        </w:rPr>
        <w:t xml:space="preserve">. </w:t>
      </w:r>
      <w:r w:rsidRPr="009F23A3">
        <w:rPr>
          <w:u w:val="single"/>
        </w:rPr>
        <w:t xml:space="preserve">They also find that these </w:t>
      </w:r>
      <w:r w:rsidRPr="009F23A3">
        <w:rPr>
          <w:b/>
          <w:u w:val="single"/>
        </w:rPr>
        <w:t>effects</w:t>
      </w:r>
      <w:r w:rsidRPr="009F23A3">
        <w:rPr>
          <w:u w:val="single"/>
        </w:rPr>
        <w:t xml:space="preserve"> are strongest among people with </w:t>
      </w:r>
      <w:r w:rsidRPr="009F23A3">
        <w:rPr>
          <w:b/>
          <w:u w:val="single"/>
        </w:rPr>
        <w:t>lower levels of education</w:t>
      </w:r>
      <w:r w:rsidRPr="009F23A3">
        <w:rPr>
          <w:u w:val="single"/>
        </w:rPr>
        <w:t xml:space="preserve">, suggesting that </w:t>
      </w:r>
      <w:r w:rsidRPr="009F23A3">
        <w:rPr>
          <w:highlight w:val="green"/>
          <w:u w:val="single"/>
        </w:rPr>
        <w:t>unions may</w:t>
      </w:r>
      <w:r w:rsidRPr="009F23A3">
        <w:rPr>
          <w:u w:val="single"/>
        </w:rPr>
        <w:t xml:space="preserve"> help </w:t>
      </w:r>
      <w:r w:rsidRPr="009F23A3">
        <w:rPr>
          <w:highlight w:val="green"/>
          <w:u w:val="single"/>
        </w:rPr>
        <w:t xml:space="preserve">mobilize the </w:t>
      </w:r>
      <w:r w:rsidRPr="009F23A3">
        <w:rPr>
          <w:b/>
          <w:highlight w:val="green"/>
          <w:u w:val="single"/>
        </w:rPr>
        <w:t>least politically active</w:t>
      </w:r>
      <w:r w:rsidRPr="009F23A3">
        <w:rPr>
          <w:b/>
          <w:u w:val="single"/>
        </w:rPr>
        <w:t xml:space="preserve"> groups</w:t>
      </w:r>
      <w:r w:rsidRPr="009F23A3">
        <w:rPr>
          <w:sz w:val="16"/>
          <w:szCs w:val="16"/>
        </w:rPr>
        <w:t>. A recent study of European countries finds union members vote more and identifies those aspects of union membership that contribute to the higher turnout.</w:t>
      </w:r>
    </w:p>
    <w:p w14:paraId="45A44B9A" w14:textId="77777777" w:rsidR="004E6D52" w:rsidRPr="009F23A3" w:rsidRDefault="004E6D52" w:rsidP="004E6D52">
      <w:pPr>
        <w:rPr>
          <w:sz w:val="16"/>
          <w:szCs w:val="16"/>
        </w:rPr>
      </w:pPr>
      <w:r w:rsidRPr="009F23A3">
        <w:rPr>
          <w:sz w:val="16"/>
          <w:szCs w:val="16"/>
        </w:rPr>
        <w:t xml:space="preserve">The strongest factor is that </w:t>
      </w:r>
      <w:r w:rsidRPr="009F23A3">
        <w:rPr>
          <w:highlight w:val="green"/>
          <w:u w:val="single"/>
        </w:rPr>
        <w:t>workers who engage in</w:t>
      </w:r>
      <w:r w:rsidRPr="009F23A3">
        <w:rPr>
          <w:u w:val="single"/>
        </w:rPr>
        <w:t xml:space="preserve"> </w:t>
      </w:r>
      <w:r w:rsidRPr="009F23A3">
        <w:rPr>
          <w:b/>
          <w:u w:val="single"/>
        </w:rPr>
        <w:t>democratic organizations</w:t>
      </w:r>
      <w:r w:rsidRPr="009F23A3">
        <w:rPr>
          <w:u w:val="single"/>
        </w:rPr>
        <w:t xml:space="preserve"> in the workplace (via </w:t>
      </w:r>
      <w:r w:rsidRPr="009F23A3">
        <w:rPr>
          <w:b/>
          <w:highlight w:val="green"/>
          <w:u w:val="single"/>
        </w:rPr>
        <w:t>collective bargaining</w:t>
      </w:r>
      <w:r w:rsidRPr="009F23A3">
        <w:rPr>
          <w:highlight w:val="green"/>
          <w:u w:val="single"/>
        </w:rPr>
        <w:t xml:space="preserve">) are </w:t>
      </w:r>
      <w:r w:rsidRPr="009F23A3">
        <w:rPr>
          <w:b/>
          <w:highlight w:val="green"/>
          <w:u w:val="single"/>
        </w:rPr>
        <w:t>more likely to engage in democracy</w:t>
      </w:r>
      <w:r w:rsidRPr="009F23A3">
        <w:rPr>
          <w:b/>
          <w:u w:val="single"/>
        </w:rPr>
        <w:t xml:space="preserve"> more broadly</w:t>
      </w:r>
      <w:r w:rsidRPr="009F23A3">
        <w:rPr>
          <w:u w:val="single"/>
        </w:rPr>
        <w:t xml:space="preserve"> by, for instance, voting.</w:t>
      </w:r>
    </w:p>
    <w:p w14:paraId="4AF52FC8" w14:textId="77777777" w:rsidR="004E6D52" w:rsidRPr="009F23A3" w:rsidRDefault="004E6D52" w:rsidP="004E6D52">
      <w:pPr>
        <w:rPr>
          <w:u w:val="single"/>
        </w:rPr>
      </w:pPr>
      <w:r w:rsidRPr="009F23A3">
        <w:rPr>
          <w:sz w:val="16"/>
          <w:szCs w:val="16"/>
        </w:rPr>
        <w:t xml:space="preserve">Other </w:t>
      </w:r>
      <w:r w:rsidRPr="009F23A3">
        <w:rPr>
          <w:u w:val="single"/>
        </w:rPr>
        <w:t xml:space="preserve">studies support the idea that </w:t>
      </w:r>
      <w:r w:rsidRPr="009F23A3">
        <w:rPr>
          <w:highlight w:val="green"/>
          <w:u w:val="single"/>
        </w:rPr>
        <w:t>civic participation creates a feedback loop</w:t>
      </w:r>
      <w:r w:rsidRPr="009F23A3">
        <w:rPr>
          <w:u w:val="single"/>
        </w:rPr>
        <w:t xml:space="preserve"> that leads to higher voting rates. Another factor is that </w:t>
      </w:r>
      <w:r w:rsidRPr="009F23A3">
        <w:rPr>
          <w:highlight w:val="green"/>
          <w:u w:val="single"/>
        </w:rPr>
        <w:t>union members make more money</w:t>
      </w:r>
      <w:r w:rsidRPr="009F23A3">
        <w:rPr>
          <w:u w:val="single"/>
        </w:rPr>
        <w:t>, and higher income is correlated with voting behavior</w:t>
      </w:r>
      <w:r w:rsidRPr="009F23A3">
        <w:rPr>
          <w:sz w:val="16"/>
          <w:szCs w:val="16"/>
        </w:rPr>
        <w:t xml:space="preserve">. Finally, </w:t>
      </w:r>
      <w:r w:rsidRPr="009F23A3">
        <w:rPr>
          <w:u w:val="single"/>
        </w:rPr>
        <w:t xml:space="preserve">union members </w:t>
      </w:r>
      <w:r w:rsidRPr="009F23A3">
        <w:rPr>
          <w:highlight w:val="green"/>
          <w:u w:val="single"/>
        </w:rPr>
        <w:t>are encouraged by peers</w:t>
      </w:r>
      <w:r w:rsidRPr="009F23A3">
        <w:rPr>
          <w:u w:val="single"/>
        </w:rPr>
        <w:t xml:space="preserve"> and the union </w:t>
      </w:r>
      <w:r w:rsidRPr="009F23A3">
        <w:rPr>
          <w:highlight w:val="green"/>
          <w:u w:val="single"/>
        </w:rPr>
        <w:t>to engage in politics</w:t>
      </w:r>
      <w:r w:rsidRPr="009F23A3">
        <w:rPr>
          <w:u w:val="single"/>
        </w:rPr>
        <w:t>, which also contributes to higher levels of turnout.</w:t>
      </w:r>
    </w:p>
    <w:p w14:paraId="3B36E785" w14:textId="77777777" w:rsidR="004E6D52" w:rsidRPr="009F23A3" w:rsidRDefault="004E6D52" w:rsidP="004E6D52">
      <w:pPr>
        <w:rPr>
          <w:u w:val="single"/>
        </w:rPr>
      </w:pPr>
      <w:r w:rsidRPr="009F23A3">
        <w:rPr>
          <w:sz w:val="16"/>
          <w:szCs w:val="16"/>
        </w:rPr>
        <w:t xml:space="preserve">It's not entirely surprising that politicians who savage unions often share a similar contempt for the right to vote. </w:t>
      </w:r>
      <w:r w:rsidRPr="009F23A3">
        <w:rPr>
          <w:highlight w:val="green"/>
          <w:u w:val="single"/>
        </w:rPr>
        <w:t>Democracy in the workplace leads to democracy</w:t>
      </w:r>
      <w:r w:rsidRPr="009F23A3">
        <w:rPr>
          <w:u w:val="single"/>
        </w:rPr>
        <w:t xml:space="preserve"> </w:t>
      </w:r>
      <w:r w:rsidRPr="009F23A3">
        <w:rPr>
          <w:b/>
          <w:u w:val="single"/>
        </w:rPr>
        <w:t xml:space="preserve">more </w:t>
      </w:r>
      <w:r w:rsidRPr="009F23A3">
        <w:rPr>
          <w:b/>
          <w:highlight w:val="green"/>
          <w:u w:val="single"/>
        </w:rPr>
        <w:t>broadly</w:t>
      </w:r>
      <w:r w:rsidRPr="009F23A3">
        <w:rPr>
          <w:b/>
          <w:u w:val="single"/>
        </w:rPr>
        <w:t xml:space="preserve"> throughout society</w:t>
      </w:r>
      <w:r w:rsidRPr="009F23A3">
        <w:rPr>
          <w:u w:val="single"/>
        </w:rPr>
        <w:t>. Workers with more democratic workplaces are more likely to democratically engage in in society</w:t>
      </w:r>
      <w:r w:rsidRPr="009F23A3">
        <w:rPr>
          <w:sz w:val="16"/>
          <w:szCs w:val="16"/>
        </w:rPr>
        <w:t xml:space="preserve">. Further, </w:t>
      </w:r>
      <w:r w:rsidRPr="009F23A3">
        <w:rPr>
          <w:highlight w:val="green"/>
          <w:u w:val="single"/>
        </w:rPr>
        <w:t xml:space="preserve">when </w:t>
      </w:r>
      <w:r w:rsidRPr="009F23A3">
        <w:rPr>
          <w:b/>
          <w:highlight w:val="green"/>
          <w:u w:val="single"/>
        </w:rPr>
        <w:t>unions</w:t>
      </w:r>
      <w:r w:rsidRPr="009F23A3">
        <w:rPr>
          <w:u w:val="single"/>
        </w:rPr>
        <w:t xml:space="preserve"> and </w:t>
      </w:r>
      <w:r w:rsidRPr="009F23A3">
        <w:rPr>
          <w:b/>
          <w:u w:val="single"/>
        </w:rPr>
        <w:t>progressives</w:t>
      </w:r>
      <w:r w:rsidRPr="009F23A3">
        <w:rPr>
          <w:u w:val="single"/>
        </w:rPr>
        <w:t xml:space="preserve"> </w:t>
      </w:r>
      <w:r w:rsidRPr="009F23A3">
        <w:rPr>
          <w:highlight w:val="green"/>
          <w:u w:val="single"/>
        </w:rPr>
        <w:t>demonstrate</w:t>
      </w:r>
      <w:r w:rsidRPr="009F23A3">
        <w:rPr>
          <w:u w:val="single"/>
        </w:rPr>
        <w:t xml:space="preserve"> that </w:t>
      </w:r>
      <w:r w:rsidRPr="009F23A3">
        <w:rPr>
          <w:highlight w:val="green"/>
          <w:u w:val="single"/>
        </w:rPr>
        <w:t>government can benefit them, Americans</w:t>
      </w:r>
      <w:r w:rsidRPr="009F23A3">
        <w:rPr>
          <w:u w:val="single"/>
        </w:rPr>
        <w:t xml:space="preserve"> are </w:t>
      </w:r>
      <w:r w:rsidRPr="009F23A3">
        <w:rPr>
          <w:highlight w:val="green"/>
          <w:u w:val="single"/>
        </w:rPr>
        <w:t>more likely to</w:t>
      </w:r>
      <w:r w:rsidRPr="009F23A3">
        <w:rPr>
          <w:u w:val="single"/>
        </w:rPr>
        <w:t xml:space="preserve"> </w:t>
      </w:r>
      <w:r w:rsidRPr="009F23A3">
        <w:rPr>
          <w:b/>
          <w:u w:val="single"/>
        </w:rPr>
        <w:t xml:space="preserve">want to </w:t>
      </w:r>
      <w:r w:rsidRPr="009F23A3">
        <w:rPr>
          <w:b/>
          <w:highlight w:val="green"/>
          <w:u w:val="single"/>
        </w:rPr>
        <w:t>participate</w:t>
      </w:r>
      <w:r w:rsidRPr="009F23A3">
        <w:rPr>
          <w:b/>
          <w:u w:val="single"/>
        </w:rPr>
        <w:t xml:space="preserve"> in decision-making</w:t>
      </w:r>
      <w:r w:rsidRPr="009F23A3">
        <w:rPr>
          <w:u w:val="single"/>
        </w:rPr>
        <w:t>.</w:t>
      </w:r>
      <w:r w:rsidRPr="009F23A3">
        <w:rPr>
          <w:sz w:val="16"/>
          <w:szCs w:val="16"/>
        </w:rPr>
        <w:t xml:space="preserve"> For all these reasons, unions play a unique and indispensable role in the progressive project. As Larry Summers, certainly not a leftist, recently argued, "the </w:t>
      </w:r>
      <w:r w:rsidRPr="009F23A3">
        <w:rPr>
          <w:u w:val="single"/>
        </w:rPr>
        <w:t xml:space="preserve">weakness of unions leaves a broad swath of the middle class largely </w:t>
      </w:r>
      <w:r w:rsidRPr="009F23A3">
        <w:rPr>
          <w:b/>
          <w:u w:val="single"/>
        </w:rPr>
        <w:t>unrepresented</w:t>
      </w:r>
      <w:r w:rsidRPr="009F23A3">
        <w:rPr>
          <w:u w:val="single"/>
        </w:rPr>
        <w:t xml:space="preserve"> in the political process."</w:t>
      </w:r>
    </w:p>
    <w:p w14:paraId="445CA751" w14:textId="77777777" w:rsidR="004E6D52" w:rsidRPr="009F23A3" w:rsidRDefault="004E6D52" w:rsidP="004E6D52">
      <w:pPr>
        <w:rPr>
          <w:u w:val="single"/>
        </w:rPr>
      </w:pPr>
    </w:p>
    <w:p w14:paraId="318BABA3" w14:textId="77777777" w:rsidR="004E6D52" w:rsidRPr="009F23A3" w:rsidRDefault="004E6D52" w:rsidP="004E6D52">
      <w:pPr>
        <w:pStyle w:val="Heading4"/>
      </w:pPr>
      <w:r w:rsidRPr="009F23A3">
        <w:t xml:space="preserve">Independently, our </w:t>
      </w:r>
      <w:r w:rsidRPr="009F23A3">
        <w:rPr>
          <w:u w:val="single"/>
        </w:rPr>
        <w:t>coordinated civic engagement</w:t>
      </w:r>
      <w:r w:rsidRPr="009F23A3">
        <w:t xml:space="preserve"> is key to </w:t>
      </w:r>
      <w:r w:rsidRPr="009F23A3">
        <w:rPr>
          <w:u w:val="single"/>
        </w:rPr>
        <w:t>comprehensive</w:t>
      </w:r>
      <w:r w:rsidRPr="009F23A3">
        <w:t xml:space="preserve"> climate action </w:t>
      </w:r>
      <w:r w:rsidRPr="009F23A3">
        <w:rPr>
          <w:u w:val="single"/>
        </w:rPr>
        <w:t>globally</w:t>
      </w:r>
      <w:r w:rsidRPr="009F23A3">
        <w:t>.</w:t>
      </w:r>
    </w:p>
    <w:p w14:paraId="5644648E" w14:textId="77777777" w:rsidR="004E6D52" w:rsidRPr="009F23A3" w:rsidRDefault="004E6D52" w:rsidP="004E6D52">
      <w:r w:rsidRPr="009F23A3">
        <w:rPr>
          <w:rStyle w:val="Style13ptBold"/>
        </w:rPr>
        <w:t>Fisher and Nasrin 20</w:t>
      </w:r>
      <w:r w:rsidRPr="009F23A3">
        <w:t xml:space="preserve"> [Dana R; 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 Sohana; University of Maryland, College Park, UMD, UMCP, University of Maryland College Park · Philip Merrill College of Journalism Master of Arts; “Climate activism and its effects,” Wiley Interdisciplinary Review; October 2020; https://www.researchgate.net/publication/345455893_Climate_activism_and_its_effects] </w:t>
      </w:r>
    </w:p>
    <w:p w14:paraId="18D27B59" w14:textId="77777777" w:rsidR="004E6D52" w:rsidRPr="009F23A3" w:rsidRDefault="004E6D52" w:rsidP="004E6D52">
      <w:pPr>
        <w:rPr>
          <w:sz w:val="16"/>
          <w:szCs w:val="16"/>
        </w:rPr>
      </w:pPr>
      <w:r w:rsidRPr="009F23A3">
        <w:rPr>
          <w:sz w:val="16"/>
          <w:szCs w:val="16"/>
        </w:rPr>
        <w:t xml:space="preserve">As </w:t>
      </w:r>
      <w:r w:rsidRPr="009F23A3">
        <w:rPr>
          <w:b/>
          <w:u w:val="single"/>
        </w:rPr>
        <w:t xml:space="preserve">coordinated school </w:t>
      </w:r>
      <w:r w:rsidRPr="009F23A3">
        <w:rPr>
          <w:b/>
          <w:highlight w:val="green"/>
          <w:u w:val="single"/>
        </w:rPr>
        <w:t>strikes</w:t>
      </w:r>
      <w:r w:rsidRPr="009F23A3">
        <w:rPr>
          <w:highlight w:val="green"/>
          <w:u w:val="single"/>
        </w:rPr>
        <w:t xml:space="preserve"> have taken place</w:t>
      </w:r>
      <w:r w:rsidRPr="009F23A3">
        <w:rPr>
          <w:u w:val="single"/>
        </w:rPr>
        <w:t xml:space="preserve"> around the world </w:t>
      </w:r>
      <w:r w:rsidRPr="009F23A3">
        <w:rPr>
          <w:highlight w:val="green"/>
          <w:u w:val="single"/>
        </w:rPr>
        <w:t xml:space="preserve">to </w:t>
      </w:r>
      <w:r w:rsidRPr="009F23A3">
        <w:rPr>
          <w:b/>
          <w:highlight w:val="green"/>
          <w:u w:val="single"/>
        </w:rPr>
        <w:t>draw</w:t>
      </w:r>
      <w:r w:rsidRPr="009F23A3">
        <w:rPr>
          <w:highlight w:val="green"/>
          <w:u w:val="single"/>
        </w:rPr>
        <w:t xml:space="preserve"> </w:t>
      </w:r>
      <w:r w:rsidRPr="009F23A3">
        <w:rPr>
          <w:b/>
          <w:highlight w:val="green"/>
          <w:u w:val="single"/>
        </w:rPr>
        <w:t>attention</w:t>
      </w:r>
      <w:r w:rsidRPr="009F23A3">
        <w:rPr>
          <w:highlight w:val="green"/>
          <w:u w:val="single"/>
        </w:rPr>
        <w:t xml:space="preserve"> to</w:t>
      </w:r>
      <w:r w:rsidRPr="009F23A3">
        <w:rPr>
          <w:u w:val="single"/>
        </w:rPr>
        <w:t xml:space="preserve"> the </w:t>
      </w:r>
      <w:r w:rsidRPr="009F23A3">
        <w:rPr>
          <w:highlight w:val="green"/>
          <w:u w:val="single"/>
        </w:rPr>
        <w:t>climate crisis</w:t>
      </w:r>
      <w:r w:rsidRPr="009F23A3">
        <w:rPr>
          <w:sz w:val="16"/>
          <w:szCs w:val="16"/>
        </w:rPr>
        <w:t xml:space="preserve">, </w:t>
      </w:r>
      <w:r w:rsidRPr="009F23A3">
        <w:rPr>
          <w:u w:val="single"/>
        </w:rPr>
        <w:t xml:space="preserve">they have </w:t>
      </w:r>
      <w:r w:rsidRPr="009F23A3">
        <w:rPr>
          <w:b/>
          <w:highlight w:val="green"/>
          <w:u w:val="single"/>
        </w:rPr>
        <w:t>mobi</w:t>
      </w:r>
      <w:r w:rsidRPr="009F23A3">
        <w:rPr>
          <w:highlight w:val="green"/>
          <w:u w:val="single"/>
        </w:rPr>
        <w:t>-</w:t>
      </w:r>
      <w:r w:rsidRPr="009F23A3">
        <w:rPr>
          <w:b/>
          <w:highlight w:val="green"/>
          <w:u w:val="single"/>
        </w:rPr>
        <w:t>lized</w:t>
      </w:r>
      <w:r w:rsidRPr="009F23A3">
        <w:rPr>
          <w:u w:val="single"/>
        </w:rPr>
        <w:t xml:space="preserve"> an </w:t>
      </w:r>
      <w:r w:rsidRPr="009F23A3">
        <w:rPr>
          <w:b/>
          <w:highlight w:val="green"/>
          <w:u w:val="single"/>
        </w:rPr>
        <w:t>increasing</w:t>
      </w:r>
      <w:r w:rsidRPr="009F23A3">
        <w:rPr>
          <w:highlight w:val="green"/>
          <w:u w:val="single"/>
        </w:rPr>
        <w:t xml:space="preserve"> number of </w:t>
      </w:r>
      <w:r w:rsidRPr="009F23A3">
        <w:rPr>
          <w:b/>
          <w:highlight w:val="green"/>
          <w:u w:val="single"/>
        </w:rPr>
        <w:t>participants</w:t>
      </w:r>
      <w:r w:rsidRPr="009F23A3">
        <w:rPr>
          <w:u w:val="single"/>
        </w:rPr>
        <w:t xml:space="preserve"> in a </w:t>
      </w:r>
      <w:r w:rsidRPr="009F23A3">
        <w:rPr>
          <w:b/>
          <w:u w:val="single"/>
        </w:rPr>
        <w:t>growing</w:t>
      </w:r>
      <w:r w:rsidRPr="009F23A3">
        <w:rPr>
          <w:u w:val="single"/>
        </w:rPr>
        <w:t xml:space="preserve"> number of locations</w:t>
      </w:r>
      <w:r w:rsidRPr="009F23A3">
        <w:rPr>
          <w:sz w:val="16"/>
          <w:szCs w:val="16"/>
        </w:rPr>
        <w:t xml:space="preserve">. This type of </w:t>
      </w:r>
      <w:r w:rsidRPr="009F23A3">
        <w:rPr>
          <w:highlight w:val="green"/>
          <w:u w:val="single"/>
        </w:rPr>
        <w:t>activism involves</w:t>
      </w:r>
      <w:r w:rsidRPr="009F23A3">
        <w:rPr>
          <w:u w:val="single"/>
        </w:rPr>
        <w:t xml:space="preserve"> </w:t>
      </w:r>
      <w:r w:rsidRPr="009F23A3">
        <w:rPr>
          <w:b/>
          <w:u w:val="single"/>
        </w:rPr>
        <w:t>particularforms</w:t>
      </w:r>
      <w:r w:rsidRPr="009F23A3">
        <w:rPr>
          <w:u w:val="single"/>
        </w:rPr>
        <w:t xml:space="preserve"> of </w:t>
      </w:r>
      <w:r w:rsidRPr="009F23A3">
        <w:rPr>
          <w:b/>
          <w:highlight w:val="green"/>
          <w:u w:val="single"/>
        </w:rPr>
        <w:t>civic</w:t>
      </w:r>
      <w:r w:rsidRPr="009F23A3">
        <w:rPr>
          <w:highlight w:val="green"/>
          <w:u w:val="single"/>
        </w:rPr>
        <w:t xml:space="preserve"> </w:t>
      </w:r>
      <w:r w:rsidRPr="009F23A3">
        <w:rPr>
          <w:b/>
          <w:highlight w:val="green"/>
          <w:u w:val="single"/>
        </w:rPr>
        <w:t>engagement</w:t>
      </w:r>
      <w:r w:rsidRPr="009F23A3">
        <w:rPr>
          <w:sz w:val="16"/>
          <w:szCs w:val="16"/>
        </w:rPr>
        <w:t xml:space="preserve"> that specifically aim to </w:t>
      </w:r>
      <w:r w:rsidRPr="009F23A3">
        <w:rPr>
          <w:highlight w:val="green"/>
          <w:u w:val="single"/>
        </w:rPr>
        <w:t xml:space="preserve">pressure governments to </w:t>
      </w:r>
      <w:r w:rsidRPr="009F23A3">
        <w:rPr>
          <w:b/>
          <w:highlight w:val="green"/>
          <w:u w:val="single"/>
        </w:rPr>
        <w:t>take</w:t>
      </w:r>
      <w:r w:rsidRPr="009F23A3">
        <w:rPr>
          <w:highlight w:val="green"/>
          <w:u w:val="single"/>
        </w:rPr>
        <w:t xml:space="preserve"> </w:t>
      </w:r>
      <w:r w:rsidRPr="009F23A3">
        <w:rPr>
          <w:b/>
          <w:highlight w:val="green"/>
          <w:u w:val="single"/>
        </w:rPr>
        <w:t>action</w:t>
      </w:r>
      <w:r w:rsidRPr="009F23A3">
        <w:rPr>
          <w:u w:val="single"/>
        </w:rPr>
        <w:t xml:space="preserve"> that addresses the issue of </w:t>
      </w:r>
      <w:r w:rsidRPr="009F23A3">
        <w:rPr>
          <w:b/>
          <w:u w:val="single"/>
        </w:rPr>
        <w:t>cli</w:t>
      </w:r>
      <w:r w:rsidRPr="009F23A3">
        <w:rPr>
          <w:u w:val="single"/>
        </w:rPr>
        <w:t>-</w:t>
      </w:r>
      <w:r w:rsidRPr="009F23A3">
        <w:rPr>
          <w:b/>
          <w:u w:val="single"/>
        </w:rPr>
        <w:t>mate</w:t>
      </w:r>
      <w:r w:rsidRPr="009F23A3">
        <w:rPr>
          <w:u w:val="single"/>
        </w:rPr>
        <w:t xml:space="preserve"> </w:t>
      </w:r>
      <w:r w:rsidRPr="009F23A3">
        <w:rPr>
          <w:b/>
          <w:u w:val="single"/>
        </w:rPr>
        <w:t>change</w:t>
      </w:r>
      <w:r w:rsidRPr="009F23A3">
        <w:rPr>
          <w:sz w:val="16"/>
          <w:szCs w:val="16"/>
        </w:rPr>
        <w:t xml:space="preserve">. </w:t>
      </w:r>
      <w:r w:rsidRPr="009F23A3">
        <w:rPr>
          <w:u w:val="single"/>
        </w:rPr>
        <w:t xml:space="preserve">Civic engagement is the term used to </w:t>
      </w:r>
      <w:r w:rsidRPr="009F23A3">
        <w:rPr>
          <w:b/>
          <w:u w:val="single"/>
        </w:rPr>
        <w:t>describe</w:t>
      </w:r>
      <w:r w:rsidRPr="009F23A3">
        <w:rPr>
          <w:u w:val="single"/>
        </w:rPr>
        <w:t xml:space="preserve"> the manifold ways that citizens participate in their societieswith the </w:t>
      </w:r>
      <w:r w:rsidRPr="009F23A3">
        <w:rPr>
          <w:b/>
          <w:u w:val="single"/>
        </w:rPr>
        <w:t>intention</w:t>
      </w:r>
      <w:r w:rsidRPr="009F23A3">
        <w:rPr>
          <w:u w:val="single"/>
        </w:rPr>
        <w:t xml:space="preserve"> of influencing communities</w:t>
      </w:r>
      <w:r w:rsidRPr="009F23A3">
        <w:rPr>
          <w:sz w:val="16"/>
          <w:szCs w:val="16"/>
        </w:rPr>
        <w:t xml:space="preserve">, </w:t>
      </w:r>
      <w:r w:rsidRPr="009F23A3">
        <w:rPr>
          <w:u w:val="single"/>
        </w:rPr>
        <w:t>politics</w:t>
      </w:r>
      <w:r w:rsidRPr="009F23A3">
        <w:rPr>
          <w:sz w:val="16"/>
          <w:szCs w:val="16"/>
        </w:rPr>
        <w:t xml:space="preserve">, </w:t>
      </w:r>
      <w:r w:rsidRPr="009F23A3">
        <w:rPr>
          <w:u w:val="single"/>
        </w:rPr>
        <w:t>and the economy</w:t>
      </w:r>
      <w:r w:rsidRPr="009F23A3">
        <w:rPr>
          <w:sz w:val="16"/>
          <w:szCs w:val="16"/>
        </w:rPr>
        <w:t xml:space="preserve">. Forms of </w:t>
      </w:r>
      <w:r w:rsidRPr="009F23A3">
        <w:rPr>
          <w:u w:val="single"/>
        </w:rPr>
        <w:t xml:space="preserve">engagement range from </w:t>
      </w:r>
      <w:r w:rsidRPr="009F23A3">
        <w:rPr>
          <w:b/>
          <w:u w:val="single"/>
        </w:rPr>
        <w:t>tactics</w:t>
      </w:r>
      <w:r w:rsidRPr="009F23A3">
        <w:rPr>
          <w:u w:val="single"/>
        </w:rPr>
        <w:t xml:space="preserve"> thatinvolve citizens working </w:t>
      </w:r>
      <w:r w:rsidRPr="009F23A3">
        <w:rPr>
          <w:b/>
          <w:u w:val="single"/>
        </w:rPr>
        <w:t>directly</w:t>
      </w:r>
      <w:r w:rsidRPr="009F23A3">
        <w:rPr>
          <w:u w:val="single"/>
        </w:rPr>
        <w:t xml:space="preserve"> to change their individual behaviors</w:t>
      </w:r>
      <w:r w:rsidRPr="009F23A3">
        <w:rPr>
          <w:sz w:val="16"/>
          <w:szCs w:val="16"/>
        </w:rPr>
        <w:t>, along with those that involve indirect efforts tobring about change through the political and economic systems (like school strikes). Tactics run the gamut and rangefrom those that work within these systems to those that work outside of them (Meyer &amp; Tarrow, 1997). Collectiveefforts are mediated by various organizational forms (Anheier &amp; Themudo, 2002), which can either create or remove obstacles to participation (Fisher &amp; Green, 2004; for more general discussion, see Gamson, 1975; McAdam, 1983). Ashas been noted by numerous studies, civic engagement is much higher in democratic countries where citizens areafforded rights to participate and to voice their opinions (DeBardeleben &amp; Pammett, 2009; see also Putnam, Leonardi, &amp;Nanetti, 1994; Schofer &amp; Longhofer, 2011; Skocpol &amp; Fiorina, 1999; de Tocqueville, 2002; see particularly Verba,Schlozman, &amp; Brady, 1995). At the same time, digital technologies have been found to facilitate the spread of variousforms of activism while they connect countries and cultures (Bennett, 2013; Theocharis, Vitoratou, &amp; Sajuria, 2017)</w:t>
      </w:r>
    </w:p>
    <w:p w14:paraId="5DD2BE0D" w14:textId="77777777" w:rsidR="004E6D52" w:rsidRPr="009F23A3" w:rsidRDefault="004E6D52" w:rsidP="004E6D52">
      <w:pPr>
        <w:rPr>
          <w:sz w:val="6"/>
          <w:szCs w:val="6"/>
        </w:rPr>
      </w:pPr>
      <w:r w:rsidRPr="009F23A3">
        <w:rPr>
          <w:sz w:val="6"/>
          <w:szCs w:val="6"/>
        </w:rPr>
        <w:t>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nonfossil fuel-based sources of electricity, and eating less dairy or meat (Büchs, Saunders, Wallbridge, Smith, &amp; Bardsley, 2015; Cherry, 2006; Cronin, McCarthy, &amp; Collins, 2014; Ergas, 2010; Haenfler, Johnson, &amp; Jones, 2012; Middlemiss, 2011; Salt &amp; Layzell, 1985; Saunders, Büchs, Papafragkou,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Shwom,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assocaition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(Amenta, Caren, Chiarello, &amp; Su, 2010; Giugni, McAdam, &amp; Tilly, 1999; Soule &amp; Olzak, 2004). This research focuses specifically on the outcome of specific forms of engagement, or tactics (for an overview, see Caren, Ghoshal, &amp; Ribas, 2011). Some of the most common tactics that activists are employing to reduce greenhouse gas emissions indirectly are summarized in the sections that follow. 3.1 | Activism through litigation Litigation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Szulecki,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Mccahery, 2015; Gillan &amp; Starks, 2007). Cooperative board stewardship, in contrast, involves “jointly owned and democratically controlled businesses” that support renewable energy (Viardot, 2013, p. 757; see also Yildiz et al., 2015). Some of this business-focused activism involves working through transnational advocacy networks, which have been documented to target governments and corporations (Hadden &amp; Jasny,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favour of climate-friendly alternatives” (Ayling &amp; Gunningham, 2017, p. 131; Franta, 2017; Grady-Benson &amp; Sarathy, 2016; Hestres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Glomsrød and Wei model green investment scenarios that include funding allocation constraints due to divestment around the world. The authors find that these efforts yield notable emissions reductions (Glomsrød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Coddou, &amp; Muñoz, 2016). Although the authors do not specifically document the effects of the legislation on material outcomes, more recent research has found climate laws to reduce carbon emissions (Eskander &amp; Fankhauser, 2020). Even though groups representing both the general public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Miljanich,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officials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Lengieza, 2019; Wahlström, Wennerhag, &amp; Rootes, 2013; see also Fisher, Stanley, Berman, &amp; Neff, 2005; Walgrave, 4 of 11 FISHER AND NASRIN Wouters, Van Laer, Verhulst, &amp; Ketelaars,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78D1E5D1" w14:textId="77777777" w:rsidR="004E6D52" w:rsidRPr="009F23A3" w:rsidRDefault="004E6D52" w:rsidP="004E6D52">
      <w:pPr>
        <w:rPr>
          <w:sz w:val="16"/>
          <w:szCs w:val="16"/>
        </w:rPr>
      </w:pPr>
      <w:r w:rsidRPr="009F23A3">
        <w:rPr>
          <w:sz w:val="16"/>
          <w:szCs w:val="16"/>
        </w:rPr>
        <w:t xml:space="preserve">A </w:t>
      </w:r>
      <w:r w:rsidRPr="009F23A3">
        <w:rPr>
          <w:u w:val="single"/>
        </w:rPr>
        <w:t xml:space="preserve">good deal of </w:t>
      </w:r>
      <w:r w:rsidRPr="009F23A3">
        <w:rPr>
          <w:highlight w:val="green"/>
          <w:u w:val="single"/>
        </w:rPr>
        <w:t>research has concluded</w:t>
      </w:r>
      <w:r w:rsidRPr="009F23A3">
        <w:rPr>
          <w:u w:val="single"/>
        </w:rPr>
        <w:t xml:space="preserve"> that </w:t>
      </w:r>
      <w:r w:rsidRPr="009F23A3">
        <w:rPr>
          <w:b/>
          <w:u w:val="single"/>
        </w:rPr>
        <w:t>activism</w:t>
      </w:r>
      <w:r w:rsidRPr="009F23A3">
        <w:rPr>
          <w:u w:val="single"/>
        </w:rPr>
        <w:t xml:space="preserve">, including tactics such as </w:t>
      </w:r>
      <w:r w:rsidRPr="009F23A3">
        <w:rPr>
          <w:b/>
          <w:highlight w:val="green"/>
          <w:u w:val="single"/>
        </w:rPr>
        <w:t>protests</w:t>
      </w:r>
      <w:r w:rsidRPr="009F23A3">
        <w:rPr>
          <w:highlight w:val="green"/>
          <w:u w:val="single"/>
        </w:rPr>
        <w:t xml:space="preserve"> or </w:t>
      </w:r>
      <w:r w:rsidRPr="009F23A3">
        <w:rPr>
          <w:b/>
          <w:highlight w:val="green"/>
          <w:u w:val="single"/>
        </w:rPr>
        <w:t>strikes</w:t>
      </w:r>
      <w:r w:rsidRPr="009F23A3">
        <w:rPr>
          <w:highlight w:val="green"/>
          <w:u w:val="single"/>
        </w:rPr>
        <w:t xml:space="preserve"> played a </w:t>
      </w:r>
      <w:r w:rsidRPr="009F23A3">
        <w:rPr>
          <w:b/>
          <w:highlight w:val="green"/>
          <w:u w:val="single"/>
        </w:rPr>
        <w:t>large</w:t>
      </w:r>
      <w:r w:rsidRPr="009F23A3">
        <w:rPr>
          <w:highlight w:val="green"/>
          <w:u w:val="single"/>
        </w:rPr>
        <w:t xml:space="preserve"> </w:t>
      </w:r>
      <w:r w:rsidRPr="009F23A3">
        <w:rPr>
          <w:b/>
          <w:highlight w:val="green"/>
          <w:u w:val="single"/>
        </w:rPr>
        <w:t>role</w:t>
      </w:r>
      <w:r w:rsidRPr="009F23A3">
        <w:rPr>
          <w:highlight w:val="green"/>
          <w:u w:val="single"/>
        </w:rPr>
        <w:t xml:space="preserve"> in </w:t>
      </w:r>
      <w:r w:rsidRPr="009F23A3">
        <w:rPr>
          <w:b/>
          <w:highlight w:val="green"/>
          <w:u w:val="single"/>
        </w:rPr>
        <w:t>pressuring</w:t>
      </w:r>
      <w:r w:rsidRPr="009F23A3">
        <w:rPr>
          <w:highlight w:val="green"/>
          <w:u w:val="single"/>
        </w:rPr>
        <w:t xml:space="preserve"> governments to create </w:t>
      </w:r>
      <w:r w:rsidRPr="009F23A3">
        <w:rPr>
          <w:b/>
          <w:highlight w:val="green"/>
          <w:u w:val="single"/>
        </w:rPr>
        <w:t>environmental</w:t>
      </w:r>
      <w:r w:rsidRPr="009F23A3">
        <w:rPr>
          <w:highlight w:val="green"/>
          <w:u w:val="single"/>
        </w:rPr>
        <w:t xml:space="preserve"> </w:t>
      </w:r>
      <w:r w:rsidRPr="009F23A3">
        <w:rPr>
          <w:b/>
          <w:highlight w:val="green"/>
          <w:u w:val="single"/>
        </w:rPr>
        <w:t>laws</w:t>
      </w:r>
      <w:r w:rsidRPr="009F23A3">
        <w:rPr>
          <w:sz w:val="16"/>
          <w:szCs w:val="16"/>
        </w:rPr>
        <w:t xml:space="preserve"> and </w:t>
      </w:r>
      <w:r w:rsidRPr="009F23A3">
        <w:rPr>
          <w:u w:val="single"/>
        </w:rPr>
        <w:t xml:space="preserve">environmental agencies tasked with </w:t>
      </w:r>
      <w:r w:rsidRPr="009F23A3">
        <w:rPr>
          <w:b/>
          <w:u w:val="single"/>
        </w:rPr>
        <w:t>enforcing</w:t>
      </w:r>
      <w:r w:rsidRPr="009F23A3">
        <w:rPr>
          <w:u w:val="single"/>
        </w:rPr>
        <w:t xml:space="preserve"> those laws around the world</w:t>
      </w:r>
      <w:r w:rsidRPr="009F23A3">
        <w:rPr>
          <w:sz w:val="16"/>
          <w:szCs w:val="16"/>
        </w:rPr>
        <w:t xml:space="preserve"> (Brulle, 2000; see also Longhofer, Schofer, Miric, &amp; Frank, 2016; McCloskey, 1991; Rucht, 1999; Schreurs, 1997; Steinhardt &amp; Wu, 2016; Wong, 2018). Moreover, </w:t>
      </w:r>
      <w:r w:rsidRPr="009F23A3">
        <w:rPr>
          <w:u w:val="single"/>
        </w:rPr>
        <w:t xml:space="preserve">research has </w:t>
      </w:r>
      <w:r w:rsidRPr="009F23A3">
        <w:rPr>
          <w:b/>
          <w:u w:val="single"/>
        </w:rPr>
        <w:t>documented</w:t>
      </w:r>
      <w:r w:rsidRPr="009F23A3">
        <w:rPr>
          <w:u w:val="single"/>
        </w:rPr>
        <w:t xml:space="preserve"> how </w:t>
      </w:r>
      <w:r w:rsidRPr="009F23A3">
        <w:rPr>
          <w:highlight w:val="green"/>
          <w:u w:val="single"/>
        </w:rPr>
        <w:t>coalitions of activists achieved</w:t>
      </w:r>
      <w:r w:rsidRPr="009F23A3">
        <w:rPr>
          <w:u w:val="single"/>
        </w:rPr>
        <w:t xml:space="preserve"> a </w:t>
      </w:r>
      <w:r w:rsidRPr="009F23A3">
        <w:rPr>
          <w:b/>
          <w:u w:val="single"/>
        </w:rPr>
        <w:t>degree</w:t>
      </w:r>
      <w:r w:rsidRPr="009F23A3">
        <w:rPr>
          <w:u w:val="single"/>
        </w:rPr>
        <w:t xml:space="preserve"> of </w:t>
      </w:r>
      <w:r w:rsidRPr="009F23A3">
        <w:rPr>
          <w:b/>
          <w:highlight w:val="green"/>
          <w:u w:val="single"/>
        </w:rPr>
        <w:t>success</w:t>
      </w:r>
      <w:r w:rsidRPr="009F23A3">
        <w:rPr>
          <w:highlight w:val="green"/>
          <w:u w:val="single"/>
        </w:rPr>
        <w:t xml:space="preserve"> when they </w:t>
      </w:r>
      <w:r w:rsidRPr="009F23A3">
        <w:rPr>
          <w:b/>
          <w:highlight w:val="green"/>
          <w:u w:val="single"/>
        </w:rPr>
        <w:t>protested</w:t>
      </w:r>
      <w:r w:rsidRPr="009F23A3">
        <w:rPr>
          <w:highlight w:val="green"/>
          <w:u w:val="single"/>
        </w:rPr>
        <w:t xml:space="preserve"> </w:t>
      </w:r>
      <w:r w:rsidRPr="009F23A3">
        <w:rPr>
          <w:b/>
          <w:highlight w:val="green"/>
          <w:u w:val="single"/>
        </w:rPr>
        <w:t>environmentally</w:t>
      </w:r>
      <w:r w:rsidRPr="009F23A3">
        <w:rPr>
          <w:highlight w:val="green"/>
          <w:u w:val="single"/>
        </w:rPr>
        <w:t xml:space="preserve"> </w:t>
      </w:r>
      <w:r w:rsidRPr="009F23A3">
        <w:rPr>
          <w:b/>
          <w:highlight w:val="green"/>
          <w:u w:val="single"/>
        </w:rPr>
        <w:t>damaging</w:t>
      </w:r>
      <w:r w:rsidRPr="009F23A3">
        <w:rPr>
          <w:highlight w:val="green"/>
          <w:u w:val="single"/>
        </w:rPr>
        <w:t xml:space="preserve"> </w:t>
      </w:r>
      <w:r w:rsidRPr="009F23A3">
        <w:rPr>
          <w:b/>
          <w:highlight w:val="green"/>
          <w:u w:val="single"/>
        </w:rPr>
        <w:t>projects</w:t>
      </w:r>
      <w:r w:rsidRPr="009F23A3">
        <w:rPr>
          <w:sz w:val="16"/>
          <w:szCs w:val="16"/>
        </w:rPr>
        <w:t>, including the Narmada Dam development in India (Khagram, 2004), and environmentally harmful nuclear power plants, dams, and airports in Japan (Aldrich, 2010). In her study of the campaign against coal mining and burning in South Africa, Cock finds that the campaign challenged inequality and generated solidarity (Cock, 2019).</w:t>
      </w:r>
    </w:p>
    <w:p w14:paraId="276A6EC0" w14:textId="77777777" w:rsidR="004E6D52" w:rsidRPr="009F23A3" w:rsidRDefault="004E6D52" w:rsidP="004E6D52">
      <w:pPr>
        <w:rPr>
          <w:sz w:val="16"/>
          <w:szCs w:val="16"/>
        </w:rPr>
      </w:pPr>
      <w:r w:rsidRPr="009F23A3">
        <w:rPr>
          <w:sz w:val="16"/>
          <w:szCs w:val="16"/>
        </w:rPr>
        <w:t>4 | CLIMATE STRIKES AS A GROWING TACTIC</w:t>
      </w:r>
    </w:p>
    <w:p w14:paraId="39277DEA" w14:textId="77777777" w:rsidR="004E6D52" w:rsidRPr="009F23A3" w:rsidRDefault="004E6D52" w:rsidP="004E6D52">
      <w:pPr>
        <w:rPr>
          <w:sz w:val="16"/>
          <w:szCs w:val="16"/>
        </w:rPr>
      </w:pPr>
      <w:r w:rsidRPr="009F23A3">
        <w:rPr>
          <w:highlight w:val="green"/>
          <w:u w:val="single"/>
        </w:rPr>
        <w:t>Climate strikes</w:t>
      </w:r>
      <w:r w:rsidRPr="009F23A3">
        <w:rPr>
          <w:u w:val="single"/>
        </w:rPr>
        <w:t xml:space="preserve"> are a </w:t>
      </w:r>
      <w:r w:rsidRPr="009F23A3">
        <w:rPr>
          <w:b/>
          <w:u w:val="single"/>
        </w:rPr>
        <w:t>particular</w:t>
      </w:r>
      <w:r w:rsidRPr="009F23A3">
        <w:rPr>
          <w:u w:val="single"/>
        </w:rPr>
        <w:t xml:space="preserve"> </w:t>
      </w:r>
      <w:r w:rsidRPr="009F23A3">
        <w:rPr>
          <w:b/>
          <w:highlight w:val="green"/>
          <w:u w:val="single"/>
        </w:rPr>
        <w:t>outsider</w:t>
      </w:r>
      <w:r w:rsidRPr="009F23A3">
        <w:rPr>
          <w:highlight w:val="green"/>
          <w:u w:val="single"/>
        </w:rPr>
        <w:t xml:space="preserve"> </w:t>
      </w:r>
      <w:r w:rsidRPr="009F23A3">
        <w:rPr>
          <w:b/>
          <w:highlight w:val="green"/>
          <w:u w:val="single"/>
        </w:rPr>
        <w:t>tactic</w:t>
      </w:r>
      <w:r w:rsidRPr="009F23A3">
        <w:rPr>
          <w:u w:val="single"/>
        </w:rPr>
        <w:t xml:space="preserve"> that </w:t>
      </w:r>
      <w:r w:rsidRPr="009F23A3">
        <w:rPr>
          <w:highlight w:val="green"/>
          <w:u w:val="single"/>
        </w:rPr>
        <w:t xml:space="preserve">aims to </w:t>
      </w:r>
      <w:r w:rsidRPr="009F23A3">
        <w:rPr>
          <w:b/>
          <w:highlight w:val="green"/>
          <w:u w:val="single"/>
        </w:rPr>
        <w:t>pressure</w:t>
      </w:r>
      <w:r w:rsidRPr="009F23A3">
        <w:rPr>
          <w:u w:val="single"/>
        </w:rPr>
        <w:t xml:space="preserve"> both the political and economic </w:t>
      </w:r>
      <w:r w:rsidRPr="009F23A3">
        <w:rPr>
          <w:highlight w:val="green"/>
          <w:u w:val="single"/>
        </w:rPr>
        <w:t>system</w:t>
      </w:r>
      <w:r w:rsidRPr="009F23A3">
        <w:rPr>
          <w:sz w:val="16"/>
          <w:szCs w:val="16"/>
        </w:rPr>
        <w:t xml:space="preserve">. On August 20, 2018, </w:t>
      </w:r>
      <w:r w:rsidRPr="009F23A3">
        <w:rPr>
          <w:highlight w:val="green"/>
          <w:u w:val="single"/>
        </w:rPr>
        <w:t>Greta</w:t>
      </w:r>
      <w:r w:rsidRPr="009F23A3">
        <w:rPr>
          <w:u w:val="single"/>
        </w:rPr>
        <w:t xml:space="preserve"> Thunberg </w:t>
      </w:r>
      <w:r w:rsidRPr="009F23A3">
        <w:rPr>
          <w:highlight w:val="green"/>
          <w:u w:val="single"/>
        </w:rPr>
        <w:t xml:space="preserve">decided </w:t>
      </w:r>
      <w:r w:rsidRPr="009F23A3">
        <w:rPr>
          <w:b/>
          <w:highlight w:val="green"/>
          <w:u w:val="single"/>
        </w:rPr>
        <w:t>not</w:t>
      </w:r>
      <w:r w:rsidRPr="009F23A3">
        <w:rPr>
          <w:highlight w:val="green"/>
          <w:u w:val="single"/>
        </w:rPr>
        <w:t xml:space="preserve"> to attend school</w:t>
      </w:r>
      <w:r w:rsidRPr="009F23A3">
        <w:rPr>
          <w:u w:val="single"/>
        </w:rPr>
        <w:t xml:space="preserve"> and sit on the steps of the Swedish parliament </w:t>
      </w:r>
      <w:r w:rsidRPr="009F23A3">
        <w:rPr>
          <w:highlight w:val="green"/>
          <w:u w:val="single"/>
        </w:rPr>
        <w:t xml:space="preserve">to </w:t>
      </w:r>
      <w:r w:rsidRPr="009F23A3">
        <w:rPr>
          <w:b/>
          <w:highlight w:val="green"/>
          <w:u w:val="single"/>
        </w:rPr>
        <w:t>demand</w:t>
      </w:r>
      <w:r w:rsidRPr="009F23A3">
        <w:rPr>
          <w:u w:val="single"/>
        </w:rPr>
        <w:t xml:space="preserve"> that the government take steps to </w:t>
      </w:r>
      <w:r w:rsidRPr="009F23A3">
        <w:rPr>
          <w:highlight w:val="green"/>
          <w:u w:val="single"/>
        </w:rPr>
        <w:t xml:space="preserve">address </w:t>
      </w:r>
      <w:r w:rsidRPr="009F23A3">
        <w:rPr>
          <w:b/>
          <w:highlight w:val="green"/>
          <w:u w:val="single"/>
        </w:rPr>
        <w:t>climate</w:t>
      </w:r>
      <w:r w:rsidRPr="009F23A3">
        <w:rPr>
          <w:highlight w:val="green"/>
          <w:u w:val="single"/>
        </w:rPr>
        <w:t xml:space="preserve"> </w:t>
      </w:r>
      <w:r w:rsidRPr="009F23A3">
        <w:rPr>
          <w:b/>
          <w:highlight w:val="green"/>
          <w:u w:val="single"/>
        </w:rPr>
        <w:t>change</w:t>
      </w:r>
      <w:r w:rsidRPr="009F23A3">
        <w:rPr>
          <w:sz w:val="16"/>
          <w:szCs w:val="16"/>
        </w:rPr>
        <w:t xml:space="preserve"> (Gessen, 2018). Inspired by the national school walkout against gun violence in the United States that was organized after the Parkland School Shooting in Florida, </w:t>
      </w:r>
      <w:r w:rsidRPr="009F23A3">
        <w:rPr>
          <w:u w:val="single"/>
        </w:rPr>
        <w:t xml:space="preserve">the 15-year-old has spent her Fridays sitting with a </w:t>
      </w:r>
      <w:r w:rsidRPr="009F23A3">
        <w:rPr>
          <w:b/>
          <w:u w:val="single"/>
        </w:rPr>
        <w:t>hand</w:t>
      </w:r>
      <w:r w:rsidRPr="009F23A3">
        <w:rPr>
          <w:u w:val="single"/>
        </w:rPr>
        <w:t>-</w:t>
      </w:r>
      <w:r w:rsidRPr="009F23A3">
        <w:rPr>
          <w:b/>
          <w:u w:val="single"/>
        </w:rPr>
        <w:t>written</w:t>
      </w:r>
      <w:r w:rsidRPr="009F23A3">
        <w:rPr>
          <w:u w:val="single"/>
        </w:rPr>
        <w:t xml:space="preserve"> </w:t>
      </w:r>
      <w:r w:rsidRPr="009F23A3">
        <w:rPr>
          <w:b/>
          <w:u w:val="single"/>
        </w:rPr>
        <w:t>sign</w:t>
      </w:r>
      <w:r w:rsidRPr="009F23A3">
        <w:rPr>
          <w:u w:val="single"/>
        </w:rPr>
        <w:t xml:space="preserve"> </w:t>
      </w:r>
      <w:r w:rsidRPr="009F23A3">
        <w:rPr>
          <w:b/>
          <w:u w:val="single"/>
        </w:rPr>
        <w:t>protesting</w:t>
      </w:r>
      <w:r w:rsidRPr="009F23A3">
        <w:rPr>
          <w:u w:val="single"/>
        </w:rPr>
        <w:t xml:space="preserve"> ever since</w:t>
      </w:r>
      <w:r w:rsidRPr="009F23A3">
        <w:rPr>
          <w:sz w:val="16"/>
          <w:szCs w:val="16"/>
        </w:rPr>
        <w:t xml:space="preserve">. Fridays for Future—the name of the group coordinating this </w:t>
      </w:r>
      <w:r w:rsidRPr="009F23A3">
        <w:rPr>
          <w:u w:val="single"/>
        </w:rPr>
        <w:t xml:space="preserve">tactic of </w:t>
      </w:r>
      <w:r w:rsidRPr="009F23A3">
        <w:rPr>
          <w:b/>
          <w:highlight w:val="green"/>
          <w:u w:val="single"/>
        </w:rPr>
        <w:t>skipping</w:t>
      </w:r>
      <w:r w:rsidRPr="009F23A3">
        <w:rPr>
          <w:highlight w:val="green"/>
          <w:u w:val="single"/>
        </w:rPr>
        <w:t xml:space="preserve"> school</w:t>
      </w:r>
      <w:r w:rsidRPr="009F23A3">
        <w:rPr>
          <w:u w:val="single"/>
        </w:rPr>
        <w:t xml:space="preserve"> on Fridays </w:t>
      </w:r>
      <w:r w:rsidRPr="009F23A3">
        <w:rPr>
          <w:highlight w:val="green"/>
          <w:u w:val="single"/>
        </w:rPr>
        <w:t xml:space="preserve">to </w:t>
      </w:r>
      <w:r w:rsidRPr="009F23A3">
        <w:rPr>
          <w:b/>
          <w:highlight w:val="green"/>
          <w:u w:val="single"/>
        </w:rPr>
        <w:t>protest</w:t>
      </w:r>
      <w:r w:rsidRPr="009F23A3">
        <w:rPr>
          <w:highlight w:val="green"/>
          <w:u w:val="single"/>
        </w:rPr>
        <w:t xml:space="preserve"> </w:t>
      </w:r>
      <w:r w:rsidRPr="009F23A3">
        <w:rPr>
          <w:b/>
          <w:highlight w:val="green"/>
          <w:u w:val="single"/>
        </w:rPr>
        <w:t>inaction</w:t>
      </w:r>
      <w:r w:rsidRPr="009F23A3">
        <w:rPr>
          <w:highlight w:val="green"/>
          <w:u w:val="single"/>
        </w:rPr>
        <w:t xml:space="preserve"> on</w:t>
      </w:r>
      <w:r w:rsidRPr="009F23A3">
        <w:rPr>
          <w:u w:val="single"/>
        </w:rPr>
        <w:t xml:space="preserve"> climate change—</w:t>
      </w:r>
      <w:r w:rsidRPr="009F23A3">
        <w:rPr>
          <w:highlight w:val="green"/>
          <w:u w:val="single"/>
        </w:rPr>
        <w:t>flourished</w:t>
      </w:r>
      <w:r w:rsidRPr="009F23A3">
        <w:rPr>
          <w:u w:val="single"/>
        </w:rPr>
        <w:t xml:space="preserve"> due to its </w:t>
      </w:r>
      <w:r w:rsidRPr="009F23A3">
        <w:rPr>
          <w:b/>
          <w:u w:val="single"/>
        </w:rPr>
        <w:t>usage</w:t>
      </w:r>
      <w:r w:rsidRPr="009F23A3">
        <w:rPr>
          <w:u w:val="single"/>
        </w:rPr>
        <w:t xml:space="preserve"> of </w:t>
      </w:r>
      <w:r w:rsidRPr="009F23A3">
        <w:rPr>
          <w:b/>
          <w:u w:val="single"/>
        </w:rPr>
        <w:t>digital</w:t>
      </w:r>
      <w:r w:rsidRPr="009F23A3">
        <w:rPr>
          <w:u w:val="single"/>
        </w:rPr>
        <w:t xml:space="preserve"> </w:t>
      </w:r>
      <w:r w:rsidRPr="009F23A3">
        <w:rPr>
          <w:b/>
          <w:u w:val="single"/>
        </w:rPr>
        <w:t>technologies</w:t>
      </w:r>
      <w:r w:rsidRPr="009F23A3">
        <w:rPr>
          <w:sz w:val="16"/>
          <w:szCs w:val="16"/>
        </w:rPr>
        <w:t xml:space="preserve"> to engage young people and the tactic has spread.</w:t>
      </w:r>
    </w:p>
    <w:p w14:paraId="3B163C65" w14:textId="77777777" w:rsidR="004E6D52" w:rsidRPr="009F23A3" w:rsidRDefault="004E6D52" w:rsidP="004E6D52">
      <w:pPr>
        <w:rPr>
          <w:u w:val="single"/>
        </w:rPr>
      </w:pPr>
      <w:r w:rsidRPr="009F23A3">
        <w:rPr>
          <w:sz w:val="16"/>
          <w:szCs w:val="16"/>
        </w:rPr>
        <w:t xml:space="preserve">In March 2019, </w:t>
      </w:r>
      <w:r w:rsidRPr="009F23A3">
        <w:rPr>
          <w:u w:val="single"/>
        </w:rPr>
        <w:t xml:space="preserve">the </w:t>
      </w:r>
      <w:r w:rsidRPr="009F23A3">
        <w:rPr>
          <w:b/>
          <w:highlight w:val="green"/>
          <w:u w:val="single"/>
        </w:rPr>
        <w:t>first</w:t>
      </w:r>
      <w:r w:rsidRPr="009F23A3">
        <w:rPr>
          <w:highlight w:val="green"/>
          <w:u w:val="single"/>
        </w:rPr>
        <w:t xml:space="preserve"> global climate strike</w:t>
      </w:r>
      <w:r w:rsidRPr="009F23A3">
        <w:rPr>
          <w:u w:val="single"/>
        </w:rPr>
        <w:t xml:space="preserve"> took place, </w:t>
      </w:r>
      <w:r w:rsidRPr="009F23A3">
        <w:rPr>
          <w:highlight w:val="green"/>
          <w:u w:val="single"/>
        </w:rPr>
        <w:t>turning out</w:t>
      </w:r>
      <w:r w:rsidRPr="009F23A3">
        <w:rPr>
          <w:u w:val="single"/>
        </w:rPr>
        <w:t xml:space="preserve"> more than </w:t>
      </w:r>
      <w:r w:rsidRPr="009F23A3">
        <w:rPr>
          <w:b/>
          <w:highlight w:val="green"/>
          <w:u w:val="single"/>
        </w:rPr>
        <w:t>1 million people</w:t>
      </w:r>
      <w:r w:rsidRPr="009F23A3">
        <w:rPr>
          <w:u w:val="single"/>
        </w:rPr>
        <w:t xml:space="preserve"> around the world</w:t>
      </w:r>
      <w:r w:rsidRPr="009F23A3">
        <w:rPr>
          <w:sz w:val="16"/>
          <w:szCs w:val="16"/>
        </w:rPr>
        <w:t xml:space="preserve">. Six months later in September 2019, </w:t>
      </w:r>
      <w:r w:rsidRPr="009F23A3">
        <w:rPr>
          <w:b/>
          <w:u w:val="single"/>
        </w:rPr>
        <w:t>young</w:t>
      </w:r>
      <w:r w:rsidRPr="009F23A3">
        <w:rPr>
          <w:u w:val="single"/>
        </w:rPr>
        <w:t xml:space="preserve"> </w:t>
      </w:r>
      <w:r w:rsidRPr="009F23A3">
        <w:rPr>
          <w:b/>
          <w:u w:val="single"/>
        </w:rPr>
        <w:t>people</w:t>
      </w:r>
      <w:r w:rsidRPr="009F23A3">
        <w:rPr>
          <w:u w:val="single"/>
        </w:rPr>
        <w:t xml:space="preserve"> and </w:t>
      </w:r>
      <w:r w:rsidRPr="009F23A3">
        <w:rPr>
          <w:b/>
          <w:u w:val="single"/>
        </w:rPr>
        <w:t>adults</w:t>
      </w:r>
      <w:r w:rsidRPr="009F23A3">
        <w:rPr>
          <w:u w:val="single"/>
        </w:rPr>
        <w:t xml:space="preserve"> responded to a call by young activists to participate in climate strikes as part of the “</w:t>
      </w:r>
      <w:r w:rsidRPr="009F23A3">
        <w:rPr>
          <w:b/>
          <w:u w:val="single"/>
        </w:rPr>
        <w:t>Global</w:t>
      </w:r>
      <w:r w:rsidRPr="009F23A3">
        <w:rPr>
          <w:u w:val="single"/>
        </w:rPr>
        <w:t xml:space="preserve"> </w:t>
      </w:r>
      <w:r w:rsidRPr="009F23A3">
        <w:rPr>
          <w:b/>
          <w:u w:val="single"/>
        </w:rPr>
        <w:t>Week</w:t>
      </w:r>
      <w:r w:rsidRPr="009F23A3">
        <w:rPr>
          <w:u w:val="single"/>
        </w:rPr>
        <w:t xml:space="preserve"> for </w:t>
      </w:r>
      <w:r w:rsidRPr="009F23A3">
        <w:rPr>
          <w:b/>
          <w:u w:val="single"/>
        </w:rPr>
        <w:t>Future</w:t>
      </w:r>
      <w:r w:rsidRPr="009F23A3">
        <w:rPr>
          <w:u w:val="single"/>
        </w:rPr>
        <w:t>”</w:t>
      </w:r>
      <w:r w:rsidRPr="009F23A3">
        <w:rPr>
          <w:sz w:val="16"/>
          <w:szCs w:val="16"/>
        </w:rPr>
        <w:t xml:space="preserve"> surrounding the UN Climate Action Summit.1 The </w:t>
      </w:r>
      <w:r w:rsidRPr="009F23A3">
        <w:rPr>
          <w:u w:val="single"/>
        </w:rPr>
        <w:t xml:space="preserve">number of participants in this event globally jumped to an </w:t>
      </w:r>
      <w:r w:rsidRPr="009F23A3">
        <w:rPr>
          <w:b/>
          <w:u w:val="single"/>
        </w:rPr>
        <w:t>estimated</w:t>
      </w:r>
      <w:r w:rsidRPr="009F23A3">
        <w:rPr>
          <w:u w:val="single"/>
        </w:rPr>
        <w:t xml:space="preserve"> </w:t>
      </w:r>
      <w:r w:rsidRPr="009F23A3">
        <w:rPr>
          <w:b/>
          <w:u w:val="single"/>
        </w:rPr>
        <w:t>7.6 million people</w:t>
      </w:r>
      <w:r w:rsidRPr="009F23A3">
        <w:rPr>
          <w:sz w:val="16"/>
          <w:szCs w:val="16"/>
        </w:rPr>
        <w:t xml:space="preserve"> (Rosane, 2019). Figure 1 presents the </w:t>
      </w:r>
      <w:r w:rsidRPr="009F23A3">
        <w:rPr>
          <w:highlight w:val="green"/>
          <w:u w:val="single"/>
        </w:rPr>
        <w:t xml:space="preserve">growth in the </w:t>
      </w:r>
      <w:r w:rsidRPr="009F23A3">
        <w:rPr>
          <w:b/>
          <w:highlight w:val="green"/>
          <w:u w:val="single"/>
        </w:rPr>
        <w:t>tactic</w:t>
      </w:r>
      <w:r w:rsidRPr="009F23A3">
        <w:rPr>
          <w:highlight w:val="green"/>
          <w:u w:val="single"/>
        </w:rPr>
        <w:t xml:space="preserve"> of climate strikes</w:t>
      </w:r>
      <w:r w:rsidRPr="009F23A3">
        <w:rPr>
          <w:u w:val="single"/>
        </w:rPr>
        <w:t xml:space="preserve"> in terms of the numbers of nations where strikes have taken place and the </w:t>
      </w:r>
      <w:r w:rsidRPr="009F23A3">
        <w:rPr>
          <w:b/>
          <w:u w:val="single"/>
        </w:rPr>
        <w:t>total</w:t>
      </w:r>
      <w:r w:rsidRPr="009F23A3">
        <w:rPr>
          <w:u w:val="single"/>
        </w:rPr>
        <w:t xml:space="preserve"> number of participants </w:t>
      </w:r>
      <w:r w:rsidRPr="009F23A3">
        <w:rPr>
          <w:b/>
          <w:highlight w:val="green"/>
          <w:u w:val="single"/>
        </w:rPr>
        <w:t>involved</w:t>
      </w:r>
      <w:r w:rsidRPr="009F23A3">
        <w:rPr>
          <w:u w:val="single"/>
        </w:rPr>
        <w:t>.</w:t>
      </w:r>
    </w:p>
    <w:p w14:paraId="5F17C5FB" w14:textId="77777777" w:rsidR="004E6D52" w:rsidRPr="009F23A3" w:rsidRDefault="004E6D52" w:rsidP="004E6D52">
      <w:pPr>
        <w:rPr>
          <w:sz w:val="16"/>
          <w:szCs w:val="16"/>
        </w:rPr>
      </w:pPr>
      <w:r w:rsidRPr="009F23A3">
        <w:rPr>
          <w:sz w:val="16"/>
          <w:szCs w:val="16"/>
        </w:rPr>
        <w:t>Even before this movement had mobilized millions to strike, a narrative synthesis of studies that focused on youth perceptions of climate change from 1993 to 2018 documented how youth voices on climate change had become much more prominent and more widely publicized (K. Lee, Gjersoe, O'Neill, &amp; Barnett, 2020). Specific research on this movement and its consequences has yet to be published in peer-reviewed publications (but see Evensen, 2019; Fisher, 2019b; Wahlström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2E131F7A" w14:textId="77777777" w:rsidR="004E6D52" w:rsidRPr="009F23A3" w:rsidRDefault="004E6D52" w:rsidP="004E6D52">
      <w:pPr>
        <w:rPr>
          <w:sz w:val="16"/>
          <w:szCs w:val="16"/>
        </w:rPr>
      </w:pPr>
      <w:r w:rsidRPr="009F23A3">
        <w:rPr>
          <w:sz w:val="16"/>
          <w:szCs w:val="16"/>
        </w:rPr>
        <w:t xml:space="preserve">As an </w:t>
      </w:r>
      <w:r w:rsidRPr="009F23A3">
        <w:rPr>
          <w:b/>
          <w:highlight w:val="green"/>
          <w:u w:val="single"/>
        </w:rPr>
        <w:t>outsider</w:t>
      </w:r>
      <w:r w:rsidRPr="009F23A3">
        <w:rPr>
          <w:highlight w:val="green"/>
          <w:u w:val="single"/>
        </w:rPr>
        <w:t xml:space="preserve"> </w:t>
      </w:r>
      <w:r w:rsidRPr="009F23A3">
        <w:rPr>
          <w:b/>
          <w:highlight w:val="green"/>
          <w:u w:val="single"/>
        </w:rPr>
        <w:t>tactic</w:t>
      </w:r>
      <w:r w:rsidRPr="009F23A3">
        <w:rPr>
          <w:highlight w:val="green"/>
          <w:u w:val="single"/>
        </w:rPr>
        <w:t xml:space="preserve"> by school-aged children</w:t>
      </w:r>
      <w:r w:rsidRPr="009F23A3">
        <w:rPr>
          <w:u w:val="single"/>
        </w:rPr>
        <w:t xml:space="preserve"> that aims to </w:t>
      </w:r>
      <w:r w:rsidRPr="009F23A3">
        <w:rPr>
          <w:highlight w:val="green"/>
          <w:u w:val="single"/>
        </w:rPr>
        <w:t xml:space="preserve">pressure governments to </w:t>
      </w:r>
      <w:r w:rsidRPr="009F23A3">
        <w:rPr>
          <w:b/>
          <w:highlight w:val="green"/>
          <w:u w:val="single"/>
        </w:rPr>
        <w:t>implement</w:t>
      </w:r>
      <w:r w:rsidRPr="009F23A3">
        <w:rPr>
          <w:u w:val="single"/>
        </w:rPr>
        <w:t xml:space="preserve"> more </w:t>
      </w:r>
      <w:r w:rsidRPr="009F23A3">
        <w:rPr>
          <w:b/>
          <w:highlight w:val="green"/>
          <w:u w:val="single"/>
        </w:rPr>
        <w:t>radical</w:t>
      </w:r>
      <w:r w:rsidRPr="009F23A3">
        <w:rPr>
          <w:highlight w:val="green"/>
          <w:u w:val="single"/>
        </w:rPr>
        <w:t xml:space="preserve"> climate policies</w:t>
      </w:r>
      <w:r w:rsidRPr="009F23A3">
        <w:rPr>
          <w:u w:val="single"/>
        </w:rPr>
        <w:t xml:space="preserve"> that will </w:t>
      </w:r>
      <w:r w:rsidRPr="009F23A3">
        <w:rPr>
          <w:highlight w:val="green"/>
          <w:u w:val="single"/>
        </w:rPr>
        <w:t xml:space="preserve">lead to </w:t>
      </w:r>
      <w:r w:rsidRPr="009F23A3">
        <w:rPr>
          <w:b/>
          <w:highlight w:val="green"/>
          <w:u w:val="single"/>
        </w:rPr>
        <w:t>emissions</w:t>
      </w:r>
      <w:r w:rsidRPr="009F23A3">
        <w:rPr>
          <w:highlight w:val="green"/>
          <w:u w:val="single"/>
        </w:rPr>
        <w:t xml:space="preserve"> </w:t>
      </w:r>
      <w:r w:rsidRPr="009F23A3">
        <w:rPr>
          <w:b/>
          <w:highlight w:val="green"/>
          <w:u w:val="single"/>
        </w:rPr>
        <w:t>reductions</w:t>
      </w:r>
      <w:r w:rsidRPr="009F23A3">
        <w:rPr>
          <w:sz w:val="16"/>
          <w:szCs w:val="16"/>
        </w:rPr>
        <w:t xml:space="preserve">, </w:t>
      </w:r>
      <w:r w:rsidRPr="009F23A3">
        <w:rPr>
          <w:u w:val="single"/>
        </w:rPr>
        <w:t xml:space="preserve">school strikes are a </w:t>
      </w:r>
      <w:r w:rsidRPr="009F23A3">
        <w:rPr>
          <w:b/>
          <w:u w:val="single"/>
        </w:rPr>
        <w:t>popular</w:t>
      </w:r>
      <w:r w:rsidRPr="009F23A3">
        <w:rPr>
          <w:u w:val="single"/>
        </w:rPr>
        <w:t xml:space="preserve"> example of activism with the goal of having an </w:t>
      </w:r>
      <w:r w:rsidRPr="009F23A3">
        <w:rPr>
          <w:b/>
          <w:u w:val="single"/>
        </w:rPr>
        <w:t>indirect</w:t>
      </w:r>
      <w:r w:rsidRPr="009F23A3">
        <w:rPr>
          <w:u w:val="single"/>
        </w:rPr>
        <w:t xml:space="preserve"> </w:t>
      </w:r>
      <w:r w:rsidRPr="009F23A3">
        <w:rPr>
          <w:b/>
          <w:u w:val="single"/>
        </w:rPr>
        <w:t>effect</w:t>
      </w:r>
      <w:r w:rsidRPr="009F23A3">
        <w:rPr>
          <w:u w:val="single"/>
        </w:rPr>
        <w:t xml:space="preserve"> on </w:t>
      </w:r>
      <w:r w:rsidRPr="009F23A3">
        <w:rPr>
          <w:b/>
          <w:u w:val="single"/>
        </w:rPr>
        <w:t>climate</w:t>
      </w:r>
      <w:r w:rsidRPr="009F23A3">
        <w:rPr>
          <w:u w:val="single"/>
        </w:rPr>
        <w:t xml:space="preserve"> </w:t>
      </w:r>
      <w:r w:rsidRPr="009F23A3">
        <w:rPr>
          <w:b/>
          <w:u w:val="single"/>
        </w:rPr>
        <w:t>change</w:t>
      </w:r>
      <w:r w:rsidRPr="009F23A3">
        <w:rPr>
          <w:sz w:val="16"/>
          <w:szCs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2EAB5760" w14:textId="77777777" w:rsidR="004E6D52" w:rsidRPr="009F23A3" w:rsidRDefault="004E6D52" w:rsidP="004E6D52">
      <w:pPr>
        <w:pStyle w:val="Heading4"/>
      </w:pPr>
      <w:r w:rsidRPr="009F23A3">
        <w:t xml:space="preserve">Second, </w:t>
      </w:r>
      <w:r w:rsidRPr="009F23A3">
        <w:rPr>
          <w:u w:val="single"/>
        </w:rPr>
        <w:t>corruption reduction</w:t>
      </w:r>
      <w:r w:rsidRPr="009F23A3">
        <w:t xml:space="preserve"> – the right to strike </w:t>
      </w:r>
      <w:r w:rsidRPr="009F23A3">
        <w:rPr>
          <w:u w:val="single"/>
        </w:rPr>
        <w:t>fights concentration of power</w:t>
      </w:r>
      <w:r w:rsidRPr="009F23A3">
        <w:t xml:space="preserve"> while </w:t>
      </w:r>
      <w:r w:rsidRPr="009F23A3">
        <w:rPr>
          <w:u w:val="single"/>
        </w:rPr>
        <w:t>reducing inequality</w:t>
      </w:r>
      <w:r w:rsidRPr="009F23A3">
        <w:t>.</w:t>
      </w:r>
    </w:p>
    <w:p w14:paraId="7E43BF5C" w14:textId="77777777" w:rsidR="004E6D52" w:rsidRPr="009F23A3" w:rsidRDefault="004E6D52" w:rsidP="004E6D52">
      <w:pPr>
        <w:rPr>
          <w:sz w:val="16"/>
          <w:szCs w:val="16"/>
        </w:rPr>
      </w:pPr>
      <w:r w:rsidRPr="009F23A3">
        <w:rPr>
          <w:rStyle w:val="Style13ptBold"/>
        </w:rPr>
        <w:t>IER 17</w:t>
      </w:r>
      <w:r w:rsidRPr="009F23A3">
        <w:t xml:space="preserve"> </w:t>
      </w:r>
      <w:r w:rsidRPr="009F23A3">
        <w:rPr>
          <w:sz w:val="16"/>
          <w:szCs w:val="16"/>
        </w:rPr>
        <w:t xml:space="preserve">[Institute of Employment Rights. The IER exists to inform the debate around trade union rights and labour law by providing information, critical analysis, and policy ideas through our network of academics, researchers and lawyers. “UN Rights Expert: Right to strike is essential to democracy”. 3-10-2017. . https://www.ier.org.uk/news/un-rights-expert-right-strike-essential-democracy/.] </w:t>
      </w:r>
    </w:p>
    <w:p w14:paraId="08112330" w14:textId="77777777" w:rsidR="004E6D52" w:rsidRPr="009F23A3" w:rsidRDefault="004E6D52" w:rsidP="004E6D52">
      <w:pPr>
        <w:rPr>
          <w:sz w:val="16"/>
          <w:szCs w:val="16"/>
        </w:rPr>
      </w:pPr>
      <w:r w:rsidRPr="009F23A3">
        <w:rPr>
          <w:sz w:val="16"/>
          <w:szCs w:val="16"/>
        </w:rPr>
        <w:t xml:space="preserve">The United Nations’ Special Rapporteur on the rights to freedom of peaceful assembly and of association, Maina Kiai, has reminded member states of the International Labour Organization (ILO) – including the UK – that they have a positive obligation to uphold the right to strike. </w:t>
      </w:r>
      <w:r w:rsidRPr="009F23A3">
        <w:rPr>
          <w:b/>
          <w:u w:val="single"/>
        </w:rPr>
        <w:t xml:space="preserve">Speaking at an ILO meeting on Monday 06 March 2017 in Geneva, Kiai argued that </w:t>
      </w:r>
      <w:r w:rsidRPr="009F23A3">
        <w:rPr>
          <w:b/>
          <w:highlight w:val="green"/>
          <w:u w:val="single"/>
        </w:rPr>
        <w:t>the right to strike is fundamental to</w:t>
      </w:r>
      <w:r w:rsidRPr="009F23A3">
        <w:rPr>
          <w:b/>
          <w:u w:val="single"/>
        </w:rPr>
        <w:t xml:space="preserve"> the preservation of </w:t>
      </w:r>
      <w:r w:rsidRPr="009F23A3">
        <w:rPr>
          <w:b/>
          <w:highlight w:val="green"/>
          <w:u w:val="single"/>
        </w:rPr>
        <w:t>democracy.</w:t>
      </w:r>
      <w:r w:rsidRPr="009F23A3">
        <w:rPr>
          <w:b/>
          <w:u w:val="single"/>
        </w:rPr>
        <w:t xml:space="preserve"> “The </w:t>
      </w:r>
      <w:r w:rsidRPr="009F23A3">
        <w:rPr>
          <w:b/>
          <w:highlight w:val="green"/>
          <w:u w:val="single"/>
        </w:rPr>
        <w:t>concentration of power</w:t>
      </w:r>
      <w:r w:rsidRPr="009F23A3">
        <w:rPr>
          <w:b/>
          <w:u w:val="single"/>
        </w:rPr>
        <w:t xml:space="preserve"> in one sector – whether in the hands of government or business – inevitably </w:t>
      </w:r>
      <w:r w:rsidRPr="009F23A3">
        <w:rPr>
          <w:b/>
          <w:highlight w:val="green"/>
          <w:u w:val="single"/>
        </w:rPr>
        <w:t>leads to</w:t>
      </w:r>
      <w:r w:rsidRPr="009F23A3">
        <w:rPr>
          <w:b/>
          <w:u w:val="single"/>
        </w:rPr>
        <w:t xml:space="preserve"> the </w:t>
      </w:r>
      <w:r w:rsidRPr="009F23A3">
        <w:rPr>
          <w:b/>
          <w:highlight w:val="green"/>
          <w:u w:val="single"/>
        </w:rPr>
        <w:t>erosion of democracy</w:t>
      </w:r>
      <w:r w:rsidRPr="009F23A3">
        <w:rPr>
          <w:b/>
          <w:u w:val="single"/>
        </w:rPr>
        <w:t xml:space="preserve">, </w:t>
      </w:r>
      <w:r w:rsidRPr="009F23A3">
        <w:rPr>
          <w:b/>
          <w:highlight w:val="green"/>
          <w:u w:val="single"/>
        </w:rPr>
        <w:t>and an increase in inequalities and marginalization</w:t>
      </w:r>
      <w:r w:rsidRPr="009F23A3">
        <w:rPr>
          <w:b/>
          <w:u w:val="single"/>
        </w:rPr>
        <w:t xml:space="preserve"> with all their attendant consequences. The right to strike is a check on this concentration of power,”</w:t>
      </w:r>
      <w:r w:rsidRPr="009F23A3">
        <w:rPr>
          <w:sz w:val="16"/>
          <w:szCs w:val="16"/>
        </w:rPr>
        <w:t xml:space="preserve"> he explained. </w:t>
      </w:r>
      <w:r w:rsidRPr="009F23A3">
        <w:rPr>
          <w:b/>
          <w:highlight w:val="green"/>
          <w:u w:val="single"/>
        </w:rPr>
        <w:t>The right to strike has been established in i</w:t>
      </w:r>
      <w:r w:rsidRPr="009F23A3">
        <w:rPr>
          <w:b/>
          <w:u w:val="single"/>
        </w:rPr>
        <w:t xml:space="preserve">nternational </w:t>
      </w:r>
      <w:r w:rsidRPr="009F23A3">
        <w:rPr>
          <w:b/>
          <w:highlight w:val="green"/>
          <w:u w:val="single"/>
        </w:rPr>
        <w:t>law as</w:t>
      </w:r>
      <w:r w:rsidRPr="009F23A3">
        <w:rPr>
          <w:b/>
          <w:u w:val="single"/>
        </w:rPr>
        <w:t xml:space="preserve"> a c</w:t>
      </w:r>
      <w:r w:rsidRPr="009F23A3">
        <w:rPr>
          <w:b/>
          <w:highlight w:val="green"/>
          <w:u w:val="single"/>
        </w:rPr>
        <w:t>orollary to the right of freedom</w:t>
      </w:r>
      <w:r w:rsidRPr="009F23A3">
        <w:rPr>
          <w:b/>
          <w:u w:val="single"/>
        </w:rPr>
        <w:t xml:space="preserve"> of association for decades, and is enshrined in the European Convention on Human Rights as Article 11. </w:t>
      </w:r>
      <w:r w:rsidRPr="009F23A3">
        <w:rPr>
          <w:sz w:val="16"/>
          <w:szCs w:val="16"/>
        </w:rPr>
        <w:t>As a member state of the ILO and of the EU, the UK is legally obliged to uphold the right to strike, although through the Trades Union Act 2016 and the anti-trade union laws that preceded it, the government is making it harder and harder for trade unions to take industrial action. Kiai criticised such actions, saying government’s have a duty not to impede workers’ ability to take industrial action. “I deplore the various attempts made to erode the right to strike at national and multilateral levels,” the expert said, reminding delegates: “</w:t>
      </w:r>
      <w:r w:rsidRPr="009F23A3">
        <w:rPr>
          <w:b/>
          <w:highlight w:val="green"/>
          <w:u w:val="single"/>
        </w:rPr>
        <w:t>Protest</w:t>
      </w:r>
      <w:r w:rsidRPr="009F23A3">
        <w:rPr>
          <w:b/>
          <w:u w:val="single"/>
        </w:rPr>
        <w:t xml:space="preserve"> action </w:t>
      </w:r>
      <w:r w:rsidRPr="009F23A3">
        <w:rPr>
          <w:b/>
          <w:highlight w:val="green"/>
          <w:u w:val="single"/>
        </w:rPr>
        <w:t>in relation to</w:t>
      </w:r>
      <w:r w:rsidRPr="009F23A3">
        <w:rPr>
          <w:b/>
          <w:u w:val="single"/>
        </w:rPr>
        <w:t xml:space="preserve"> government </w:t>
      </w:r>
      <w:r w:rsidRPr="009F23A3">
        <w:rPr>
          <w:b/>
          <w:highlight w:val="green"/>
          <w:u w:val="single"/>
        </w:rPr>
        <w:t>social and economic policy,</w:t>
      </w:r>
      <w:r w:rsidRPr="009F23A3">
        <w:rPr>
          <w:b/>
          <w:u w:val="single"/>
        </w:rPr>
        <w:t xml:space="preserve"> and against negative corporate practices, </w:t>
      </w:r>
      <w:r w:rsidRPr="009F23A3">
        <w:rPr>
          <w:b/>
          <w:highlight w:val="green"/>
          <w:u w:val="single"/>
        </w:rPr>
        <w:t>forms part of the basic civil liberties</w:t>
      </w:r>
      <w:r w:rsidRPr="009F23A3">
        <w:rPr>
          <w:b/>
          <w:u w:val="single"/>
        </w:rPr>
        <w:t xml:space="preserve"> whose respect is essential for the meaningful exercise of trade union rights.</w:t>
      </w:r>
      <w:r w:rsidRPr="009F23A3">
        <w:rPr>
          <w:sz w:val="16"/>
          <w:szCs w:val="16"/>
        </w:rPr>
        <w:t xml:space="preserve"> This right enables them to engage with companies and governments on a more equal footing, and Member States have a positive obligation to protect this right, and a negative obligation not to interfere with its exercise.”</w:t>
      </w:r>
    </w:p>
    <w:p w14:paraId="147F982B" w14:textId="77777777" w:rsidR="004E6D52" w:rsidRPr="009F23A3" w:rsidRDefault="004E6D52" w:rsidP="004E6D52">
      <w:pPr>
        <w:rPr>
          <w:sz w:val="16"/>
          <w:szCs w:val="16"/>
        </w:rPr>
      </w:pPr>
    </w:p>
    <w:p w14:paraId="7DFD7824" w14:textId="77777777" w:rsidR="004E6D52" w:rsidRPr="009F23A3" w:rsidRDefault="004E6D52" w:rsidP="004E6D52">
      <w:pPr>
        <w:pStyle w:val="Heading4"/>
      </w:pPr>
      <w:r w:rsidRPr="009F23A3">
        <w:t xml:space="preserve">Third, </w:t>
      </w:r>
      <w:r w:rsidRPr="009F23A3">
        <w:rPr>
          <w:u w:val="single"/>
        </w:rPr>
        <w:t>electoral legitimacy</w:t>
      </w:r>
      <w:r w:rsidRPr="009F23A3">
        <w:t xml:space="preserve"> – striking is </w:t>
      </w:r>
      <w:r w:rsidRPr="009F23A3">
        <w:rPr>
          <w:u w:val="single"/>
        </w:rPr>
        <w:t>critical</w:t>
      </w:r>
      <w:r w:rsidRPr="009F23A3">
        <w:t xml:space="preserve"> to political influence which can check </w:t>
      </w:r>
      <w:r w:rsidRPr="009F23A3">
        <w:rPr>
          <w:u w:val="single"/>
        </w:rPr>
        <w:t>electoral illegitimacy</w:t>
      </w:r>
      <w:r w:rsidRPr="009F23A3">
        <w:t xml:space="preserve"> and </w:t>
      </w:r>
      <w:r w:rsidRPr="009F23A3">
        <w:rPr>
          <w:u w:val="single"/>
        </w:rPr>
        <w:t>broader fascism</w:t>
      </w:r>
      <w:r w:rsidRPr="009F23A3">
        <w:t>.</w:t>
      </w:r>
    </w:p>
    <w:p w14:paraId="7FF70B10" w14:textId="77777777" w:rsidR="004E6D52" w:rsidRPr="009F23A3" w:rsidRDefault="004E6D52" w:rsidP="004E6D52">
      <w:r w:rsidRPr="009F23A3">
        <w:rPr>
          <w:rStyle w:val="Style13ptBold"/>
        </w:rPr>
        <w:t>Luce 20</w:t>
      </w:r>
      <w:r w:rsidRPr="009F23A3">
        <w:t xml:space="preserve"> [Stephanie; Professor, received her B.A. in economics from the University of California, Davis and both her Ph.D in Sociology and her M.A. in Industrial Relations from the University of Wisconsin at Madison. Her research focuses on low-wage work, globalization and labor standards, and labor-community coalitions. She is the author of Labor Movements: Global Perspectives. Well-known for her research on living wage campaigns and movements, she is also the author of Fighting for a Living Wage and co-author (with Robert Pollin) of The Living Wage: Building a Fair Economy. She is co-author of A Measure of Fairness; and co-editor of What Works for Workers?: Public Policies and Innovative Strategies for Low-Wage Workers. She has published numerous reports on labor and wages in the New York City area, including the annual “State of the Unions” report co-authored with Ruth Milkman; “Strike for Democracy!” 10/26/20; OrgUP; </w:t>
      </w:r>
      <w:hyperlink r:id="rId9">
        <w:r w:rsidRPr="009F23A3">
          <w:rPr>
            <w:color w:val="000000"/>
          </w:rPr>
          <w:t>https://www.organizingupgrade.com/strike-for-democracy/</w:t>
        </w:r>
      </w:hyperlink>
      <w:r w:rsidRPr="009F23A3">
        <w:t xml:space="preserve">] </w:t>
      </w:r>
    </w:p>
    <w:p w14:paraId="43706D1B" w14:textId="77777777" w:rsidR="004E6D52" w:rsidRPr="009F23A3" w:rsidRDefault="004E6D52" w:rsidP="004E6D52">
      <w:pPr>
        <w:rPr>
          <w:sz w:val="16"/>
          <w:szCs w:val="16"/>
        </w:rPr>
      </w:pPr>
      <w:r w:rsidRPr="009F23A3">
        <w:rPr>
          <w:sz w:val="16"/>
          <w:szCs w:val="16"/>
        </w:rPr>
        <w:t xml:space="preserve">Trump and the Republican Party have launched </w:t>
      </w:r>
      <w:r w:rsidRPr="009F23A3">
        <w:rPr>
          <w:u w:val="single"/>
        </w:rPr>
        <w:t xml:space="preserve">a </w:t>
      </w:r>
      <w:r w:rsidRPr="009F23A3">
        <w:rPr>
          <w:b/>
          <w:highlight w:val="green"/>
          <w:u w:val="single"/>
        </w:rPr>
        <w:t>full-fledged assault</w:t>
      </w:r>
      <w:r w:rsidRPr="009F23A3">
        <w:rPr>
          <w:highlight w:val="green"/>
          <w:u w:val="single"/>
        </w:rPr>
        <w:t xml:space="preserve"> on</w:t>
      </w:r>
      <w:r w:rsidRPr="009F23A3">
        <w:rPr>
          <w:u w:val="single"/>
        </w:rPr>
        <w:t xml:space="preserve"> the </w:t>
      </w:r>
      <w:r w:rsidRPr="009F23A3">
        <w:rPr>
          <w:highlight w:val="green"/>
          <w:u w:val="single"/>
        </w:rPr>
        <w:t>electoral process</w:t>
      </w:r>
      <w:r w:rsidRPr="009F23A3">
        <w:rPr>
          <w:sz w:val="16"/>
          <w:szCs w:val="16"/>
        </w:rPr>
        <w:t xml:space="preserve">, </w:t>
      </w:r>
      <w:r w:rsidRPr="009F23A3">
        <w:rPr>
          <w:u w:val="single"/>
        </w:rPr>
        <w:t xml:space="preserve">from </w:t>
      </w:r>
      <w:r w:rsidRPr="009F23A3">
        <w:rPr>
          <w:b/>
          <w:highlight w:val="green"/>
          <w:u w:val="single"/>
        </w:rPr>
        <w:t>voter suppression</w:t>
      </w:r>
      <w:r w:rsidRPr="009F23A3">
        <w:rPr>
          <w:highlight w:val="green"/>
          <w:u w:val="single"/>
        </w:rPr>
        <w:t xml:space="preserve"> to </w:t>
      </w:r>
      <w:r w:rsidRPr="009F23A3">
        <w:rPr>
          <w:b/>
          <w:highlight w:val="green"/>
          <w:u w:val="single"/>
        </w:rPr>
        <w:t>misleading ballot</w:t>
      </w:r>
      <w:r w:rsidRPr="009F23A3">
        <w:rPr>
          <w:b/>
          <w:u w:val="single"/>
        </w:rPr>
        <w:t xml:space="preserve"> boxes</w:t>
      </w:r>
      <w:r w:rsidRPr="009F23A3">
        <w:rPr>
          <w:u w:val="single"/>
        </w:rPr>
        <w:t xml:space="preserve">. We may see </w:t>
      </w:r>
      <w:r w:rsidRPr="009F23A3">
        <w:rPr>
          <w:b/>
          <w:highlight w:val="green"/>
          <w:u w:val="single"/>
        </w:rPr>
        <w:t>violence</w:t>
      </w:r>
      <w:r w:rsidRPr="009F23A3">
        <w:rPr>
          <w:u w:val="single"/>
        </w:rPr>
        <w:t xml:space="preserve"> aimed at keeping people from the </w:t>
      </w:r>
      <w:r w:rsidRPr="009F23A3">
        <w:rPr>
          <w:b/>
          <w:u w:val="single"/>
        </w:rPr>
        <w:t>polls</w:t>
      </w:r>
      <w:r w:rsidRPr="009F23A3">
        <w:rPr>
          <w:u w:val="single"/>
        </w:rPr>
        <w:t xml:space="preserve"> or just meant to </w:t>
      </w:r>
      <w:r w:rsidRPr="009F23A3">
        <w:rPr>
          <w:highlight w:val="green"/>
          <w:u w:val="single"/>
        </w:rPr>
        <w:t>create</w:t>
      </w:r>
      <w:r w:rsidRPr="009F23A3">
        <w:rPr>
          <w:u w:val="single"/>
        </w:rPr>
        <w:t xml:space="preserve"> </w:t>
      </w:r>
      <w:r w:rsidRPr="009F23A3">
        <w:rPr>
          <w:b/>
          <w:u w:val="single"/>
        </w:rPr>
        <w:t>general</w:t>
      </w:r>
      <w:r w:rsidRPr="009F23A3">
        <w:rPr>
          <w:u w:val="single"/>
        </w:rPr>
        <w:t xml:space="preserve"> </w:t>
      </w:r>
      <w:r w:rsidRPr="009F23A3">
        <w:rPr>
          <w:b/>
          <w:highlight w:val="green"/>
          <w:u w:val="single"/>
        </w:rPr>
        <w:t>fear</w:t>
      </w:r>
      <w:r w:rsidRPr="009F23A3">
        <w:rPr>
          <w:highlight w:val="green"/>
          <w:u w:val="single"/>
        </w:rPr>
        <w:t xml:space="preserve"> and </w:t>
      </w:r>
      <w:r w:rsidRPr="009F23A3">
        <w:rPr>
          <w:b/>
          <w:highlight w:val="green"/>
          <w:u w:val="single"/>
        </w:rPr>
        <w:t>chaos</w:t>
      </w:r>
      <w:r w:rsidRPr="009F23A3">
        <w:rPr>
          <w:sz w:val="16"/>
          <w:szCs w:val="16"/>
        </w:rPr>
        <w:t xml:space="preserve">.  Trump has dropped repeated suggestions that </w:t>
      </w:r>
      <w:r w:rsidRPr="009F23A3">
        <w:rPr>
          <w:u w:val="single"/>
        </w:rPr>
        <w:t xml:space="preserve">he </w:t>
      </w:r>
      <w:r w:rsidRPr="009F23A3">
        <w:rPr>
          <w:highlight w:val="green"/>
          <w:u w:val="single"/>
        </w:rPr>
        <w:t xml:space="preserve">may try to </w:t>
      </w:r>
      <w:r w:rsidRPr="009F23A3">
        <w:rPr>
          <w:b/>
          <w:highlight w:val="green"/>
          <w:u w:val="single"/>
        </w:rPr>
        <w:t>shut</w:t>
      </w:r>
      <w:r w:rsidRPr="009F23A3">
        <w:rPr>
          <w:highlight w:val="green"/>
          <w:u w:val="single"/>
        </w:rPr>
        <w:t xml:space="preserve"> </w:t>
      </w:r>
      <w:r w:rsidRPr="009F23A3">
        <w:rPr>
          <w:b/>
          <w:highlight w:val="green"/>
          <w:u w:val="single"/>
        </w:rPr>
        <w:t>down</w:t>
      </w:r>
      <w:r w:rsidRPr="009F23A3">
        <w:rPr>
          <w:highlight w:val="green"/>
          <w:u w:val="single"/>
        </w:rPr>
        <w:t xml:space="preserve"> the election, </w:t>
      </w:r>
      <w:r w:rsidRPr="009F23A3">
        <w:rPr>
          <w:b/>
          <w:highlight w:val="green"/>
          <w:u w:val="single"/>
        </w:rPr>
        <w:t>stop</w:t>
      </w:r>
      <w:r w:rsidRPr="009F23A3">
        <w:rPr>
          <w:highlight w:val="green"/>
          <w:u w:val="single"/>
        </w:rPr>
        <w:t xml:space="preserve"> votes from being counted, or </w:t>
      </w:r>
      <w:r w:rsidRPr="009F23A3">
        <w:rPr>
          <w:b/>
          <w:highlight w:val="green"/>
          <w:u w:val="single"/>
        </w:rPr>
        <w:t>refuse</w:t>
      </w:r>
      <w:r w:rsidRPr="009F23A3">
        <w:rPr>
          <w:highlight w:val="green"/>
          <w:u w:val="single"/>
        </w:rPr>
        <w:t xml:space="preserve"> to </w:t>
      </w:r>
      <w:r w:rsidRPr="009F23A3">
        <w:rPr>
          <w:b/>
          <w:highlight w:val="green"/>
          <w:u w:val="single"/>
        </w:rPr>
        <w:t>step</w:t>
      </w:r>
      <w:r w:rsidRPr="009F23A3">
        <w:rPr>
          <w:highlight w:val="green"/>
          <w:u w:val="single"/>
        </w:rPr>
        <w:t xml:space="preserve"> </w:t>
      </w:r>
      <w:r w:rsidRPr="009F23A3">
        <w:rPr>
          <w:b/>
          <w:highlight w:val="green"/>
          <w:u w:val="single"/>
        </w:rPr>
        <w:t>down</w:t>
      </w:r>
      <w:r w:rsidRPr="009F23A3">
        <w:rPr>
          <w:sz w:val="16"/>
          <w:szCs w:val="16"/>
        </w:rPr>
        <w:t xml:space="preserve"> even if he loses.</w:t>
      </w:r>
    </w:p>
    <w:p w14:paraId="4B168E3B" w14:textId="77777777" w:rsidR="004E6D52" w:rsidRPr="009F23A3" w:rsidRDefault="004E6D52" w:rsidP="004E6D52">
      <w:pPr>
        <w:rPr>
          <w:sz w:val="16"/>
          <w:szCs w:val="16"/>
        </w:rPr>
      </w:pPr>
      <w:r w:rsidRPr="009F23A3">
        <w:rPr>
          <w:sz w:val="16"/>
          <w:szCs w:val="16"/>
        </w:rPr>
        <w:t>A range of groups have mobilized to fight for a fair election and plan around worst case scenarios. Some unions have been active in a few of these groups, such as Protect the Vote.</w:t>
      </w:r>
    </w:p>
    <w:p w14:paraId="3B5B5D14" w14:textId="77777777" w:rsidR="004E6D52" w:rsidRPr="009F23A3" w:rsidRDefault="004E6D52" w:rsidP="004E6D52">
      <w:pPr>
        <w:rPr>
          <w:sz w:val="16"/>
          <w:szCs w:val="16"/>
        </w:rPr>
      </w:pPr>
      <w:r w:rsidRPr="009F23A3">
        <w:rPr>
          <w:sz w:val="16"/>
          <w:szCs w:val="16"/>
        </w:rPr>
        <w:t>According to experts who study coups, the best way to stop an electoral coup is by getting a large turnout and strong victory. The larger a vote for Biden, the smaller the space Trump will have to claim the vote is illegitimate. Unions are doing their part to make this happen. This is a major part of union activity every election cycle. But according to Bob Master, Assistant to the Vice President of District 1 of the Communications Workers, it was tough to get union members to volunteer for Hilary Clinton four years ago. This year, there are hundreds of members signed up to phone bank, some doing it three or four nights a week. It isn’t that they are necessarily Biden fans, he says, but they understand what is at stake.</w:t>
      </w:r>
    </w:p>
    <w:p w14:paraId="3B0E9478" w14:textId="77777777" w:rsidR="004E6D52" w:rsidRPr="009F23A3" w:rsidRDefault="004E6D52" w:rsidP="004E6D52">
      <w:pPr>
        <w:rPr>
          <w:sz w:val="16"/>
          <w:szCs w:val="16"/>
        </w:rPr>
      </w:pPr>
      <w:r w:rsidRPr="009F23A3">
        <w:rPr>
          <w:sz w:val="16"/>
          <w:szCs w:val="16"/>
        </w:rPr>
        <w:t>UNITE HERE is running an intensive “Take Back 2020” get-out-the-vote effort, phone banking and even knocking on doors in Arizona, Florida, Nevada and Pennsylvania. In Philadelphia, for example, over 100 hospitality workers plan to visit 100,000 homes before the election. In Arizona they are partnering with Seed the Vote.</w:t>
      </w:r>
    </w:p>
    <w:p w14:paraId="39628F05" w14:textId="77777777" w:rsidR="004E6D52" w:rsidRPr="009F23A3" w:rsidRDefault="004E6D52" w:rsidP="004E6D52">
      <w:pPr>
        <w:rPr>
          <w:u w:val="single"/>
        </w:rPr>
      </w:pPr>
      <w:r w:rsidRPr="009F23A3">
        <w:rPr>
          <w:b/>
          <w:highlight w:val="green"/>
          <w:u w:val="single"/>
        </w:rPr>
        <w:t>Unions</w:t>
      </w:r>
      <w:r w:rsidRPr="009F23A3">
        <w:rPr>
          <w:u w:val="single"/>
        </w:rPr>
        <w:t xml:space="preserve"> such as the </w:t>
      </w:r>
      <w:r w:rsidRPr="009F23A3">
        <w:rPr>
          <w:b/>
          <w:u w:val="single"/>
        </w:rPr>
        <w:t>Communications</w:t>
      </w:r>
      <w:r w:rsidRPr="009F23A3">
        <w:rPr>
          <w:u w:val="single"/>
        </w:rPr>
        <w:t xml:space="preserve"> </w:t>
      </w:r>
      <w:r w:rsidRPr="009F23A3">
        <w:rPr>
          <w:b/>
          <w:u w:val="single"/>
        </w:rPr>
        <w:t>Workers</w:t>
      </w:r>
      <w:r w:rsidRPr="009F23A3">
        <w:rPr>
          <w:u w:val="single"/>
        </w:rPr>
        <w:t xml:space="preserve"> of </w:t>
      </w:r>
      <w:r w:rsidRPr="009F23A3">
        <w:rPr>
          <w:b/>
          <w:u w:val="single"/>
        </w:rPr>
        <w:t>America</w:t>
      </w:r>
      <w:r w:rsidRPr="009F23A3">
        <w:rPr>
          <w:u w:val="single"/>
        </w:rPr>
        <w:t xml:space="preserve">, SEIU, AFT and the UAW </w:t>
      </w:r>
      <w:r w:rsidRPr="009F23A3">
        <w:rPr>
          <w:highlight w:val="green"/>
          <w:u w:val="single"/>
        </w:rPr>
        <w:t xml:space="preserve">are looking to </w:t>
      </w:r>
      <w:r w:rsidRPr="009F23A3">
        <w:rPr>
          <w:b/>
          <w:highlight w:val="green"/>
          <w:u w:val="single"/>
        </w:rPr>
        <w:t>connect</w:t>
      </w:r>
      <w:r w:rsidRPr="009F23A3">
        <w:rPr>
          <w:highlight w:val="green"/>
          <w:u w:val="single"/>
        </w:rPr>
        <w:t xml:space="preserve"> some of their </w:t>
      </w:r>
      <w:r w:rsidRPr="009F23A3">
        <w:rPr>
          <w:b/>
          <w:highlight w:val="green"/>
          <w:u w:val="single"/>
        </w:rPr>
        <w:t>core</w:t>
      </w:r>
      <w:r w:rsidRPr="009F23A3">
        <w:rPr>
          <w:highlight w:val="green"/>
          <w:u w:val="single"/>
        </w:rPr>
        <w:t xml:space="preserve"> </w:t>
      </w:r>
      <w:r w:rsidRPr="009F23A3">
        <w:rPr>
          <w:b/>
          <w:highlight w:val="green"/>
          <w:u w:val="single"/>
        </w:rPr>
        <w:t>activists</w:t>
      </w:r>
      <w:r w:rsidRPr="009F23A3">
        <w:rPr>
          <w:u w:val="single"/>
        </w:rPr>
        <w:t xml:space="preserve"> with local “</w:t>
      </w:r>
      <w:r w:rsidRPr="009F23A3">
        <w:rPr>
          <w:b/>
          <w:u w:val="single"/>
        </w:rPr>
        <w:t>protect</w:t>
      </w:r>
      <w:r w:rsidRPr="009F23A3">
        <w:rPr>
          <w:u w:val="single"/>
        </w:rPr>
        <w:t xml:space="preserve"> </w:t>
      </w:r>
      <w:r w:rsidRPr="009F23A3">
        <w:rPr>
          <w:b/>
          <w:u w:val="single"/>
        </w:rPr>
        <w:t>the</w:t>
      </w:r>
      <w:r w:rsidRPr="009F23A3">
        <w:rPr>
          <w:u w:val="single"/>
        </w:rPr>
        <w:t xml:space="preserve"> </w:t>
      </w:r>
      <w:r w:rsidRPr="009F23A3">
        <w:rPr>
          <w:b/>
          <w:u w:val="single"/>
        </w:rPr>
        <w:t>vote</w:t>
      </w:r>
      <w:r w:rsidRPr="009F23A3">
        <w:rPr>
          <w:u w:val="single"/>
        </w:rPr>
        <w:t xml:space="preserve">” groupings in key states and cities to show up to polls and fight to make sure </w:t>
      </w:r>
      <w:r w:rsidRPr="009F23A3">
        <w:rPr>
          <w:b/>
          <w:u w:val="single"/>
        </w:rPr>
        <w:t>every</w:t>
      </w:r>
      <w:r w:rsidRPr="009F23A3">
        <w:rPr>
          <w:u w:val="single"/>
        </w:rPr>
        <w:t xml:space="preserve"> vote is counted.</w:t>
      </w:r>
    </w:p>
    <w:p w14:paraId="15157AFA" w14:textId="77777777" w:rsidR="004E6D52" w:rsidRPr="009F23A3" w:rsidRDefault="004E6D52" w:rsidP="004E6D52">
      <w:pPr>
        <w:rPr>
          <w:sz w:val="16"/>
          <w:szCs w:val="16"/>
        </w:rPr>
      </w:pPr>
      <w:r w:rsidRPr="009F23A3">
        <w:rPr>
          <w:highlight w:val="green"/>
          <w:u w:val="single"/>
        </w:rPr>
        <w:t>Unions are</w:t>
      </w:r>
      <w:r w:rsidRPr="009F23A3">
        <w:rPr>
          <w:u w:val="single"/>
        </w:rPr>
        <w:t xml:space="preserve"> increasingly </w:t>
      </w:r>
      <w:r w:rsidRPr="009F23A3">
        <w:rPr>
          <w:highlight w:val="green"/>
          <w:u w:val="single"/>
        </w:rPr>
        <w:t xml:space="preserve">turning attention to </w:t>
      </w:r>
      <w:r w:rsidRPr="009F23A3">
        <w:rPr>
          <w:b/>
          <w:highlight w:val="green"/>
          <w:u w:val="single"/>
        </w:rPr>
        <w:t>possible</w:t>
      </w:r>
      <w:r w:rsidRPr="009F23A3">
        <w:rPr>
          <w:u w:val="single"/>
        </w:rPr>
        <w:t xml:space="preserve"> election </w:t>
      </w:r>
      <w:r w:rsidRPr="009F23A3">
        <w:rPr>
          <w:b/>
          <w:highlight w:val="green"/>
          <w:u w:val="single"/>
        </w:rPr>
        <w:t>scenarios</w:t>
      </w:r>
      <w:r w:rsidRPr="009F23A3">
        <w:rPr>
          <w:sz w:val="16"/>
          <w:szCs w:val="16"/>
        </w:rPr>
        <w:t>. “</w:t>
      </w:r>
      <w:r w:rsidRPr="009F23A3">
        <w:rPr>
          <w:u w:val="single"/>
        </w:rPr>
        <w:t xml:space="preserve">There’s some sense in the leadership that </w:t>
      </w:r>
      <w:r w:rsidRPr="009F23A3">
        <w:rPr>
          <w:highlight w:val="green"/>
          <w:u w:val="single"/>
        </w:rPr>
        <w:t xml:space="preserve">in </w:t>
      </w:r>
      <w:r w:rsidRPr="009F23A3">
        <w:rPr>
          <w:b/>
          <w:highlight w:val="green"/>
          <w:u w:val="single"/>
        </w:rPr>
        <w:t>fascist</w:t>
      </w:r>
      <w:r w:rsidRPr="009F23A3">
        <w:rPr>
          <w:highlight w:val="green"/>
          <w:u w:val="single"/>
        </w:rPr>
        <w:t xml:space="preserve"> countries</w:t>
      </w:r>
      <w:r w:rsidRPr="009F23A3">
        <w:rPr>
          <w:u w:val="single"/>
        </w:rPr>
        <w:t xml:space="preserve">, </w:t>
      </w:r>
      <w:r w:rsidRPr="009F23A3">
        <w:rPr>
          <w:highlight w:val="green"/>
          <w:u w:val="single"/>
        </w:rPr>
        <w:t xml:space="preserve">unions are at the </w:t>
      </w:r>
      <w:r w:rsidRPr="009F23A3">
        <w:rPr>
          <w:b/>
          <w:highlight w:val="green"/>
          <w:u w:val="single"/>
        </w:rPr>
        <w:t>top</w:t>
      </w:r>
      <w:r w:rsidRPr="009F23A3">
        <w:rPr>
          <w:highlight w:val="green"/>
          <w:u w:val="single"/>
        </w:rPr>
        <w:t xml:space="preserve"> of</w:t>
      </w:r>
      <w:r w:rsidRPr="009F23A3">
        <w:rPr>
          <w:u w:val="single"/>
        </w:rPr>
        <w:t xml:space="preserve"> the list of </w:t>
      </w:r>
      <w:r w:rsidRPr="009F23A3">
        <w:rPr>
          <w:b/>
          <w:highlight w:val="green"/>
          <w:u w:val="single"/>
        </w:rPr>
        <w:t>targets</w:t>
      </w:r>
      <w:r w:rsidRPr="009F23A3">
        <w:rPr>
          <w:sz w:val="16"/>
          <w:szCs w:val="16"/>
        </w:rPr>
        <w:t xml:space="preserve">,” Master says. “And it is the </w:t>
      </w:r>
      <w:r w:rsidRPr="009F23A3">
        <w:rPr>
          <w:u w:val="single"/>
        </w:rPr>
        <w:t xml:space="preserve">role of </w:t>
      </w:r>
      <w:r w:rsidRPr="009F23A3">
        <w:rPr>
          <w:highlight w:val="green"/>
          <w:u w:val="single"/>
        </w:rPr>
        <w:t>unions</w:t>
      </w:r>
      <w:r w:rsidRPr="009F23A3">
        <w:rPr>
          <w:u w:val="single"/>
        </w:rPr>
        <w:t xml:space="preserve">, which are the </w:t>
      </w:r>
      <w:r w:rsidRPr="009F23A3">
        <w:rPr>
          <w:b/>
          <w:u w:val="single"/>
        </w:rPr>
        <w:t>guarantors</w:t>
      </w:r>
      <w:r w:rsidRPr="009F23A3">
        <w:rPr>
          <w:u w:val="single"/>
        </w:rPr>
        <w:t xml:space="preserve"> of some measure of </w:t>
      </w:r>
      <w:r w:rsidRPr="009F23A3">
        <w:rPr>
          <w:b/>
          <w:u w:val="single"/>
        </w:rPr>
        <w:t>democracy</w:t>
      </w:r>
      <w:r w:rsidRPr="009F23A3">
        <w:rPr>
          <w:u w:val="single"/>
        </w:rPr>
        <w:t xml:space="preserve"> in the workplace, to </w:t>
      </w:r>
      <w:r w:rsidRPr="009F23A3">
        <w:rPr>
          <w:highlight w:val="green"/>
          <w:u w:val="single"/>
        </w:rPr>
        <w:t xml:space="preserve">ensure that </w:t>
      </w:r>
      <w:r w:rsidRPr="009F23A3">
        <w:rPr>
          <w:b/>
          <w:highlight w:val="green"/>
          <w:u w:val="single"/>
        </w:rPr>
        <w:t>democracy</w:t>
      </w:r>
      <w:r w:rsidRPr="009F23A3">
        <w:rPr>
          <w:highlight w:val="green"/>
          <w:u w:val="single"/>
        </w:rPr>
        <w:t xml:space="preserve"> </w:t>
      </w:r>
      <w:r w:rsidRPr="009F23A3">
        <w:rPr>
          <w:b/>
          <w:highlight w:val="green"/>
          <w:u w:val="single"/>
        </w:rPr>
        <w:t>survives</w:t>
      </w:r>
      <w:r w:rsidRPr="009F23A3">
        <w:rPr>
          <w:u w:val="single"/>
        </w:rPr>
        <w:t xml:space="preserve"> in the society</w:t>
      </w:r>
      <w:r w:rsidRPr="009F23A3">
        <w:rPr>
          <w:sz w:val="16"/>
          <w:szCs w:val="16"/>
        </w:rPr>
        <w:t>.”</w:t>
      </w:r>
    </w:p>
    <w:p w14:paraId="741B7939" w14:textId="77777777" w:rsidR="004E6D52" w:rsidRPr="009F23A3" w:rsidRDefault="004E6D52" w:rsidP="004E6D52">
      <w:pPr>
        <w:rPr>
          <w:sz w:val="16"/>
          <w:szCs w:val="16"/>
        </w:rPr>
      </w:pPr>
      <w:r w:rsidRPr="009F23A3">
        <w:rPr>
          <w:sz w:val="16"/>
          <w:szCs w:val="16"/>
        </w:rPr>
        <w:t>A handful of activists have started to organize in their workplace for labor to be ready to respond. Postal workers in Detroit are handing out flyers that ask coworkers to sign a pledge from Choose Democracy, committing to vote then take action if needed to protect the vote.</w:t>
      </w:r>
    </w:p>
    <w:p w14:paraId="5D066695" w14:textId="77777777" w:rsidR="004E6D52" w:rsidRPr="009F23A3" w:rsidRDefault="004E6D52" w:rsidP="004E6D52">
      <w:pPr>
        <w:rPr>
          <w:sz w:val="16"/>
          <w:szCs w:val="16"/>
        </w:rPr>
      </w:pPr>
      <w:r w:rsidRPr="009F23A3">
        <w:rPr>
          <w:sz w:val="16"/>
          <w:szCs w:val="16"/>
        </w:rPr>
        <w:t>ARE UNIONS READY?</w:t>
      </w:r>
    </w:p>
    <w:p w14:paraId="599A4B1A" w14:textId="77777777" w:rsidR="004E6D52" w:rsidRPr="009F23A3" w:rsidRDefault="004E6D52" w:rsidP="004E6D52">
      <w:pPr>
        <w:rPr>
          <w:sz w:val="16"/>
          <w:szCs w:val="16"/>
        </w:rPr>
      </w:pPr>
      <w:r w:rsidRPr="009F23A3">
        <w:rPr>
          <w:sz w:val="16"/>
          <w:szCs w:val="16"/>
        </w:rPr>
        <w:t xml:space="preserve">Will unions be ready to strike if Trump won’t step down? The sizable share of union members backing Trump makes it tough for some unions to frame the fight as anti-Trump, or pro-Biden. But if </w:t>
      </w:r>
      <w:r w:rsidRPr="009F23A3">
        <w:rPr>
          <w:u w:val="single"/>
        </w:rPr>
        <w:t xml:space="preserve">unions </w:t>
      </w:r>
      <w:r w:rsidRPr="009F23A3">
        <w:rPr>
          <w:highlight w:val="green"/>
          <w:u w:val="single"/>
        </w:rPr>
        <w:t xml:space="preserve">commit to the </w:t>
      </w:r>
      <w:r w:rsidRPr="009F23A3">
        <w:rPr>
          <w:b/>
          <w:highlight w:val="green"/>
          <w:u w:val="single"/>
        </w:rPr>
        <w:t>integrity</w:t>
      </w:r>
      <w:r w:rsidRPr="009F23A3">
        <w:rPr>
          <w:highlight w:val="green"/>
          <w:u w:val="single"/>
        </w:rPr>
        <w:t xml:space="preserve"> of</w:t>
      </w:r>
      <w:r w:rsidRPr="009F23A3">
        <w:rPr>
          <w:u w:val="single"/>
        </w:rPr>
        <w:t xml:space="preserve"> the </w:t>
      </w:r>
      <w:r w:rsidRPr="009F23A3">
        <w:rPr>
          <w:b/>
          <w:highlight w:val="green"/>
          <w:u w:val="single"/>
        </w:rPr>
        <w:t>democratic</w:t>
      </w:r>
      <w:r w:rsidRPr="009F23A3">
        <w:rPr>
          <w:highlight w:val="green"/>
          <w:u w:val="single"/>
        </w:rPr>
        <w:t xml:space="preserve"> </w:t>
      </w:r>
      <w:r w:rsidRPr="009F23A3">
        <w:rPr>
          <w:b/>
          <w:highlight w:val="green"/>
          <w:u w:val="single"/>
        </w:rPr>
        <w:t>process</w:t>
      </w:r>
      <w:r w:rsidRPr="009F23A3">
        <w:rPr>
          <w:sz w:val="16"/>
          <w:szCs w:val="16"/>
        </w:rPr>
        <w:t>, they have more ground to stand on.</w:t>
      </w:r>
    </w:p>
    <w:p w14:paraId="0F4010A5" w14:textId="77777777" w:rsidR="004E6D52" w:rsidRPr="009F23A3" w:rsidRDefault="004E6D52" w:rsidP="004E6D52">
      <w:pPr>
        <w:rPr>
          <w:sz w:val="16"/>
          <w:szCs w:val="16"/>
        </w:rPr>
      </w:pPr>
      <w:r w:rsidRPr="009F23A3">
        <w:rPr>
          <w:sz w:val="16"/>
          <w:szCs w:val="16"/>
        </w:rPr>
        <w:t xml:space="preserve">The Rochester Central Labor Council in New York passed a resolution calling for a general strike in the event that Trump loses and does not step down. The </w:t>
      </w:r>
      <w:r w:rsidRPr="009F23A3">
        <w:rPr>
          <w:highlight w:val="green"/>
          <w:u w:val="single"/>
        </w:rPr>
        <w:t>resolution calls on</w:t>
      </w:r>
      <w:r w:rsidRPr="009F23A3">
        <w:rPr>
          <w:u w:val="single"/>
        </w:rPr>
        <w:t xml:space="preserve"> the </w:t>
      </w:r>
      <w:r w:rsidRPr="009F23A3">
        <w:rPr>
          <w:b/>
          <w:u w:val="single"/>
        </w:rPr>
        <w:t>national</w:t>
      </w:r>
      <w:r w:rsidRPr="009F23A3">
        <w:rPr>
          <w:u w:val="single"/>
        </w:rPr>
        <w:t xml:space="preserve"> </w:t>
      </w:r>
      <w:r w:rsidRPr="009F23A3">
        <w:rPr>
          <w:b/>
          <w:u w:val="single"/>
        </w:rPr>
        <w:t>AFL</w:t>
      </w:r>
      <w:r w:rsidRPr="009F23A3">
        <w:rPr>
          <w:u w:val="single"/>
        </w:rPr>
        <w:t>-</w:t>
      </w:r>
      <w:r w:rsidRPr="009F23A3">
        <w:rPr>
          <w:b/>
          <w:u w:val="single"/>
        </w:rPr>
        <w:t>CIO</w:t>
      </w:r>
      <w:r w:rsidRPr="009F23A3">
        <w:rPr>
          <w:u w:val="single"/>
        </w:rPr>
        <w:t xml:space="preserve"> and all other </w:t>
      </w:r>
      <w:r w:rsidRPr="009F23A3">
        <w:rPr>
          <w:highlight w:val="green"/>
          <w:u w:val="single"/>
        </w:rPr>
        <w:t>labor organizations to “prepare for and enact a</w:t>
      </w:r>
      <w:r w:rsidRPr="009F23A3">
        <w:rPr>
          <w:u w:val="single"/>
        </w:rPr>
        <w:t xml:space="preserve"> </w:t>
      </w:r>
      <w:r w:rsidRPr="009F23A3">
        <w:rPr>
          <w:b/>
          <w:u w:val="single"/>
        </w:rPr>
        <w:t>general</w:t>
      </w:r>
      <w:r w:rsidRPr="009F23A3">
        <w:rPr>
          <w:u w:val="single"/>
        </w:rPr>
        <w:t xml:space="preserve"> </w:t>
      </w:r>
      <w:r w:rsidRPr="009F23A3">
        <w:rPr>
          <w:b/>
          <w:highlight w:val="green"/>
          <w:u w:val="single"/>
        </w:rPr>
        <w:t>strike</w:t>
      </w:r>
      <w:r w:rsidRPr="009F23A3">
        <w:rPr>
          <w:u w:val="single"/>
        </w:rPr>
        <w:t xml:space="preserve">, if necessary, </w:t>
      </w:r>
      <w:r w:rsidRPr="009F23A3">
        <w:rPr>
          <w:highlight w:val="green"/>
          <w:u w:val="single"/>
        </w:rPr>
        <w:t xml:space="preserve">to ensure a </w:t>
      </w:r>
      <w:r w:rsidRPr="009F23A3">
        <w:rPr>
          <w:b/>
          <w:highlight w:val="green"/>
          <w:u w:val="single"/>
        </w:rPr>
        <w:t>Constitutionally</w:t>
      </w:r>
      <w:r w:rsidRPr="009F23A3">
        <w:rPr>
          <w:highlight w:val="green"/>
          <w:u w:val="single"/>
        </w:rPr>
        <w:t xml:space="preserve"> </w:t>
      </w:r>
      <w:r w:rsidRPr="009F23A3">
        <w:rPr>
          <w:b/>
          <w:highlight w:val="green"/>
          <w:u w:val="single"/>
        </w:rPr>
        <w:t>mandated</w:t>
      </w:r>
      <w:r w:rsidRPr="009F23A3">
        <w:rPr>
          <w:u w:val="single"/>
        </w:rPr>
        <w:t xml:space="preserve"> </w:t>
      </w:r>
      <w:r w:rsidRPr="009F23A3">
        <w:rPr>
          <w:b/>
          <w:u w:val="single"/>
        </w:rPr>
        <w:t>peaceful</w:t>
      </w:r>
      <w:r w:rsidRPr="009F23A3">
        <w:rPr>
          <w:u w:val="single"/>
        </w:rPr>
        <w:t xml:space="preserve"> </w:t>
      </w:r>
      <w:r w:rsidRPr="009F23A3">
        <w:rPr>
          <w:b/>
          <w:highlight w:val="green"/>
          <w:u w:val="single"/>
        </w:rPr>
        <w:t>transition</w:t>
      </w:r>
      <w:r w:rsidRPr="009F23A3">
        <w:rPr>
          <w:highlight w:val="green"/>
          <w:u w:val="single"/>
        </w:rPr>
        <w:t xml:space="preserve"> of power</w:t>
      </w:r>
      <w:r w:rsidRPr="009F23A3">
        <w:rPr>
          <w:u w:val="single"/>
        </w:rPr>
        <w:t xml:space="preserve"> as a result of the 2020 Presidential Elections.”</w:t>
      </w:r>
      <w:r w:rsidRPr="009F23A3">
        <w:rPr>
          <w:sz w:val="16"/>
          <w:szCs w:val="16"/>
        </w:rPr>
        <w:t xml:space="preserve"> A handful of other labor bodies have followed suit.</w:t>
      </w:r>
    </w:p>
    <w:p w14:paraId="27CB4882" w14:textId="77777777" w:rsidR="004E6D52" w:rsidRPr="009F23A3" w:rsidRDefault="004E6D52" w:rsidP="004E6D52">
      <w:pPr>
        <w:rPr>
          <w:sz w:val="16"/>
          <w:szCs w:val="16"/>
        </w:rPr>
      </w:pPr>
      <w:r w:rsidRPr="009F23A3">
        <w:rPr>
          <w:sz w:val="16"/>
          <w:szCs w:val="16"/>
        </w:rPr>
        <w:t xml:space="preserve">Sara Nelson, International President of the Association of Flight Attendants-CWA, AFL-CIO, is also taking a bold stand, stating that in the event of a contested election,  </w:t>
      </w:r>
      <w:r w:rsidRPr="009F23A3">
        <w:rPr>
          <w:u w:val="single"/>
        </w:rPr>
        <w:t xml:space="preserve">labor “has to be </w:t>
      </w:r>
      <w:r w:rsidRPr="009F23A3">
        <w:rPr>
          <w:highlight w:val="green"/>
          <w:u w:val="single"/>
        </w:rPr>
        <w:t xml:space="preserve">ready to </w:t>
      </w:r>
      <w:r w:rsidRPr="009F23A3">
        <w:rPr>
          <w:b/>
          <w:highlight w:val="green"/>
          <w:u w:val="single"/>
        </w:rPr>
        <w:t>mobilize</w:t>
      </w:r>
      <w:r w:rsidRPr="009F23A3">
        <w:rPr>
          <w:u w:val="single"/>
        </w:rPr>
        <w:t xml:space="preserve"> in a </w:t>
      </w:r>
      <w:r w:rsidRPr="009F23A3">
        <w:rPr>
          <w:b/>
          <w:u w:val="single"/>
        </w:rPr>
        <w:t>series</w:t>
      </w:r>
      <w:r w:rsidRPr="009F23A3">
        <w:rPr>
          <w:u w:val="single"/>
        </w:rPr>
        <w:t xml:space="preserve"> of </w:t>
      </w:r>
      <w:r w:rsidRPr="009F23A3">
        <w:rPr>
          <w:b/>
          <w:u w:val="single"/>
        </w:rPr>
        <w:t>strikes</w:t>
      </w:r>
      <w:r w:rsidRPr="009F23A3">
        <w:rPr>
          <w:u w:val="single"/>
        </w:rPr>
        <w:t xml:space="preserve"> or leading to a general strike.” Despite </w:t>
      </w:r>
      <w:r w:rsidRPr="009F23A3">
        <w:rPr>
          <w:b/>
          <w:u w:val="single"/>
        </w:rPr>
        <w:t>high</w:t>
      </w:r>
      <w:r w:rsidRPr="009F23A3">
        <w:rPr>
          <w:u w:val="single"/>
        </w:rPr>
        <w:t xml:space="preserve"> </w:t>
      </w:r>
      <w:r w:rsidRPr="009F23A3">
        <w:rPr>
          <w:b/>
          <w:u w:val="single"/>
        </w:rPr>
        <w:t>unemployment</w:t>
      </w:r>
      <w:r w:rsidRPr="009F23A3">
        <w:rPr>
          <w:u w:val="single"/>
        </w:rPr>
        <w:t xml:space="preserve">, </w:t>
      </w:r>
      <w:r w:rsidRPr="009F23A3">
        <w:rPr>
          <w:highlight w:val="green"/>
          <w:u w:val="single"/>
        </w:rPr>
        <w:t xml:space="preserve">workers still have </w:t>
      </w:r>
      <w:r w:rsidRPr="009F23A3">
        <w:rPr>
          <w:b/>
          <w:highlight w:val="green"/>
          <w:u w:val="single"/>
        </w:rPr>
        <w:t>power</w:t>
      </w:r>
      <w:r w:rsidRPr="009F23A3">
        <w:rPr>
          <w:sz w:val="16"/>
          <w:szCs w:val="16"/>
        </w:rPr>
        <w:t>, she says. She points to how the federal government ended its shutdown last year, after Nelson spoke publicly about the idea of a general strike and a handful of air traffic controllers did not show up for their shifts. “</w:t>
      </w:r>
      <w:r w:rsidRPr="009F23A3">
        <w:rPr>
          <w:u w:val="single"/>
        </w:rPr>
        <w:t xml:space="preserve">Where can we actually </w:t>
      </w:r>
      <w:r w:rsidRPr="009F23A3">
        <w:rPr>
          <w:b/>
          <w:u w:val="single"/>
        </w:rPr>
        <w:t>flex</w:t>
      </w:r>
      <w:r w:rsidRPr="009F23A3">
        <w:rPr>
          <w:u w:val="single"/>
        </w:rPr>
        <w:t xml:space="preserve"> that muscle in a </w:t>
      </w:r>
      <w:r w:rsidRPr="009F23A3">
        <w:rPr>
          <w:b/>
          <w:u w:val="single"/>
        </w:rPr>
        <w:t>series</w:t>
      </w:r>
      <w:r w:rsidRPr="009F23A3">
        <w:rPr>
          <w:u w:val="single"/>
        </w:rPr>
        <w:t xml:space="preserve"> of </w:t>
      </w:r>
      <w:r w:rsidRPr="009F23A3">
        <w:rPr>
          <w:b/>
          <w:u w:val="single"/>
        </w:rPr>
        <w:t>strikes</w:t>
      </w:r>
      <w:r w:rsidRPr="009F23A3">
        <w:rPr>
          <w:sz w:val="16"/>
          <w:szCs w:val="16"/>
        </w:rPr>
        <w:t xml:space="preserve"> . . . </w:t>
      </w:r>
      <w:r w:rsidRPr="009F23A3">
        <w:rPr>
          <w:u w:val="single"/>
        </w:rPr>
        <w:t xml:space="preserve">in a way that is going to be </w:t>
      </w:r>
      <w:r w:rsidRPr="009F23A3">
        <w:rPr>
          <w:b/>
          <w:u w:val="single"/>
        </w:rPr>
        <w:t>very</w:t>
      </w:r>
      <w:r w:rsidRPr="009F23A3">
        <w:rPr>
          <w:u w:val="single"/>
        </w:rPr>
        <w:t xml:space="preserve"> </w:t>
      </w:r>
      <w:r w:rsidRPr="009F23A3">
        <w:rPr>
          <w:b/>
          <w:u w:val="single"/>
        </w:rPr>
        <w:t>effective</w:t>
      </w:r>
      <w:r w:rsidRPr="009F23A3">
        <w:rPr>
          <w:sz w:val="16"/>
          <w:szCs w:val="16"/>
        </w:rPr>
        <w:t>?” she asks.  “And frankly, if the planes all stop that is something that will grab everyone’s attention and suddenly there has to be action to fix that.”</w:t>
      </w:r>
    </w:p>
    <w:p w14:paraId="3CA97067" w14:textId="77777777" w:rsidR="004E6D52" w:rsidRPr="009F23A3" w:rsidRDefault="004E6D52" w:rsidP="004E6D52">
      <w:pPr>
        <w:rPr>
          <w:sz w:val="16"/>
          <w:szCs w:val="16"/>
        </w:rPr>
      </w:pPr>
      <w:r w:rsidRPr="009F23A3">
        <w:rPr>
          <w:sz w:val="16"/>
          <w:szCs w:val="16"/>
        </w:rPr>
        <w:t>Writers following these discussions have described some of the history and challenges of general strikes. We have never had an actual national general strike in the U.S., although some have argued that the 2006 immigration protests were a version of one. And W.E. B. DuBois made a case in Black Reconstruction that up to a half a million enslaved workers held a general strike during the Civil War, by stopping work and leaving plantations.</w:t>
      </w:r>
    </w:p>
    <w:p w14:paraId="4B49FCB4" w14:textId="77777777" w:rsidR="004E6D52" w:rsidRPr="009F23A3" w:rsidRDefault="004E6D52" w:rsidP="004E6D52">
      <w:pPr>
        <w:rPr>
          <w:sz w:val="16"/>
          <w:szCs w:val="16"/>
        </w:rPr>
      </w:pPr>
      <w:r w:rsidRPr="009F23A3">
        <w:rPr>
          <w:sz w:val="16"/>
          <w:szCs w:val="16"/>
        </w:rPr>
        <w:t>Strikes are rare in the U.S. Despite the mini-strike wave of 2018-19, most union members have never been on strike, and few unions prepare to do so. And of course, it is illegal for many public sector unions to strike, and in some states the penalties can be stiff. Even in the private sector, most unions also have no-strike clauses in their contracts, meaning to strike during the life of the contract is violating the terms.</w:t>
      </w:r>
    </w:p>
    <w:p w14:paraId="707064B2" w14:textId="77777777" w:rsidR="004E6D52" w:rsidRPr="009F23A3" w:rsidRDefault="004E6D52" w:rsidP="004E6D52">
      <w:pPr>
        <w:rPr>
          <w:sz w:val="16"/>
          <w:szCs w:val="16"/>
        </w:rPr>
      </w:pPr>
      <w:r w:rsidRPr="009F23A3">
        <w:rPr>
          <w:sz w:val="16"/>
          <w:szCs w:val="16"/>
        </w:rPr>
        <w:t>Finally, when workers do strike, it is usually for their own wages and working conditions: an economic strike. To pull off a job action in defense of democracy means moving to a political strike: something the U.S. labor movement has even less experience with. “Just getting workers to strike for their own contract is really hard,” says Liz Perlman, Executive Director of AFSCME 3299. “Most people just don’t do it. And we don’t teach strikes, we don’t talk the language of strikes in labor.”</w:t>
      </w:r>
    </w:p>
    <w:p w14:paraId="22D402AB" w14:textId="77777777" w:rsidR="004E6D52" w:rsidRPr="009F23A3" w:rsidRDefault="004E6D52" w:rsidP="004E6D52"/>
    <w:p w14:paraId="3A77134B" w14:textId="77777777" w:rsidR="004E6D52" w:rsidRPr="009F23A3" w:rsidRDefault="004E6D52" w:rsidP="004E6D52">
      <w:pPr>
        <w:pStyle w:val="Heading4"/>
      </w:pPr>
      <w:r w:rsidRPr="009F23A3">
        <w:t>Democratic backsliding causes extinction.</w:t>
      </w:r>
    </w:p>
    <w:p w14:paraId="052BEE6E" w14:textId="77777777" w:rsidR="004E6D52" w:rsidRPr="009F23A3" w:rsidRDefault="004E6D52" w:rsidP="004E6D52">
      <w:r w:rsidRPr="009F23A3">
        <w:rPr>
          <w:rStyle w:val="Style13ptBold"/>
        </w:rPr>
        <w:t>Kendall-Taylor 16</w:t>
      </w:r>
      <w:r w:rsidRPr="009F23A3">
        <w:t xml:space="preserve"> [Andrea;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10">
        <w:r w:rsidRPr="009F23A3">
          <w:rPr>
            <w:color w:val="000000"/>
          </w:rPr>
          <w:t>https://www.csis.org/analysis/how-democracy%E2%80%99s-decline-would-undermine-international-order</w:t>
        </w:r>
      </w:hyperlink>
      <w:r w:rsidRPr="009F23A3">
        <w:t xml:space="preserve">/] </w:t>
      </w:r>
    </w:p>
    <w:p w14:paraId="01669EB3" w14:textId="77777777" w:rsidR="004E6D52" w:rsidRPr="009F23A3" w:rsidRDefault="004E6D52" w:rsidP="004E6D52">
      <w:pPr>
        <w:rPr>
          <w:sz w:val="16"/>
          <w:szCs w:val="16"/>
        </w:rPr>
      </w:pPr>
      <w:r w:rsidRPr="009F23A3">
        <w:rPr>
          <w:sz w:val="16"/>
          <w:szCs w:val="16"/>
        </w:rPr>
        <w:t xml:space="preserve">It is rare that policymakers, analysts, and academics agree. But </w:t>
      </w:r>
      <w:r w:rsidRPr="009F23A3">
        <w:rPr>
          <w:u w:val="single"/>
        </w:rPr>
        <w:t xml:space="preserve">there is an emerging consensus in the world of foreign policy: </w:t>
      </w:r>
      <w:r w:rsidRPr="009F23A3">
        <w:rPr>
          <w:highlight w:val="green"/>
          <w:u w:val="single"/>
        </w:rPr>
        <w:t>threats to</w:t>
      </w:r>
      <w:r w:rsidRPr="009F23A3">
        <w:rPr>
          <w:u w:val="single"/>
        </w:rPr>
        <w:t xml:space="preserve"> the stability of the current </w:t>
      </w:r>
      <w:r w:rsidRPr="009F23A3">
        <w:rPr>
          <w:highlight w:val="green"/>
          <w:u w:val="single"/>
        </w:rPr>
        <w:t xml:space="preserve">international order are </w:t>
      </w:r>
      <w:r w:rsidRPr="009F23A3">
        <w:rPr>
          <w:b/>
          <w:highlight w:val="green"/>
          <w:u w:val="single"/>
        </w:rPr>
        <w:t>rising</w:t>
      </w:r>
      <w:r w:rsidRPr="009F23A3">
        <w:rPr>
          <w:sz w:val="16"/>
          <w:szCs w:val="16"/>
        </w:rPr>
        <w:t xml:space="preserve">. The </w:t>
      </w:r>
      <w:r w:rsidRPr="009F23A3">
        <w:rPr>
          <w:u w:val="single"/>
        </w:rPr>
        <w:t>norms</w:t>
      </w:r>
      <w:r w:rsidRPr="009F23A3">
        <w:rPr>
          <w:sz w:val="16"/>
          <w:szCs w:val="16"/>
        </w:rPr>
        <w:t xml:space="preserve">, values, laws, and institutions that have undergirded the international system and governed relationships between nations </w:t>
      </w:r>
      <w:r w:rsidRPr="009F23A3">
        <w:rPr>
          <w:u w:val="single"/>
        </w:rPr>
        <w:t>are being gradually dismantled</w:t>
      </w:r>
      <w:r w:rsidRPr="009F23A3">
        <w:rPr>
          <w:sz w:val="16"/>
          <w:szCs w:val="16"/>
        </w:rPr>
        <w:t xml:space="preserve">. The most discussed sources of this pressure are </w:t>
      </w:r>
      <w:hyperlink r:id="rId11">
        <w:r w:rsidRPr="009F23A3">
          <w:rPr>
            <w:sz w:val="16"/>
            <w:szCs w:val="16"/>
          </w:rPr>
          <w:t>the ascent of China</w:t>
        </w:r>
      </w:hyperlink>
      <w:r w:rsidRPr="009F23A3">
        <w:rPr>
          <w:sz w:val="16"/>
          <w:szCs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9F23A3">
        <w:rPr>
          <w:u w:val="single"/>
        </w:rPr>
        <w:t xml:space="preserve">Largely </w:t>
      </w:r>
      <w:r w:rsidRPr="009F23A3">
        <w:rPr>
          <w:highlight w:val="green"/>
          <w:u w:val="single"/>
        </w:rPr>
        <w:t>missing</w:t>
      </w:r>
      <w:r w:rsidRPr="009F23A3">
        <w:rPr>
          <w:u w:val="single"/>
        </w:rPr>
        <w:t xml:space="preserve"> from these discussions</w:t>
      </w:r>
      <w:r w:rsidRPr="009F23A3">
        <w:rPr>
          <w:sz w:val="16"/>
          <w:szCs w:val="16"/>
        </w:rPr>
        <w:t xml:space="preserve">, however, </w:t>
      </w:r>
      <w:r w:rsidRPr="009F23A3">
        <w:rPr>
          <w:highlight w:val="green"/>
          <w:u w:val="single"/>
        </w:rPr>
        <w:t>is</w:t>
      </w:r>
      <w:r w:rsidRPr="009F23A3">
        <w:rPr>
          <w:u w:val="single"/>
        </w:rPr>
        <w:t xml:space="preserve"> the </w:t>
      </w:r>
      <w:hyperlink r:id="rId12">
        <w:r w:rsidRPr="009F23A3">
          <w:rPr>
            <w:u w:val="single"/>
          </w:rPr>
          <w:t xml:space="preserve">specter of widespread </w:t>
        </w:r>
      </w:hyperlink>
      <w:hyperlink r:id="rId13">
        <w:r w:rsidRPr="009F23A3">
          <w:rPr>
            <w:highlight w:val="green"/>
            <w:u w:val="single"/>
          </w:rPr>
          <w:t>democratic decline</w:t>
        </w:r>
      </w:hyperlink>
      <w:r w:rsidRPr="009F23A3">
        <w:rPr>
          <w:sz w:val="16"/>
          <w:szCs w:val="16"/>
        </w:rPr>
        <w:t xml:space="preserve">. Rising </w:t>
      </w:r>
      <w:r w:rsidRPr="009F23A3">
        <w:rPr>
          <w:highlight w:val="green"/>
          <w:u w:val="single"/>
        </w:rPr>
        <w:t xml:space="preserve">challenges to </w:t>
      </w:r>
      <w:r w:rsidRPr="009F23A3">
        <w:rPr>
          <w:b/>
          <w:highlight w:val="green"/>
          <w:u w:val="single"/>
        </w:rPr>
        <w:t>democratic governance</w:t>
      </w:r>
      <w:r w:rsidRPr="009F23A3">
        <w:rPr>
          <w:sz w:val="16"/>
          <w:szCs w:val="16"/>
        </w:rPr>
        <w:t xml:space="preserve"> across the globe </w:t>
      </w:r>
      <w:r w:rsidRPr="009F23A3">
        <w:rPr>
          <w:highlight w:val="green"/>
          <w:u w:val="single"/>
        </w:rPr>
        <w:t xml:space="preserve">are a </w:t>
      </w:r>
      <w:r w:rsidRPr="009F23A3">
        <w:rPr>
          <w:b/>
          <w:highlight w:val="green"/>
          <w:u w:val="single"/>
        </w:rPr>
        <w:t>major strain</w:t>
      </w:r>
      <w:r w:rsidRPr="009F23A3">
        <w:rPr>
          <w:u w:val="single"/>
        </w:rPr>
        <w:t xml:space="preserve"> on the international system, but they receive </w:t>
      </w:r>
      <w:hyperlink r:id="rId14">
        <w:r w:rsidRPr="009F23A3">
          <w:rPr>
            <w:sz w:val="16"/>
            <w:szCs w:val="16"/>
            <w:u w:val="single"/>
          </w:rPr>
          <w:t>far less attention</w:t>
        </w:r>
      </w:hyperlink>
      <w:hyperlink r:id="rId15">
        <w:r w:rsidRPr="009F23A3">
          <w:rPr>
            <w:sz w:val="16"/>
            <w:szCs w:val="16"/>
          </w:rPr>
          <w:t xml:space="preserve"> </w:t>
        </w:r>
      </w:hyperlink>
      <w:r w:rsidRPr="009F23A3">
        <w:rPr>
          <w:sz w:val="16"/>
          <w:szCs w:val="16"/>
        </w:rPr>
        <w:t xml:space="preserve">in discussions of the shifting world order. </w:t>
      </w:r>
    </w:p>
    <w:p w14:paraId="58E2D6FF" w14:textId="77777777" w:rsidR="004E6D52" w:rsidRPr="009F23A3" w:rsidRDefault="004E6D52" w:rsidP="004E6D52">
      <w:pPr>
        <w:rPr>
          <w:sz w:val="16"/>
          <w:szCs w:val="16"/>
        </w:rPr>
      </w:pPr>
      <w:r w:rsidRPr="009F23A3">
        <w:rPr>
          <w:sz w:val="16"/>
          <w:szCs w:val="16"/>
        </w:rPr>
        <w:t xml:space="preserve">In the 70 years since the end of World War II, </w:t>
      </w:r>
      <w:r w:rsidRPr="009F23A3">
        <w:rPr>
          <w:u w:val="single"/>
        </w:rPr>
        <w:t xml:space="preserve">the </w:t>
      </w:r>
      <w:r w:rsidRPr="009F23A3">
        <w:rPr>
          <w:highlight w:val="green"/>
          <w:u w:val="single"/>
        </w:rPr>
        <w:t>U</w:t>
      </w:r>
      <w:r w:rsidRPr="009F23A3">
        <w:rPr>
          <w:u w:val="single"/>
        </w:rPr>
        <w:t xml:space="preserve">nited </w:t>
      </w:r>
      <w:r w:rsidRPr="009F23A3">
        <w:rPr>
          <w:highlight w:val="green"/>
          <w:u w:val="single"/>
        </w:rPr>
        <w:t>S</w:t>
      </w:r>
      <w:r w:rsidRPr="009F23A3">
        <w:rPr>
          <w:u w:val="single"/>
        </w:rPr>
        <w:t xml:space="preserve">tates has </w:t>
      </w:r>
      <w:r w:rsidRPr="009F23A3">
        <w:rPr>
          <w:highlight w:val="green"/>
          <w:u w:val="single"/>
        </w:rPr>
        <w:t>fostered</w:t>
      </w:r>
      <w:r w:rsidRPr="009F23A3">
        <w:rPr>
          <w:u w:val="single"/>
        </w:rPr>
        <w:t xml:space="preserve"> a global </w:t>
      </w:r>
      <w:r w:rsidRPr="009F23A3">
        <w:rPr>
          <w:highlight w:val="green"/>
          <w:u w:val="single"/>
        </w:rPr>
        <w:t>order dominated by states that are liberal</w:t>
      </w:r>
      <w:r w:rsidRPr="009F23A3">
        <w:rPr>
          <w:sz w:val="16"/>
          <w:szCs w:val="16"/>
        </w:rPr>
        <w:t xml:space="preserve">, capitalist, </w:t>
      </w:r>
      <w:r w:rsidRPr="009F23A3">
        <w:rPr>
          <w:highlight w:val="green"/>
          <w:u w:val="single"/>
        </w:rPr>
        <w:t>and democratic</w:t>
      </w:r>
      <w:r w:rsidRPr="009F23A3">
        <w:rPr>
          <w:sz w:val="16"/>
          <w:szCs w:val="16"/>
        </w:rPr>
        <w:t xml:space="preserve">. The </w:t>
      </w:r>
      <w:r w:rsidRPr="009F23A3">
        <w:rPr>
          <w:u w:val="single"/>
        </w:rPr>
        <w:t>United States has promoted the spread of democracy to strengthen global norms</w:t>
      </w:r>
      <w:r w:rsidRPr="009F23A3">
        <w:rPr>
          <w:sz w:val="16"/>
          <w:szCs w:val="16"/>
        </w:rPr>
        <w:t xml:space="preserve"> and rules that constitute the foundation of our current international system. However, despite the steady rise of democracy since the end of the Cold War, over the last 10 years </w:t>
      </w:r>
      <w:r w:rsidRPr="009F23A3">
        <w:rPr>
          <w:u w:val="single"/>
        </w:rPr>
        <w:t xml:space="preserve">we have seen dramatic </w:t>
      </w:r>
      <w:r w:rsidRPr="009F23A3">
        <w:rPr>
          <w:highlight w:val="green"/>
          <w:u w:val="single"/>
        </w:rPr>
        <w:t>reversals in</w:t>
      </w:r>
      <w:r w:rsidRPr="009F23A3">
        <w:rPr>
          <w:u w:val="single"/>
        </w:rPr>
        <w:t xml:space="preserve"> respect for </w:t>
      </w:r>
      <w:r w:rsidRPr="009F23A3">
        <w:rPr>
          <w:highlight w:val="green"/>
          <w:u w:val="single"/>
        </w:rPr>
        <w:t>democratic principles</w:t>
      </w:r>
      <w:r w:rsidRPr="009F23A3">
        <w:rPr>
          <w:sz w:val="16"/>
          <w:szCs w:val="16"/>
        </w:rPr>
        <w:t xml:space="preserve"> across the globe. </w:t>
      </w:r>
      <w:hyperlink r:id="rId16">
        <w:r w:rsidRPr="009F23A3">
          <w:rPr>
            <w:sz w:val="16"/>
            <w:szCs w:val="16"/>
          </w:rPr>
          <w:t>A 2015 Freedom House report</w:t>
        </w:r>
      </w:hyperlink>
      <w:r w:rsidRPr="009F23A3">
        <w:rPr>
          <w:sz w:val="16"/>
          <w:szCs w:val="16"/>
        </w:rPr>
        <w:t xml:space="preserve"> stated that the “</w:t>
      </w:r>
      <w:r w:rsidRPr="009F23A3">
        <w:rPr>
          <w:u w:val="single"/>
        </w:rPr>
        <w:t xml:space="preserve">acceptance of democracy as the world’s dominant form of government—and of an international system built on democratic ideals—is </w:t>
      </w:r>
      <w:r w:rsidRPr="009F23A3">
        <w:rPr>
          <w:highlight w:val="green"/>
          <w:u w:val="single"/>
        </w:rPr>
        <w:t xml:space="preserve">under </w:t>
      </w:r>
      <w:r w:rsidRPr="009F23A3">
        <w:rPr>
          <w:b/>
          <w:highlight w:val="green"/>
          <w:u w:val="single"/>
        </w:rPr>
        <w:t xml:space="preserve">greater threat </w:t>
      </w:r>
      <w:r w:rsidRPr="009F23A3">
        <w:rPr>
          <w:b/>
          <w:u w:val="single"/>
        </w:rPr>
        <w:t>than at any point in the last 25 years</w:t>
      </w:r>
      <w:r w:rsidRPr="009F23A3">
        <w:rPr>
          <w:sz w:val="16"/>
          <w:szCs w:val="16"/>
        </w:rPr>
        <w:t xml:space="preserve">.” </w:t>
      </w:r>
    </w:p>
    <w:p w14:paraId="115EE7A8" w14:textId="77777777" w:rsidR="004E6D52" w:rsidRPr="009F23A3" w:rsidRDefault="004E6D52" w:rsidP="004E6D52">
      <w:pPr>
        <w:rPr>
          <w:sz w:val="16"/>
          <w:szCs w:val="16"/>
        </w:rPr>
      </w:pPr>
      <w:r w:rsidRPr="009F23A3">
        <w:rPr>
          <w:sz w:val="16"/>
          <w:szCs w:val="16"/>
        </w:rPr>
        <w:t xml:space="preserve">Although the number of democracies in the world is at an all-time high, there are a number of </w:t>
      </w:r>
      <w:hyperlink r:id="rId17">
        <w:r w:rsidRPr="009F23A3">
          <w:rPr>
            <w:sz w:val="16"/>
            <w:szCs w:val="16"/>
          </w:rPr>
          <w:t xml:space="preserve">key trends </w:t>
        </w:r>
      </w:hyperlink>
      <w:r w:rsidRPr="009F23A3">
        <w:rPr>
          <w:sz w:val="16"/>
          <w:szCs w:val="16"/>
        </w:rPr>
        <w:t xml:space="preserve">that are working to undermine democracy. The </w:t>
      </w:r>
      <w:r w:rsidRPr="009F23A3">
        <w:rPr>
          <w:highlight w:val="green"/>
          <w:u w:val="single"/>
        </w:rPr>
        <w:t>rollback of democracy</w:t>
      </w:r>
      <w:r w:rsidRPr="009F23A3">
        <w:rPr>
          <w:u w:val="single"/>
        </w:rPr>
        <w:t xml:space="preserve"> in a few influential states or even in a number of less consequential ones would almost certainly </w:t>
      </w:r>
      <w:r w:rsidRPr="009F23A3">
        <w:rPr>
          <w:highlight w:val="green"/>
          <w:u w:val="single"/>
        </w:rPr>
        <w:t>accelerate</w:t>
      </w:r>
      <w:r w:rsidRPr="009F23A3">
        <w:rPr>
          <w:u w:val="single"/>
        </w:rPr>
        <w:t xml:space="preserve"> meaningful </w:t>
      </w:r>
      <w:r w:rsidRPr="009F23A3">
        <w:rPr>
          <w:highlight w:val="green"/>
          <w:u w:val="single"/>
        </w:rPr>
        <w:t>changes</w:t>
      </w:r>
      <w:r w:rsidRPr="009F23A3">
        <w:rPr>
          <w:sz w:val="16"/>
          <w:szCs w:val="16"/>
        </w:rPr>
        <w:t xml:space="preserve"> in today’s global order. </w:t>
      </w:r>
    </w:p>
    <w:p w14:paraId="00E9D002" w14:textId="77777777" w:rsidR="004E6D52" w:rsidRPr="009F23A3" w:rsidRDefault="004E6D52" w:rsidP="004E6D52">
      <w:pPr>
        <w:rPr>
          <w:sz w:val="16"/>
          <w:szCs w:val="16"/>
        </w:rPr>
      </w:pPr>
      <w:r w:rsidRPr="009F23A3">
        <w:rPr>
          <w:sz w:val="16"/>
          <w:szCs w:val="16"/>
        </w:rPr>
        <w:t xml:space="preserve">Democratic decline would </w:t>
      </w:r>
      <w:r w:rsidRPr="009F23A3">
        <w:rPr>
          <w:b/>
          <w:highlight w:val="green"/>
          <w:u w:val="single"/>
        </w:rPr>
        <w:t>weaken</w:t>
      </w:r>
      <w:r w:rsidRPr="009F23A3">
        <w:rPr>
          <w:b/>
          <w:u w:val="single"/>
        </w:rPr>
        <w:t xml:space="preserve"> U.S. </w:t>
      </w:r>
      <w:r w:rsidRPr="009F23A3">
        <w:rPr>
          <w:b/>
          <w:highlight w:val="green"/>
          <w:u w:val="single"/>
        </w:rPr>
        <w:t>partnerships</w:t>
      </w:r>
      <w:r w:rsidRPr="009F23A3">
        <w:rPr>
          <w:b/>
          <w:u w:val="single"/>
        </w:rPr>
        <w:t xml:space="preserve"> and </w:t>
      </w:r>
      <w:r w:rsidRPr="009F23A3">
        <w:rPr>
          <w:b/>
          <w:highlight w:val="green"/>
          <w:u w:val="single"/>
        </w:rPr>
        <w:t>erode</w:t>
      </w:r>
      <w:r w:rsidRPr="009F23A3">
        <w:rPr>
          <w:b/>
          <w:u w:val="single"/>
        </w:rPr>
        <w:t xml:space="preserve"> an important foundation for U.S. </w:t>
      </w:r>
      <w:r w:rsidRPr="009F23A3">
        <w:rPr>
          <w:b/>
          <w:highlight w:val="green"/>
          <w:u w:val="single"/>
        </w:rPr>
        <w:t>cooperation</w:t>
      </w:r>
      <w:r w:rsidRPr="009F23A3">
        <w:rPr>
          <w:sz w:val="16"/>
          <w:szCs w:val="16"/>
        </w:rPr>
        <w:t xml:space="preserve"> abroad. </w:t>
      </w:r>
      <w:hyperlink r:id="rId18">
        <w:r w:rsidRPr="009F23A3">
          <w:rPr>
            <w:sz w:val="16"/>
            <w:szCs w:val="16"/>
          </w:rPr>
          <w:t xml:space="preserve">Research demonstrates </w:t>
        </w:r>
      </w:hyperlink>
      <w:r w:rsidRPr="009F23A3">
        <w:rPr>
          <w:sz w:val="16"/>
          <w:szCs w:val="16"/>
        </w:rPr>
        <w:t xml:space="preserve">that domestic politics are a key determinant of the international behavior of states. In particular, </w:t>
      </w:r>
      <w:r w:rsidRPr="009F23A3">
        <w:rPr>
          <w:highlight w:val="green"/>
          <w:u w:val="single"/>
        </w:rPr>
        <w:t>democracies</w:t>
      </w:r>
      <w:r w:rsidRPr="009F23A3">
        <w:rPr>
          <w:sz w:val="16"/>
          <w:szCs w:val="16"/>
        </w:rPr>
        <w:t xml:space="preserve"> are </w:t>
      </w:r>
      <w:r w:rsidRPr="009F23A3">
        <w:rPr>
          <w:u w:val="single"/>
        </w:rPr>
        <w:t xml:space="preserve">more likely to </w:t>
      </w:r>
      <w:r w:rsidRPr="009F23A3">
        <w:rPr>
          <w:highlight w:val="green"/>
          <w:u w:val="single"/>
        </w:rPr>
        <w:t>form alliances and cooperate</w:t>
      </w:r>
      <w:r w:rsidRPr="009F23A3">
        <w:rPr>
          <w:u w:val="single"/>
        </w:rPr>
        <w:t xml:space="preserve"> more fully with other democracies than with autocracies</w:t>
      </w:r>
      <w:r w:rsidRPr="009F23A3">
        <w:rPr>
          <w:sz w:val="16"/>
          <w:szCs w:val="16"/>
        </w:rPr>
        <w:t xml:space="preserve">. Similarly, </w:t>
      </w:r>
      <w:r w:rsidRPr="009F23A3">
        <w:rPr>
          <w:highlight w:val="green"/>
          <w:u w:val="single"/>
        </w:rPr>
        <w:t>authoritarian countries</w:t>
      </w:r>
      <w:r w:rsidRPr="009F23A3">
        <w:rPr>
          <w:u w:val="single"/>
        </w:rPr>
        <w:t xml:space="preserve"> have established mechanisms for cooperation and sharing of “worst practices.” An increase in authoritarian countries</w:t>
      </w:r>
      <w:r w:rsidRPr="009F23A3">
        <w:rPr>
          <w:sz w:val="16"/>
          <w:szCs w:val="16"/>
        </w:rPr>
        <w:t xml:space="preserve">, then, </w:t>
      </w:r>
      <w:r w:rsidRPr="009F23A3">
        <w:rPr>
          <w:u w:val="single"/>
        </w:rPr>
        <w:t>would provide a broader platform</w:t>
      </w:r>
      <w:r w:rsidRPr="009F23A3">
        <w:rPr>
          <w:sz w:val="16"/>
          <w:szCs w:val="16"/>
        </w:rPr>
        <w:t xml:space="preserve"> for coordination that could enable these countries to overcome their divergent histories, values, and interests—factors that are frequently cited as obstacles to the </w:t>
      </w:r>
      <w:r w:rsidRPr="009F23A3">
        <w:rPr>
          <w:highlight w:val="green"/>
          <w:u w:val="single"/>
        </w:rPr>
        <w:t>form</w:t>
      </w:r>
      <w:r w:rsidRPr="009F23A3">
        <w:rPr>
          <w:u w:val="single"/>
        </w:rPr>
        <w:t xml:space="preserve">ation of a cohesive </w:t>
      </w:r>
      <w:r w:rsidRPr="009F23A3">
        <w:rPr>
          <w:highlight w:val="green"/>
          <w:u w:val="single"/>
        </w:rPr>
        <w:t>challenge to</w:t>
      </w:r>
      <w:r w:rsidRPr="009F23A3">
        <w:rPr>
          <w:u w:val="single"/>
        </w:rPr>
        <w:t xml:space="preserve"> the U.S.-led international </w:t>
      </w:r>
      <w:r w:rsidRPr="009F23A3">
        <w:rPr>
          <w:highlight w:val="green"/>
          <w:u w:val="single"/>
        </w:rPr>
        <w:t>system</w:t>
      </w:r>
      <w:r w:rsidRPr="009F23A3">
        <w:rPr>
          <w:sz w:val="16"/>
          <w:szCs w:val="16"/>
        </w:rPr>
        <w:t xml:space="preserve">. </w:t>
      </w:r>
    </w:p>
    <w:p w14:paraId="24DD8424" w14:textId="77777777" w:rsidR="004E6D52" w:rsidRPr="009F23A3" w:rsidRDefault="004E6D52" w:rsidP="004E6D52">
      <w:pPr>
        <w:rPr>
          <w:sz w:val="16"/>
          <w:szCs w:val="16"/>
        </w:rPr>
      </w:pPr>
      <w:r w:rsidRPr="009F23A3">
        <w:rPr>
          <w:sz w:val="16"/>
          <w:szCs w:val="16"/>
        </w:rPr>
        <w:t xml:space="preserve">Recent examples support the empirical data. </w:t>
      </w:r>
      <w:r w:rsidRPr="009F23A3">
        <w:rPr>
          <w:u w:val="single"/>
        </w:rPr>
        <w:t>Democratic backsliding in Hungary and</w:t>
      </w:r>
      <w:r w:rsidRPr="009F23A3">
        <w:rPr>
          <w:sz w:val="16"/>
          <w:szCs w:val="16"/>
        </w:rPr>
        <w:t xml:space="preserve"> the hardening of </w:t>
      </w:r>
      <w:r w:rsidRPr="009F23A3">
        <w:rPr>
          <w:u w:val="single"/>
        </w:rPr>
        <w:t>Egypt’s autocracy</w:t>
      </w:r>
      <w:r w:rsidRPr="009F23A3">
        <w:rPr>
          <w:sz w:val="16"/>
          <w:szCs w:val="16"/>
        </w:rPr>
        <w:t xml:space="preserve"> under Abdel Fattah el-Sisi </w:t>
      </w:r>
      <w:r w:rsidRPr="009F23A3">
        <w:rPr>
          <w:u w:val="single"/>
        </w:rPr>
        <w:t>have led to enhanced relations between these countries and Russia. Likewise, democratic decline in Bangladesh has led Sheikh Hasina Wazed and her ruling Awami League to seek closer relations with China and Russia</w:t>
      </w:r>
      <w:r w:rsidRPr="009F23A3">
        <w:rPr>
          <w:sz w:val="16"/>
          <w:szCs w:val="16"/>
        </w:rPr>
        <w:t xml:space="preserve">, in part </w:t>
      </w:r>
      <w:r w:rsidRPr="009F23A3">
        <w:rPr>
          <w:u w:val="single"/>
        </w:rPr>
        <w:t>to mitigate Western pressure and bolster</w:t>
      </w:r>
      <w:r w:rsidRPr="009F23A3">
        <w:rPr>
          <w:sz w:val="16"/>
          <w:szCs w:val="16"/>
        </w:rPr>
        <w:t xml:space="preserve"> the </w:t>
      </w:r>
      <w:r w:rsidRPr="009F23A3">
        <w:rPr>
          <w:u w:val="single"/>
        </w:rPr>
        <w:t>regime’s domestic standing</w:t>
      </w:r>
      <w:r w:rsidRPr="009F23A3">
        <w:rPr>
          <w:sz w:val="16"/>
          <w:szCs w:val="16"/>
        </w:rPr>
        <w:t xml:space="preserve">. </w:t>
      </w:r>
    </w:p>
    <w:p w14:paraId="61232162" w14:textId="77777777" w:rsidR="004E6D52" w:rsidRPr="009F23A3" w:rsidRDefault="004E6D52" w:rsidP="004E6D52">
      <w:pPr>
        <w:rPr>
          <w:sz w:val="16"/>
          <w:szCs w:val="16"/>
        </w:rPr>
      </w:pPr>
      <w:r w:rsidRPr="009F23A3">
        <w:rPr>
          <w:sz w:val="16"/>
          <w:szCs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9F23A3">
        <w:rPr>
          <w:u w:val="single"/>
        </w:rPr>
        <w:t xml:space="preserve">the </w:t>
      </w:r>
      <w:r w:rsidRPr="009F23A3">
        <w:rPr>
          <w:b/>
          <w:u w:val="single"/>
        </w:rPr>
        <w:t xml:space="preserve">depth and </w:t>
      </w:r>
      <w:r w:rsidRPr="009F23A3">
        <w:rPr>
          <w:b/>
          <w:highlight w:val="green"/>
          <w:u w:val="single"/>
        </w:rPr>
        <w:t>reliability of</w:t>
      </w:r>
      <w:r w:rsidRPr="009F23A3">
        <w:rPr>
          <w:b/>
          <w:u w:val="single"/>
        </w:rPr>
        <w:t xml:space="preserve"> such </w:t>
      </w:r>
      <w:r w:rsidRPr="009F23A3">
        <w:rPr>
          <w:b/>
          <w:highlight w:val="green"/>
          <w:u w:val="single"/>
        </w:rPr>
        <w:t>cooperation is limited</w:t>
      </w:r>
      <w:r w:rsidRPr="009F23A3">
        <w:rPr>
          <w:sz w:val="16"/>
          <w:szCs w:val="16"/>
        </w:rPr>
        <w:t xml:space="preserve">. Consequently, </w:t>
      </w:r>
      <w:r w:rsidRPr="009F23A3">
        <w:rPr>
          <w:u w:val="single"/>
        </w:rPr>
        <w:t xml:space="preserve">further </w:t>
      </w:r>
      <w:r w:rsidRPr="009F23A3">
        <w:rPr>
          <w:highlight w:val="green"/>
          <w:u w:val="single"/>
        </w:rPr>
        <w:t>democratic decline</w:t>
      </w:r>
      <w:r w:rsidRPr="009F23A3">
        <w:rPr>
          <w:u w:val="single"/>
        </w:rPr>
        <w:t xml:space="preserve"> could </w:t>
      </w:r>
      <w:r w:rsidRPr="009F23A3">
        <w:rPr>
          <w:b/>
          <w:u w:val="single"/>
        </w:rPr>
        <w:t xml:space="preserve">seriously </w:t>
      </w:r>
      <w:r w:rsidRPr="009F23A3">
        <w:rPr>
          <w:b/>
          <w:highlight w:val="green"/>
          <w:u w:val="single"/>
        </w:rPr>
        <w:t>compromise</w:t>
      </w:r>
      <w:r w:rsidRPr="009F23A3">
        <w:rPr>
          <w:u w:val="single"/>
        </w:rPr>
        <w:t xml:space="preserve"> the United States’ ability to form the kinds of </w:t>
      </w:r>
      <w:r w:rsidRPr="009F23A3">
        <w:rPr>
          <w:highlight w:val="green"/>
          <w:u w:val="single"/>
        </w:rPr>
        <w:t>deep partnerships that will be required</w:t>
      </w:r>
      <w:r w:rsidRPr="009F23A3">
        <w:rPr>
          <w:sz w:val="16"/>
          <w:szCs w:val="16"/>
        </w:rPr>
        <w:t xml:space="preserve"> to confront today’s increasingly complex challenges. Global issues such as </w:t>
      </w:r>
      <w:r w:rsidRPr="009F23A3">
        <w:rPr>
          <w:highlight w:val="green"/>
          <w:u w:val="single"/>
        </w:rPr>
        <w:t>climate change, migration,</w:t>
      </w:r>
      <w:r w:rsidRPr="009F23A3">
        <w:rPr>
          <w:u w:val="single"/>
        </w:rPr>
        <w:t xml:space="preserve"> and </w:t>
      </w:r>
      <w:r w:rsidRPr="009F23A3">
        <w:rPr>
          <w:b/>
          <w:u w:val="single"/>
        </w:rPr>
        <w:t xml:space="preserve">violent </w:t>
      </w:r>
      <w:r w:rsidRPr="009F23A3">
        <w:rPr>
          <w:b/>
          <w:highlight w:val="green"/>
          <w:u w:val="single"/>
        </w:rPr>
        <w:t>extremism demand</w:t>
      </w:r>
      <w:r w:rsidRPr="009F23A3">
        <w:rPr>
          <w:b/>
          <w:u w:val="single"/>
        </w:rPr>
        <w:t xml:space="preserve"> the coordination and </w:t>
      </w:r>
      <w:r w:rsidRPr="009F23A3">
        <w:rPr>
          <w:b/>
          <w:highlight w:val="green"/>
          <w:u w:val="single"/>
        </w:rPr>
        <w:t>cooperation</w:t>
      </w:r>
      <w:r w:rsidRPr="009F23A3">
        <w:rPr>
          <w:b/>
          <w:u w:val="single"/>
        </w:rPr>
        <w:t xml:space="preserve"> that democratic backsliding would put in peril</w:t>
      </w:r>
      <w:r w:rsidRPr="009F23A3">
        <w:rPr>
          <w:sz w:val="16"/>
          <w:szCs w:val="16"/>
        </w:rPr>
        <w:t xml:space="preserve">. Put simply, </w:t>
      </w:r>
      <w:r w:rsidRPr="009F23A3">
        <w:rPr>
          <w:u w:val="single"/>
        </w:rPr>
        <w:t>the United States is a less effective and influential actor if it loses its ability to rely on its partnerships</w:t>
      </w:r>
      <w:r w:rsidRPr="009F23A3">
        <w:rPr>
          <w:sz w:val="16"/>
          <w:szCs w:val="16"/>
        </w:rPr>
        <w:t xml:space="preserve"> with other democratic nations. </w:t>
      </w:r>
    </w:p>
    <w:p w14:paraId="1BC49CCF" w14:textId="77777777" w:rsidR="004E6D52" w:rsidRPr="009F23A3" w:rsidRDefault="004E6D52" w:rsidP="004E6D52">
      <w:pPr>
        <w:rPr>
          <w:sz w:val="16"/>
          <w:szCs w:val="16"/>
        </w:rPr>
      </w:pPr>
      <w:r w:rsidRPr="009F23A3">
        <w:rPr>
          <w:sz w:val="16"/>
          <w:szCs w:val="16"/>
        </w:rPr>
        <w:t xml:space="preserve">A </w:t>
      </w:r>
      <w:r w:rsidRPr="009F23A3">
        <w:rPr>
          <w:u w:val="single"/>
        </w:rPr>
        <w:t xml:space="preserve">slide toward </w:t>
      </w:r>
      <w:r w:rsidRPr="009F23A3">
        <w:rPr>
          <w:highlight w:val="green"/>
          <w:u w:val="single"/>
        </w:rPr>
        <w:t>authoritarianism</w:t>
      </w:r>
      <w:r w:rsidRPr="009F23A3">
        <w:rPr>
          <w:u w:val="single"/>
        </w:rPr>
        <w:t xml:space="preserve"> could also </w:t>
      </w:r>
      <w:r w:rsidRPr="009F23A3">
        <w:rPr>
          <w:b/>
          <w:u w:val="single"/>
        </w:rPr>
        <w:t xml:space="preserve">challenge the current global order by </w:t>
      </w:r>
      <w:r w:rsidRPr="009F23A3">
        <w:rPr>
          <w:b/>
          <w:highlight w:val="green"/>
          <w:u w:val="single"/>
        </w:rPr>
        <w:t>diluting</w:t>
      </w:r>
      <w:r w:rsidRPr="009F23A3">
        <w:rPr>
          <w:b/>
          <w:u w:val="single"/>
        </w:rPr>
        <w:t xml:space="preserve"> U.S. influence in critical international </w:t>
      </w:r>
      <w:r w:rsidRPr="009F23A3">
        <w:rPr>
          <w:b/>
          <w:highlight w:val="green"/>
          <w:u w:val="single"/>
        </w:rPr>
        <w:t>institutions</w:t>
      </w:r>
      <w:r w:rsidRPr="009F23A3">
        <w:rPr>
          <w:sz w:val="16"/>
          <w:szCs w:val="16"/>
        </w:rPr>
        <w:t xml:space="preserve">, including the </w:t>
      </w:r>
      <w:hyperlink r:id="rId19">
        <w:r w:rsidRPr="009F23A3">
          <w:rPr>
            <w:sz w:val="16"/>
            <w:szCs w:val="16"/>
          </w:rPr>
          <w:t xml:space="preserve">United Nations </w:t>
        </w:r>
      </w:hyperlink>
      <w:r w:rsidRPr="009F23A3">
        <w:rPr>
          <w:sz w:val="16"/>
          <w:szCs w:val="16"/>
        </w:rPr>
        <w:t xml:space="preserve">, the World Bank, and the International Monetary Fund (IMF). Democratic decline would </w:t>
      </w:r>
      <w:r w:rsidRPr="009F23A3">
        <w:rPr>
          <w:u w:val="single"/>
        </w:rPr>
        <w:t>weaken Western efforts within these institutions to advance issues such as Internet freedom and the responsibility to protect</w:t>
      </w:r>
      <w:r w:rsidRPr="009F23A3">
        <w:rPr>
          <w:sz w:val="16"/>
          <w:szCs w:val="16"/>
        </w:rPr>
        <w:t xml:space="preserve">. In the case of Internet governance, for example, Western </w:t>
      </w:r>
      <w:r w:rsidRPr="009F23A3">
        <w:rPr>
          <w:u w:val="single"/>
        </w:rPr>
        <w:t>democracies support an open, largely private, global Internet. Autocracies</w:t>
      </w:r>
      <w:r w:rsidRPr="009F23A3">
        <w:rPr>
          <w:sz w:val="16"/>
          <w:szCs w:val="16"/>
        </w:rPr>
        <w:t xml:space="preserve">, in contrast, </w:t>
      </w:r>
      <w:r w:rsidRPr="009F23A3">
        <w:rPr>
          <w:u w:val="single"/>
        </w:rPr>
        <w:t>promote state control over the Internet</w:t>
      </w:r>
      <w:r w:rsidRPr="009F23A3">
        <w:rPr>
          <w:sz w:val="16"/>
          <w:szCs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60C07814" w14:textId="77777777" w:rsidR="004E6D52" w:rsidRPr="009F23A3" w:rsidRDefault="004E6D52" w:rsidP="004E6D52">
      <w:pPr>
        <w:rPr>
          <w:u w:val="single"/>
        </w:rPr>
      </w:pPr>
      <w:r w:rsidRPr="009F23A3">
        <w:rPr>
          <w:sz w:val="16"/>
          <w:szCs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9F23A3">
        <w:rPr>
          <w:u w:val="single"/>
        </w:rPr>
        <w:t xml:space="preserve">the rising influence of </w:t>
      </w:r>
      <w:r w:rsidRPr="009F23A3">
        <w:rPr>
          <w:highlight w:val="green"/>
          <w:u w:val="single"/>
        </w:rPr>
        <w:t>autocracies could enable</w:t>
      </w:r>
      <w:r w:rsidRPr="009F23A3">
        <w:rPr>
          <w:u w:val="single"/>
        </w:rPr>
        <w:t xml:space="preserve"> these </w:t>
      </w:r>
      <w:r w:rsidRPr="009F23A3">
        <w:rPr>
          <w:highlight w:val="green"/>
          <w:u w:val="single"/>
        </w:rPr>
        <w:t>countries to bypass</w:t>
      </w:r>
      <w:r w:rsidRPr="009F23A3">
        <w:rPr>
          <w:u w:val="single"/>
        </w:rPr>
        <w:t xml:space="preserve"> the </w:t>
      </w:r>
      <w:r w:rsidRPr="009F23A3">
        <w:rPr>
          <w:highlight w:val="green"/>
          <w:u w:val="single"/>
        </w:rPr>
        <w:t>IMF and World Bank</w:t>
      </w:r>
      <w:r w:rsidRPr="009F23A3">
        <w:rPr>
          <w:u w:val="single"/>
        </w:rPr>
        <w:t xml:space="preserve"> all together</w:t>
      </w:r>
      <w:r w:rsidRPr="009F23A3">
        <w:rPr>
          <w:sz w:val="16"/>
          <w:szCs w:val="16"/>
        </w:rPr>
        <w:t xml:space="preserve">. For example, </w:t>
      </w:r>
      <w:r w:rsidRPr="009F23A3">
        <w:rPr>
          <w:u w:val="single"/>
        </w:rPr>
        <w:t>the Chinese-created Asian Infrastructure</w:t>
      </w:r>
      <w:r w:rsidRPr="009F23A3">
        <w:rPr>
          <w:sz w:val="16"/>
          <w:szCs w:val="16"/>
        </w:rPr>
        <w:t xml:space="preserve"> and Investment Bank and the BRICS Bank—which includes Russia, China, and an increasingly authoritarian South Africa—</w:t>
      </w:r>
      <w:r w:rsidRPr="009F23A3">
        <w:rPr>
          <w:u w:val="single"/>
        </w:rPr>
        <w:t>provide countries with the potential to bypass existing global financial institutions when it suits their interests. Authori</w:t>
      </w:r>
      <w:r w:rsidRPr="009F23A3">
        <w:rPr>
          <w:highlight w:val="green"/>
          <w:u w:val="single"/>
        </w:rPr>
        <w:t>tarian-led alternatives</w:t>
      </w:r>
      <w:r w:rsidRPr="009F23A3">
        <w:rPr>
          <w:u w:val="single"/>
        </w:rPr>
        <w:t xml:space="preserve"> pose the </w:t>
      </w:r>
      <w:r w:rsidRPr="009F23A3">
        <w:rPr>
          <w:highlight w:val="green"/>
          <w:u w:val="single"/>
        </w:rPr>
        <w:t>risk</w:t>
      </w:r>
      <w:r w:rsidRPr="009F23A3">
        <w:rPr>
          <w:u w:val="single"/>
        </w:rPr>
        <w:t xml:space="preserve"> that global </w:t>
      </w:r>
      <w:r w:rsidRPr="009F23A3">
        <w:rPr>
          <w:highlight w:val="green"/>
          <w:u w:val="single"/>
        </w:rPr>
        <w:t>economic governance will become</w:t>
      </w:r>
      <w:r w:rsidRPr="009F23A3">
        <w:rPr>
          <w:u w:val="single"/>
        </w:rPr>
        <w:t xml:space="preserve"> </w:t>
      </w:r>
      <w:hyperlink r:id="rId20" w:anchor=".V2H3MRbXgdI">
        <w:r w:rsidRPr="009F23A3">
          <w:rPr>
            <w:highlight w:val="green"/>
            <w:u w:val="single"/>
          </w:rPr>
          <w:t>fragmented and less effective</w:t>
        </w:r>
      </w:hyperlink>
      <w:r w:rsidRPr="009F23A3">
        <w:rPr>
          <w:u w:val="single"/>
        </w:rPr>
        <w:t xml:space="preserve">. </w:t>
      </w:r>
    </w:p>
    <w:p w14:paraId="52CB9106" w14:textId="77777777" w:rsidR="004E6D52" w:rsidRPr="009F23A3" w:rsidRDefault="004E6D52" w:rsidP="004E6D52">
      <w:pPr>
        <w:rPr>
          <w:sz w:val="16"/>
          <w:szCs w:val="16"/>
        </w:rPr>
      </w:pPr>
      <w:r w:rsidRPr="009F23A3">
        <w:rPr>
          <w:highlight w:val="green"/>
          <w:u w:val="single"/>
        </w:rPr>
        <w:t>Violence and instability</w:t>
      </w:r>
      <w:r w:rsidRPr="009F23A3">
        <w:rPr>
          <w:u w:val="single"/>
        </w:rPr>
        <w:t xml:space="preserve"> would </w:t>
      </w:r>
      <w:r w:rsidRPr="009F23A3">
        <w:rPr>
          <w:b/>
          <w:u w:val="single"/>
        </w:rPr>
        <w:t xml:space="preserve">also likely </w:t>
      </w:r>
      <w:r w:rsidRPr="009F23A3">
        <w:rPr>
          <w:b/>
          <w:highlight w:val="green"/>
          <w:u w:val="single"/>
        </w:rPr>
        <w:t>increase</w:t>
      </w:r>
      <w:r w:rsidRPr="009F23A3">
        <w:rPr>
          <w:sz w:val="16"/>
          <w:szCs w:val="16"/>
        </w:rPr>
        <w:t xml:space="preserve"> if more democracies give way to autocracy. </w:t>
      </w:r>
      <w:hyperlink r:id="rId21">
        <w:r w:rsidRPr="009F23A3">
          <w:rPr>
            <w:sz w:val="16"/>
            <w:szCs w:val="16"/>
          </w:rPr>
          <w:t>International relations literature</w:t>
        </w:r>
      </w:hyperlink>
      <w:r w:rsidRPr="009F23A3">
        <w:rPr>
          <w:sz w:val="16"/>
          <w:szCs w:val="16"/>
        </w:rPr>
        <w:t xml:space="preserve"> tells us that </w:t>
      </w:r>
      <w:r w:rsidRPr="009F23A3">
        <w:rPr>
          <w:highlight w:val="green"/>
          <w:u w:val="single"/>
        </w:rPr>
        <w:t>democracies</w:t>
      </w:r>
      <w:r w:rsidRPr="009F23A3">
        <w:rPr>
          <w:u w:val="single"/>
        </w:rPr>
        <w:t xml:space="preserve"> are </w:t>
      </w:r>
      <w:r w:rsidRPr="009F23A3">
        <w:rPr>
          <w:b/>
          <w:highlight w:val="green"/>
          <w:u w:val="single"/>
        </w:rPr>
        <w:t>less likely to fight wars</w:t>
      </w:r>
      <w:r w:rsidRPr="009F23A3">
        <w:rPr>
          <w:u w:val="single"/>
        </w:rPr>
        <w:t xml:space="preserve"> against other democracies, suggesting that interstate wars would rise as the number of democracies declines</w:t>
      </w:r>
      <w:r w:rsidRPr="009F23A3">
        <w:rPr>
          <w:sz w:val="16"/>
          <w:szCs w:val="16"/>
        </w:rPr>
        <w:t xml:space="preserve">. Moreover, </w:t>
      </w:r>
      <w:r w:rsidRPr="009F23A3">
        <w:rPr>
          <w:u w:val="single"/>
        </w:rPr>
        <w:t>within countries that are already autocratic, additional movement</w:t>
      </w:r>
      <w:r w:rsidRPr="009F23A3">
        <w:rPr>
          <w:sz w:val="16"/>
          <w:szCs w:val="16"/>
        </w:rPr>
        <w:t xml:space="preserve"> away from democracy, or an “authoritarian hardening,” would </w:t>
      </w:r>
      <w:r w:rsidRPr="009F23A3">
        <w:rPr>
          <w:u w:val="single"/>
        </w:rPr>
        <w:t>increase global instability</w:t>
      </w:r>
      <w:r w:rsidRPr="009F23A3">
        <w:rPr>
          <w:sz w:val="16"/>
          <w:szCs w:val="16"/>
        </w:rPr>
        <w:t xml:space="preserve">. Highly repressive autocracies are the most likely to </w:t>
      </w:r>
      <w:r w:rsidRPr="009F23A3">
        <w:rPr>
          <w:u w:val="single"/>
        </w:rPr>
        <w:t>experience state failure, as was the case in the Central African Republic</w:t>
      </w:r>
      <w:r w:rsidRPr="009F23A3">
        <w:rPr>
          <w:sz w:val="16"/>
          <w:szCs w:val="16"/>
        </w:rPr>
        <w:t xml:space="preserve">, Libya, Somalia, Syria, and Yemen. In this way, </w:t>
      </w:r>
      <w:r w:rsidRPr="009F23A3">
        <w:rPr>
          <w:u w:val="single"/>
        </w:rPr>
        <w:t>democratic decline would significantly strain the international order</w:t>
      </w:r>
      <w:r w:rsidRPr="009F23A3">
        <w:rPr>
          <w:sz w:val="16"/>
          <w:szCs w:val="16"/>
        </w:rPr>
        <w:t xml:space="preserve"> because rising levels of instability would exceed the West’s ability to respond to the tremendous costs of peacekeeping, humanitarian assistance, and refugee flows. </w:t>
      </w:r>
    </w:p>
    <w:p w14:paraId="66877363" w14:textId="77777777" w:rsidR="004E6D52" w:rsidRPr="009F23A3" w:rsidRDefault="004E6D52" w:rsidP="004E6D52">
      <w:pPr>
        <w:rPr>
          <w:sz w:val="16"/>
          <w:szCs w:val="16"/>
        </w:rPr>
      </w:pPr>
      <w:r w:rsidRPr="009F23A3">
        <w:rPr>
          <w:sz w:val="16"/>
          <w:szCs w:val="16"/>
        </w:rPr>
        <w:t xml:space="preserve">Finally, </w:t>
      </w:r>
      <w:r w:rsidRPr="009F23A3">
        <w:rPr>
          <w:u w:val="single"/>
        </w:rPr>
        <w:t xml:space="preserve">widespread </w:t>
      </w:r>
      <w:r w:rsidRPr="009F23A3">
        <w:rPr>
          <w:highlight w:val="green"/>
          <w:u w:val="single"/>
        </w:rPr>
        <w:t>democratic decline</w:t>
      </w:r>
      <w:r w:rsidRPr="009F23A3">
        <w:rPr>
          <w:u w:val="single"/>
        </w:rPr>
        <w:t xml:space="preserve"> would </w:t>
      </w:r>
      <w:r w:rsidRPr="009F23A3">
        <w:rPr>
          <w:highlight w:val="green"/>
          <w:u w:val="single"/>
        </w:rPr>
        <w:t xml:space="preserve">contribute to </w:t>
      </w:r>
      <w:r w:rsidRPr="009F23A3">
        <w:rPr>
          <w:u w:val="single"/>
        </w:rPr>
        <w:t xml:space="preserve">rising </w:t>
      </w:r>
      <w:r w:rsidRPr="009F23A3">
        <w:rPr>
          <w:highlight w:val="green"/>
          <w:u w:val="single"/>
        </w:rPr>
        <w:t xml:space="preserve">anti-U.S. sentiment </w:t>
      </w:r>
      <w:r w:rsidRPr="009F23A3">
        <w:rPr>
          <w:u w:val="single"/>
        </w:rPr>
        <w:t xml:space="preserve">that could </w:t>
      </w:r>
      <w:r w:rsidRPr="009F23A3">
        <w:rPr>
          <w:b/>
          <w:highlight w:val="green"/>
          <w:u w:val="single"/>
        </w:rPr>
        <w:t>fuel a global order that is</w:t>
      </w:r>
      <w:r w:rsidRPr="009F23A3">
        <w:rPr>
          <w:b/>
          <w:u w:val="single"/>
        </w:rPr>
        <w:t xml:space="preserve"> increasingly </w:t>
      </w:r>
      <w:r w:rsidRPr="009F23A3">
        <w:rPr>
          <w:b/>
          <w:highlight w:val="green"/>
          <w:u w:val="single"/>
        </w:rPr>
        <w:t>antagonistic</w:t>
      </w:r>
      <w:r w:rsidRPr="009F23A3">
        <w:rPr>
          <w:b/>
          <w:u w:val="single"/>
        </w:rPr>
        <w:t xml:space="preserve"> to the United States</w:t>
      </w:r>
      <w:r w:rsidRPr="009F23A3">
        <w:rPr>
          <w:sz w:val="16"/>
          <w:szCs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75627F7E" w14:textId="77777777" w:rsidR="004E6D52" w:rsidRPr="009F23A3" w:rsidRDefault="004E6D52" w:rsidP="004E6D52">
      <w:pPr>
        <w:rPr>
          <w:sz w:val="16"/>
          <w:szCs w:val="16"/>
        </w:rPr>
      </w:pPr>
      <w:r w:rsidRPr="009F23A3">
        <w:rPr>
          <w:sz w:val="16"/>
          <w:szCs w:val="16"/>
        </w:rPr>
        <w:t xml:space="preserve">Since 9/11, and particularly in the wake of the Arab Spring, Western enthusiasm for democracy support has waned. Rising levels of </w:t>
      </w:r>
      <w:r w:rsidRPr="009F23A3">
        <w:rPr>
          <w:u w:val="single"/>
        </w:rPr>
        <w:t>instability</w:t>
      </w:r>
      <w:r w:rsidRPr="009F23A3">
        <w:rPr>
          <w:sz w:val="16"/>
          <w:szCs w:val="16"/>
        </w:rPr>
        <w:t xml:space="preserve">, including in Ukraine and the Middle East, fragile governance in Afghanistan and Iraq, </w:t>
      </w:r>
      <w:r w:rsidRPr="009F23A3">
        <w:rPr>
          <w:u w:val="single"/>
        </w:rPr>
        <w:t xml:space="preserve">and </w:t>
      </w:r>
      <w:r w:rsidRPr="009F23A3">
        <w:rPr>
          <w:highlight w:val="green"/>
          <w:u w:val="single"/>
        </w:rPr>
        <w:t>sustained threats from terrorist</w:t>
      </w:r>
      <w:r w:rsidRPr="009F23A3">
        <w:rPr>
          <w:u w:val="single"/>
        </w:rPr>
        <w:t xml:space="preserve"> groups such as ISIL have increased Western focus on security and stability</w:t>
      </w:r>
      <w:r w:rsidRPr="009F23A3">
        <w:rPr>
          <w:sz w:val="16"/>
          <w:szCs w:val="16"/>
        </w:rPr>
        <w:t xml:space="preserve">. U.S. preoccupation with intelligence sharing, basing and overflight rights, along with the perception that autocracy equates with stability, are trumping democracy and human rights considerations. </w:t>
      </w:r>
    </w:p>
    <w:p w14:paraId="5EC1FF81" w14:textId="77777777" w:rsidR="004E6D52" w:rsidRPr="009F23A3" w:rsidRDefault="004E6D52" w:rsidP="004E6D52">
      <w:pPr>
        <w:rPr>
          <w:sz w:val="16"/>
          <w:szCs w:val="16"/>
        </w:rPr>
      </w:pPr>
      <w:r w:rsidRPr="009F23A3">
        <w:rPr>
          <w:sz w:val="16"/>
          <w:szCs w:val="16"/>
        </w:rPr>
        <w:t xml:space="preserve">While </w:t>
      </w:r>
      <w:r w:rsidRPr="009F23A3">
        <w:rPr>
          <w:u w:val="single"/>
        </w:rPr>
        <w:t>rising levels of global instability explain part of Washington’s shift from an historical commitment to democracy, the nature of the policy process itself is a less appreciated factor</w:t>
      </w:r>
      <w:r w:rsidRPr="009F23A3">
        <w:rPr>
          <w:sz w:val="16"/>
          <w:szCs w:val="16"/>
        </w:rPr>
        <w:t xml:space="preserve">. Policy discussions tend to occur on a country-by-country basis—leading to choices that weigh the costs and benefits of democracy support within the confines of a single country. From this perspective, </w:t>
      </w:r>
      <w:r w:rsidRPr="009F23A3">
        <w:rPr>
          <w:u w:val="single"/>
        </w:rPr>
        <w:t xml:space="preserve">the benefits of </w:t>
      </w:r>
      <w:r w:rsidRPr="009F23A3">
        <w:rPr>
          <w:b/>
          <w:u w:val="single"/>
        </w:rPr>
        <w:t>counterterrorism cooperation or access to natural resources are regularly judged to outweigh the perceived costs of supporting human rights</w:t>
      </w:r>
      <w:r w:rsidRPr="009F23A3">
        <w:rPr>
          <w:sz w:val="16"/>
          <w:szCs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5373E615" w14:textId="77777777" w:rsidR="004E6D52" w:rsidRPr="009F23A3" w:rsidRDefault="004E6D52" w:rsidP="004E6D52">
      <w:pPr>
        <w:rPr>
          <w:u w:val="single"/>
        </w:rPr>
      </w:pPr>
      <w:r w:rsidRPr="009F23A3">
        <w:rPr>
          <w:sz w:val="16"/>
          <w:szCs w:val="16"/>
        </w:rPr>
        <w:t xml:space="preserve">Many of the threats to the current global order, such as China’s rise or the diffusion of power, are driven by factors that the United States and West more generally have little leverage to influence or control. </w:t>
      </w:r>
      <w:r w:rsidRPr="009F23A3">
        <w:rPr>
          <w:u w:val="single"/>
        </w:rPr>
        <w:t>Democracy</w:t>
      </w:r>
      <w:r w:rsidRPr="009F23A3">
        <w:rPr>
          <w:sz w:val="16"/>
          <w:szCs w:val="16"/>
        </w:rPr>
        <w:t xml:space="preserve">, however, </w:t>
      </w:r>
      <w:r w:rsidRPr="009F23A3">
        <w:rPr>
          <w:u w:val="single"/>
        </w:rPr>
        <w:t xml:space="preserve">is an area where </w:t>
      </w:r>
      <w:r w:rsidRPr="009F23A3">
        <w:rPr>
          <w:b/>
          <w:u w:val="single"/>
        </w:rPr>
        <w:t>Western actions can affect outcomes</w:t>
      </w:r>
      <w:r w:rsidRPr="009F23A3">
        <w:rPr>
          <w:sz w:val="16"/>
          <w:szCs w:val="16"/>
        </w:rPr>
        <w:t xml:space="preserve">. Factoring in the risks that arise from a global democratic decline into policy discussions is a vital step to building a comprehensive approach to democracy support. </w:t>
      </w:r>
      <w:r w:rsidRPr="009F23A3">
        <w:rPr>
          <w:u w:val="single"/>
        </w:rPr>
        <w:t>Bringing this perspective to the table may not lead to dramatic shifts in foreign policy, but it would ensure that we are having the right conversation.</w:t>
      </w:r>
    </w:p>
    <w:p w14:paraId="67AE858A" w14:textId="77777777" w:rsidR="004E6D52" w:rsidRPr="009F23A3" w:rsidRDefault="004E6D52" w:rsidP="004E6D52"/>
    <w:p w14:paraId="22DA434F" w14:textId="25DBDF33" w:rsidR="00CF3F50" w:rsidRPr="009F23A3" w:rsidRDefault="00CF3F50" w:rsidP="00CF3F50">
      <w:pPr>
        <w:pStyle w:val="Heading3"/>
      </w:pPr>
      <w:r w:rsidRPr="009F23A3">
        <w:t>C</w:t>
      </w:r>
      <w:r w:rsidR="004E6D52" w:rsidRPr="009F23A3">
        <w:t>2</w:t>
      </w:r>
      <w:r w:rsidRPr="009F23A3">
        <w:t>: Climate Change</w:t>
      </w:r>
    </w:p>
    <w:p w14:paraId="12A6EFC1" w14:textId="2B65257C" w:rsidR="006F2DBC" w:rsidRPr="009F23A3" w:rsidRDefault="006F2DBC" w:rsidP="006F2DBC">
      <w:pPr>
        <w:pStyle w:val="Heading4"/>
      </w:pPr>
      <w:r w:rsidRPr="009F23A3">
        <w:t xml:space="preserve">Climate strike participants </w:t>
      </w:r>
      <w:r w:rsidR="00CF3F50" w:rsidRPr="009F23A3">
        <w:t>are getting arrested</w:t>
      </w:r>
      <w:r w:rsidRPr="009F23A3">
        <w:t xml:space="preserve"> now. </w:t>
      </w:r>
    </w:p>
    <w:p w14:paraId="29486F85" w14:textId="77777777" w:rsidR="006F2DBC" w:rsidRPr="009F23A3" w:rsidRDefault="006F2DBC" w:rsidP="006F2DBC">
      <w:pPr>
        <w:rPr>
          <w:sz w:val="16"/>
          <w:szCs w:val="16"/>
        </w:rPr>
      </w:pPr>
      <w:r w:rsidRPr="009F23A3">
        <w:rPr>
          <w:rStyle w:val="Style13ptBold"/>
        </w:rPr>
        <w:t>Scanlan 19</w:t>
      </w:r>
      <w:r w:rsidRPr="009F23A3">
        <w:t xml:space="preserve"> </w:t>
      </w:r>
      <w:r w:rsidRPr="009F23A3">
        <w:rPr>
          <w:sz w:val="16"/>
          <w:szCs w:val="16"/>
        </w:rPr>
        <w:t xml:space="preserve">[Quinn. Quinn Scanlan. Voting, campaigns &amp; elections for </w:t>
      </w:r>
      <w:hyperlink r:id="rId22">
        <w:r w:rsidRPr="009F23A3">
          <w:rPr>
            <w:color w:val="000000"/>
            <w:sz w:val="16"/>
            <w:szCs w:val="16"/>
          </w:rPr>
          <w:t>@ABC</w:t>
        </w:r>
      </w:hyperlink>
      <w:r w:rsidRPr="009F23A3">
        <w:rPr>
          <w:sz w:val="16"/>
          <w:szCs w:val="16"/>
        </w:rPr>
        <w:t xml:space="preserve">. “Jane Fonda arrested in climate change strike outside Capitol”. 10-11-2019. ABC News. https://abcnews.go.com/Politics/jane-fonda-arrested-climate-change-strike-capitol/story?id=66209415.] </w:t>
      </w:r>
    </w:p>
    <w:p w14:paraId="5AEB01D4" w14:textId="77777777" w:rsidR="006F2DBC" w:rsidRPr="009F23A3" w:rsidRDefault="006F2DBC" w:rsidP="006F2DBC">
      <w:pPr>
        <w:rPr>
          <w:sz w:val="16"/>
          <w:szCs w:val="16"/>
        </w:rPr>
      </w:pPr>
      <w:r w:rsidRPr="009F23A3">
        <w:rPr>
          <w:b/>
          <w:u w:val="single"/>
        </w:rPr>
        <w:t xml:space="preserve">Academy Award winning actress </w:t>
      </w:r>
      <w:r w:rsidRPr="009F23A3">
        <w:rPr>
          <w:b/>
          <w:highlight w:val="green"/>
          <w:u w:val="single"/>
        </w:rPr>
        <w:t>Jane Fonda</w:t>
      </w:r>
      <w:r w:rsidRPr="009F23A3">
        <w:rPr>
          <w:b/>
          <w:u w:val="single"/>
        </w:rPr>
        <w:t xml:space="preserve">, 81, </w:t>
      </w:r>
      <w:r w:rsidRPr="009F23A3">
        <w:rPr>
          <w:b/>
          <w:highlight w:val="green"/>
          <w:u w:val="single"/>
        </w:rPr>
        <w:t>was arrested by police with a group of</w:t>
      </w:r>
      <w:r w:rsidRPr="009F23A3">
        <w:rPr>
          <w:b/>
          <w:u w:val="single"/>
        </w:rPr>
        <w:t xml:space="preserve"> about </w:t>
      </w:r>
      <w:r w:rsidRPr="009F23A3">
        <w:rPr>
          <w:b/>
          <w:highlight w:val="green"/>
          <w:u w:val="single"/>
        </w:rPr>
        <w:t xml:space="preserve">a dozen protesters </w:t>
      </w:r>
      <w:r w:rsidRPr="009F23A3">
        <w:rPr>
          <w:b/>
          <w:u w:val="single"/>
        </w:rPr>
        <w:t xml:space="preserve">Friday </w:t>
      </w:r>
      <w:r w:rsidRPr="009F23A3">
        <w:rPr>
          <w:b/>
          <w:highlight w:val="green"/>
          <w:u w:val="single"/>
        </w:rPr>
        <w:t>after being warned</w:t>
      </w:r>
      <w:r w:rsidRPr="009F23A3">
        <w:rPr>
          <w:b/>
          <w:u w:val="single"/>
        </w:rPr>
        <w:t xml:space="preserve"> repeatedly </w:t>
      </w:r>
      <w:r w:rsidRPr="009F23A3">
        <w:rPr>
          <w:b/>
          <w:highlight w:val="green"/>
          <w:u w:val="single"/>
        </w:rPr>
        <w:t>to leave</w:t>
      </w:r>
      <w:r w:rsidRPr="009F23A3">
        <w:rPr>
          <w:b/>
          <w:u w:val="single"/>
        </w:rPr>
        <w:t xml:space="preserve"> the </w:t>
      </w:r>
      <w:r w:rsidRPr="009F23A3">
        <w:rPr>
          <w:b/>
          <w:highlight w:val="green"/>
          <w:u w:val="single"/>
        </w:rPr>
        <w:t>steps of the</w:t>
      </w:r>
      <w:r w:rsidRPr="009F23A3">
        <w:rPr>
          <w:b/>
          <w:u w:val="single"/>
        </w:rPr>
        <w:t xml:space="preserve"> U.S. </w:t>
      </w:r>
      <w:r w:rsidRPr="009F23A3">
        <w:rPr>
          <w:b/>
          <w:highlight w:val="green"/>
          <w:u w:val="single"/>
        </w:rPr>
        <w:t>Capitol.</w:t>
      </w:r>
      <w:r w:rsidRPr="009F23A3">
        <w:rPr>
          <w:b/>
          <w:u w:val="single"/>
        </w:rPr>
        <w:t xml:space="preserve"> </w:t>
      </w:r>
      <w:r w:rsidRPr="009F23A3">
        <w:rPr>
          <w:sz w:val="16"/>
          <w:szCs w:val="16"/>
        </w:rPr>
        <w:t xml:space="preserve">Inspired by youth climate activists like Sweden's Greta Thunberg, 16, who herself recently came to Washington to </w:t>
      </w:r>
      <w:hyperlink r:id="rId23">
        <w:r w:rsidRPr="009F23A3">
          <w:rPr>
            <w:color w:val="000000"/>
            <w:sz w:val="16"/>
            <w:szCs w:val="16"/>
          </w:rPr>
          <w:t>testify in front of Congress</w:t>
        </w:r>
      </w:hyperlink>
      <w:r w:rsidRPr="009F23A3">
        <w:rPr>
          <w:sz w:val="16"/>
          <w:szCs w:val="16"/>
        </w:rPr>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9F23A3">
        <w:rPr>
          <w:b/>
          <w:u w:val="single"/>
        </w:rPr>
        <w:t xml:space="preserve">The event title is a play on Thunberg saying during a speech at the World Economic Forum's annual meeting in Davos, Switzerland in January, "I want you to act as if our house is on fire. Because it is." "11 o'clock every Friday morning come get arrested with me or choose not to it doesn't matter," told ABC News in an earlier interview about her planned effort. </w:t>
      </w:r>
      <w:r w:rsidRPr="009F23A3">
        <w:rPr>
          <w:noProof/>
          <w:sz w:val="16"/>
          <w:szCs w:val="16"/>
        </w:rPr>
        <mc:AlternateContent>
          <mc:Choice Requires="wps">
            <w:drawing>
              <wp:inline distT="0" distB="0" distL="0" distR="0" wp14:anchorId="1A0D5AE6" wp14:editId="0D64E3C7">
                <wp:extent cx="333375" cy="333375"/>
                <wp:effectExtent l="0" t="0" r="0" b="0"/>
                <wp:docPr id="17" name="Rectangle 17" descr="ABC"/>
                <wp:cNvGraphicFramePr/>
                <a:graphic xmlns:a="http://schemas.openxmlformats.org/drawingml/2006/main">
                  <a:graphicData uri="http://schemas.microsoft.com/office/word/2010/wordprocessingShape">
                    <wps:wsp>
                      <wps:cNvSpPr/>
                      <wps:spPr>
                        <a:xfrm>
                          <a:off x="5193600" y="3627600"/>
                          <a:ext cx="304800" cy="304800"/>
                        </a:xfrm>
                        <a:prstGeom prst="rect">
                          <a:avLst/>
                        </a:prstGeom>
                        <a:noFill/>
                        <a:ln>
                          <a:noFill/>
                        </a:ln>
                      </wps:spPr>
                      <wps:txbx>
                        <w:txbxContent>
                          <w:p w14:paraId="03599D8F" w14:textId="77777777" w:rsidR="006F2DBC" w:rsidRDefault="006F2DBC" w:rsidP="006F2DBC">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rect w14:anchorId="1A0D5AE6" id="Rectangle 17" o:spid="_x0000_s1026" alt="ABC" style="width:26.25pt;height:2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" filled="f" stroked="f">
                <v:textbox inset="2.53958mm,2.53958mm,2.53958mm,2.53958mm">
                  <w:txbxContent>
                    <w:p w14:paraId="03599D8F" w14:textId="77777777" w:rsidR="006F2DBC" w:rsidRDefault="006F2DBC" w:rsidP="006F2DBC">
                      <w:pPr>
                        <w:spacing w:after="0" w:line="240" w:lineRule="auto"/>
                        <w:textDirection w:val="btLr"/>
                      </w:pPr>
                    </w:p>
                  </w:txbxContent>
                </v:textbox>
                <w10:anchorlock/>
              </v:rect>
            </w:pict>
          </mc:Fallback>
        </mc:AlternateContent>
      </w:r>
      <w:r w:rsidRPr="009F23A3">
        <w:rPr>
          <w:sz w:val="16"/>
          <w:szCs w:val="16"/>
        </w:rPr>
        <w:t xml:space="preserve"> Fonda said she decided to leave her home, and comfort zone, through the holidays, and move to Washington for four months, because she wanted to "make a commitment to" the issue of climate change. In an interview with ABC News Deputy Political director MaryAlice Parks for an episode of of ABC News Live's "The Briefing Room," Fonda said that while they bear no blame for causing it, the </w:t>
      </w:r>
      <w:hyperlink r:id="rId24">
        <w:r w:rsidRPr="009F23A3">
          <w:rPr>
            <w:color w:val="000000"/>
            <w:sz w:val="16"/>
            <w:szCs w:val="16"/>
          </w:rPr>
          <w:t>kids are leading the charge</w:t>
        </w:r>
      </w:hyperlink>
      <w:r w:rsidRPr="009F23A3">
        <w:rPr>
          <w:sz w:val="16"/>
          <w:szCs w:val="16"/>
        </w:rPr>
        <w:t xml:space="preserve"> on fighting climate change. "They're saying, 'Come on, you know, you're taking our future away from us. We need -- we need you to support us.' And so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25">
        <w:r w:rsidRPr="009F23A3">
          <w:rPr>
            <w:color w:val="000000"/>
            <w:sz w:val="16"/>
            <w:szCs w:val="16"/>
          </w:rPr>
          <w:t>determine the survival of our species</w:t>
        </w:r>
      </w:hyperlink>
      <w:r w:rsidRPr="009F23A3">
        <w:rPr>
          <w:sz w:val="16"/>
          <w:szCs w:val="16"/>
        </w:rPr>
        <w:t xml:space="preserve">," and said that's why she'll be attending Fire Drill Fridays weekly. </w:t>
      </w:r>
      <w:r w:rsidRPr="009F23A3">
        <w:rPr>
          <w:noProof/>
          <w:sz w:val="16"/>
          <w:szCs w:val="16"/>
        </w:rPr>
        <mc:AlternateContent>
          <mc:Choice Requires="wps">
            <w:drawing>
              <wp:inline distT="0" distB="0" distL="0" distR="0" wp14:anchorId="728301F0" wp14:editId="26EE3A51">
                <wp:extent cx="333375" cy="333375"/>
                <wp:effectExtent l="0" t="0" r="0" b="0"/>
                <wp:docPr id="16" name="Rectangle 16" descr="David Swanson/AP, FILE"/>
                <wp:cNvGraphicFramePr/>
                <a:graphic xmlns:a="http://schemas.openxmlformats.org/drawingml/2006/main">
                  <a:graphicData uri="http://schemas.microsoft.com/office/word/2010/wordprocessingShape">
                    <wps:wsp>
                      <wps:cNvSpPr/>
                      <wps:spPr>
                        <a:xfrm>
                          <a:off x="5193600" y="3627600"/>
                          <a:ext cx="304800" cy="304800"/>
                        </a:xfrm>
                        <a:prstGeom prst="rect">
                          <a:avLst/>
                        </a:prstGeom>
                        <a:noFill/>
                        <a:ln>
                          <a:noFill/>
                        </a:ln>
                      </wps:spPr>
                      <wps:txbx>
                        <w:txbxContent>
                          <w:p w14:paraId="735858A8" w14:textId="77777777" w:rsidR="006F2DBC" w:rsidRDefault="006F2DBC" w:rsidP="006F2DBC">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rect w14:anchorId="728301F0" id="Rectangle 16" o:spid="_x0000_s1027" alt="David Swanson/AP, FILE" style="width:26.25pt;height:2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" filled="f" stroked="f">
                <v:textbox inset="2.53958mm,2.53958mm,2.53958mm,2.53958mm">
                  <w:txbxContent>
                    <w:p w14:paraId="735858A8" w14:textId="77777777" w:rsidR="006F2DBC" w:rsidRDefault="006F2DBC" w:rsidP="006F2DBC">
                      <w:pPr>
                        <w:spacing w:after="0" w:line="240" w:lineRule="auto"/>
                        <w:textDirection w:val="btLr"/>
                      </w:pPr>
                    </w:p>
                  </w:txbxContent>
                </v:textbox>
                <w10:anchorlock/>
              </v:rect>
            </w:pict>
          </mc:Fallback>
        </mc:AlternateContent>
      </w:r>
      <w:r w:rsidRPr="009F23A3">
        <w:rPr>
          <w:sz w:val="16"/>
          <w:szCs w:val="16"/>
        </w:rPr>
        <w:t xml:space="preserve">David Swanson/AP, FILE </w:t>
      </w:r>
      <w:r w:rsidRPr="009F23A3">
        <w:rPr>
          <w:i/>
          <w:sz w:val="16"/>
          <w:szCs w:val="16"/>
        </w:rPr>
        <w:t xml:space="preserve">Actress and activist Jane Fonda talks to a crowd of protestors during a global climate rall...Read More </w:t>
      </w:r>
      <w:r w:rsidRPr="009F23A3">
        <w:rPr>
          <w:sz w:val="16"/>
          <w:szCs w:val="16"/>
        </w:rPr>
        <w:t xml:space="preserve">"I think every single human being has to say, 'What can I do to put this at the forefront?'" she said. "(With) everything that's going on in the news, well, we have to fight our way through that and find ways to get climate change in people's minds." </w:t>
      </w:r>
      <w:r w:rsidRPr="009F23A3">
        <w:rPr>
          <w:b/>
          <w:u w:val="single"/>
        </w:rPr>
        <w:t xml:space="preserve">The esteemed actress pushed back against criticism that Hollywood's presence could make climate change a more polarizing issue. </w:t>
      </w:r>
      <w:r w:rsidRPr="009F23A3">
        <w:rPr>
          <w:sz w:val="16"/>
          <w:szCs w:val="16"/>
        </w:rPr>
        <w:t xml:space="preserve">"What we're facing is so important and so urgent, it doesn't matter. Those -- those things don't even matter," she told Parks. "This is the future. This is whether we're going to survive." </w:t>
      </w:r>
      <w:r w:rsidRPr="009F23A3">
        <w:rPr>
          <w:b/>
          <w:highlight w:val="green"/>
          <w:u w:val="single"/>
        </w:rPr>
        <w:t>Fonda</w:t>
      </w:r>
      <w:r w:rsidRPr="009F23A3">
        <w:rPr>
          <w:b/>
          <w:u w:val="single"/>
        </w:rPr>
        <w:t xml:space="preserve"> also </w:t>
      </w:r>
      <w:r w:rsidRPr="009F23A3">
        <w:rPr>
          <w:b/>
          <w:highlight w:val="green"/>
          <w:u w:val="single"/>
        </w:rPr>
        <w:t>said that the United States needs "to lead the way"</w:t>
      </w:r>
      <w:r w:rsidRPr="009F23A3">
        <w:rPr>
          <w:b/>
          <w:u w:val="single"/>
        </w:rPr>
        <w:t xml:space="preserve"> on this issue, </w:t>
      </w:r>
      <w:r w:rsidRPr="009F23A3">
        <w:rPr>
          <w:b/>
          <w:highlight w:val="green"/>
          <w:u w:val="single"/>
        </w:rPr>
        <w:t>so</w:t>
      </w:r>
      <w:r w:rsidRPr="009F23A3">
        <w:rPr>
          <w:b/>
          <w:u w:val="single"/>
        </w:rPr>
        <w:t xml:space="preserve"> that </w:t>
      </w:r>
      <w:r w:rsidRPr="009F23A3">
        <w:rPr>
          <w:b/>
          <w:highlight w:val="green"/>
          <w:u w:val="single"/>
        </w:rPr>
        <w:t>other countries who contribute heavily to</w:t>
      </w:r>
      <w:r w:rsidRPr="009F23A3">
        <w:rPr>
          <w:b/>
          <w:u w:val="single"/>
        </w:rPr>
        <w:t xml:space="preserve"> </w:t>
      </w:r>
      <w:r w:rsidRPr="009F23A3">
        <w:rPr>
          <w:b/>
          <w:highlight w:val="green"/>
          <w:u w:val="single"/>
        </w:rPr>
        <w:t>g</w:t>
      </w:r>
      <w:r w:rsidRPr="009F23A3">
        <w:rPr>
          <w:b/>
          <w:u w:val="single"/>
        </w:rPr>
        <w:t>reen</w:t>
      </w:r>
      <w:r w:rsidRPr="009F23A3">
        <w:rPr>
          <w:b/>
          <w:highlight w:val="green"/>
          <w:u w:val="single"/>
        </w:rPr>
        <w:t>h</w:t>
      </w:r>
      <w:r w:rsidRPr="009F23A3">
        <w:rPr>
          <w:b/>
          <w:u w:val="single"/>
        </w:rPr>
        <w:t xml:space="preserve">ouse </w:t>
      </w:r>
      <w:r w:rsidRPr="009F23A3">
        <w:rPr>
          <w:b/>
          <w:highlight w:val="green"/>
          <w:u w:val="single"/>
        </w:rPr>
        <w:t>g</w:t>
      </w:r>
      <w:r w:rsidRPr="009F23A3">
        <w:rPr>
          <w:b/>
          <w:u w:val="single"/>
        </w:rPr>
        <w:t xml:space="preserve">as emissions, </w:t>
      </w:r>
      <w:r w:rsidRPr="009F23A3">
        <w:rPr>
          <w:b/>
          <w:highlight w:val="green"/>
          <w:u w:val="single"/>
        </w:rPr>
        <w:t>like China and India, "follow suit."</w:t>
      </w:r>
      <w:r w:rsidRPr="009F23A3">
        <w:rPr>
          <w:b/>
          <w:u w:val="single"/>
        </w:rPr>
        <w:t xml:space="preserve"> While she's been passionate about this issue for "decades," she credits her current endeavors on </w:t>
      </w:r>
      <w:hyperlink r:id="rId26">
        <w:r w:rsidRPr="009F23A3">
          <w:rPr>
            <w:b/>
            <w:u w:val="single"/>
          </w:rPr>
          <w:t>Thunberg's recurring protest</w:t>
        </w:r>
      </w:hyperlink>
      <w:r w:rsidRPr="009F23A3">
        <w:rPr>
          <w:b/>
          <w:u w:val="single"/>
        </w:rPr>
        <w:t xml:space="preserve"> outside Swedish parliament, and other student climate strikers around the world for taking on this issue so passionately. </w:t>
      </w:r>
    </w:p>
    <w:p w14:paraId="04B20AEB" w14:textId="77777777" w:rsidR="006F2DBC" w:rsidRPr="009F23A3" w:rsidRDefault="006F2DBC" w:rsidP="006F2DBC">
      <w:pPr>
        <w:pStyle w:val="Heading4"/>
      </w:pPr>
      <w:r w:rsidRPr="009F23A3">
        <w:t>Strikes incentivize companies to take climate action seriously.</w:t>
      </w:r>
    </w:p>
    <w:p w14:paraId="3D59983D" w14:textId="77777777" w:rsidR="006F2DBC" w:rsidRPr="009F23A3" w:rsidRDefault="006F2DBC" w:rsidP="006F2DBC">
      <w:pPr>
        <w:rPr>
          <w:sz w:val="16"/>
          <w:szCs w:val="16"/>
        </w:rPr>
      </w:pPr>
      <w:r w:rsidRPr="009F23A3">
        <w:rPr>
          <w:rStyle w:val="Style13ptBold"/>
        </w:rPr>
        <w:t>Ivanova 19</w:t>
      </w:r>
      <w:r w:rsidRPr="009F23A3">
        <w:t xml:space="preserve"> </w:t>
      </w:r>
      <w:r w:rsidRPr="009F23A3">
        <w:rPr>
          <w:sz w:val="16"/>
          <w:szCs w:val="16"/>
        </w:rPr>
        <w:t xml:space="preserve">[Irin. Work, tech, climate and data for </w:t>
      </w:r>
      <w:hyperlink r:id="rId27">
        <w:r w:rsidRPr="009F23A3">
          <w:rPr>
            <w:color w:val="000000"/>
            <w:sz w:val="16"/>
            <w:szCs w:val="16"/>
          </w:rPr>
          <w:t>@CBSNews</w:t>
        </w:r>
      </w:hyperlink>
      <w:r w:rsidRPr="009F23A3">
        <w:rPr>
          <w:sz w:val="16"/>
          <w:szCs w:val="16"/>
        </w:rPr>
        <w:t xml:space="preserve">. Priors: </w:t>
      </w:r>
      <w:hyperlink r:id="rId28">
        <w:r w:rsidRPr="009F23A3">
          <w:rPr>
            <w:color w:val="000000"/>
            <w:sz w:val="16"/>
            <w:szCs w:val="16"/>
          </w:rPr>
          <w:t>@HuffPost</w:t>
        </w:r>
      </w:hyperlink>
      <w:r w:rsidRPr="009F23A3">
        <w:rPr>
          <w:sz w:val="16"/>
          <w:szCs w:val="16"/>
        </w:rPr>
        <w:t xml:space="preserve">, </w:t>
      </w:r>
      <w:hyperlink r:id="rId29">
        <w:r w:rsidRPr="009F23A3">
          <w:rPr>
            <w:color w:val="000000"/>
            <w:sz w:val="16"/>
            <w:szCs w:val="16"/>
          </w:rPr>
          <w:t>@CrainsNewYork</w:t>
        </w:r>
      </w:hyperlink>
      <w:r w:rsidRPr="009F23A3">
        <w:rPr>
          <w:sz w:val="16"/>
          <w:szCs w:val="16"/>
        </w:rPr>
        <w:t xml:space="preserve">, </w:t>
      </w:r>
      <w:hyperlink r:id="rId30">
        <w:r w:rsidRPr="009F23A3">
          <w:rPr>
            <w:color w:val="000000"/>
            <w:sz w:val="16"/>
            <w:szCs w:val="16"/>
          </w:rPr>
          <w:t>@newmarkjschool</w:t>
        </w:r>
      </w:hyperlink>
      <w:r w:rsidRPr="009F23A3">
        <w:rPr>
          <w:sz w:val="16"/>
          <w:szCs w:val="16"/>
        </w:rPr>
        <w:t xml:space="preserve">. “These businesses are closing for Friday's climate strike”. 9-20-2019. No Publication. https://www.cbsnews.com/news/global-climate-strike-businesses-close-their-doors-in-time-for-climate-strike-2019/.] </w:t>
      </w:r>
    </w:p>
    <w:p w14:paraId="31321ED9" w14:textId="77777777" w:rsidR="006F2DBC" w:rsidRPr="009F23A3" w:rsidRDefault="006F2DBC" w:rsidP="006F2DBC">
      <w:pPr>
        <w:rPr>
          <w:sz w:val="14"/>
          <w:szCs w:val="14"/>
        </w:rPr>
      </w:pPr>
      <w:r w:rsidRPr="009F23A3">
        <w:rPr>
          <w:b/>
          <w:u w:val="single"/>
        </w:rPr>
        <w:t xml:space="preserve">Thousands of people are planning to walk out of work or school on Friday to press global leaders for solutions to rapidly escalating climate change. And </w:t>
      </w:r>
      <w:r w:rsidRPr="009F23A3">
        <w:rPr>
          <w:b/>
          <w:highlight w:val="green"/>
          <w:u w:val="single"/>
        </w:rPr>
        <w:t>while it was students who</w:t>
      </w:r>
      <w:r w:rsidRPr="009F23A3">
        <w:rPr>
          <w:b/>
          <w:u w:val="single"/>
        </w:rPr>
        <w:t xml:space="preserve"> </w:t>
      </w:r>
      <w:r w:rsidRPr="009F23A3">
        <w:rPr>
          <w:b/>
          <w:highlight w:val="green"/>
          <w:u w:val="single"/>
        </w:rPr>
        <w:t>started the movement</w:t>
      </w:r>
      <w:r w:rsidRPr="009F23A3">
        <w:rPr>
          <w:b/>
          <w:u w:val="single"/>
        </w:rPr>
        <w:t xml:space="preserve">, more and </w:t>
      </w:r>
      <w:r w:rsidRPr="009F23A3">
        <w:rPr>
          <w:b/>
          <w:highlight w:val="green"/>
          <w:u w:val="single"/>
        </w:rPr>
        <w:t>more workers—and even companies—are joining</w:t>
      </w:r>
      <w:r w:rsidRPr="009F23A3">
        <w:rPr>
          <w:b/>
          <w:u w:val="single"/>
        </w:rPr>
        <w:t xml:space="preserve"> them in support. </w:t>
      </w:r>
      <w:r w:rsidRPr="009F23A3">
        <w:rPr>
          <w:sz w:val="14"/>
          <w:szCs w:val="14"/>
        </w:rPr>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sidRPr="009F23A3">
        <w:rPr>
          <w:b/>
          <w:sz w:val="14"/>
          <w:szCs w:val="14"/>
        </w:rPr>
        <w:t xml:space="preserve">Walkouts </w:t>
      </w:r>
      <w:r w:rsidRPr="009F23A3">
        <w:rPr>
          <w:b/>
          <w:highlight w:val="green"/>
          <w:u w:val="single"/>
        </w:rPr>
        <w:t>Amazon</w:t>
      </w:r>
      <w:r w:rsidRPr="009F23A3">
        <w:rPr>
          <w:b/>
          <w:u w:val="single"/>
        </w:rPr>
        <w:t xml:space="preserve"> is </w:t>
      </w:r>
      <w:r w:rsidRPr="009F23A3">
        <w:rPr>
          <w:b/>
          <w:highlight w:val="green"/>
          <w:u w:val="single"/>
        </w:rPr>
        <w:t>expected</w:t>
      </w:r>
      <w:r w:rsidRPr="009F23A3">
        <w:rPr>
          <w:b/>
          <w:u w:val="single"/>
        </w:rPr>
        <w:t xml:space="preserve"> </w:t>
      </w:r>
      <w:r w:rsidRPr="009F23A3">
        <w:rPr>
          <w:b/>
          <w:highlight w:val="green"/>
          <w:u w:val="single"/>
        </w:rPr>
        <w:t>to see more than 1,500</w:t>
      </w:r>
      <w:r w:rsidRPr="009F23A3">
        <w:rPr>
          <w:b/>
          <w:u w:val="single"/>
        </w:rPr>
        <w:t xml:space="preserve"> employees </w:t>
      </w:r>
      <w:r w:rsidRPr="009F23A3">
        <w:rPr>
          <w:b/>
          <w:highlight w:val="green"/>
          <w:u w:val="single"/>
        </w:rPr>
        <w:t>walk out</w:t>
      </w:r>
      <w:r w:rsidRPr="009F23A3">
        <w:rPr>
          <w:b/>
          <w:u w:val="single"/>
        </w:rPr>
        <w:t xml:space="preserve">, with the largest contingent exiting its Seattle headquarters, </w:t>
      </w:r>
      <w:r w:rsidRPr="009F23A3">
        <w:rPr>
          <w:b/>
          <w:highlight w:val="green"/>
          <w:u w:val="single"/>
        </w:rPr>
        <w:t>as they push</w:t>
      </w:r>
      <w:r w:rsidRPr="009F23A3">
        <w:rPr>
          <w:b/>
          <w:u w:val="single"/>
        </w:rPr>
        <w:t xml:space="preserve"> </w:t>
      </w:r>
      <w:r w:rsidRPr="009F23A3">
        <w:rPr>
          <w:b/>
          <w:highlight w:val="green"/>
          <w:u w:val="single"/>
        </w:rPr>
        <w:t>the company to cut ties with fossil-fuel companies</w:t>
      </w:r>
      <w:r w:rsidRPr="009F23A3">
        <w:rPr>
          <w:b/>
          <w:u w:val="single"/>
        </w:rPr>
        <w:t xml:space="preserve"> </w:t>
      </w:r>
      <w:r w:rsidRPr="009F23A3">
        <w:rPr>
          <w:b/>
          <w:highlight w:val="green"/>
          <w:u w:val="single"/>
        </w:rPr>
        <w:t>and</w:t>
      </w:r>
      <w:r w:rsidRPr="009F23A3">
        <w:rPr>
          <w:b/>
          <w:u w:val="single"/>
        </w:rPr>
        <w:t xml:space="preserve"> stop funding </w:t>
      </w:r>
      <w:r w:rsidRPr="009F23A3">
        <w:rPr>
          <w:b/>
          <w:highlight w:val="green"/>
          <w:u w:val="single"/>
        </w:rPr>
        <w:t>groups that deny climate science.</w:t>
      </w:r>
      <w:r w:rsidRPr="009F23A3">
        <w:rPr>
          <w:b/>
          <w:u w:val="single"/>
        </w:rPr>
        <w:t xml:space="preserve"> </w:t>
      </w:r>
      <w:r w:rsidRPr="009F23A3">
        <w:rPr>
          <w:b/>
          <w:highlight w:val="green"/>
          <w:u w:val="single"/>
        </w:rPr>
        <w:t>The company</w:t>
      </w:r>
      <w:r w:rsidRPr="009F23A3">
        <w:rPr>
          <w:b/>
          <w:u w:val="single"/>
        </w:rPr>
        <w:t xml:space="preserve"> on Thursday </w:t>
      </w:r>
      <w:r w:rsidRPr="009F23A3">
        <w:rPr>
          <w:b/>
          <w:highlight w:val="green"/>
          <w:u w:val="single"/>
        </w:rPr>
        <w:t>announced it would make</w:t>
      </w:r>
      <w:r w:rsidRPr="009F23A3">
        <w:rPr>
          <w:b/>
          <w:u w:val="single"/>
        </w:rPr>
        <w:t xml:space="preserve"> its </w:t>
      </w:r>
      <w:r w:rsidRPr="009F23A3">
        <w:rPr>
          <w:b/>
          <w:highlight w:val="green"/>
          <w:u w:val="single"/>
        </w:rPr>
        <w:t>operations carbon-neutral by 2040</w:t>
      </w:r>
      <w:r w:rsidRPr="009F23A3">
        <w:rPr>
          <w:b/>
          <w:u w:val="single"/>
        </w:rPr>
        <w:t xml:space="preserve"> and run entirely on renewable energy within a decade. </w:t>
      </w:r>
      <w:r w:rsidRPr="009F23A3">
        <w:rPr>
          <w:sz w:val="14"/>
          <w:szCs w:val="14"/>
        </w:rPr>
        <w:t>More than 900</w:t>
      </w:r>
      <w:r w:rsidRPr="009F23A3">
        <w:rPr>
          <w:b/>
          <w:sz w:val="14"/>
          <w:szCs w:val="14"/>
        </w:rPr>
        <w:t xml:space="preserve"> Google</w:t>
      </w:r>
      <w:r w:rsidRPr="009F23A3">
        <w:rPr>
          <w:sz w:val="14"/>
          <w:szCs w:val="14"/>
        </w:rPr>
        <w:t xml:space="preserve"> workers and unknown numbers of workers from </w:t>
      </w:r>
      <w:r w:rsidRPr="009F23A3">
        <w:rPr>
          <w:b/>
          <w:sz w:val="14"/>
          <w:szCs w:val="14"/>
        </w:rPr>
        <w:t>Facebook, Atlassian, Cobot, Ecosia, Microsoft</w:t>
      </w:r>
      <w:r w:rsidRPr="009F23A3">
        <w:rPr>
          <w:sz w:val="14"/>
          <w:szCs w:val="14"/>
        </w:rPr>
        <w:t xml:space="preserve"> and </w:t>
      </w:r>
      <w:r w:rsidRPr="009F23A3">
        <w:rPr>
          <w:b/>
          <w:sz w:val="14"/>
          <w:szCs w:val="14"/>
        </w:rPr>
        <w:t>Twitter</w:t>
      </w:r>
      <w:r w:rsidRPr="009F23A3">
        <w:rPr>
          <w:sz w:val="14"/>
          <w:szCs w:val="14"/>
        </w:rPr>
        <w:t xml:space="preserve"> are vowing walkouts. The strikers have details at </w:t>
      </w:r>
      <w:hyperlink r:id="rId31">
        <w:r w:rsidRPr="009F23A3">
          <w:rPr>
            <w:color w:val="000000"/>
            <w:sz w:val="14"/>
            <w:szCs w:val="14"/>
          </w:rPr>
          <w:t>Tech Workers Coalition.</w:t>
        </w:r>
      </w:hyperlink>
      <w:r w:rsidRPr="009F23A3">
        <w:rPr>
          <w:sz w:val="14"/>
          <w:szCs w:val="14"/>
        </w:rPr>
        <w:t xml:space="preserve"> Some smaller companies are giving workers paid time off to participate in the walkouts. These include </w:t>
      </w:r>
      <w:r w:rsidRPr="009F23A3">
        <w:rPr>
          <w:b/>
          <w:sz w:val="14"/>
          <w:szCs w:val="14"/>
        </w:rPr>
        <w:t>Atlassian, Sustain Natural, Grove Collaborative</w:t>
      </w:r>
      <w:r w:rsidRPr="009F23A3">
        <w:rPr>
          <w:sz w:val="14"/>
          <w:szCs w:val="14"/>
        </w:rPr>
        <w:t xml:space="preserve"> and others. </w:t>
      </w:r>
      <w:r w:rsidRPr="009F23A3">
        <w:rPr>
          <w:b/>
          <w:sz w:val="14"/>
          <w:szCs w:val="14"/>
        </w:rPr>
        <w:t xml:space="preserve">Closures </w:t>
      </w:r>
      <w:r w:rsidRPr="009F23A3">
        <w:rPr>
          <w:b/>
          <w:highlight w:val="green"/>
          <w:u w:val="single"/>
        </w:rPr>
        <w:t xml:space="preserve">Ben &amp; Jerry's </w:t>
      </w:r>
      <w:r w:rsidRPr="009F23A3">
        <w:rPr>
          <w:b/>
          <w:u w:val="single"/>
        </w:rPr>
        <w:t>corporate office</w:t>
      </w:r>
      <w:r w:rsidRPr="009F23A3">
        <w:rPr>
          <w:b/>
          <w:highlight w:val="green"/>
          <w:u w:val="single"/>
        </w:rPr>
        <w:t>s</w:t>
      </w:r>
      <w:r w:rsidRPr="009F23A3">
        <w:rPr>
          <w:b/>
          <w:u w:val="single"/>
        </w:rPr>
        <w:t xml:space="preserve"> in South Burlington, Vermont, will be closed during the strike</w:t>
      </w:r>
      <w:r w:rsidRPr="009F23A3">
        <w:rPr>
          <w:sz w:val="14"/>
          <w:szCs w:val="14"/>
        </w:rPr>
        <w:t xml:space="preserve"> on Friday, while shops worldwide will either be closed or open later than usual. The company is also stopping production at its manufacturing plants in Vermont and the Netherlands, according to </w:t>
      </w:r>
      <w:hyperlink r:id="rId32">
        <w:r w:rsidRPr="009F23A3">
          <w:rPr>
            <w:color w:val="000000"/>
            <w:sz w:val="14"/>
            <w:szCs w:val="14"/>
          </w:rPr>
          <w:t>Adweek</w:t>
        </w:r>
      </w:hyperlink>
      <w:r w:rsidRPr="009F23A3">
        <w:rPr>
          <w:sz w:val="14"/>
          <w:szCs w:val="14"/>
        </w:rPr>
        <w:t xml:space="preserve">. </w:t>
      </w:r>
      <w:r w:rsidRPr="009F23A3">
        <w:rPr>
          <w:b/>
          <w:u w:val="single"/>
        </w:rPr>
        <w:t xml:space="preserve">"We </w:t>
      </w:r>
      <w:r w:rsidRPr="009F23A3">
        <w:rPr>
          <w:b/>
          <w:highlight w:val="green"/>
          <w:u w:val="single"/>
        </w:rPr>
        <w:t>recognize</w:t>
      </w:r>
      <w:r w:rsidRPr="009F23A3">
        <w:rPr>
          <w:b/>
          <w:u w:val="single"/>
        </w:rPr>
        <w:t xml:space="preserve"> that </w:t>
      </w:r>
      <w:r w:rsidRPr="009F23A3">
        <w:rPr>
          <w:b/>
          <w:highlight w:val="green"/>
          <w:u w:val="single"/>
        </w:rPr>
        <w:t>climate change is</w:t>
      </w:r>
      <w:r w:rsidRPr="009F23A3">
        <w:rPr>
          <w:b/>
          <w:u w:val="single"/>
        </w:rPr>
        <w:t xml:space="preserve"> an </w:t>
      </w:r>
      <w:r w:rsidRPr="009F23A3">
        <w:rPr>
          <w:b/>
          <w:highlight w:val="green"/>
          <w:u w:val="single"/>
        </w:rPr>
        <w:t>existential</w:t>
      </w:r>
      <w:r w:rsidRPr="009F23A3">
        <w:rPr>
          <w:b/>
          <w:u w:val="single"/>
        </w:rPr>
        <w:t xml:space="preserve"> threat </w:t>
      </w:r>
      <w:r w:rsidRPr="009F23A3">
        <w:rPr>
          <w:b/>
          <w:highlight w:val="green"/>
          <w:u w:val="single"/>
        </w:rPr>
        <w:t>to our planet and</w:t>
      </w:r>
      <w:r w:rsidRPr="009F23A3">
        <w:rPr>
          <w:b/>
          <w:u w:val="single"/>
        </w:rPr>
        <w:t xml:space="preserve"> all its </w:t>
      </w:r>
      <w:r w:rsidRPr="009F23A3">
        <w:rPr>
          <w:b/>
          <w:highlight w:val="green"/>
          <w:u w:val="single"/>
        </w:rPr>
        <w:t>inhabitants</w:t>
      </w:r>
      <w:r w:rsidRPr="009F23A3">
        <w:rPr>
          <w:b/>
          <w:u w:val="single"/>
        </w:rPr>
        <w:t>, and therefore we are proud standing with the youth-led movement demanding bold action in response to the climate emergency," a spokesperson said.</w:t>
      </w:r>
      <w:r w:rsidRPr="009F23A3">
        <w:rPr>
          <w:sz w:val="14"/>
          <w:szCs w:val="14"/>
        </w:rPr>
        <w:t xml:space="preserve"> </w:t>
      </w:r>
      <w:r w:rsidRPr="009F23A3">
        <w:rPr>
          <w:b/>
          <w:sz w:val="14"/>
          <w:szCs w:val="14"/>
        </w:rPr>
        <w:t>Patagonia</w:t>
      </w:r>
      <w:r w:rsidRPr="009F23A3">
        <w:rPr>
          <w:sz w:val="14"/>
          <w:szCs w:val="14"/>
        </w:rPr>
        <w:t xml:space="preserve"> is closing its retail stores for 24 hours on Friday. "For decades, many corporations have single-mindedly pursued profits at the expense of everything else — employees, communities and the air, land and water we all share," CEO Rose Marcario wrote on </w:t>
      </w:r>
      <w:hyperlink r:id="rId33">
        <w:r w:rsidRPr="009F23A3">
          <w:rPr>
            <w:color w:val="000000"/>
            <w:sz w:val="14"/>
            <w:szCs w:val="14"/>
          </w:rPr>
          <w:t>LinkedIn</w:t>
        </w:r>
      </w:hyperlink>
      <w:r w:rsidRPr="009F23A3">
        <w:rPr>
          <w:sz w:val="14"/>
          <w:szCs w:val="14"/>
        </w:rPr>
        <w:t xml:space="preserve">. "[C]apitalism needs to evolve if humanity is going to survive." </w:t>
      </w:r>
      <w:r w:rsidRPr="009F23A3">
        <w:rPr>
          <w:b/>
          <w:u w:val="single"/>
        </w:rPr>
        <w:t>Lush Cosmetics will close its manufacturing facilities and retail outlets on September 20 in the U.S. and on September 27 in Canada.</w:t>
      </w:r>
      <w:r w:rsidRPr="009F23A3">
        <w:rPr>
          <w:sz w:val="14"/>
          <w:szCs w:val="14"/>
        </w:rPr>
        <w:t xml:space="preserve"> It's also halting online sales on Friday. </w:t>
      </w:r>
      <w:r w:rsidRPr="009F23A3">
        <w:rPr>
          <w:b/>
          <w:sz w:val="14"/>
          <w:szCs w:val="14"/>
        </w:rPr>
        <w:t xml:space="preserve">Badger Balm </w:t>
      </w:r>
      <w:r w:rsidRPr="009F23A3">
        <w:rPr>
          <w:sz w:val="14"/>
          <w:szCs w:val="14"/>
        </w:rPr>
        <w:t xml:space="preserve">is closing for the day and giving workers paid time off to demonstrate or volunteer. The company is also donating 5% of online sales from September 16 to 27 to AmazonWatch.org to aid in preserving the shrinking Amazon's ecological systems, it said. </w:t>
      </w:r>
      <w:r w:rsidRPr="009F23A3">
        <w:rPr>
          <w:b/>
          <w:sz w:val="14"/>
          <w:szCs w:val="14"/>
        </w:rPr>
        <w:t>Burton</w:t>
      </w:r>
      <w:r w:rsidRPr="009F23A3">
        <w:rPr>
          <w:sz w:val="14"/>
          <w:szCs w:val="14"/>
        </w:rPr>
        <w:t xml:space="preserve">, the outdoor retailer, is closing its offices and owned retail stores on September 20th or 27th (depending on their country of location). It also won't make any online sales for 24 hours on Friday. </w:t>
      </w:r>
      <w:r w:rsidRPr="009F23A3">
        <w:rPr>
          <w:b/>
          <w:sz w:val="14"/>
          <w:szCs w:val="14"/>
        </w:rPr>
        <w:t>SodaStream</w:t>
      </w:r>
      <w:r w:rsidRPr="009F23A3">
        <w:rPr>
          <w:sz w:val="14"/>
          <w:szCs w:val="14"/>
        </w:rPr>
        <w:t xml:space="preserve">, the seltzer maker owned by PepsiCo, is shuttering its headquarters and closing e-commerce on Friday. </w:t>
      </w:r>
      <w:r w:rsidRPr="009F23A3">
        <w:rPr>
          <w:b/>
          <w:sz w:val="14"/>
          <w:szCs w:val="14"/>
        </w:rPr>
        <w:t xml:space="preserve">Digital doings and more </w:t>
      </w:r>
      <w:r w:rsidRPr="009F23A3">
        <w:rPr>
          <w:b/>
          <w:u w:val="single"/>
        </w:rPr>
        <w:t xml:space="preserve">The heart of the strike will be in the streets, but that doesn't mean the action stops there. </w:t>
      </w:r>
      <w:r w:rsidRPr="009F23A3">
        <w:rPr>
          <w:b/>
          <w:highlight w:val="green"/>
          <w:u w:val="single"/>
        </w:rPr>
        <w:t xml:space="preserve">More than 7,000 </w:t>
      </w:r>
      <w:hyperlink r:id="rId34">
        <w:r w:rsidRPr="009F23A3">
          <w:rPr>
            <w:b/>
            <w:highlight w:val="green"/>
            <w:u w:val="single"/>
          </w:rPr>
          <w:t>companies</w:t>
        </w:r>
      </w:hyperlink>
      <w:r w:rsidRPr="009F23A3">
        <w:rPr>
          <w:b/>
          <w:highlight w:val="green"/>
          <w:u w:val="single"/>
        </w:rPr>
        <w:t xml:space="preserve"> have pledged to draw attention to the protest by</w:t>
      </w:r>
      <w:r w:rsidRPr="009F23A3">
        <w:rPr>
          <w:b/>
          <w:u w:val="single"/>
        </w:rPr>
        <w:t xml:space="preserve"> either </w:t>
      </w:r>
      <w:r w:rsidRPr="009F23A3">
        <w:rPr>
          <w:b/>
          <w:highlight w:val="green"/>
          <w:u w:val="single"/>
        </w:rPr>
        <w:t>donating</w:t>
      </w:r>
      <w:r w:rsidRPr="009F23A3">
        <w:rPr>
          <w:b/>
          <w:u w:val="single"/>
        </w:rPr>
        <w:t xml:space="preserve"> ad space </w:t>
      </w:r>
      <w:r w:rsidRPr="009F23A3">
        <w:rPr>
          <w:b/>
          <w:highlight w:val="green"/>
          <w:u w:val="single"/>
        </w:rPr>
        <w:t>or putting banners on</w:t>
      </w:r>
      <w:r w:rsidRPr="009F23A3">
        <w:rPr>
          <w:b/>
          <w:u w:val="single"/>
        </w:rPr>
        <w:t xml:space="preserve"> their </w:t>
      </w:r>
      <w:r w:rsidRPr="009F23A3">
        <w:rPr>
          <w:b/>
          <w:highlight w:val="green"/>
          <w:u w:val="single"/>
        </w:rPr>
        <w:t>sites.</w:t>
      </w:r>
      <w:r w:rsidRPr="009F23A3">
        <w:rPr>
          <w:sz w:val="14"/>
          <w:szCs w:val="14"/>
        </w:rPr>
        <w:t xml:space="preserve"> Participants include </w:t>
      </w:r>
      <w:r w:rsidRPr="009F23A3">
        <w:rPr>
          <w:b/>
          <w:sz w:val="14"/>
          <w:szCs w:val="14"/>
        </w:rPr>
        <w:t>Tumblr, WordPress, Imgur, Kickstarter, BitTorrent,</w:t>
      </w:r>
      <w:r w:rsidRPr="009F23A3">
        <w:rPr>
          <w:sz w:val="14"/>
          <w:szCs w:val="14"/>
        </w:rPr>
        <w:t xml:space="preserve"> </w:t>
      </w:r>
      <w:r w:rsidRPr="009F23A3">
        <w:rPr>
          <w:b/>
          <w:sz w:val="14"/>
          <w:szCs w:val="14"/>
        </w:rPr>
        <w:t>Tor, BoingBoing</w:t>
      </w:r>
      <w:r w:rsidRPr="009F23A3">
        <w:rPr>
          <w:sz w:val="14"/>
          <w:szCs w:val="14"/>
        </w:rPr>
        <w:t>,</w:t>
      </w:r>
      <w:r w:rsidRPr="009F23A3">
        <w:rPr>
          <w:b/>
          <w:sz w:val="14"/>
          <w:szCs w:val="14"/>
        </w:rPr>
        <w:t xml:space="preserve"> Greenpeace, Change.org</w:t>
      </w:r>
      <w:r w:rsidRPr="009F23A3">
        <w:rPr>
          <w:sz w:val="14"/>
          <w:szCs w:val="14"/>
        </w:rPr>
        <w:t>, among many others.</w:t>
      </w:r>
    </w:p>
    <w:p w14:paraId="191130EB" w14:textId="77777777" w:rsidR="006F2DBC" w:rsidRPr="009F23A3" w:rsidRDefault="006F2DBC" w:rsidP="006F2DBC">
      <w:pPr>
        <w:pStyle w:val="Heading4"/>
      </w:pPr>
      <w:r w:rsidRPr="009F23A3">
        <w:t>Climate Change will cause extinction unless we do something about it</w:t>
      </w:r>
    </w:p>
    <w:p w14:paraId="438E5E85" w14:textId="77777777" w:rsidR="006F2DBC" w:rsidRPr="009F23A3" w:rsidRDefault="006F2DBC" w:rsidP="006F2DBC">
      <w:pPr>
        <w:rPr>
          <w:color w:val="000000"/>
          <w:sz w:val="16"/>
          <w:szCs w:val="16"/>
        </w:rPr>
      </w:pPr>
      <w:r w:rsidRPr="009F23A3">
        <w:rPr>
          <w:rStyle w:val="Style13ptBold"/>
        </w:rPr>
        <w:t>Specktor 19</w:t>
      </w:r>
      <w:r w:rsidRPr="009F23A3">
        <w:rPr>
          <w:color w:val="000000"/>
        </w:rPr>
        <w:t xml:space="preserve"> </w:t>
      </w:r>
      <w:r w:rsidRPr="009F23A3">
        <w:rPr>
          <w:color w:val="000000"/>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35">
        <w:r w:rsidRPr="009F23A3">
          <w:rPr>
            <w:color w:val="000000"/>
            <w:sz w:val="16"/>
            <w:szCs w:val="16"/>
          </w:rPr>
          <w:t>https://www.livescience.com/65633-climate-change-dooms-humans-by-2050.html</w:t>
        </w:r>
      </w:hyperlink>
      <w:r w:rsidRPr="009F23A3">
        <w:rPr>
          <w:color w:val="000000"/>
          <w:sz w:val="16"/>
          <w:szCs w:val="16"/>
        </w:rPr>
        <w:t xml:space="preserve"> Justin</w:t>
      </w:r>
    </w:p>
    <w:p w14:paraId="47CCE22B" w14:textId="77777777" w:rsidR="006F2DBC" w:rsidRDefault="006F2DBC" w:rsidP="006F2DBC">
      <w:pPr>
        <w:rPr>
          <w:color w:val="000000"/>
          <w:u w:val="single"/>
        </w:rPr>
      </w:pPr>
      <w:r w:rsidRPr="009F23A3">
        <w:rPr>
          <w:color w:val="000000"/>
          <w:sz w:val="12"/>
          <w:szCs w:val="12"/>
        </w:rPr>
        <w:t xml:space="preserve">The current climate crisis, they say, is larger and more complex than any humans have ever dealt with before. </w:t>
      </w:r>
      <w:r w:rsidRPr="009F23A3">
        <w:rPr>
          <w:color w:val="000000"/>
          <w:u w:val="single"/>
        </w:rPr>
        <w:t xml:space="preserve">General climate </w:t>
      </w:r>
      <w:r w:rsidRPr="009F23A3">
        <w:rPr>
          <w:color w:val="000000"/>
          <w:highlight w:val="green"/>
          <w:u w:val="single"/>
        </w:rPr>
        <w:t>models</w:t>
      </w:r>
      <w:r w:rsidRPr="009F23A3">
        <w:rPr>
          <w:color w:val="000000"/>
          <w:sz w:val="12"/>
          <w:szCs w:val="12"/>
        </w:rPr>
        <w:t xml:space="preserve"> — like the one that the </w:t>
      </w:r>
      <w:hyperlink r:id="rId36">
        <w:r w:rsidRPr="009F23A3">
          <w:rPr>
            <w:color w:val="000000"/>
            <w:u w:val="single"/>
          </w:rPr>
          <w:t>United Nations' Panel on Climate Change</w:t>
        </w:r>
      </w:hyperlink>
      <w:r w:rsidRPr="009F23A3">
        <w:rPr>
          <w:color w:val="000000"/>
          <w:sz w:val="12"/>
          <w:szCs w:val="12"/>
        </w:rPr>
        <w:t xml:space="preserve"> (IPCC) used in 2018 to predict that a global temperature increase of 3.6 degrees Fahrenheit (2 degrees Celsius) could put hundreds of millions of people at risk — </w:t>
      </w:r>
      <w:r w:rsidRPr="009F23A3">
        <w:rPr>
          <w:color w:val="000000"/>
          <w:highlight w:val="green"/>
          <w:u w:val="single"/>
        </w:rPr>
        <w:t>fail to account for</w:t>
      </w:r>
      <w:r w:rsidRPr="009F23A3">
        <w:rPr>
          <w:color w:val="000000"/>
          <w:u w:val="single"/>
        </w:rPr>
        <w:t xml:space="preserve"> the </w:t>
      </w:r>
      <w:r w:rsidRPr="009F23A3">
        <w:rPr>
          <w:b/>
          <w:color w:val="000000"/>
          <w:u w:val="single"/>
        </w:rPr>
        <w:t xml:space="preserve">sheer complexity of Earth's many </w:t>
      </w:r>
      <w:r w:rsidRPr="009F23A3">
        <w:rPr>
          <w:b/>
          <w:color w:val="000000"/>
          <w:highlight w:val="green"/>
          <w:u w:val="single"/>
        </w:rPr>
        <w:t xml:space="preserve">interlinked </w:t>
      </w:r>
      <w:r w:rsidRPr="009F23A3">
        <w:rPr>
          <w:b/>
          <w:color w:val="000000"/>
          <w:u w:val="single"/>
        </w:rPr>
        <w:t xml:space="preserve">geological </w:t>
      </w:r>
      <w:r w:rsidRPr="009F23A3">
        <w:rPr>
          <w:b/>
          <w:color w:val="000000"/>
          <w:highlight w:val="green"/>
          <w:u w:val="single"/>
        </w:rPr>
        <w:t>processes</w:t>
      </w:r>
      <w:r w:rsidRPr="009F23A3">
        <w:rPr>
          <w:color w:val="000000"/>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9F23A3">
        <w:rPr>
          <w:color w:val="000000"/>
          <w:u w:val="single"/>
        </w:rPr>
        <w:t xml:space="preserve">world </w:t>
      </w:r>
      <w:r w:rsidRPr="009F23A3">
        <w:rPr>
          <w:color w:val="000000"/>
          <w:highlight w:val="green"/>
          <w:u w:val="single"/>
        </w:rPr>
        <w:t>governments</w:t>
      </w:r>
      <w:r w:rsidRPr="009F23A3">
        <w:rPr>
          <w:color w:val="000000"/>
          <w:u w:val="single"/>
        </w:rPr>
        <w:t xml:space="preserve"> "politely </w:t>
      </w:r>
      <w:r w:rsidRPr="009F23A3">
        <w:rPr>
          <w:color w:val="000000"/>
          <w:highlight w:val="green"/>
          <w:u w:val="single"/>
        </w:rPr>
        <w:t>ignor</w:t>
      </w:r>
      <w:r w:rsidRPr="009F23A3">
        <w:rPr>
          <w:color w:val="000000"/>
          <w:u w:val="single"/>
        </w:rPr>
        <w:t>ing"</w:t>
      </w:r>
      <w:r w:rsidRPr="009F23A3">
        <w:rPr>
          <w:color w:val="000000"/>
          <w:sz w:val="12"/>
          <w:szCs w:val="12"/>
        </w:rPr>
        <w:t xml:space="preserve"> the advice of </w:t>
      </w:r>
      <w:r w:rsidRPr="009F23A3">
        <w:rPr>
          <w:color w:val="000000"/>
          <w:highlight w:val="green"/>
          <w:u w:val="single"/>
        </w:rPr>
        <w:t>scientists</w:t>
      </w:r>
      <w:r w:rsidRPr="009F23A3">
        <w:rPr>
          <w:color w:val="000000"/>
          <w:sz w:val="12"/>
          <w:szCs w:val="12"/>
        </w:rPr>
        <w:t xml:space="preserve"> and the will of the public to decarbonize the economy (finding alternative energy sources), resulting in a global temperature increase 5.4 F (3 C) by the year 2050. At this point, </w:t>
      </w:r>
      <w:r w:rsidRPr="009F23A3">
        <w:rPr>
          <w:color w:val="000000"/>
          <w:u w:val="single"/>
        </w:rPr>
        <w:t xml:space="preserve">the world's </w:t>
      </w:r>
      <w:r w:rsidRPr="009F23A3">
        <w:rPr>
          <w:color w:val="000000"/>
          <w:highlight w:val="green"/>
          <w:u w:val="single"/>
        </w:rPr>
        <w:t>ice sheets vanish</w:t>
      </w:r>
      <w:r w:rsidRPr="009F23A3">
        <w:rPr>
          <w:color w:val="000000"/>
          <w:u w:val="single"/>
        </w:rPr>
        <w:t>; brutal droughts kill many</w:t>
      </w:r>
      <w:r w:rsidRPr="009F23A3">
        <w:rPr>
          <w:color w:val="000000"/>
          <w:sz w:val="12"/>
          <w:szCs w:val="12"/>
        </w:rPr>
        <w:t xml:space="preserve"> of the trees in the </w:t>
      </w:r>
      <w:hyperlink r:id="rId37">
        <w:r w:rsidRPr="009F23A3">
          <w:rPr>
            <w:color w:val="000000"/>
            <w:u w:val="single"/>
          </w:rPr>
          <w:t>Amazon rainforest</w:t>
        </w:r>
      </w:hyperlink>
      <w:r w:rsidRPr="009F23A3">
        <w:rPr>
          <w:color w:val="000000"/>
          <w:sz w:val="12"/>
          <w:szCs w:val="12"/>
        </w:rPr>
        <w:t xml:space="preserve"> (removing one of the world's largest carbon offsets); </w:t>
      </w:r>
      <w:r w:rsidRPr="009F23A3">
        <w:rPr>
          <w:color w:val="000000"/>
          <w:u w:val="single"/>
        </w:rPr>
        <w:t xml:space="preserve">and the planet plunges into a </w:t>
      </w:r>
      <w:r w:rsidRPr="009F23A3">
        <w:rPr>
          <w:color w:val="000000"/>
          <w:highlight w:val="green"/>
          <w:u w:val="single"/>
        </w:rPr>
        <w:t>feedback loop</w:t>
      </w:r>
      <w:r w:rsidRPr="009F23A3">
        <w:rPr>
          <w:color w:val="000000"/>
          <w:u w:val="single"/>
        </w:rPr>
        <w:t xml:space="preserve"> of ever-hotter</w:t>
      </w:r>
      <w:r w:rsidRPr="009F23A3">
        <w:rPr>
          <w:color w:val="000000"/>
          <w:sz w:val="12"/>
          <w:szCs w:val="12"/>
        </w:rPr>
        <w:t xml:space="preserve">, ever-deadlier </w:t>
      </w:r>
      <w:r w:rsidRPr="009F23A3">
        <w:rPr>
          <w:color w:val="000000"/>
          <w:u w:val="single"/>
        </w:rPr>
        <w:t>conditions</w:t>
      </w:r>
      <w:r w:rsidRPr="009F23A3">
        <w:rPr>
          <w:color w:val="000000"/>
          <w:sz w:val="12"/>
          <w:szCs w:val="12"/>
        </w:rPr>
        <w:t>. "</w:t>
      </w:r>
      <w:r w:rsidRPr="009F23A3">
        <w:rPr>
          <w:color w:val="000000"/>
          <w:highlight w:val="green"/>
          <w:u w:val="single"/>
        </w:rPr>
        <w:t>Thirty-five percent of</w:t>
      </w:r>
      <w:r w:rsidRPr="009F23A3">
        <w:rPr>
          <w:color w:val="000000"/>
          <w:u w:val="single"/>
        </w:rPr>
        <w:t xml:space="preserve"> the global </w:t>
      </w:r>
      <w:r w:rsidRPr="009F23A3">
        <w:rPr>
          <w:color w:val="000000"/>
          <w:highlight w:val="green"/>
          <w:u w:val="single"/>
        </w:rPr>
        <w:t>land</w:t>
      </w:r>
      <w:r w:rsidRPr="009F23A3">
        <w:rPr>
          <w:color w:val="000000"/>
          <w:u w:val="single"/>
        </w:rPr>
        <w:t xml:space="preserve"> area, </w:t>
      </w:r>
      <w:r w:rsidRPr="009F23A3">
        <w:rPr>
          <w:color w:val="000000"/>
          <w:highlight w:val="green"/>
          <w:u w:val="single"/>
        </w:rPr>
        <w:t xml:space="preserve">and </w:t>
      </w:r>
      <w:r w:rsidRPr="009F23A3">
        <w:rPr>
          <w:b/>
          <w:color w:val="000000"/>
          <w:highlight w:val="green"/>
          <w:u w:val="single"/>
        </w:rPr>
        <w:t xml:space="preserve">55 percent of </w:t>
      </w:r>
      <w:r w:rsidRPr="009F23A3">
        <w:rPr>
          <w:b/>
          <w:color w:val="000000"/>
          <w:u w:val="single"/>
        </w:rPr>
        <w:t xml:space="preserve">the global </w:t>
      </w:r>
      <w:r w:rsidRPr="009F23A3">
        <w:rPr>
          <w:b/>
          <w:color w:val="000000"/>
          <w:highlight w:val="green"/>
          <w:u w:val="single"/>
        </w:rPr>
        <w:t>population</w:t>
      </w:r>
      <w:r w:rsidRPr="009F23A3">
        <w:rPr>
          <w:b/>
          <w:color w:val="000000"/>
          <w:u w:val="single"/>
        </w:rPr>
        <w:t xml:space="preserve">, are </w:t>
      </w:r>
      <w:r w:rsidRPr="009F23A3">
        <w:rPr>
          <w:b/>
          <w:color w:val="000000"/>
          <w:highlight w:val="green"/>
          <w:u w:val="single"/>
        </w:rPr>
        <w:t>subject to</w:t>
      </w:r>
      <w:r w:rsidRPr="009F23A3">
        <w:rPr>
          <w:b/>
          <w:color w:val="000000"/>
          <w:u w:val="single"/>
        </w:rPr>
        <w:t xml:space="preserve"> more than 20 days a year of </w:t>
      </w:r>
      <w:hyperlink r:id="rId38">
        <w:r w:rsidRPr="009F23A3">
          <w:rPr>
            <w:b/>
            <w:color w:val="000000"/>
            <w:highlight w:val="green"/>
            <w:u w:val="single"/>
          </w:rPr>
          <w:t>lethal heat</w:t>
        </w:r>
      </w:hyperlink>
      <w:hyperlink r:id="rId39">
        <w:r w:rsidRPr="009F23A3">
          <w:rPr>
            <w:b/>
            <w:color w:val="000000"/>
            <w:u w:val="single"/>
          </w:rPr>
          <w:t xml:space="preserve"> conditions</w:t>
        </w:r>
      </w:hyperlink>
      <w:r w:rsidRPr="009F23A3">
        <w:rPr>
          <w:color w:val="000000"/>
          <w:u w:val="single"/>
        </w:rPr>
        <w:t>, beyond</w:t>
      </w:r>
      <w:r w:rsidRPr="009F23A3">
        <w:rPr>
          <w:color w:val="000000"/>
          <w:sz w:val="12"/>
          <w:szCs w:val="12"/>
        </w:rPr>
        <w:t xml:space="preserve"> the threshold of human </w:t>
      </w:r>
      <w:r w:rsidRPr="009F23A3">
        <w:rPr>
          <w:color w:val="000000"/>
          <w:u w:val="single"/>
        </w:rPr>
        <w:t>survivability</w:t>
      </w:r>
      <w:r w:rsidRPr="009F23A3">
        <w:rPr>
          <w:color w:val="000000"/>
          <w:sz w:val="12"/>
          <w:szCs w:val="12"/>
        </w:rPr>
        <w:t xml:space="preserve">," the authors hypothesized. Meanwhile, </w:t>
      </w:r>
      <w:r w:rsidRPr="009F23A3">
        <w:rPr>
          <w:color w:val="000000"/>
          <w:highlight w:val="green"/>
          <w:u w:val="single"/>
        </w:rPr>
        <w:t>droughts, floods and wildfires</w:t>
      </w:r>
      <w:r w:rsidRPr="009F23A3">
        <w:rPr>
          <w:color w:val="000000"/>
          <w:u w:val="single"/>
        </w:rPr>
        <w:t xml:space="preserve"> regularly </w:t>
      </w:r>
      <w:r w:rsidRPr="009F23A3">
        <w:rPr>
          <w:color w:val="000000"/>
          <w:highlight w:val="green"/>
          <w:u w:val="single"/>
        </w:rPr>
        <w:t>ravage the land</w:t>
      </w:r>
      <w:r w:rsidRPr="009F23A3">
        <w:rPr>
          <w:color w:val="000000"/>
          <w:u w:val="single"/>
        </w:rPr>
        <w:t xml:space="preserve">. Nearly </w:t>
      </w:r>
      <w:r w:rsidRPr="009F23A3">
        <w:rPr>
          <w:b/>
          <w:color w:val="000000"/>
          <w:highlight w:val="green"/>
          <w:u w:val="single"/>
        </w:rPr>
        <w:t xml:space="preserve">one-third </w:t>
      </w:r>
      <w:r w:rsidRPr="009F23A3">
        <w:rPr>
          <w:b/>
          <w:color w:val="000000"/>
          <w:u w:val="single"/>
        </w:rPr>
        <w:t xml:space="preserve">of the world's land surface </w:t>
      </w:r>
      <w:r w:rsidRPr="009F23A3">
        <w:rPr>
          <w:b/>
          <w:color w:val="000000"/>
          <w:highlight w:val="green"/>
          <w:u w:val="single"/>
        </w:rPr>
        <w:t>turns to desert</w:t>
      </w:r>
      <w:r w:rsidRPr="009F23A3">
        <w:rPr>
          <w:color w:val="000000"/>
          <w:u w:val="single"/>
        </w:rPr>
        <w:t>.</w:t>
      </w:r>
      <w:r w:rsidRPr="009F23A3">
        <w:rPr>
          <w:color w:val="000000"/>
          <w:sz w:val="12"/>
          <w:szCs w:val="12"/>
        </w:rPr>
        <w:t xml:space="preserve"> Entire </w:t>
      </w:r>
      <w:r w:rsidRPr="009F23A3">
        <w:rPr>
          <w:b/>
          <w:color w:val="000000"/>
          <w:highlight w:val="green"/>
          <w:u w:val="single"/>
        </w:rPr>
        <w:t>ecosystems collapse</w:t>
      </w:r>
      <w:r w:rsidRPr="009F23A3">
        <w:rPr>
          <w:color w:val="000000"/>
          <w:u w:val="single"/>
        </w:rPr>
        <w:t xml:space="preserve">, beginning with the </w:t>
      </w:r>
      <w:r w:rsidRPr="009F23A3">
        <w:rPr>
          <w:b/>
          <w:color w:val="000000"/>
          <w:u w:val="single"/>
        </w:rPr>
        <w:t>planet's coral reefs</w:t>
      </w:r>
      <w:r w:rsidRPr="009F23A3">
        <w:rPr>
          <w:color w:val="000000"/>
          <w:u w:val="single"/>
        </w:rPr>
        <w:t xml:space="preserve">, the </w:t>
      </w:r>
      <w:r w:rsidRPr="009F23A3">
        <w:rPr>
          <w:b/>
          <w:color w:val="000000"/>
          <w:u w:val="single"/>
        </w:rPr>
        <w:t>rainforest and the Arctic ice sheets</w:t>
      </w:r>
      <w:r w:rsidRPr="009F23A3">
        <w:rPr>
          <w:b/>
          <w:color w:val="000000"/>
          <w:sz w:val="16"/>
          <w:szCs w:val="16"/>
        </w:rPr>
        <w:t>.</w:t>
      </w:r>
      <w:r w:rsidRPr="009F23A3">
        <w:rPr>
          <w:color w:val="000000"/>
          <w:sz w:val="12"/>
          <w:szCs w:val="12"/>
        </w:rPr>
        <w:t xml:space="preserve"> The world's tropics are hit hardest by these new climate extremes, </w:t>
      </w:r>
      <w:r w:rsidRPr="009F23A3">
        <w:rPr>
          <w:color w:val="000000"/>
          <w:highlight w:val="green"/>
          <w:u w:val="single"/>
        </w:rPr>
        <w:t>destroying</w:t>
      </w:r>
      <w:r w:rsidRPr="009F23A3">
        <w:rPr>
          <w:color w:val="000000"/>
          <w:u w:val="single"/>
        </w:rPr>
        <w:t xml:space="preserve"> the region's </w:t>
      </w:r>
      <w:r w:rsidRPr="009F23A3">
        <w:rPr>
          <w:color w:val="000000"/>
          <w:highlight w:val="green"/>
          <w:u w:val="single"/>
        </w:rPr>
        <w:t>ag</w:t>
      </w:r>
      <w:r w:rsidRPr="009F23A3">
        <w:rPr>
          <w:color w:val="000000"/>
          <w:u w:val="single"/>
        </w:rPr>
        <w:t xml:space="preserve">riculture and </w:t>
      </w:r>
      <w:r w:rsidRPr="009F23A3">
        <w:rPr>
          <w:color w:val="000000"/>
          <w:highlight w:val="green"/>
          <w:u w:val="single"/>
        </w:rPr>
        <w:t>turning</w:t>
      </w:r>
      <w:r w:rsidRPr="009F23A3">
        <w:rPr>
          <w:color w:val="000000"/>
          <w:u w:val="single"/>
        </w:rPr>
        <w:t xml:space="preserve"> more than </w:t>
      </w:r>
      <w:r w:rsidRPr="009F23A3">
        <w:rPr>
          <w:color w:val="000000"/>
          <w:highlight w:val="green"/>
          <w:u w:val="single"/>
        </w:rPr>
        <w:t>1 bil</w:t>
      </w:r>
      <w:r w:rsidRPr="009F23A3">
        <w:rPr>
          <w:color w:val="000000"/>
          <w:u w:val="single"/>
        </w:rPr>
        <w:t xml:space="preserve">lion people </w:t>
      </w:r>
      <w:r w:rsidRPr="009F23A3">
        <w:rPr>
          <w:color w:val="000000"/>
          <w:highlight w:val="green"/>
          <w:u w:val="single"/>
        </w:rPr>
        <w:t>into refugees</w:t>
      </w:r>
      <w:r w:rsidRPr="009F23A3">
        <w:rPr>
          <w:color w:val="000000"/>
          <w:u w:val="single"/>
        </w:rPr>
        <w:t xml:space="preserve">. </w:t>
      </w:r>
      <w:r w:rsidRPr="009F23A3">
        <w:rPr>
          <w:color w:val="000000"/>
          <w:sz w:val="12"/>
          <w:szCs w:val="12"/>
        </w:rPr>
        <w:t xml:space="preserve">This mass movement of </w:t>
      </w:r>
      <w:r w:rsidRPr="009F23A3">
        <w:rPr>
          <w:color w:val="000000"/>
          <w:u w:val="single"/>
        </w:rPr>
        <w:t xml:space="preserve">refugees — coupled with </w:t>
      </w:r>
      <w:hyperlink r:id="rId40">
        <w:r w:rsidRPr="009F23A3">
          <w:rPr>
            <w:color w:val="000000"/>
            <w:highlight w:val="green"/>
            <w:u w:val="single"/>
          </w:rPr>
          <w:t>shrinking coastlines</w:t>
        </w:r>
      </w:hyperlink>
      <w:r w:rsidRPr="009F23A3">
        <w:rPr>
          <w:color w:val="000000"/>
          <w:highlight w:val="green"/>
          <w:u w:val="single"/>
        </w:rPr>
        <w:t xml:space="preserve"> and</w:t>
      </w:r>
      <w:r w:rsidRPr="009F23A3">
        <w:rPr>
          <w:color w:val="000000"/>
          <w:u w:val="single"/>
        </w:rPr>
        <w:t xml:space="preserve"> severe </w:t>
      </w:r>
      <w:r w:rsidRPr="009F23A3">
        <w:rPr>
          <w:color w:val="000000"/>
          <w:highlight w:val="green"/>
          <w:u w:val="single"/>
        </w:rPr>
        <w:t>drops in food and water</w:t>
      </w:r>
      <w:r w:rsidRPr="009F23A3">
        <w:rPr>
          <w:color w:val="000000"/>
          <w:u w:val="single"/>
        </w:rPr>
        <w:t xml:space="preserve"> availability — begin to </w:t>
      </w:r>
      <w:r w:rsidRPr="009F23A3">
        <w:rPr>
          <w:b/>
          <w:color w:val="000000"/>
          <w:highlight w:val="green"/>
          <w:u w:val="single"/>
        </w:rPr>
        <w:t>stress</w:t>
      </w:r>
      <w:r w:rsidRPr="009F23A3">
        <w:rPr>
          <w:b/>
          <w:color w:val="000000"/>
          <w:u w:val="single"/>
        </w:rPr>
        <w:t xml:space="preserve"> the fabric of the world's largest </w:t>
      </w:r>
      <w:r w:rsidRPr="009F23A3">
        <w:rPr>
          <w:b/>
          <w:color w:val="000000"/>
          <w:highlight w:val="green"/>
          <w:u w:val="single"/>
        </w:rPr>
        <w:t>nations</w:t>
      </w:r>
      <w:r w:rsidRPr="009F23A3">
        <w:rPr>
          <w:color w:val="000000"/>
          <w:sz w:val="12"/>
          <w:szCs w:val="12"/>
        </w:rPr>
        <w:t xml:space="preserve">, including the United States. </w:t>
      </w:r>
      <w:r w:rsidRPr="009F23A3">
        <w:rPr>
          <w:color w:val="000000"/>
          <w:u w:val="single"/>
        </w:rPr>
        <w:t xml:space="preserve">Armed conflicts over resources, perhaps culminating in </w:t>
      </w:r>
      <w:r w:rsidRPr="009F23A3">
        <w:rPr>
          <w:b/>
          <w:color w:val="000000"/>
          <w:highlight w:val="green"/>
          <w:u w:val="single"/>
        </w:rPr>
        <w:t>nuclear war</w:t>
      </w:r>
      <w:r w:rsidRPr="009F23A3">
        <w:rPr>
          <w:b/>
          <w:color w:val="000000"/>
          <w:u w:val="single"/>
        </w:rPr>
        <w:t xml:space="preserve">, are </w:t>
      </w:r>
      <w:r w:rsidRPr="009F23A3">
        <w:rPr>
          <w:b/>
          <w:color w:val="000000"/>
          <w:highlight w:val="green"/>
          <w:u w:val="single"/>
        </w:rPr>
        <w:t>likely</w:t>
      </w:r>
      <w:r w:rsidRPr="009F23A3">
        <w:rPr>
          <w:color w:val="000000"/>
          <w:u w:val="single"/>
        </w:rPr>
        <w:t>. The result</w:t>
      </w:r>
      <w:r w:rsidRPr="009F23A3">
        <w:rPr>
          <w:color w:val="000000"/>
          <w:sz w:val="12"/>
          <w:szCs w:val="12"/>
        </w:rPr>
        <w:t xml:space="preserve">, according to the new paper, </w:t>
      </w:r>
      <w:r w:rsidRPr="009F23A3">
        <w:rPr>
          <w:color w:val="000000"/>
          <w:u w:val="single"/>
        </w:rPr>
        <w:t xml:space="preserve">is "outright chaos" and perhaps "the </w:t>
      </w:r>
      <w:r w:rsidRPr="009F23A3">
        <w:rPr>
          <w:color w:val="000000"/>
          <w:highlight w:val="green"/>
          <w:u w:val="single"/>
        </w:rPr>
        <w:t>end of</w:t>
      </w:r>
      <w:r w:rsidRPr="009F23A3">
        <w:rPr>
          <w:color w:val="000000"/>
          <w:u w:val="single"/>
        </w:rPr>
        <w:t xml:space="preserve"> human global </w:t>
      </w:r>
      <w:r w:rsidRPr="009F23A3">
        <w:rPr>
          <w:color w:val="000000"/>
          <w:highlight w:val="green"/>
          <w:u w:val="single"/>
        </w:rPr>
        <w:t>civilization</w:t>
      </w:r>
      <w:r w:rsidRPr="009F23A3">
        <w:rPr>
          <w:color w:val="000000"/>
          <w:u w:val="single"/>
        </w:rPr>
        <w:t xml:space="preserve"> as we know it."</w:t>
      </w:r>
    </w:p>
    <w:sectPr w:rsidR="006F2D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F2DBC"/>
    <w:rsid w:val="000026CF"/>
    <w:rsid w:val="000139A3"/>
    <w:rsid w:val="000365EE"/>
    <w:rsid w:val="00100833"/>
    <w:rsid w:val="00104529"/>
    <w:rsid w:val="00105942"/>
    <w:rsid w:val="00107396"/>
    <w:rsid w:val="00144A4C"/>
    <w:rsid w:val="00176AB0"/>
    <w:rsid w:val="00177B7D"/>
    <w:rsid w:val="0018322D"/>
    <w:rsid w:val="001B5776"/>
    <w:rsid w:val="001E527A"/>
    <w:rsid w:val="001F78CE"/>
    <w:rsid w:val="002207C4"/>
    <w:rsid w:val="00251FC7"/>
    <w:rsid w:val="00270695"/>
    <w:rsid w:val="002855A7"/>
    <w:rsid w:val="002B146A"/>
    <w:rsid w:val="002B5E17"/>
    <w:rsid w:val="002C72F4"/>
    <w:rsid w:val="003124C7"/>
    <w:rsid w:val="00315690"/>
    <w:rsid w:val="00316B75"/>
    <w:rsid w:val="00325646"/>
    <w:rsid w:val="003460F2"/>
    <w:rsid w:val="0038158C"/>
    <w:rsid w:val="0038164F"/>
    <w:rsid w:val="003902BA"/>
    <w:rsid w:val="003A09E2"/>
    <w:rsid w:val="00407037"/>
    <w:rsid w:val="00420585"/>
    <w:rsid w:val="004605D6"/>
    <w:rsid w:val="004C60E8"/>
    <w:rsid w:val="004E3579"/>
    <w:rsid w:val="004E6D52"/>
    <w:rsid w:val="004E728B"/>
    <w:rsid w:val="004F39E0"/>
    <w:rsid w:val="005078FA"/>
    <w:rsid w:val="00537BD5"/>
    <w:rsid w:val="00552F42"/>
    <w:rsid w:val="0057268A"/>
    <w:rsid w:val="005D2912"/>
    <w:rsid w:val="006065BD"/>
    <w:rsid w:val="00645FA9"/>
    <w:rsid w:val="00647866"/>
    <w:rsid w:val="00665003"/>
    <w:rsid w:val="006A2AD0"/>
    <w:rsid w:val="006C2375"/>
    <w:rsid w:val="006D4ECC"/>
    <w:rsid w:val="006F2DBC"/>
    <w:rsid w:val="00722258"/>
    <w:rsid w:val="007243E5"/>
    <w:rsid w:val="00766EA0"/>
    <w:rsid w:val="007A2226"/>
    <w:rsid w:val="007F5B66"/>
    <w:rsid w:val="00823A1C"/>
    <w:rsid w:val="00845B9D"/>
    <w:rsid w:val="00860984"/>
    <w:rsid w:val="008B3ECB"/>
    <w:rsid w:val="008B4E85"/>
    <w:rsid w:val="008C1B2E"/>
    <w:rsid w:val="0091627E"/>
    <w:rsid w:val="0097032B"/>
    <w:rsid w:val="00976EFC"/>
    <w:rsid w:val="009A0DBD"/>
    <w:rsid w:val="009D2EAD"/>
    <w:rsid w:val="009D54B2"/>
    <w:rsid w:val="009E1922"/>
    <w:rsid w:val="009F23A3"/>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6135"/>
    <w:rsid w:val="00C83417"/>
    <w:rsid w:val="00C9604F"/>
    <w:rsid w:val="00CA19AA"/>
    <w:rsid w:val="00CC5298"/>
    <w:rsid w:val="00CD736E"/>
    <w:rsid w:val="00CD798D"/>
    <w:rsid w:val="00CE161E"/>
    <w:rsid w:val="00CF3F50"/>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89283"/>
  <w15:chartTrackingRefBased/>
  <w15:docId w15:val="{A3EE7453-DF2F-41E8-9DEC-6C38788C5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2DBC"/>
    <w:rPr>
      <w:rFonts w:ascii="Calibri" w:hAnsi="Calibri" w:cs="Calibri"/>
    </w:rPr>
  </w:style>
  <w:style w:type="paragraph" w:styleId="Heading1">
    <w:name w:val="heading 1"/>
    <w:aliases w:val="Pocket"/>
    <w:basedOn w:val="Normal"/>
    <w:next w:val="Normal"/>
    <w:link w:val="Heading1Char"/>
    <w:qFormat/>
    <w:rsid w:val="006F2D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F2DB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F2DB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6F2DB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F2D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2DBC"/>
  </w:style>
  <w:style w:type="character" w:customStyle="1" w:styleId="Heading1Char">
    <w:name w:val="Heading 1 Char"/>
    <w:aliases w:val="Pocket Char"/>
    <w:basedOn w:val="DefaultParagraphFont"/>
    <w:link w:val="Heading1"/>
    <w:rsid w:val="006F2DB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F2DB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F2DB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6F2DB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6F2DB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F2DBC"/>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6"/>
    <w:qFormat/>
    <w:rsid w:val="006F2DBC"/>
    <w:rPr>
      <w:b/>
      <w:sz w:val="22"/>
      <w:u w:val="single"/>
    </w:rPr>
  </w:style>
  <w:style w:type="character" w:styleId="Hyperlink">
    <w:name w:val="Hyperlink"/>
    <w:basedOn w:val="DefaultParagraphFont"/>
    <w:uiPriority w:val="99"/>
    <w:semiHidden/>
    <w:unhideWhenUsed/>
    <w:rsid w:val="006F2DBC"/>
    <w:rPr>
      <w:color w:val="auto"/>
      <w:u w:val="none"/>
    </w:rPr>
  </w:style>
  <w:style w:type="character" w:styleId="FollowedHyperlink">
    <w:name w:val="FollowedHyperlink"/>
    <w:basedOn w:val="DefaultParagraphFont"/>
    <w:uiPriority w:val="99"/>
    <w:semiHidden/>
    <w:unhideWhenUsed/>
    <w:rsid w:val="006F2DBC"/>
    <w:rPr>
      <w:color w:val="auto"/>
      <w:u w:val="none"/>
    </w:rPr>
  </w:style>
  <w:style w:type="paragraph" w:customStyle="1" w:styleId="textbold">
    <w:name w:val="text bold"/>
    <w:basedOn w:val="Normal"/>
    <w:link w:val="Emphasis"/>
    <w:uiPriority w:val="7"/>
    <w:qFormat/>
    <w:rsid w:val="006F2DBC"/>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journalofdemocracy.org/article/facing-democratic-recession" TargetMode="External"/><Relationship Id="rId18" Type="http://schemas.openxmlformats.org/officeDocument/2006/relationships/hyperlink" Target="about:blank" TargetMode="External"/><Relationship Id="rId26" Type="http://schemas.openxmlformats.org/officeDocument/2006/relationships/hyperlink" Target="https://abcnews.go.com/Politics/teenage-climate-change-activist-greta-thunbeerg-takes-global/story?id=65601228" TargetMode="External"/><Relationship Id="rId39" Type="http://schemas.openxmlformats.org/officeDocument/2006/relationships/hyperlink" Target="https://www.livescience.com/55129-how-heat-waves-kill-so-quickly.html" TargetMode="External"/><Relationship Id="rId21" Type="http://schemas.openxmlformats.org/officeDocument/2006/relationships/hyperlink" Target="https://www.foreignaffairs.com/articles/china/1995-05-01/democratization-and-war" TargetMode="External"/><Relationship Id="rId34" Type="http://schemas.openxmlformats.org/officeDocument/2006/relationships/hyperlink" Target="https://digital.globalclimatestrike.net/" TargetMode="External"/><Relationship Id="rId42" Type="http://schemas.openxmlformats.org/officeDocument/2006/relationships/theme" Target="theme/theme1.xml"/><Relationship Id="rId7" Type="http://schemas.openxmlformats.org/officeDocument/2006/relationships/hyperlink" Target="https://freedomhouse.org/report/freedom-world/2021/democracy-under-siege" TargetMode="External"/><Relationship Id="rId2" Type="http://schemas.openxmlformats.org/officeDocument/2006/relationships/numbering" Target="numbering.xml"/><Relationship Id="rId16" Type="http://schemas.openxmlformats.org/officeDocument/2006/relationships/hyperlink" Target="https://freedomhouse.org/sites/default/files/01152015_FIW_2015_final.pdf" TargetMode="External"/><Relationship Id="rId20" Type="http://schemas.openxmlformats.org/officeDocument/2006/relationships/hyperlink" Target="http://www.tandfonline.com/doi/abs/10.1080/00396338.2016.1161899?journalCode=tsur20" TargetMode="External"/><Relationship Id="rId29" Type="http://schemas.openxmlformats.org/officeDocument/2006/relationships/hyperlink" Target="https://twitter.com/CrainsNewYor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freedomhouse.org/report/freedom-world/2021/democracy-under-siege" TargetMode="External"/><Relationship Id="rId11" Type="http://schemas.openxmlformats.org/officeDocument/2006/relationships/hyperlink" Target="http://nationalinterest.org/feature/how-china-sees-world-order-15846" TargetMode="External"/><Relationship Id="rId24" Type="http://schemas.openxmlformats.org/officeDocument/2006/relationships/hyperlink" Target="https://abcnews.go.com/Politics/teenage-climate-change-activist-greta-thunbeerg-takes-global/story?id=65601228" TargetMode="External"/><Relationship Id="rId32" Type="http://schemas.openxmlformats.org/officeDocument/2006/relationships/hyperlink" Target="https://www.adweek.com/brand-marketing/brands-are-closing-their-doors-in-support-of-the-global-climate-strike/" TargetMode="External"/><Relationship Id="rId37" Type="http://schemas.openxmlformats.org/officeDocument/2006/relationships/hyperlink" Target="https://www.livescience.com/57266-amazon-river.html" TargetMode="External"/><Relationship Id="rId40" Type="http://schemas.openxmlformats.org/officeDocument/2006/relationships/hyperlink" Target="https://www.livescience.com/51990-sea-level-rise-unknowns.html" TargetMode="External"/><Relationship Id="rId5" Type="http://schemas.openxmlformats.org/officeDocument/2006/relationships/webSettings" Target="webSettings.xml"/><Relationship Id="rId15" Type="http://schemas.openxmlformats.org/officeDocument/2006/relationships/hyperlink" Target="http://www.iiss.org/en/publications/survival/sections/2016-5e13/survival--global-politics-and-strategy-april-may-2016-eb2d/58-2-03-boyle-6dbd" TargetMode="External"/><Relationship Id="rId23" Type="http://schemas.openxmlformats.org/officeDocument/2006/relationships/hyperlink" Target="https://abcnews.go.com/Politics/greta-thunberg-teen-climate-activist-tells-us-lawmakers/story?id=65692288" TargetMode="External"/><Relationship Id="rId28" Type="http://schemas.openxmlformats.org/officeDocument/2006/relationships/hyperlink" Target="https://twitter.com/HuffPost" TargetMode="External"/><Relationship Id="rId36" Type="http://schemas.openxmlformats.org/officeDocument/2006/relationships/hyperlink" Target="https://www.ipcc.ch/sr15/" TargetMode="External"/><Relationship Id="rId10" Type="http://schemas.openxmlformats.org/officeDocument/2006/relationships/hyperlink" Target="https://www.csis.org/analysis/how-democracy%E2%80%99s-decline-would-undermine-international-order" TargetMode="External"/><Relationship Id="rId19" Type="http://schemas.openxmlformats.org/officeDocument/2006/relationships/hyperlink" Target="https://www.washingtonpost.com/opinions/christopher-walker-authoritarian-regimes-are-changing-how-the-world-defines-democracy/2014/06/12/d1328e3a-f0ee-11e3-bf76-447a5df6411f_story.html" TargetMode="External"/><Relationship Id="rId31" Type="http://schemas.openxmlformats.org/officeDocument/2006/relationships/hyperlink" Target="https://techworkerscoalition.org/climate-strike/" TargetMode="External"/><Relationship Id="rId4" Type="http://schemas.openxmlformats.org/officeDocument/2006/relationships/settings" Target="settings.xml"/><Relationship Id="rId9" Type="http://schemas.openxmlformats.org/officeDocument/2006/relationships/hyperlink" Target="https://www.organizingupgrade.com/strike-for-democracy/" TargetMode="External"/><Relationship Id="rId14" Type="http://schemas.openxmlformats.org/officeDocument/2006/relationships/hyperlink" Target="http://www.iiss.org/en/publications/survival/sections/2016-5e13/survival--global-politics-and-strategy-april-may-2016-eb2d/58-2-03-boyle-6dbd" TargetMode="External"/><Relationship Id="rId22" Type="http://schemas.openxmlformats.org/officeDocument/2006/relationships/hyperlink" Target="https://twitter.com/ABC" TargetMode="External"/><Relationship Id="rId27" Type="http://schemas.openxmlformats.org/officeDocument/2006/relationships/hyperlink" Target="https://twitter.com/CBSNews" TargetMode="External"/><Relationship Id="rId30" Type="http://schemas.openxmlformats.org/officeDocument/2006/relationships/hyperlink" Target="https://twitter.com/newmarkjschool" TargetMode="External"/><Relationship Id="rId35" Type="http://schemas.openxmlformats.org/officeDocument/2006/relationships/hyperlink" Target="https://www.livescience.com/65633-climate-change-dooms-humans-by-2050.html" TargetMode="External"/><Relationship Id="rId8" Type="http://schemas.openxmlformats.org/officeDocument/2006/relationships/hyperlink" Target="https://freedomhouse.org/report/freedom-world/2021/democracy-under-siege" TargetMode="External"/><Relationship Id="rId3" Type="http://schemas.openxmlformats.org/officeDocument/2006/relationships/styles" Target="styles.xml"/><Relationship Id="rId12" Type="http://schemas.openxmlformats.org/officeDocument/2006/relationships/hyperlink" Target="http://www.journalofdemocracy.org/article/facing-democratic-recession" TargetMode="External"/><Relationship Id="rId17" Type="http://schemas.openxmlformats.org/officeDocument/2006/relationships/hyperlink" Target="about:blank" TargetMode="External"/><Relationship Id="rId25" Type="http://schemas.openxmlformats.org/officeDocument/2006/relationships/hyperlink" Target="https://abcnews.go.com/International/united-nations-report-details-looming-climate-crisis/story?id=58354235" TargetMode="External"/><Relationship Id="rId33" Type="http://schemas.openxmlformats.org/officeDocument/2006/relationships/hyperlink" Target="https://www.linkedin.com/pulse/enough-join-climate-strikes-demand-action-rose-marcario/?sf219300827=1" TargetMode="External"/><Relationship Id="rId38" Type="http://schemas.openxmlformats.org/officeDocument/2006/relationships/hyperlink" Target="https://www.livescience.com/55129-how-heat-waves-kill-so-quickl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e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113</TotalTime>
  <Pages>1</Pages>
  <Words>11046</Words>
  <Characters>62967</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rusem</dc:creator>
  <cp:keywords>5.1.1</cp:keywords>
  <dc:description/>
  <cp:lastModifiedBy>Rusem Paul</cp:lastModifiedBy>
  <cp:revision>2</cp:revision>
  <dcterms:created xsi:type="dcterms:W3CDTF">2021-11-13T16:09:00Z</dcterms:created>
  <dcterms:modified xsi:type="dcterms:W3CDTF">2021-11-13T18:35:00Z</dcterms:modified>
</cp:coreProperties>
</file>