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AFAF6" w14:textId="77777777" w:rsidR="002F613E" w:rsidRPr="004C7662" w:rsidRDefault="002F613E" w:rsidP="002F613E">
      <w:pPr>
        <w:pStyle w:val="Heading1"/>
      </w:pPr>
      <w:r w:rsidRPr="004C7662">
        <w:t>1AC</w:t>
      </w:r>
    </w:p>
    <w:p w14:paraId="017A9AE5" w14:textId="77777777" w:rsidR="002F613E" w:rsidRPr="004C7662" w:rsidRDefault="002F613E" w:rsidP="002F613E"/>
    <w:p w14:paraId="5794E967" w14:textId="77777777" w:rsidR="002F613E" w:rsidRPr="004C7662" w:rsidRDefault="002F613E" w:rsidP="002F613E">
      <w:pPr>
        <w:pStyle w:val="Heading3"/>
      </w:pPr>
      <w:r w:rsidRPr="004C7662">
        <w:t>Framework</w:t>
      </w:r>
    </w:p>
    <w:p w14:paraId="06CB06B0" w14:textId="77777777" w:rsidR="002F613E" w:rsidRPr="004C7662" w:rsidRDefault="002F613E" w:rsidP="002F613E"/>
    <w:p w14:paraId="35CC4CF4" w14:textId="77777777" w:rsidR="002F613E" w:rsidRPr="004C7662" w:rsidRDefault="002F613E" w:rsidP="002F613E">
      <w:pPr>
        <w:pStyle w:val="Heading4"/>
      </w:pPr>
      <w:r w:rsidRPr="004C7662">
        <w:t>The meta-ethic is practical reason:</w:t>
      </w:r>
    </w:p>
    <w:p w14:paraId="79B0FD43" w14:textId="77777777" w:rsidR="002F613E" w:rsidRPr="004C7662" w:rsidRDefault="002F613E" w:rsidP="002F613E">
      <w:pPr>
        <w:pStyle w:val="Heading4"/>
      </w:pPr>
      <w:r w:rsidRPr="004C7662">
        <w:t xml:space="preserve">A – </w:t>
      </w:r>
      <w:r w:rsidRPr="004C7662">
        <w:rPr>
          <w:u w:val="single"/>
        </w:rPr>
        <w:t>Action theory</w:t>
      </w:r>
      <w:r w:rsidRPr="004C7662">
        <w:t xml:space="preserve"> – any action can be infinitely subdivided into smaller actions. For example, my walk to the door can be split into steps, movements, or moments in time. Only practical reason, </w:t>
      </w:r>
      <w:proofErr w:type="gramStart"/>
      <w:r w:rsidRPr="004C7662">
        <w:t>i.e.</w:t>
      </w:r>
      <w:proofErr w:type="gramEnd"/>
      <w:r w:rsidRPr="004C7662">
        <w:t xml:space="preserve"> my intention to walk to the door, can unify these pieces into a single, coherent action. </w:t>
      </w:r>
    </w:p>
    <w:p w14:paraId="15F0DE44" w14:textId="77777777" w:rsidR="002F613E" w:rsidRPr="004C7662" w:rsidRDefault="002F613E" w:rsidP="002F613E">
      <w:pPr>
        <w:pStyle w:val="Heading4"/>
      </w:pPr>
      <w:r w:rsidRPr="004C7662">
        <w:t xml:space="preserve">B – </w:t>
      </w:r>
      <w:r w:rsidRPr="004C7662">
        <w:rPr>
          <w:u w:val="single"/>
        </w:rPr>
        <w:t>Bindingness</w:t>
      </w:r>
      <w:r w:rsidRPr="004C7662">
        <w:t xml:space="preserve"> – external accounts of the good cannot motivate action since we can always ask </w:t>
      </w:r>
      <w:r w:rsidRPr="004C7662">
        <w:rPr>
          <w:i/>
        </w:rPr>
        <w:t>why</w:t>
      </w:r>
      <w:r w:rsidRPr="004C7662">
        <w:t xml:space="preserve"> we should care about that thing. Only practical reason solves regress since ‘why should I follow reason’ is asking for a reason, conceding its authority – proves my framework is inescapable and that others collapse.</w:t>
      </w:r>
    </w:p>
    <w:p w14:paraId="548B91F8" w14:textId="77777777" w:rsidR="002F613E" w:rsidRPr="004C7662" w:rsidRDefault="002F613E" w:rsidP="002F613E">
      <w:pPr>
        <w:rPr>
          <w:rFonts w:cstheme="majorHAnsi"/>
        </w:rPr>
      </w:pPr>
    </w:p>
    <w:p w14:paraId="096BCAF0" w14:textId="77777777" w:rsidR="002F613E" w:rsidRPr="004C7662" w:rsidRDefault="002F613E" w:rsidP="002F613E">
      <w:pPr>
        <w:pStyle w:val="Heading4"/>
      </w:pPr>
      <w:r w:rsidRPr="004C7662">
        <w:t xml:space="preserve">Next, actions must be willed freely from the choices of others. Otherwise, that would violate practical reason since you </w:t>
      </w:r>
      <w:proofErr w:type="gramStart"/>
      <w:r w:rsidRPr="004C7662">
        <w:t>cannot will</w:t>
      </w:r>
      <w:proofErr w:type="gramEnd"/>
      <w:r w:rsidRPr="004C7662">
        <w:t xml:space="preserve"> your unfreedom while also relying on your freedom to act to begin with. </w:t>
      </w:r>
      <w:proofErr w:type="gramStart"/>
      <w:r w:rsidRPr="004C7662">
        <w:t>But,</w:t>
      </w:r>
      <w:proofErr w:type="gramEnd"/>
      <w:r w:rsidRPr="004C7662">
        <w:t xml:space="preserve"> agents can’t individually secure their own freedom since they can’t wholly control what others do.</w:t>
      </w:r>
    </w:p>
    <w:p w14:paraId="075505A0" w14:textId="77777777" w:rsidR="002F613E" w:rsidRPr="004C7662" w:rsidRDefault="002F613E" w:rsidP="002F613E">
      <w:pPr>
        <w:rPr>
          <w:rFonts w:cstheme="majorHAnsi"/>
        </w:rPr>
      </w:pPr>
    </w:p>
    <w:p w14:paraId="63C57396" w14:textId="77777777" w:rsidR="002F613E" w:rsidRPr="004C7662" w:rsidRDefault="002F613E" w:rsidP="002F613E">
      <w:pPr>
        <w:pStyle w:val="Heading4"/>
      </w:pPr>
      <w:r w:rsidRPr="004C7662">
        <w:t xml:space="preserve">Instead, they </w:t>
      </w:r>
      <w:proofErr w:type="gramStart"/>
      <w:r w:rsidRPr="004C7662">
        <w:t>must jointly will</w:t>
      </w:r>
      <w:proofErr w:type="gramEnd"/>
      <w:r w:rsidRPr="004C7662">
        <w:t xml:space="preserve"> the freedom of all, so that no one can subject another to their choice. Only a state, with power deriving from the participation of all, can enforce spheres of mutual independence while remaining impartial to each agent.</w:t>
      </w:r>
    </w:p>
    <w:p w14:paraId="28F01EA1" w14:textId="77777777" w:rsidR="002F613E" w:rsidRPr="004C7662" w:rsidRDefault="002F613E" w:rsidP="002F613E"/>
    <w:p w14:paraId="1ED3D7DD" w14:textId="77777777" w:rsidR="002F613E" w:rsidRPr="004C7662" w:rsidRDefault="002F613E" w:rsidP="002F613E">
      <w:pPr>
        <w:pStyle w:val="Heading4"/>
      </w:pPr>
      <w:r w:rsidRPr="004C7662">
        <w:t xml:space="preserve">Thus, </w:t>
      </w:r>
      <w:r w:rsidRPr="004C7662">
        <w:rPr>
          <w:u w:val="single"/>
        </w:rPr>
        <w:t>the standard is protecting equal outer freedom</w:t>
      </w:r>
      <w:r w:rsidRPr="004C7662">
        <w:t>. Impact calc—only intents matter—</w:t>
      </w:r>
    </w:p>
    <w:p w14:paraId="400CF6CD" w14:textId="77777777" w:rsidR="002F613E" w:rsidRPr="004C7662" w:rsidRDefault="002F613E" w:rsidP="002F613E">
      <w:pPr>
        <w:pStyle w:val="Heading4"/>
      </w:pPr>
      <w:r w:rsidRPr="004C7662">
        <w:t xml:space="preserve">A] Induction fails – it begs the question because it uses the past to predict the </w:t>
      </w:r>
      <w:proofErr w:type="gramStart"/>
      <w:r w:rsidRPr="004C7662">
        <w:t>future</w:t>
      </w:r>
      <w:proofErr w:type="gramEnd"/>
      <w:r w:rsidRPr="004C7662">
        <w:t xml:space="preserve"> but we only assume this is true because it’s worked in the past which is circular.</w:t>
      </w:r>
    </w:p>
    <w:p w14:paraId="4C64F52E" w14:textId="77777777" w:rsidR="002F613E" w:rsidRPr="004C7662" w:rsidRDefault="002F613E" w:rsidP="002F613E">
      <w:pPr>
        <w:pStyle w:val="Heading4"/>
      </w:pPr>
      <w:r w:rsidRPr="004C7662">
        <w:t xml:space="preserve">B] Aggregation’s impossible – freedom is a </w:t>
      </w:r>
      <w:r w:rsidRPr="004C7662">
        <w:rPr>
          <w:u w:val="single"/>
        </w:rPr>
        <w:t>property of action</w:t>
      </w:r>
      <w:r w:rsidRPr="004C7662">
        <w:t xml:space="preserve"> and not a </w:t>
      </w:r>
      <w:r w:rsidRPr="004C7662">
        <w:rPr>
          <w:u w:val="single"/>
        </w:rPr>
        <w:t>countable object</w:t>
      </w:r>
      <w:r w:rsidRPr="004C7662">
        <w:t>. Saying that two free actions are “</w:t>
      </w:r>
      <w:proofErr w:type="gramStart"/>
      <w:r w:rsidRPr="004C7662">
        <w:t>more free</w:t>
      </w:r>
      <w:proofErr w:type="gramEnd"/>
      <w:r w:rsidRPr="004C7662">
        <w:t xml:space="preserve">” than one actions is like saying two circles are more “circular” than one. </w:t>
      </w:r>
    </w:p>
    <w:p w14:paraId="581ED654" w14:textId="77777777" w:rsidR="002F613E" w:rsidRPr="004C7662" w:rsidRDefault="002F613E" w:rsidP="002F613E"/>
    <w:p w14:paraId="32112E95" w14:textId="77777777" w:rsidR="002F613E" w:rsidRPr="004C7662" w:rsidRDefault="002F613E" w:rsidP="002F613E">
      <w:pPr>
        <w:pStyle w:val="Heading4"/>
      </w:pPr>
      <w:r w:rsidRPr="004C7662">
        <w:t>Prefer additionally—</w:t>
      </w:r>
    </w:p>
    <w:p w14:paraId="5834CA57" w14:textId="77777777" w:rsidR="002F613E" w:rsidRPr="004C7662" w:rsidRDefault="002F613E" w:rsidP="002F613E"/>
    <w:p w14:paraId="7C435EFE" w14:textId="77777777" w:rsidR="002F613E" w:rsidRPr="004C7662" w:rsidRDefault="002F613E" w:rsidP="002F613E">
      <w:pPr>
        <w:pStyle w:val="Heading4"/>
      </w:pPr>
      <w:r w:rsidRPr="004C7662">
        <w:t>[1]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3FA02BFC" w14:textId="77777777" w:rsidR="002F613E" w:rsidRPr="004C7662" w:rsidRDefault="002F613E" w:rsidP="002F613E"/>
    <w:p w14:paraId="7EC44A2B" w14:textId="77777777" w:rsidR="002F613E" w:rsidRPr="004C7662" w:rsidRDefault="002F613E" w:rsidP="002F613E">
      <w:pPr>
        <w:pStyle w:val="Heading4"/>
      </w:pPr>
      <w:r w:rsidRPr="004C7662">
        <w:t xml:space="preserve">[2] Actions are motivated by </w:t>
      </w:r>
      <w:proofErr w:type="gramStart"/>
      <w:r w:rsidRPr="004C7662">
        <w:t>particular reasons</w:t>
      </w:r>
      <w:proofErr w:type="gramEnd"/>
      <w:r w:rsidRPr="004C7662">
        <w:t>—normativity can be justified by a plurality of reasons.</w:t>
      </w:r>
    </w:p>
    <w:p w14:paraId="4B5E5BD7" w14:textId="77777777" w:rsidR="002F613E" w:rsidRPr="004C7662" w:rsidRDefault="002F613E" w:rsidP="002F613E">
      <w:r w:rsidRPr="004C7662">
        <w:rPr>
          <w:rStyle w:val="Style13ptBold"/>
        </w:rPr>
        <w:t>Enoch</w:t>
      </w:r>
      <w:r w:rsidRPr="004C7662">
        <w:t xml:space="preserve"> </w:t>
      </w:r>
      <w:proofErr w:type="spellStart"/>
      <w:r w:rsidRPr="004C7662">
        <w:t>Enoch</w:t>
      </w:r>
      <w:proofErr w:type="spellEnd"/>
      <w:r w:rsidRPr="004C7662">
        <w:t xml:space="preserve">, David. "Giving Practical Reasons." Philosophers Imprint. The Hebrew University, Mar. 2011. Web. &lt;https://quod.lib.umich.edu/cgi/p/pod/dod-idx/giving-practical-reasons.pdf?c=phimp;idno=3521354.0011.004&gt;. </w:t>
      </w:r>
    </w:p>
    <w:p w14:paraId="7DF629A2" w14:textId="77777777" w:rsidR="002F613E" w:rsidRPr="004C7662" w:rsidRDefault="002F613E" w:rsidP="002F613E">
      <w:pPr>
        <w:jc w:val="both"/>
        <w:rPr>
          <w:rFonts w:eastAsiaTheme="majorEastAsia"/>
          <w:sz w:val="12"/>
        </w:rPr>
      </w:pPr>
      <w:r w:rsidRPr="004C7662">
        <w:rPr>
          <w:sz w:val="12"/>
        </w:rPr>
        <w:t xml:space="preserve">I should also note something </w:t>
      </w:r>
      <w:r w:rsidRPr="004C7662">
        <w:rPr>
          <w:rStyle w:val="StyleUnderline"/>
        </w:rPr>
        <w:t xml:space="preserve">it does not take for the role played by the given </w:t>
      </w:r>
      <w:r w:rsidRPr="004C7662">
        <w:rPr>
          <w:rStyle w:val="StyleUnderline"/>
          <w:highlight w:val="cyan"/>
        </w:rPr>
        <w:t>reason</w:t>
      </w:r>
      <w:r w:rsidRPr="004C7662">
        <w:rPr>
          <w:rStyle w:val="StyleUnderline"/>
        </w:rPr>
        <w:t xml:space="preserve"> in the receiver’s practical reasoning to be appropriate. It </w:t>
      </w:r>
      <w:r w:rsidRPr="004C7662">
        <w:rPr>
          <w:rStyle w:val="StyleUnderline"/>
          <w:highlight w:val="cyan"/>
        </w:rPr>
        <w:t>is not required</w:t>
      </w:r>
      <w:r w:rsidRPr="004C7662">
        <w:rPr>
          <w:rStyle w:val="StyleUnderline"/>
        </w:rPr>
        <w:t xml:space="preserve"> that the role </w:t>
      </w:r>
      <w:r w:rsidRPr="004C7662">
        <w:rPr>
          <w:rStyle w:val="StyleUnderline"/>
          <w:highlight w:val="cyan"/>
        </w:rPr>
        <w:t>be</w:t>
      </w:r>
      <w:r w:rsidRPr="004C7662">
        <w:rPr>
          <w:sz w:val="12"/>
        </w:rPr>
        <w:t xml:space="preserve">, as it were, </w:t>
      </w:r>
      <w:r w:rsidRPr="004C7662">
        <w:rPr>
          <w:rStyle w:val="StyleUnderline"/>
          <w:highlight w:val="cyan"/>
        </w:rPr>
        <w:t>ultimate</w:t>
      </w:r>
      <w:r w:rsidRPr="004C7662">
        <w:rPr>
          <w:sz w:val="12"/>
        </w:rPr>
        <w:t xml:space="preserve">. In other words, it is perfectly consistent with robust reason-giving thus understood that there be a further, fuller, perhaps more basic story of why it is that B does and should take A’s relevant intentions as reason-giving. </w:t>
      </w:r>
      <w:r w:rsidRPr="004C7662">
        <w:rPr>
          <w:rStyle w:val="StyleUnderline"/>
        </w:rPr>
        <w:t>Perhaps</w:t>
      </w:r>
      <w:r w:rsidRPr="004C7662">
        <w:rPr>
          <w:sz w:val="12"/>
        </w:rPr>
        <w:t xml:space="preserve">, for instance, </w:t>
      </w:r>
      <w:r w:rsidRPr="004C7662">
        <w:rPr>
          <w:rStyle w:val="StyleUnderline"/>
          <w:highlight w:val="cyan"/>
        </w:rPr>
        <w:t>B is</w:t>
      </w:r>
      <w:r w:rsidRPr="004C7662">
        <w:rPr>
          <w:rStyle w:val="StyleUnderline"/>
        </w:rPr>
        <w:t xml:space="preserve"> a simple </w:t>
      </w:r>
      <w:r w:rsidRPr="004C7662">
        <w:rPr>
          <w:rStyle w:val="StyleUnderline"/>
          <w:highlight w:val="cyan"/>
        </w:rPr>
        <w:t>util</w:t>
      </w:r>
      <w:r w:rsidRPr="004C7662">
        <w:rPr>
          <w:rStyle w:val="StyleUnderline"/>
        </w:rPr>
        <w:t>itarian</w:t>
      </w:r>
      <w:r w:rsidRPr="004C7662">
        <w:rPr>
          <w:sz w:val="12"/>
        </w:rPr>
        <w:t xml:space="preserve">, and let’s further assume that simple utilitarianism is indeed the true fundamental story about all reasons for action. </w:t>
      </w:r>
      <w:r w:rsidRPr="004C7662">
        <w:rPr>
          <w:rStyle w:val="StyleUnderline"/>
        </w:rPr>
        <w:t xml:space="preserve">If so, </w:t>
      </w:r>
      <w:r w:rsidRPr="004C7662">
        <w:rPr>
          <w:rStyle w:val="StyleUnderline"/>
          <w:highlight w:val="cyan"/>
        </w:rPr>
        <w:t>B will take A’s</w:t>
      </w:r>
      <w:r w:rsidRPr="004C7662">
        <w:rPr>
          <w:rStyle w:val="StyleUnderline"/>
        </w:rPr>
        <w:t xml:space="preserve"> request as a </w:t>
      </w:r>
      <w:r w:rsidRPr="004C7662">
        <w:rPr>
          <w:rStyle w:val="StyleUnderline"/>
          <w:highlight w:val="cyan"/>
        </w:rPr>
        <w:t>reason</w:t>
      </w:r>
      <w:r w:rsidRPr="004C7662">
        <w:rPr>
          <w:rStyle w:val="StyleUnderline"/>
        </w:rPr>
        <w:t xml:space="preserve"> to [act] </w:t>
      </w:r>
      <w:r w:rsidRPr="004C7662">
        <w:rPr>
          <w:rStyle w:val="StyleUnderline"/>
          <w:highlight w:val="cyan"/>
        </w:rPr>
        <w:t>if</w:t>
      </w:r>
      <w:r w:rsidRPr="004C7662">
        <w:rPr>
          <w:sz w:val="12"/>
        </w:rPr>
        <w:t xml:space="preserve"> and only if, and because, </w:t>
      </w:r>
      <w:r w:rsidRPr="004C7662">
        <w:rPr>
          <w:rStyle w:val="StyleUnderline"/>
          <w:highlight w:val="cyan"/>
        </w:rPr>
        <w:t>doing so will maximize utili</w:t>
      </w:r>
      <w:r w:rsidRPr="004C7662">
        <w:rPr>
          <w:rStyle w:val="StyleUnderline"/>
        </w:rPr>
        <w:t>ty</w:t>
      </w:r>
      <w:r w:rsidRPr="004C7662">
        <w:rPr>
          <w:sz w:val="12"/>
        </w:rPr>
        <w:t>. But this does not mean that she doesn’t take, in those cases, A’s request to be a (</w:t>
      </w:r>
      <w:proofErr w:type="spellStart"/>
      <w:r w:rsidRPr="004C7662">
        <w:rPr>
          <w:sz w:val="12"/>
        </w:rPr>
        <w:t>nonultimate</w:t>
      </w:r>
      <w:proofErr w:type="spellEnd"/>
      <w:r w:rsidRPr="004C7662">
        <w:rPr>
          <w:sz w:val="12"/>
        </w:rPr>
        <w:t xml:space="preserve">) reason. The crucial question is whether the ultimate (or perhaps just more basic) story here is one that goes through the </w:t>
      </w:r>
      <w:proofErr w:type="spellStart"/>
      <w:r w:rsidRPr="004C7662">
        <w:rPr>
          <w:sz w:val="12"/>
        </w:rPr>
        <w:t>reasongiver’s</w:t>
      </w:r>
      <w:proofErr w:type="spellEnd"/>
      <w:r w:rsidRPr="004C7662">
        <w:rPr>
          <w:sz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4C7662">
        <w:rPr>
          <w:rStyle w:val="StyleUnderline"/>
        </w:rPr>
        <w:t>this seems to me the independently plausible result</w:t>
      </w:r>
      <w:r w:rsidRPr="004C7662">
        <w:rPr>
          <w:sz w:val="12"/>
        </w:rPr>
        <w:t xml:space="preserve"> here. Notice that the intentions mentioned above do not include something like the intention that B </w:t>
      </w:r>
      <w:proofErr w:type="gramStart"/>
      <w:r w:rsidRPr="004C7662">
        <w:rPr>
          <w:sz w:val="12"/>
        </w:rPr>
        <w:t xml:space="preserve">actually </w:t>
      </w:r>
      <w:proofErr w:type="spellStart"/>
      <w:r w:rsidRPr="004C7662">
        <w:rPr>
          <w:sz w:val="12"/>
        </w:rPr>
        <w:t>Φs</w:t>
      </w:r>
      <w:proofErr w:type="spellEnd"/>
      <w:proofErr w:type="gramEnd"/>
      <w:r w:rsidRPr="004C7662">
        <w:rPr>
          <w:sz w:val="12"/>
        </w:rPr>
        <w:t xml:space="preserve">. This is so because </w:t>
      </w:r>
      <w:r w:rsidRPr="004C7662">
        <w:rPr>
          <w:rStyle w:val="StyleUnderline"/>
          <w:highlight w:val="cyan"/>
        </w:rPr>
        <w:t>A can give B a reason to</w:t>
      </w:r>
      <w:r w:rsidRPr="004C7662">
        <w:rPr>
          <w:rStyle w:val="StyleUnderline"/>
        </w:rPr>
        <w:t xml:space="preserve"> [</w:t>
      </w:r>
      <w:r w:rsidRPr="004C7662">
        <w:rPr>
          <w:rStyle w:val="StyleUnderline"/>
          <w:highlight w:val="cyan"/>
        </w:rPr>
        <w:t>act</w:t>
      </w:r>
      <w:r w:rsidRPr="004C7662">
        <w:rPr>
          <w:rStyle w:val="StyleUnderline"/>
        </w:rPr>
        <w:t xml:space="preserve">] Φ </w:t>
      </w:r>
      <w:r w:rsidRPr="004C7662">
        <w:rPr>
          <w:rStyle w:val="StyleUnderline"/>
          <w:highlight w:val="cyan"/>
        </w:rPr>
        <w:t>knowing</w:t>
      </w:r>
      <w:r w:rsidRPr="004C7662">
        <w:rPr>
          <w:rStyle w:val="StyleUnderline"/>
        </w:rPr>
        <w:t xml:space="preserve"> well </w:t>
      </w:r>
      <w:r w:rsidRPr="004C7662">
        <w:rPr>
          <w:rStyle w:val="StyleUnderline"/>
          <w:highlight w:val="cyan"/>
        </w:rPr>
        <w:t>that other reasons may be relevant</w:t>
      </w:r>
      <w:r w:rsidRPr="004C7662">
        <w:rPr>
          <w:rStyle w:val="StyleUnderline"/>
        </w:rPr>
        <w:t>, including possibly stronger reasons not to [act] Φ</w:t>
      </w:r>
      <w:r w:rsidRPr="004C7662">
        <w:rPr>
          <w:sz w:val="12"/>
        </w:rPr>
        <w:t xml:space="preserve">.52 Indeed, it seems to me A can make a genuine request that B </w:t>
      </w:r>
      <w:proofErr w:type="spellStart"/>
      <w:r w:rsidRPr="004C7662">
        <w:rPr>
          <w:sz w:val="12"/>
        </w:rPr>
        <w:t>Φs</w:t>
      </w:r>
      <w:proofErr w:type="spellEnd"/>
      <w:r w:rsidRPr="004C7662">
        <w:rPr>
          <w:sz w:val="12"/>
        </w:rPr>
        <w:t xml:space="preserve">,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4C7662">
        <w:rPr>
          <w:rStyle w:val="StyleUnderline"/>
          <w:highlight w:val="cyan"/>
        </w:rPr>
        <w:t>A need not</w:t>
      </w:r>
      <w:r w:rsidRPr="004C7662">
        <w:rPr>
          <w:rStyle w:val="StyleUnderline"/>
        </w:rPr>
        <w:t xml:space="preserve"> intend that the </w:t>
      </w:r>
      <w:r w:rsidRPr="004C7662">
        <w:rPr>
          <w:rStyle w:val="StyleUnderline"/>
          <w:highlight w:val="cyan"/>
        </w:rPr>
        <w:t>give</w:t>
      </w:r>
      <w:r w:rsidRPr="004C7662">
        <w:rPr>
          <w:rStyle w:val="StyleUnderline"/>
        </w:rPr>
        <w:t xml:space="preserve">n reason be </w:t>
      </w:r>
      <w:r w:rsidRPr="004C7662">
        <w:rPr>
          <w:rStyle w:val="StyleUnderline"/>
          <w:highlight w:val="cyan"/>
        </w:rPr>
        <w:t>the only reason</w:t>
      </w:r>
      <w:r w:rsidRPr="004C7662">
        <w:rPr>
          <w:sz w:val="12"/>
        </w:rPr>
        <w:t xml:space="preserve"> for which B </w:t>
      </w:r>
      <w:proofErr w:type="spellStart"/>
      <w:r w:rsidRPr="004C7662">
        <w:rPr>
          <w:sz w:val="12"/>
        </w:rPr>
        <w:t>Φs</w:t>
      </w:r>
      <w:proofErr w:type="spellEnd"/>
      <w:r w:rsidRPr="004C7662">
        <w:rPr>
          <w:sz w:val="12"/>
        </w:rPr>
        <w:t>.</w:t>
      </w:r>
    </w:p>
    <w:p w14:paraId="67A82695" w14:textId="77777777" w:rsidR="002F613E" w:rsidRPr="004C7662" w:rsidRDefault="002F613E" w:rsidP="002F613E">
      <w:pPr>
        <w:pStyle w:val="Heading4"/>
      </w:pPr>
      <w:r w:rsidRPr="004C7662">
        <w:t>Proves reason-giving is inevitable and alternative framing is compatible.</w:t>
      </w:r>
    </w:p>
    <w:p w14:paraId="38DD1059" w14:textId="77777777" w:rsidR="002F613E" w:rsidRPr="004C7662" w:rsidRDefault="002F613E" w:rsidP="002F613E"/>
    <w:p w14:paraId="13C90798" w14:textId="77777777" w:rsidR="002F613E" w:rsidRPr="004C7662" w:rsidRDefault="002F613E" w:rsidP="002F613E">
      <w:pPr>
        <w:pStyle w:val="Heading4"/>
      </w:pPr>
      <w:r w:rsidRPr="004C7662">
        <w:t>[3] Epistemology – Ethics must be a-priori –</w:t>
      </w:r>
    </w:p>
    <w:p w14:paraId="2234FCDB" w14:textId="77777777" w:rsidR="002F613E" w:rsidRPr="004C7662" w:rsidRDefault="002F613E" w:rsidP="002F613E">
      <w:pPr>
        <w:pStyle w:val="Heading4"/>
      </w:pPr>
      <w:r w:rsidRPr="004C7662">
        <w:t>A] Is/ought gap – empirical facts only describe how the world is, not why it ought to be that way. For example, just because I do pursue pleasure doesn’t mean I ought to pursue pleasure.</w:t>
      </w:r>
    </w:p>
    <w:p w14:paraId="65D51E98" w14:textId="77777777" w:rsidR="002F613E" w:rsidRPr="004C7662" w:rsidRDefault="002F613E" w:rsidP="002F613E">
      <w:pPr>
        <w:pStyle w:val="Heading4"/>
      </w:pPr>
      <w:r w:rsidRPr="004C7662">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3C03A089" w14:textId="77777777" w:rsidR="002F613E" w:rsidRPr="004C7662" w:rsidRDefault="002F613E" w:rsidP="002F613E">
      <w:pPr>
        <w:pStyle w:val="Heading4"/>
      </w:pPr>
      <w:r w:rsidRPr="004C7662">
        <w:t>Epistemology outweighs since it determines how we know what is true.</w:t>
      </w:r>
    </w:p>
    <w:p w14:paraId="1EF060AB" w14:textId="77777777" w:rsidR="002F613E" w:rsidRPr="004C7662" w:rsidRDefault="002F613E" w:rsidP="002F613E"/>
    <w:p w14:paraId="06B950E6" w14:textId="77777777" w:rsidR="002F613E" w:rsidRPr="004C7662" w:rsidRDefault="002F613E" w:rsidP="002F613E">
      <w:pPr>
        <w:pStyle w:val="Heading3"/>
      </w:pPr>
      <w:r w:rsidRPr="004C7662">
        <w:t>Offense</w:t>
      </w:r>
    </w:p>
    <w:p w14:paraId="0E6133B1" w14:textId="77777777" w:rsidR="002F613E" w:rsidRPr="004C7662" w:rsidRDefault="002F613E" w:rsidP="002F613E"/>
    <w:p w14:paraId="4208C041" w14:textId="77777777" w:rsidR="002F613E" w:rsidRPr="004C7662" w:rsidRDefault="002F613E" w:rsidP="002F613E">
      <w:pPr>
        <w:pStyle w:val="Heading4"/>
      </w:pPr>
      <w:r w:rsidRPr="004C7662">
        <w:t xml:space="preserve">I defend the resolution, </w:t>
      </w:r>
      <w:proofErr w:type="gramStart"/>
      <w:r w:rsidRPr="004C7662">
        <w:t>Resolved</w:t>
      </w:r>
      <w:proofErr w:type="gramEnd"/>
      <w:r w:rsidRPr="004C7662">
        <w:t xml:space="preserve">: The member nations of the World Trade Organization ought to reduce intellectual property protections for medicines. PICs affirm since they don’t disprove my general thesis. CX checks all theory: (A) I </w:t>
      </w:r>
      <w:proofErr w:type="gramStart"/>
      <w:r w:rsidRPr="004C7662">
        <w:t>have to</w:t>
      </w:r>
      <w:proofErr w:type="gramEnd"/>
      <w:r w:rsidRPr="004C7662">
        <w:t xml:space="preserve"> take stances on bidirectional </w:t>
      </w:r>
      <w:proofErr w:type="spellStart"/>
      <w:r w:rsidRPr="004C7662">
        <w:t>interps</w:t>
      </w:r>
      <w:proofErr w:type="spellEnd"/>
      <w:r w:rsidRPr="004C7662">
        <w:t xml:space="preserve">. (B) Frivolous theory debates kill substantive education. Also, spec </w:t>
      </w:r>
      <w:proofErr w:type="spellStart"/>
      <w:r w:rsidRPr="004C7662">
        <w:t>interps</w:t>
      </w:r>
      <w:proofErr w:type="spellEnd"/>
      <w:r w:rsidRPr="004C7662">
        <w:t xml:space="preserve"> are </w:t>
      </w:r>
      <w:proofErr w:type="spellStart"/>
      <w:r w:rsidRPr="004C7662">
        <w:t>irreciprocal</w:t>
      </w:r>
      <w:proofErr w:type="spellEnd"/>
      <w:r w:rsidRPr="004C7662">
        <w:t xml:space="preserve"> since there’s no stable neg advocacy for </w:t>
      </w:r>
      <w:proofErr w:type="spellStart"/>
      <w:r w:rsidRPr="004C7662">
        <w:t>aff</w:t>
      </w:r>
      <w:proofErr w:type="spellEnd"/>
      <w:r w:rsidRPr="004C7662">
        <w:t xml:space="preserve"> prep.</w:t>
      </w:r>
    </w:p>
    <w:p w14:paraId="64C444DE" w14:textId="77777777" w:rsidR="002F613E" w:rsidRPr="004C7662" w:rsidRDefault="002F613E" w:rsidP="002F613E"/>
    <w:p w14:paraId="5892EEE2" w14:textId="77777777" w:rsidR="002F613E" w:rsidRPr="004C7662" w:rsidRDefault="002F613E" w:rsidP="002F613E">
      <w:pPr>
        <w:pStyle w:val="Heading4"/>
      </w:pPr>
      <w:r w:rsidRPr="004C7662">
        <w:t>Affirm:</w:t>
      </w:r>
    </w:p>
    <w:p w14:paraId="17E34612" w14:textId="77777777" w:rsidR="002F613E" w:rsidRPr="004C7662" w:rsidRDefault="002F613E" w:rsidP="002F613E"/>
    <w:p w14:paraId="0503DE95" w14:textId="77777777" w:rsidR="002F613E" w:rsidRPr="004C7662" w:rsidRDefault="002F613E" w:rsidP="002F613E">
      <w:pPr>
        <w:pStyle w:val="Heading4"/>
      </w:pPr>
      <w:r w:rsidRPr="004C7662">
        <w:t xml:space="preserve">1 – IP stops individuals from using the info they </w:t>
      </w:r>
      <w:proofErr w:type="gramStart"/>
      <w:r w:rsidRPr="004C7662">
        <w:t>have to</w:t>
      </w:r>
      <w:proofErr w:type="gramEnd"/>
      <w:r w:rsidRPr="004C7662">
        <w:t xml:space="preserve"> benefit their own end.</w:t>
      </w:r>
    </w:p>
    <w:p w14:paraId="007EBCE5" w14:textId="77777777" w:rsidR="002F613E" w:rsidRPr="004C7662" w:rsidRDefault="002F613E" w:rsidP="002F613E">
      <w:r w:rsidRPr="004C7662">
        <w:rPr>
          <w:rStyle w:val="Style13ptBold"/>
        </w:rPr>
        <w:t>Long 95</w:t>
      </w:r>
      <w:r w:rsidRPr="004C7662">
        <w:t xml:space="preserve"> Roderick T. Long, Professor of philosophy at Auburn University and left-libertarian blogger, He also serves as an editor of the Journal of Ayn Rand Studies, director and president of the Molinari Institute and a Senior Fellow at the Center for a Stateless Society. “The Libertarian Case Against Intellectual Property Rights.” 1995. http://freenation.org/a/f31l1.html.</w:t>
      </w:r>
    </w:p>
    <w:p w14:paraId="19214A9A" w14:textId="77777777" w:rsidR="002F613E" w:rsidRPr="004C7662" w:rsidRDefault="002F613E" w:rsidP="002F613E">
      <w:r w:rsidRPr="004C7662">
        <w:rPr>
          <w:rStyle w:val="StyleUnderline"/>
          <w:highlight w:val="cyan"/>
        </w:rPr>
        <w:t>Ethically</w:t>
      </w:r>
      <w:r w:rsidRPr="004C7662">
        <w:rPr>
          <w:rStyle w:val="StyleUnderline"/>
        </w:rPr>
        <w:t xml:space="preserve">, property rights of any kind </w:t>
      </w:r>
      <w:proofErr w:type="gramStart"/>
      <w:r w:rsidRPr="004C7662">
        <w:rPr>
          <w:rStyle w:val="StyleUnderline"/>
        </w:rPr>
        <w:t>have to</w:t>
      </w:r>
      <w:proofErr w:type="gramEnd"/>
      <w:r w:rsidRPr="004C7662">
        <w:rPr>
          <w:rStyle w:val="StyleUnderline"/>
        </w:rPr>
        <w:t xml:space="preserve"> be justified as extensions of the right of individuals to control their own lives. </w:t>
      </w:r>
      <w:proofErr w:type="gramStart"/>
      <w:r w:rsidRPr="004C7662">
        <w:rPr>
          <w:rStyle w:val="StyleUnderline"/>
        </w:rPr>
        <w:t>Thus</w:t>
      </w:r>
      <w:proofErr w:type="gramEnd"/>
      <w:r w:rsidRPr="004C7662">
        <w:rPr>
          <w:rStyle w:val="StyleUnderline"/>
        </w:rPr>
        <w:t xml:space="preserve"> any alleged property rights that conflict with this moral basis — like the "right" to own slaves — are invalidated. In my judgment, intellectual property rights also fail to pass this test. </w:t>
      </w:r>
      <w:r w:rsidRPr="004C7662">
        <w:rPr>
          <w:rStyle w:val="StyleUnderline"/>
          <w:highlight w:val="cyan"/>
        </w:rPr>
        <w:t>To enforce copyright laws</w:t>
      </w:r>
      <w:r w:rsidRPr="004C7662">
        <w:rPr>
          <w:rStyle w:val="StyleUnderline"/>
        </w:rPr>
        <w:t xml:space="preserve"> and the like </w:t>
      </w:r>
      <w:r w:rsidRPr="004C7662">
        <w:rPr>
          <w:rStyle w:val="StyleUnderline"/>
          <w:highlight w:val="cyan"/>
        </w:rPr>
        <w:t>is to prevent people from making</w:t>
      </w:r>
      <w:r w:rsidRPr="004C7662">
        <w:rPr>
          <w:rStyle w:val="StyleUnderline"/>
        </w:rPr>
        <w:t xml:space="preserve"> peaceful </w:t>
      </w:r>
      <w:r w:rsidRPr="004C7662">
        <w:rPr>
          <w:rStyle w:val="StyleUnderline"/>
          <w:highlight w:val="cyan"/>
        </w:rPr>
        <w:t>use of the information they possess</w:t>
      </w:r>
      <w:r w:rsidRPr="004C7662">
        <w:rPr>
          <w:rStyle w:val="StyleUnderline"/>
        </w:rPr>
        <w:t>.</w:t>
      </w:r>
      <w:r w:rsidRPr="004C7662">
        <w:t xml:space="preserve"> If you have acquired the information legitimately (say, by buying a book), then on what grounds can you be prevented from using it, reproducing it, trading it? Is this not a violation of the freedom of speech and press?</w:t>
      </w:r>
    </w:p>
    <w:p w14:paraId="2D37AC45" w14:textId="77777777" w:rsidR="002F613E" w:rsidRPr="004C7662" w:rsidRDefault="002F613E" w:rsidP="002F613E">
      <w:pPr>
        <w:rPr>
          <w:rStyle w:val="StyleUnderline"/>
        </w:rPr>
      </w:pPr>
      <w:r w:rsidRPr="004C7662">
        <w:t xml:space="preserve">It may be objected that the person who originated the information deserves ownership rights over it. But information is not a concrete thing an individual can control; it is a universal, existing in other people's minds and other people's property, </w:t>
      </w:r>
      <w:r w:rsidRPr="004C7662">
        <w:rPr>
          <w:rStyle w:val="StyleUnderline"/>
        </w:rPr>
        <w:t xml:space="preserve">and over these </w:t>
      </w:r>
      <w:r w:rsidRPr="004C7662">
        <w:rPr>
          <w:rStyle w:val="StyleUnderline"/>
          <w:highlight w:val="cyan"/>
        </w:rPr>
        <w:t>the originator has no legitimate sovereignty. You cannot own information without owning other people.</w:t>
      </w:r>
    </w:p>
    <w:p w14:paraId="4BD8AC7E" w14:textId="77777777" w:rsidR="002F613E" w:rsidRPr="004C7662" w:rsidRDefault="002F613E" w:rsidP="002F613E">
      <w:r w:rsidRPr="004C7662">
        <w:rPr>
          <w:rStyle w:val="StyleUnderline"/>
        </w:rPr>
        <w:t xml:space="preserve">Suppose </w:t>
      </w:r>
      <w:r w:rsidRPr="004C7662">
        <w:rPr>
          <w:rStyle w:val="StyleUnderline"/>
          <w:highlight w:val="cyan"/>
        </w:rPr>
        <w:t>I write a poem</w:t>
      </w:r>
      <w:r w:rsidRPr="004C7662">
        <w:rPr>
          <w:rStyle w:val="StyleUnderline"/>
        </w:rPr>
        <w:t xml:space="preserve">, and </w:t>
      </w:r>
      <w:r w:rsidRPr="004C7662">
        <w:rPr>
          <w:rStyle w:val="StyleUnderline"/>
          <w:highlight w:val="cyan"/>
        </w:rPr>
        <w:t>you</w:t>
      </w:r>
      <w:r w:rsidRPr="004C7662">
        <w:rPr>
          <w:rStyle w:val="StyleUnderline"/>
        </w:rPr>
        <w:t xml:space="preserve"> read it and </w:t>
      </w:r>
      <w:r w:rsidRPr="004C7662">
        <w:rPr>
          <w:rStyle w:val="StyleUnderline"/>
          <w:highlight w:val="cyan"/>
        </w:rPr>
        <w:t>memorize it. By memorizing it, you have</w:t>
      </w:r>
      <w:r w:rsidRPr="004C7662">
        <w:rPr>
          <w:rStyle w:val="StyleUnderline"/>
        </w:rPr>
        <w:t xml:space="preserve"> in effect created </w:t>
      </w:r>
      <w:r w:rsidRPr="004C7662">
        <w:rPr>
          <w:rStyle w:val="StyleUnderline"/>
          <w:highlight w:val="cyan"/>
        </w:rPr>
        <w:t>a</w:t>
      </w:r>
      <w:r w:rsidRPr="004C7662">
        <w:rPr>
          <w:rStyle w:val="StyleUnderline"/>
        </w:rPr>
        <w:t xml:space="preserve"> "software" </w:t>
      </w:r>
      <w:r w:rsidRPr="004C7662">
        <w:rPr>
          <w:rStyle w:val="StyleUnderline"/>
          <w:highlight w:val="cyan"/>
        </w:rPr>
        <w:t>duplicate</w:t>
      </w:r>
      <w:r w:rsidRPr="004C7662">
        <w:rPr>
          <w:rStyle w:val="StyleUnderline"/>
        </w:rPr>
        <w:t xml:space="preserve"> of the poem to be stored </w:t>
      </w:r>
      <w:r w:rsidRPr="004C7662">
        <w:rPr>
          <w:rStyle w:val="StyleUnderline"/>
          <w:highlight w:val="cyan"/>
        </w:rPr>
        <w:t>in your brain</w:t>
      </w:r>
      <w:r w:rsidRPr="004C7662">
        <w:rPr>
          <w:rStyle w:val="StyleUnderline"/>
        </w:rPr>
        <w:t xml:space="preserve">. But </w:t>
      </w:r>
      <w:proofErr w:type="gramStart"/>
      <w:r w:rsidRPr="004C7662">
        <w:rPr>
          <w:rStyle w:val="StyleUnderline"/>
        </w:rPr>
        <w:t>clearly</w:t>
      </w:r>
      <w:proofErr w:type="gramEnd"/>
      <w:r w:rsidRPr="004C7662">
        <w:rPr>
          <w:rStyle w:val="StyleUnderline"/>
        </w:rPr>
        <w:t xml:space="preserve"> </w:t>
      </w:r>
      <w:r w:rsidRPr="004C7662">
        <w:rPr>
          <w:rStyle w:val="StyleUnderline"/>
          <w:highlight w:val="cyan"/>
        </w:rPr>
        <w:t>I can claim no rights over that</w:t>
      </w:r>
      <w:r w:rsidRPr="004C7662">
        <w:rPr>
          <w:rStyle w:val="StyleUnderline"/>
        </w:rPr>
        <w:t xml:space="preserve"> copy so long as you remain a free and autonomous individual.</w:t>
      </w:r>
      <w:r w:rsidRPr="004C7662">
        <w:t xml:space="preserve"> That copy in your head is yours and no one else's.</w:t>
      </w:r>
    </w:p>
    <w:p w14:paraId="525E42AA" w14:textId="77777777" w:rsidR="002F613E" w:rsidRPr="004C7662" w:rsidRDefault="002F613E" w:rsidP="002F613E">
      <w:pPr>
        <w:rPr>
          <w:rStyle w:val="StyleUnderline"/>
        </w:rPr>
      </w:pPr>
      <w:r w:rsidRPr="004C7662">
        <w:t xml:space="preserve">But now suppose </w:t>
      </w:r>
      <w:r w:rsidRPr="004C7662">
        <w:rPr>
          <w:rStyle w:val="StyleUnderline"/>
          <w:highlight w:val="cyan"/>
        </w:rPr>
        <w:t>you</w:t>
      </w:r>
      <w:r w:rsidRPr="004C7662">
        <w:rPr>
          <w:rStyle w:val="StyleUnderline"/>
        </w:rPr>
        <w:t xml:space="preserve"> proceed to </w:t>
      </w:r>
      <w:r w:rsidRPr="004C7662">
        <w:rPr>
          <w:rStyle w:val="StyleUnderline"/>
          <w:highlight w:val="cyan"/>
        </w:rPr>
        <w:t>transcribe my poem, to make a "hard copy"</w:t>
      </w:r>
      <w:r w:rsidRPr="004C7662">
        <w:rPr>
          <w:rStyle w:val="StyleUnderline"/>
        </w:rPr>
        <w:t xml:space="preserve"> of the information stored in your brain. The materials </w:t>
      </w:r>
      <w:r w:rsidRPr="004C7662">
        <w:rPr>
          <w:rStyle w:val="StyleUnderline"/>
          <w:highlight w:val="cyan"/>
        </w:rPr>
        <w:t xml:space="preserve">you use — pen and ink — </w:t>
      </w:r>
      <w:r w:rsidRPr="004C7662">
        <w:rPr>
          <w:rStyle w:val="StyleUnderline"/>
        </w:rPr>
        <w:t xml:space="preserve">are </w:t>
      </w:r>
      <w:r w:rsidRPr="004C7662">
        <w:rPr>
          <w:rStyle w:val="StyleUnderline"/>
          <w:highlight w:val="cyan"/>
        </w:rPr>
        <w:t>your own property.</w:t>
      </w:r>
      <w:r w:rsidRPr="004C7662">
        <w:rPr>
          <w:rStyle w:val="StyleUnderline"/>
        </w:rPr>
        <w:t xml:space="preserve"> The information template which you used — that is, the stored memory of the poem — is also your own property. So </w:t>
      </w:r>
      <w:r w:rsidRPr="004C7662">
        <w:rPr>
          <w:rStyle w:val="StyleUnderline"/>
          <w:highlight w:val="cyan"/>
        </w:rPr>
        <w:t>how can the hard copy you produce</w:t>
      </w:r>
      <w:r w:rsidRPr="004C7662">
        <w:rPr>
          <w:rStyle w:val="StyleUnderline"/>
        </w:rPr>
        <w:t xml:space="preserve"> from these materials </w:t>
      </w:r>
      <w:r w:rsidRPr="004C7662">
        <w:rPr>
          <w:rStyle w:val="StyleUnderline"/>
          <w:highlight w:val="cyan"/>
        </w:rPr>
        <w:t>be anything but yours to</w:t>
      </w:r>
      <w:r w:rsidRPr="004C7662">
        <w:rPr>
          <w:rStyle w:val="StyleUnderline"/>
        </w:rPr>
        <w:t xml:space="preserve"> publish, sell, adapt, or otherwise </w:t>
      </w:r>
      <w:r w:rsidRPr="004C7662">
        <w:rPr>
          <w:rStyle w:val="StyleUnderline"/>
          <w:highlight w:val="cyan"/>
        </w:rPr>
        <w:t>treat as you please?</w:t>
      </w:r>
    </w:p>
    <w:p w14:paraId="053050AC" w14:textId="77777777" w:rsidR="002F613E" w:rsidRPr="004C7662" w:rsidRDefault="002F613E" w:rsidP="002F613E">
      <w:pPr>
        <w:rPr>
          <w:rStyle w:val="StyleUnderline"/>
        </w:rPr>
      </w:pPr>
    </w:p>
    <w:p w14:paraId="299392F4" w14:textId="77777777" w:rsidR="002F613E" w:rsidRPr="004C7662" w:rsidRDefault="002F613E" w:rsidP="002F613E">
      <w:pPr>
        <w:pStyle w:val="Heading4"/>
      </w:pPr>
      <w:r w:rsidRPr="004C7662">
        <w:t>2 – The distinction between the implementation of ideas and ideas themselves is artificial.</w:t>
      </w:r>
    </w:p>
    <w:p w14:paraId="1D796486" w14:textId="77777777" w:rsidR="002F613E" w:rsidRPr="004C7662" w:rsidRDefault="002F613E" w:rsidP="002F613E">
      <w:r w:rsidRPr="004C7662">
        <w:rPr>
          <w:rStyle w:val="Style13ptBold"/>
        </w:rPr>
        <w:t>Long 95</w:t>
      </w:r>
      <w:r w:rsidRPr="004C7662">
        <w:t xml:space="preserve"> Roderick T. Long, Professor of philosophy at Auburn University and left-libertarian blogger, He also serves as an editor of the Journal of Ayn Rand Studies, director and president of the Molinari Institute and a Senior Fellow at the Center for a Stateless Society. “The Libertarian Case Against Intellectual Property Rights.” 1995. http://freenation.org/a/f31l1.html.</w:t>
      </w:r>
    </w:p>
    <w:p w14:paraId="55121FE7" w14:textId="77777777" w:rsidR="002F613E" w:rsidRPr="004C7662" w:rsidRDefault="002F613E" w:rsidP="002F613E">
      <w:pPr>
        <w:rPr>
          <w:rStyle w:val="StyleUnderline"/>
        </w:rPr>
      </w:pPr>
      <w:r w:rsidRPr="004C7662">
        <w:rPr>
          <w:rStyle w:val="StyleUnderline"/>
        </w:rPr>
        <w:t xml:space="preserve">The moral </w:t>
      </w:r>
      <w:r w:rsidRPr="004C7662">
        <w:rPr>
          <w:rStyle w:val="StyleUnderline"/>
          <w:highlight w:val="cyan"/>
        </w:rPr>
        <w:t xml:space="preserve">case against patents is </w:t>
      </w:r>
      <w:r w:rsidRPr="004C7662">
        <w:rPr>
          <w:rStyle w:val="StyleUnderline"/>
        </w:rPr>
        <w:t xml:space="preserve">even </w:t>
      </w:r>
      <w:r w:rsidRPr="004C7662">
        <w:rPr>
          <w:rStyle w:val="StyleUnderline"/>
          <w:highlight w:val="cyan"/>
        </w:rPr>
        <w:t>clearer</w:t>
      </w:r>
      <w:r w:rsidRPr="004C7662">
        <w:rPr>
          <w:rStyle w:val="StyleUnderline"/>
        </w:rPr>
        <w:t xml:space="preserve">. A patent is, in effect, a claim of ownership over a law of nature. What </w:t>
      </w:r>
      <w:r w:rsidRPr="004C7662">
        <w:rPr>
          <w:rStyle w:val="StyleUnderline"/>
          <w:highlight w:val="cyan"/>
        </w:rPr>
        <w:t>if Newton had claimed to own calculus, or the law of gravity? Would we have to pay a fee</w:t>
      </w:r>
      <w:r w:rsidRPr="004C7662">
        <w:rPr>
          <w:rStyle w:val="StyleUnderline"/>
        </w:rPr>
        <w:t xml:space="preserve"> to his estate every time we used one of the principles he discovered?</w:t>
      </w:r>
    </w:p>
    <w:p w14:paraId="335EB5BD" w14:textId="77777777" w:rsidR="002F613E" w:rsidRPr="004C7662" w:rsidRDefault="002F613E" w:rsidP="002F613E">
      <w:pPr>
        <w:ind w:left="720"/>
      </w:pPr>
      <w:r w:rsidRPr="004C7662">
        <w:t>"...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w:t>
      </w:r>
    </w:p>
    <w:p w14:paraId="536EDED0" w14:textId="77777777" w:rsidR="002F613E" w:rsidRPr="004C7662" w:rsidRDefault="002F613E" w:rsidP="002F613E">
      <w:pPr>
        <w:ind w:left="720"/>
      </w:pPr>
      <w:r w:rsidRPr="004C7662">
        <w:t xml:space="preserve">(Benjamin Tucker, </w:t>
      </w:r>
      <w:proofErr w:type="gramStart"/>
      <w:r w:rsidRPr="004C7662">
        <w:t>Instead</w:t>
      </w:r>
      <w:proofErr w:type="gramEnd"/>
      <w:r w:rsidRPr="004C7662">
        <w:t xml:space="preserve"> of a Book, By a Man Too Busy to Write One: A Fragmentary Exposition of Philosophical Anarchism (New York: Tucker, 1893), p. 13.)</w:t>
      </w:r>
    </w:p>
    <w:p w14:paraId="5F66B285" w14:textId="77777777" w:rsidR="002F613E" w:rsidRPr="004C7662" w:rsidRDefault="002F613E" w:rsidP="002F613E">
      <w:r w:rsidRPr="004C7662">
        <w:rPr>
          <w:rStyle w:val="StyleUnderline"/>
          <w:highlight w:val="cyan"/>
        </w:rPr>
        <w:t xml:space="preserve">Defenders </w:t>
      </w:r>
      <w:r w:rsidRPr="004C7662">
        <w:rPr>
          <w:rStyle w:val="StyleUnderline"/>
        </w:rPr>
        <w:t xml:space="preserve">of patents </w:t>
      </w:r>
      <w:r w:rsidRPr="004C7662">
        <w:rPr>
          <w:rStyle w:val="StyleUnderline"/>
          <w:highlight w:val="cyan"/>
        </w:rPr>
        <w:t>claim</w:t>
      </w:r>
      <w:r w:rsidRPr="004C7662">
        <w:rPr>
          <w:rStyle w:val="StyleUnderline"/>
        </w:rPr>
        <w:t xml:space="preserve"> that patent </w:t>
      </w:r>
      <w:r w:rsidRPr="004C7662">
        <w:rPr>
          <w:rStyle w:val="StyleUnderline"/>
          <w:highlight w:val="cyan"/>
        </w:rPr>
        <w:t>laws protect ownership</w:t>
      </w:r>
      <w:r w:rsidRPr="004C7662">
        <w:rPr>
          <w:rStyle w:val="StyleUnderline"/>
        </w:rPr>
        <w:t xml:space="preserve"> only </w:t>
      </w:r>
      <w:r w:rsidRPr="004C7662">
        <w:rPr>
          <w:rStyle w:val="StyleUnderline"/>
          <w:highlight w:val="cyan"/>
        </w:rPr>
        <w:t>of inventions</w:t>
      </w:r>
      <w:r w:rsidRPr="004C7662">
        <w:rPr>
          <w:rStyle w:val="StyleUnderline"/>
        </w:rPr>
        <w:t xml:space="preserve">, </w:t>
      </w:r>
      <w:r w:rsidRPr="004C7662">
        <w:rPr>
          <w:rStyle w:val="StyleUnderline"/>
          <w:highlight w:val="cyan"/>
        </w:rPr>
        <w:t>not</w:t>
      </w:r>
      <w:r w:rsidRPr="004C7662">
        <w:rPr>
          <w:rStyle w:val="StyleUnderline"/>
        </w:rPr>
        <w:t xml:space="preserve"> of </w:t>
      </w:r>
      <w:r w:rsidRPr="004C7662">
        <w:rPr>
          <w:rStyle w:val="StyleUnderline"/>
          <w:highlight w:val="cyan"/>
        </w:rPr>
        <w:t>discoveries</w:t>
      </w:r>
      <w:r w:rsidRPr="004C7662">
        <w:rPr>
          <w:rStyle w:val="StyleUnderline"/>
        </w:rPr>
        <w:t>. (</w:t>
      </w:r>
      <w:r w:rsidRPr="004C7662">
        <w:rPr>
          <w:rStyle w:val="StyleUnderline"/>
          <w:highlight w:val="cyan"/>
        </w:rPr>
        <w:t>Likewise</w:t>
      </w:r>
      <w:r w:rsidRPr="004C7662">
        <w:rPr>
          <w:rStyle w:val="StyleUnderline"/>
        </w:rPr>
        <w:t xml:space="preserve">, defenders of copyright claim that copyright laws protect only </w:t>
      </w:r>
      <w:r w:rsidRPr="004C7662">
        <w:rPr>
          <w:rStyle w:val="StyleUnderline"/>
          <w:highlight w:val="cyan"/>
        </w:rPr>
        <w:t xml:space="preserve">implementations of ideas, not </w:t>
      </w:r>
      <w:r w:rsidRPr="004C7662">
        <w:rPr>
          <w:rStyle w:val="StyleUnderline"/>
        </w:rPr>
        <w:t xml:space="preserve">the </w:t>
      </w:r>
      <w:r w:rsidRPr="004C7662">
        <w:rPr>
          <w:rStyle w:val="StyleUnderline"/>
          <w:highlight w:val="cyan"/>
        </w:rPr>
        <w:t>ideas themselves</w:t>
      </w:r>
      <w:r w:rsidRPr="004C7662">
        <w:rPr>
          <w:rStyle w:val="StyleUnderline"/>
        </w:rPr>
        <w:t xml:space="preserve">.) But </w:t>
      </w:r>
      <w:r w:rsidRPr="004C7662">
        <w:rPr>
          <w:rStyle w:val="StyleUnderline"/>
          <w:highlight w:val="cyan"/>
        </w:rPr>
        <w:t>this distinction is</w:t>
      </w:r>
      <w:r w:rsidRPr="004C7662">
        <w:rPr>
          <w:rStyle w:val="StyleUnderline"/>
        </w:rPr>
        <w:t xml:space="preserve"> an </w:t>
      </w:r>
      <w:r w:rsidRPr="004C7662">
        <w:rPr>
          <w:rStyle w:val="StyleUnderline"/>
          <w:highlight w:val="cyan"/>
        </w:rPr>
        <w:t>artificial</w:t>
      </w:r>
      <w:r w:rsidRPr="004C7662">
        <w:rPr>
          <w:rStyle w:val="StyleUnderline"/>
        </w:rPr>
        <w:t xml:space="preserve"> one.</w:t>
      </w:r>
      <w:r w:rsidRPr="004C7662">
        <w:t xml:space="preserve"> </w:t>
      </w:r>
      <w:r w:rsidRPr="004C7662">
        <w:rPr>
          <w:rStyle w:val="StyleUnderline"/>
          <w:highlight w:val="cyan"/>
        </w:rPr>
        <w:t>Laws of nature come in varying degrees of</w:t>
      </w:r>
      <w:r w:rsidRPr="004C7662">
        <w:rPr>
          <w:rStyle w:val="StyleUnderline"/>
        </w:rPr>
        <w:t xml:space="preserve"> generality and </w:t>
      </w:r>
      <w:r w:rsidRPr="004C7662">
        <w:rPr>
          <w:rStyle w:val="StyleUnderline"/>
          <w:highlight w:val="cyan"/>
        </w:rPr>
        <w:t>specificity</w:t>
      </w:r>
      <w:r w:rsidRPr="004C7662">
        <w:rPr>
          <w:rStyle w:val="StyleUnderline"/>
        </w:rPr>
        <w:t xml:space="preserve">; </w:t>
      </w:r>
      <w:r w:rsidRPr="004C7662">
        <w:rPr>
          <w:rStyle w:val="StyleUnderline"/>
          <w:highlight w:val="cyan"/>
        </w:rPr>
        <w:t>if it is a law</w:t>
      </w:r>
      <w:r w:rsidRPr="004C7662">
        <w:rPr>
          <w:rStyle w:val="StyleUnderline"/>
        </w:rPr>
        <w:t xml:space="preserve"> of nature </w:t>
      </w:r>
      <w:r w:rsidRPr="004C7662">
        <w:rPr>
          <w:rStyle w:val="StyleUnderline"/>
          <w:highlight w:val="cyan"/>
        </w:rPr>
        <w:t>that copper conducts electricity</w:t>
      </w:r>
      <w:r w:rsidRPr="004C7662">
        <w:rPr>
          <w:rStyle w:val="StyleUnderline"/>
        </w:rPr>
        <w:t xml:space="preserve">, </w:t>
      </w:r>
      <w:r w:rsidRPr="004C7662">
        <w:rPr>
          <w:rStyle w:val="StyleUnderline"/>
          <w:highlight w:val="cyan"/>
        </w:rPr>
        <w:t>it is no less a law</w:t>
      </w:r>
      <w:r w:rsidRPr="004C7662">
        <w:rPr>
          <w:rStyle w:val="StyleUnderline"/>
        </w:rPr>
        <w:t xml:space="preserve"> of nature </w:t>
      </w:r>
      <w:r w:rsidRPr="004C7662">
        <w:rPr>
          <w:rStyle w:val="StyleUnderline"/>
          <w:highlight w:val="cyan"/>
        </w:rPr>
        <w:t>that</w:t>
      </w:r>
      <w:r w:rsidRPr="004C7662">
        <w:rPr>
          <w:rStyle w:val="StyleUnderline"/>
        </w:rPr>
        <w:t xml:space="preserve"> this much </w:t>
      </w:r>
      <w:r w:rsidRPr="004C7662">
        <w:rPr>
          <w:rStyle w:val="StyleUnderline"/>
          <w:highlight w:val="cyan"/>
        </w:rPr>
        <w:t xml:space="preserve">copper, arranged in this configuration, with these other materials arranged </w:t>
      </w:r>
      <w:r w:rsidRPr="004C7662">
        <w:rPr>
          <w:rStyle w:val="StyleUnderline"/>
        </w:rPr>
        <w:t xml:space="preserve">so, </w:t>
      </w:r>
      <w:r w:rsidRPr="004C7662">
        <w:rPr>
          <w:rStyle w:val="StyleUnderline"/>
          <w:highlight w:val="cyan"/>
        </w:rPr>
        <w:t>makes a workable battery</w:t>
      </w:r>
      <w:r w:rsidRPr="004C7662">
        <w:rPr>
          <w:rStyle w:val="StyleUnderline"/>
        </w:rPr>
        <w:t>.</w:t>
      </w:r>
      <w:r w:rsidRPr="004C7662">
        <w:t xml:space="preserve"> And so on.</w:t>
      </w:r>
    </w:p>
    <w:p w14:paraId="01DB73CF" w14:textId="77777777" w:rsidR="002F613E" w:rsidRPr="004C7662" w:rsidRDefault="002F613E" w:rsidP="002F613E">
      <w:r w:rsidRPr="004C7662">
        <w:t xml:space="preserve">Suppose </w:t>
      </w:r>
      <w:r w:rsidRPr="004C7662">
        <w:rPr>
          <w:rStyle w:val="StyleUnderline"/>
        </w:rPr>
        <w:t xml:space="preserve">you are trapped at the bottom of a ravine. Sabre-tooth tigers are approaching hungrily. Your only hope is to quickly construct a levitation device I've recently invented. You know how it </w:t>
      </w:r>
      <w:proofErr w:type="gramStart"/>
      <w:r w:rsidRPr="004C7662">
        <w:rPr>
          <w:rStyle w:val="StyleUnderline"/>
        </w:rPr>
        <w:t>works, because</w:t>
      </w:r>
      <w:proofErr w:type="gramEnd"/>
      <w:r w:rsidRPr="004C7662">
        <w:rPr>
          <w:rStyle w:val="StyleUnderline"/>
        </w:rPr>
        <w:t xml:space="preserve"> you attended a public lecture I gave on the topic. And it's easy to construct, quite rapidly, out of materials you see</w:t>
      </w:r>
      <w:r w:rsidRPr="004C7662">
        <w:t xml:space="preserve"> lying around in the ravine.</w:t>
      </w:r>
    </w:p>
    <w:p w14:paraId="5AF6775B" w14:textId="77777777" w:rsidR="002F613E" w:rsidRPr="004C7662" w:rsidRDefault="002F613E" w:rsidP="002F613E">
      <w:r w:rsidRPr="004C7662">
        <w:t>But there's a problem</w:t>
      </w:r>
      <w:r w:rsidRPr="004C7662">
        <w:rPr>
          <w:rStyle w:val="StyleUnderline"/>
        </w:rPr>
        <w:t>. I've patented my levitation device. I own it — not just the individual model I built, but the universal. Thus, you can't construct your means of escape without using my property</w:t>
      </w:r>
      <w:r w:rsidRPr="004C7662">
        <w:t xml:space="preserve">. And </w:t>
      </w:r>
      <w:r w:rsidRPr="004C7662">
        <w:rPr>
          <w:rStyle w:val="StyleUnderline"/>
        </w:rPr>
        <w:t>I</w:t>
      </w:r>
      <w:r w:rsidRPr="004C7662">
        <w:t xml:space="preserve">, mean old skinflint that I am, </w:t>
      </w:r>
      <w:r w:rsidRPr="004C7662">
        <w:rPr>
          <w:rStyle w:val="StyleUnderline"/>
        </w:rPr>
        <w:t>refuse to give my permission</w:t>
      </w:r>
      <w:r w:rsidRPr="004C7662">
        <w:t xml:space="preserve">. And </w:t>
      </w:r>
      <w:proofErr w:type="gramStart"/>
      <w:r w:rsidRPr="004C7662">
        <w:t>so</w:t>
      </w:r>
      <w:proofErr w:type="gramEnd"/>
      <w:r w:rsidRPr="004C7662">
        <w:t xml:space="preserve"> </w:t>
      </w:r>
      <w:r w:rsidRPr="004C7662">
        <w:rPr>
          <w:rStyle w:val="StyleUnderline"/>
        </w:rPr>
        <w:t>the</w:t>
      </w:r>
      <w:r w:rsidRPr="004C7662">
        <w:t xml:space="preserve"> </w:t>
      </w:r>
      <w:r w:rsidRPr="004C7662">
        <w:rPr>
          <w:rStyle w:val="StyleUnderline"/>
        </w:rPr>
        <w:t>tigers dine well</w:t>
      </w:r>
      <w:r w:rsidRPr="004C7662">
        <w:t>.</w:t>
      </w:r>
    </w:p>
    <w:p w14:paraId="3C4DCFE1" w14:textId="77777777" w:rsidR="002F613E" w:rsidRPr="004C7662" w:rsidRDefault="002F613E" w:rsidP="002F613E">
      <w:r w:rsidRPr="004C7662">
        <w:t xml:space="preserve">This highlights the moral problem with the notion of intellectual property. By claiming a patent on my levitation device, </w:t>
      </w:r>
      <w:r w:rsidRPr="004C7662">
        <w:rPr>
          <w:rStyle w:val="StyleUnderline"/>
        </w:rPr>
        <w:t>I'm saying that you are not permitted to use your own knowledge to further your ends. By what right?</w:t>
      </w:r>
    </w:p>
    <w:p w14:paraId="102CB1D9" w14:textId="77777777" w:rsidR="002F613E" w:rsidRPr="004C7662" w:rsidRDefault="002F613E" w:rsidP="002F613E">
      <w:pPr>
        <w:pStyle w:val="Heading4"/>
      </w:pPr>
      <w:r w:rsidRPr="004C7662">
        <w:t>Proves IP rights are incoherent since it results in an inability to perform simple actions that have already been thought of before.</w:t>
      </w:r>
    </w:p>
    <w:p w14:paraId="2F7CFC51" w14:textId="77777777" w:rsidR="002F613E" w:rsidRPr="004C7662" w:rsidRDefault="002F613E" w:rsidP="002F613E">
      <w:pPr>
        <w:pStyle w:val="Heading3"/>
      </w:pPr>
      <w:proofErr w:type="spellStart"/>
      <w:r w:rsidRPr="004C7662">
        <w:t>Underview</w:t>
      </w:r>
      <w:proofErr w:type="spellEnd"/>
      <w:r w:rsidRPr="004C7662">
        <w:t xml:space="preserve"> </w:t>
      </w:r>
    </w:p>
    <w:p w14:paraId="68E86945" w14:textId="77777777" w:rsidR="002F613E" w:rsidRPr="004C7662" w:rsidRDefault="002F613E" w:rsidP="002F613E"/>
    <w:p w14:paraId="371B5E99" w14:textId="77777777" w:rsidR="002F613E" w:rsidRPr="004C7662" w:rsidRDefault="002F613E" w:rsidP="002F613E">
      <w:pPr>
        <w:pStyle w:val="Heading4"/>
        <w:rPr>
          <w:rFonts w:eastAsia="Times New Roman"/>
        </w:rPr>
      </w:pPr>
      <w:r w:rsidRPr="004C7662">
        <w:rPr>
          <w:rFonts w:eastAsia="Times New Roman"/>
        </w:rPr>
        <w:t xml:space="preserve">[1] </w:t>
      </w:r>
      <w:proofErr w:type="spellStart"/>
      <w:r w:rsidRPr="004C7662">
        <w:rPr>
          <w:rFonts w:eastAsia="Times New Roman"/>
          <w:u w:val="single"/>
        </w:rPr>
        <w:t>Aff</w:t>
      </w:r>
      <w:proofErr w:type="spellEnd"/>
      <w:r w:rsidRPr="004C7662">
        <w:rPr>
          <w:rFonts w:eastAsia="Times New Roman"/>
          <w:u w:val="single"/>
        </w:rPr>
        <w:t xml:space="preserve"> theory</w:t>
      </w:r>
      <w:r w:rsidRPr="004C7662">
        <w:rPr>
          <w:rFonts w:eastAsia="Times New Roman"/>
        </w:rPr>
        <w:t xml:space="preserve"> is </w:t>
      </w:r>
      <w:r w:rsidRPr="004C7662">
        <w:rPr>
          <w:rFonts w:eastAsia="Times New Roman"/>
          <w:u w:val="single"/>
        </w:rPr>
        <w:t>legit</w:t>
      </w:r>
      <w:r w:rsidRPr="004C7662">
        <w:rPr>
          <w:rFonts w:eastAsia="Times New Roman"/>
        </w:rPr>
        <w:t xml:space="preserve"> and </w:t>
      </w:r>
      <w:r w:rsidRPr="004C7662">
        <w:rPr>
          <w:rFonts w:eastAsia="Times New Roman"/>
          <w:u w:val="single"/>
        </w:rPr>
        <w:t>drop the debater</w:t>
      </w:r>
      <w:r w:rsidRPr="004C7662">
        <w:rPr>
          <w:rFonts w:eastAsia="Times New Roman"/>
        </w:rPr>
        <w:t xml:space="preserve">. 1AR theory is key to check infinite abuse. The 1AR is already too short so </w:t>
      </w:r>
      <w:proofErr w:type="spellStart"/>
      <w:r w:rsidRPr="004C7662">
        <w:rPr>
          <w:rFonts w:eastAsia="Times New Roman"/>
          <w:u w:val="single"/>
        </w:rPr>
        <w:t>strat</w:t>
      </w:r>
      <w:proofErr w:type="spellEnd"/>
      <w:r w:rsidRPr="004C7662">
        <w:rPr>
          <w:rFonts w:eastAsia="Times New Roman"/>
          <w:u w:val="single"/>
        </w:rPr>
        <w:t xml:space="preserve"> skew</w:t>
      </w:r>
      <w:r w:rsidRPr="004C7662">
        <w:rPr>
          <w:rFonts w:eastAsia="Times New Roman"/>
        </w:rPr>
        <w:t xml:space="preserve"> and </w:t>
      </w:r>
      <w:r w:rsidRPr="004C7662">
        <w:rPr>
          <w:rFonts w:eastAsia="Times New Roman"/>
          <w:u w:val="single"/>
        </w:rPr>
        <w:t>time loss</w:t>
      </w:r>
      <w:r w:rsidRPr="004C7662">
        <w:rPr>
          <w:rFonts w:eastAsia="Times New Roman"/>
        </w:rPr>
        <w:t xml:space="preserve"> reading theory makes it impossible to have a fair shot at other areas of the flow, which also means </w:t>
      </w:r>
      <w:proofErr w:type="spellStart"/>
      <w:r w:rsidRPr="004C7662">
        <w:rPr>
          <w:rFonts w:eastAsia="Times New Roman"/>
        </w:rPr>
        <w:t>aff</w:t>
      </w:r>
      <w:proofErr w:type="spellEnd"/>
      <w:r w:rsidRPr="004C7662">
        <w:rPr>
          <w:rFonts w:eastAsia="Times New Roman"/>
        </w:rPr>
        <w:t xml:space="preserve"> theory comes lexically prior. </w:t>
      </w:r>
      <w:proofErr w:type="gramStart"/>
      <w:r w:rsidRPr="004C7662">
        <w:rPr>
          <w:rFonts w:eastAsia="Times New Roman"/>
        </w:rPr>
        <w:t>And,</w:t>
      </w:r>
      <w:proofErr w:type="gramEnd"/>
      <w:r w:rsidRPr="004C7662">
        <w:rPr>
          <w:rFonts w:eastAsia="Times New Roman"/>
        </w:rPr>
        <w:t xml:space="preserve"> </w:t>
      </w:r>
      <w:r w:rsidRPr="004C7662">
        <w:rPr>
          <w:rFonts w:eastAsia="Times New Roman"/>
          <w:u w:val="single"/>
        </w:rPr>
        <w:t>no neg RVIs</w:t>
      </w:r>
      <w:r w:rsidRPr="004C7662">
        <w:rPr>
          <w:rFonts w:eastAsia="Times New Roman"/>
        </w:rPr>
        <w:t>—</w:t>
      </w:r>
      <w:proofErr w:type="spellStart"/>
      <w:r w:rsidRPr="004C7662">
        <w:rPr>
          <w:rFonts w:eastAsia="Times New Roman"/>
        </w:rPr>
        <w:t>let’s</w:t>
      </w:r>
      <w:proofErr w:type="spellEnd"/>
      <w:r w:rsidRPr="004C7662">
        <w:rPr>
          <w:rFonts w:eastAsia="Times New Roman"/>
        </w:rPr>
        <w:t xml:space="preserve"> them dump on the shell for 6 minutes making the 2AR impossible.</w:t>
      </w:r>
    </w:p>
    <w:p w14:paraId="3008E7F4" w14:textId="68653D83" w:rsidR="002F613E" w:rsidRDefault="002F613E" w:rsidP="002F613E"/>
    <w:p w14:paraId="1B67A7A2" w14:textId="770D6985" w:rsidR="002F613E" w:rsidRPr="008103BC" w:rsidRDefault="002F613E" w:rsidP="002F613E">
      <w:pPr>
        <w:pStyle w:val="Heading4"/>
      </w:pPr>
      <w:r>
        <w:t xml:space="preserve">[2] </w:t>
      </w:r>
      <w:r w:rsidRPr="008103BC">
        <w:t>Interpretation: The negative must concede the affirmative’s framework if the standard is protecting equal outer freedom.</w:t>
      </w:r>
    </w:p>
    <w:p w14:paraId="7296A3FA" w14:textId="77777777" w:rsidR="002F613E" w:rsidRPr="008103BC" w:rsidRDefault="002F613E" w:rsidP="002F613E">
      <w:pPr>
        <w:pStyle w:val="Heading4"/>
      </w:pPr>
      <w:r w:rsidRPr="008103BC">
        <w:t>Violation: They contested it.</w:t>
      </w:r>
    </w:p>
    <w:p w14:paraId="181D9B85" w14:textId="77777777" w:rsidR="002F613E" w:rsidRPr="008103BC" w:rsidRDefault="002F613E" w:rsidP="002F613E">
      <w:pPr>
        <w:pStyle w:val="Heading4"/>
      </w:pPr>
      <w:r w:rsidRPr="008103BC">
        <w:t>Standards:</w:t>
      </w:r>
    </w:p>
    <w:p w14:paraId="42E3EDCC" w14:textId="77777777" w:rsidR="002F613E" w:rsidRPr="008103BC" w:rsidRDefault="002F613E" w:rsidP="002F613E">
      <w:pPr>
        <w:pStyle w:val="Heading4"/>
      </w:pPr>
      <w:r w:rsidRPr="008103BC">
        <w:t xml:space="preserve">1 – Strat skew – The neg can </w:t>
      </w:r>
      <w:proofErr w:type="spellStart"/>
      <w:r w:rsidRPr="008103BC">
        <w:t>uplayer</w:t>
      </w:r>
      <w:proofErr w:type="spellEnd"/>
      <w:r w:rsidRPr="008103BC">
        <w:t xml:space="preserve"> and read NCs and Ks. This means they can win their framework and offense under their </w:t>
      </w:r>
      <w:proofErr w:type="gramStart"/>
      <w:r w:rsidRPr="008103BC">
        <w:t>framework</w:t>
      </w:r>
      <w:proofErr w:type="gramEnd"/>
      <w:r w:rsidRPr="008103BC">
        <w:t xml:space="preserve"> or they can win offense under our framework creating a 2:1 skew. It also exacerbates 1AR time skews and forces a 1AR restart. They also get the advantage of being reactionary so they will be ahead on both layers.</w:t>
      </w:r>
    </w:p>
    <w:p w14:paraId="3D267297" w14:textId="77777777" w:rsidR="002F613E" w:rsidRPr="008103BC" w:rsidRDefault="002F613E" w:rsidP="002F613E">
      <w:pPr>
        <w:pStyle w:val="Heading4"/>
      </w:pPr>
      <w:r w:rsidRPr="008103BC">
        <w:t xml:space="preserve">2 – Resolvability – Framework debates tend to be </w:t>
      </w:r>
      <w:proofErr w:type="spellStart"/>
      <w:r w:rsidRPr="008103BC">
        <w:t>blippy</w:t>
      </w:r>
      <w:proofErr w:type="spellEnd"/>
      <w:r w:rsidRPr="008103BC">
        <w:t xml:space="preserve"> and irresolvable – It’s a debate about truth values whereas contention debates have material impacts that can be weighed. Viewing offense under one lens is key to solve since it avoids the framework debate. Resolvability is an independent voter because judges need to resolve rounds to </w:t>
      </w:r>
      <w:proofErr w:type="gramStart"/>
      <w:r w:rsidRPr="008103BC">
        <w:t>make a decision</w:t>
      </w:r>
      <w:proofErr w:type="gramEnd"/>
      <w:r w:rsidRPr="008103BC">
        <w:t xml:space="preserve">. It also is key to fairness because anything else leads to judge intervention which is inherently unfair. </w:t>
      </w:r>
    </w:p>
    <w:p w14:paraId="0706EFA3" w14:textId="77777777" w:rsidR="002F613E" w:rsidRPr="008103BC" w:rsidRDefault="002F613E" w:rsidP="002F613E">
      <w:pPr>
        <w:pStyle w:val="Heading4"/>
      </w:pPr>
      <w:r w:rsidRPr="008103BC">
        <w:t xml:space="preserve">3 – Topic Ed – Every debate without AFC means a framework debate which crowds out topic ed. Our </w:t>
      </w:r>
      <w:proofErr w:type="spellStart"/>
      <w:r w:rsidRPr="008103BC">
        <w:t>interp</w:t>
      </w:r>
      <w:proofErr w:type="spellEnd"/>
      <w:r w:rsidRPr="008103BC">
        <w:t xml:space="preserve"> allows in depth topic ed and </w:t>
      </w:r>
      <w:proofErr w:type="spellStart"/>
      <w:r w:rsidRPr="008103BC">
        <w:t>let’s</w:t>
      </w:r>
      <w:proofErr w:type="spellEnd"/>
      <w:r w:rsidRPr="008103BC">
        <w:t xml:space="preserve"> us debate the resolution’s application to one philosophy.</w:t>
      </w:r>
    </w:p>
    <w:p w14:paraId="3023FF75" w14:textId="77777777" w:rsidR="002F613E" w:rsidRPr="008103BC" w:rsidRDefault="002F613E" w:rsidP="002F613E">
      <w:pPr>
        <w:pStyle w:val="Heading4"/>
      </w:pPr>
      <w:r w:rsidRPr="008103BC">
        <w:t xml:space="preserve">4 – Critical Thinking – Our framework forces you to make analytic arguments about the nature of </w:t>
      </w:r>
      <w:r>
        <w:t>[]</w:t>
      </w:r>
      <w:r w:rsidRPr="008103BC">
        <w:t xml:space="preserve"> – details like the geopolitical effects don’t matter because none of us will ever be </w:t>
      </w:r>
      <w:proofErr w:type="gramStart"/>
      <w:r w:rsidRPr="008103BC">
        <w:t>in a position</w:t>
      </w:r>
      <w:proofErr w:type="gramEnd"/>
      <w:r w:rsidRPr="008103BC">
        <w:t xml:space="preserve"> to pass policies – but, we will have to make decisions in everyday life.</w:t>
      </w:r>
    </w:p>
    <w:p w14:paraId="700BEAAA" w14:textId="77777777" w:rsidR="002F613E" w:rsidRPr="008103BC" w:rsidRDefault="002F613E" w:rsidP="002F613E">
      <w:pPr>
        <w:pStyle w:val="Heading4"/>
      </w:pPr>
      <w:r w:rsidRPr="008103BC">
        <w:t>Fairness is a voter – Debate is a competitive activity which requires an equal playing field or else judges won’t be able to vote on the better debater.</w:t>
      </w:r>
    </w:p>
    <w:p w14:paraId="143680AF" w14:textId="77777777" w:rsidR="002F613E" w:rsidRPr="008103BC" w:rsidRDefault="002F613E" w:rsidP="002F613E">
      <w:pPr>
        <w:pStyle w:val="Heading4"/>
      </w:pPr>
      <w:r w:rsidRPr="008103BC">
        <w:t xml:space="preserve">Education is a voter – </w:t>
      </w:r>
      <w:proofErr w:type="gramStart"/>
      <w:r w:rsidRPr="008103BC">
        <w:t>It’s</w:t>
      </w:r>
      <w:proofErr w:type="gramEnd"/>
      <w:r w:rsidRPr="008103BC">
        <w:t xml:space="preserve"> why schools fund the activity, why students do it, and the only portable skill.</w:t>
      </w:r>
    </w:p>
    <w:p w14:paraId="09F3760C" w14:textId="77777777" w:rsidR="002F613E" w:rsidRPr="008103BC" w:rsidRDefault="002F613E" w:rsidP="002F613E">
      <w:pPr>
        <w:pStyle w:val="Heading4"/>
      </w:pPr>
      <w:r w:rsidRPr="008103BC">
        <w:t>Drop the debater to deter future abuse.</w:t>
      </w:r>
    </w:p>
    <w:p w14:paraId="5C044DE0" w14:textId="111DA3EA" w:rsidR="002F613E" w:rsidRPr="008103BC" w:rsidRDefault="002F613E" w:rsidP="002F613E">
      <w:pPr>
        <w:pStyle w:val="Heading4"/>
      </w:pPr>
      <w:r w:rsidRPr="008103BC">
        <w:t xml:space="preserve">Competing </w:t>
      </w:r>
      <w:proofErr w:type="spellStart"/>
      <w:r w:rsidRPr="008103BC">
        <w:t>interps</w:t>
      </w:r>
      <w:proofErr w:type="spellEnd"/>
      <w:r>
        <w:t xml:space="preserve"> –</w:t>
      </w:r>
      <w:r w:rsidRPr="008103BC">
        <w:t xml:space="preserve"> A) Reasonability is interventionist because I don’t know what the judge considers reasonable. B) </w:t>
      </w:r>
      <w:proofErr w:type="spellStart"/>
      <w:r w:rsidRPr="008103BC">
        <w:t>Brightlines</w:t>
      </w:r>
      <w:proofErr w:type="spellEnd"/>
      <w:r w:rsidRPr="008103BC">
        <w:t xml:space="preserve"> are arbitrary and change all the time. C) Competing </w:t>
      </w:r>
      <w:proofErr w:type="spellStart"/>
      <w:r w:rsidRPr="008103BC">
        <w:t>interps</w:t>
      </w:r>
      <w:proofErr w:type="spellEnd"/>
      <w:r w:rsidRPr="008103BC">
        <w:t xml:space="preserve"> creates a race to the top.</w:t>
      </w:r>
    </w:p>
    <w:p w14:paraId="2C2C67F6" w14:textId="795DEB00" w:rsidR="002F613E" w:rsidRDefault="002F613E" w:rsidP="002F613E">
      <w:pPr>
        <w:pStyle w:val="Heading4"/>
      </w:pPr>
      <w:r w:rsidRPr="008103BC">
        <w:t xml:space="preserve">No RVIs </w:t>
      </w:r>
      <w:r>
        <w:t>–</w:t>
      </w:r>
      <w:r w:rsidRPr="008103BC">
        <w:t xml:space="preserve"> A) RVIs create a chilling effect where we would be too scared to call out real abuse. B) They’re illogical – you don’t win for being fair. C) It encourages baiting theory and having a pre-scripted </w:t>
      </w:r>
      <w:proofErr w:type="spellStart"/>
      <w:r w:rsidRPr="008103BC">
        <w:t>counterinterp</w:t>
      </w:r>
      <w:proofErr w:type="spellEnd"/>
      <w:r w:rsidRPr="008103BC">
        <w:t>.</w:t>
      </w:r>
    </w:p>
    <w:p w14:paraId="0EF5AD33" w14:textId="77777777" w:rsidR="002F613E" w:rsidRPr="004C7662" w:rsidRDefault="002F613E" w:rsidP="002F613E"/>
    <w:p w14:paraId="60B74358" w14:textId="77777777" w:rsidR="002F613E" w:rsidRPr="004C7662" w:rsidRDefault="002F613E" w:rsidP="002F613E">
      <w:pPr>
        <w:pStyle w:val="Heading3"/>
      </w:pPr>
      <w:r w:rsidRPr="004C7662">
        <w:t>Advantage</w:t>
      </w:r>
    </w:p>
    <w:p w14:paraId="719F80A6" w14:textId="77777777" w:rsidR="002F613E" w:rsidRPr="004C7662" w:rsidRDefault="002F613E" w:rsidP="002F613E"/>
    <w:p w14:paraId="0F175FE9" w14:textId="77777777" w:rsidR="002F613E" w:rsidRPr="004C7662" w:rsidRDefault="002F613E" w:rsidP="002F613E">
      <w:pPr>
        <w:pStyle w:val="Heading4"/>
      </w:pPr>
      <w:r w:rsidRPr="004C7662">
        <w:t xml:space="preserve">India is in crisis – the recent COVID surge is fundamentally different from that </w:t>
      </w:r>
      <w:proofErr w:type="gramStart"/>
      <w:r w:rsidRPr="004C7662">
        <w:t>of  the</w:t>
      </w:r>
      <w:proofErr w:type="gramEnd"/>
      <w:r w:rsidRPr="004C7662">
        <w:t xml:space="preserve"> past.  </w:t>
      </w:r>
    </w:p>
    <w:p w14:paraId="0EC72E03" w14:textId="77777777" w:rsidR="002F613E" w:rsidRPr="004C7662" w:rsidRDefault="002F613E" w:rsidP="002F613E">
      <w:r w:rsidRPr="004C7662">
        <w:rPr>
          <w:rStyle w:val="Style13ptBold"/>
        </w:rPr>
        <w:t>Khullar 21.</w:t>
      </w:r>
      <w:r w:rsidRPr="004C7662">
        <w:t xml:space="preserve"> [(Dhruv Khullar is a contributing writer at The New Yorker, where he </w:t>
      </w:r>
      <w:proofErr w:type="gramStart"/>
      <w:r w:rsidRPr="004C7662">
        <w:t>writes  primarily</w:t>
      </w:r>
      <w:proofErr w:type="gramEnd"/>
      <w:r w:rsidRPr="004C7662">
        <w:t xml:space="preserve"> about medicine, health care, and politics. He is also a practicing physician and </w:t>
      </w:r>
      <w:proofErr w:type="gramStart"/>
      <w:r w:rsidRPr="004C7662">
        <w:t>an  assistant</w:t>
      </w:r>
      <w:proofErr w:type="gramEnd"/>
      <w:r w:rsidRPr="004C7662">
        <w:t xml:space="preserve"> professor at Weill Cornell Medical College) “India’s Crisis Marks a New Phase in the  Pandemic,” The New Yorker, May 13, 2021. https://www.newyorker.com/science/medical dispatch/</w:t>
      </w:r>
      <w:proofErr w:type="spellStart"/>
      <w:r w:rsidRPr="004C7662">
        <w:t>indias</w:t>
      </w:r>
      <w:proofErr w:type="spellEnd"/>
      <w:r w:rsidRPr="004C7662">
        <w:t xml:space="preserve">-crisis-marks-a-new-phase-in-the-pandemic] TDI </w:t>
      </w:r>
    </w:p>
    <w:p w14:paraId="0A3CDDB1" w14:textId="77777777" w:rsidR="002F613E" w:rsidRPr="004C7662" w:rsidRDefault="002F613E" w:rsidP="002F613E">
      <w:pPr>
        <w:widowControl w:val="0"/>
        <w:pBdr>
          <w:top w:val="nil"/>
          <w:left w:val="nil"/>
          <w:bottom w:val="nil"/>
          <w:right w:val="nil"/>
          <w:between w:val="nil"/>
        </w:pBdr>
        <w:spacing w:line="264" w:lineRule="auto"/>
        <w:ind w:left="4" w:right="351" w:firstLine="5"/>
        <w:rPr>
          <w:rFonts w:asciiTheme="minorHAnsi" w:eastAsia="Calibri" w:hAnsiTheme="minorHAnsi" w:cstheme="minorHAnsi"/>
          <w:color w:val="000000"/>
          <w:sz w:val="13"/>
          <w:szCs w:val="13"/>
        </w:rPr>
      </w:pPr>
      <w:r w:rsidRPr="004C7662">
        <w:rPr>
          <w:rFonts w:asciiTheme="minorHAnsi" w:eastAsia="Calibri" w:hAnsiTheme="minorHAnsi" w:cstheme="minorHAnsi"/>
          <w:color w:val="000000"/>
          <w:sz w:val="13"/>
          <w:szCs w:val="13"/>
        </w:rPr>
        <w:t xml:space="preserve">Laxminarayan’s walks have changed in recent weeks. </w:t>
      </w:r>
      <w:r w:rsidRPr="004C7662">
        <w:rPr>
          <w:rStyle w:val="StyleUnderline"/>
        </w:rPr>
        <w:t xml:space="preserve">Coronavirus </w:t>
      </w:r>
      <w:r w:rsidRPr="004C7662">
        <w:rPr>
          <w:rStyle w:val="StyleUnderline"/>
          <w:highlight w:val="cyan"/>
        </w:rPr>
        <w:t>deaths in India</w:t>
      </w:r>
      <w:r w:rsidRPr="004C7662">
        <w:rPr>
          <w:rStyle w:val="StyleUnderline"/>
        </w:rPr>
        <w:t xml:space="preserve"> have </w:t>
      </w:r>
      <w:r w:rsidRPr="004C7662">
        <w:rPr>
          <w:rStyle w:val="StyleUnderline"/>
          <w:highlight w:val="cyan"/>
        </w:rPr>
        <w:t>skyrocketed</w:t>
      </w:r>
      <w:r w:rsidRPr="004C7662">
        <w:rPr>
          <w:rStyle w:val="StyleUnderline"/>
        </w:rPr>
        <w:t>, and a frightening atmosphere has descended. New Delhi is roughly as dense as New York City, with some thirty thousand residents per square mile. But now Laxminarayan passes just a few scattered people; almost everyone stays inside if they can, venturing out only in search of food, medication, or medical care.</w:t>
      </w:r>
      <w:r w:rsidRPr="004C7662">
        <w:rPr>
          <w:rFonts w:asciiTheme="minorHAnsi" w:eastAsia="Calibri" w:hAnsiTheme="minorHAnsi" w:cstheme="minorHAnsi"/>
          <w:color w:val="000000"/>
          <w:u w:val="single"/>
        </w:rPr>
        <w:t xml:space="preserve"> </w:t>
      </w:r>
      <w:r w:rsidRPr="004C7662">
        <w:rPr>
          <w:rFonts w:asciiTheme="minorHAnsi" w:eastAsia="Calibri" w:hAnsiTheme="minorHAnsi" w:cstheme="minorHAnsi"/>
          <w:color w:val="000000"/>
          <w:sz w:val="13"/>
          <w:szCs w:val="13"/>
        </w:rPr>
        <w:t xml:space="preserve">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4C7662">
        <w:rPr>
          <w:rStyle w:val="StyleUnderline"/>
        </w:rPr>
        <w:t xml:space="preserve">the </w:t>
      </w:r>
      <w:r w:rsidRPr="004C7662">
        <w:rPr>
          <w:rStyle w:val="StyleUnderline"/>
          <w:highlight w:val="cyan"/>
        </w:rPr>
        <w:t xml:space="preserve">virus is </w:t>
      </w:r>
      <w:r w:rsidRPr="004C7662">
        <w:rPr>
          <w:rStyle w:val="StyleUnderline"/>
        </w:rPr>
        <w:t xml:space="preserve">newly </w:t>
      </w:r>
      <w:r w:rsidRPr="004C7662">
        <w:rPr>
          <w:rStyle w:val="StyleUnderline"/>
          <w:highlight w:val="cyan"/>
        </w:rPr>
        <w:t xml:space="preserve">infecting millions </w:t>
      </w:r>
      <w:r w:rsidRPr="004C7662">
        <w:rPr>
          <w:rStyle w:val="StyleUnderline"/>
        </w:rPr>
        <w:t xml:space="preserve">of Indians </w:t>
      </w:r>
      <w:r w:rsidRPr="004C7662">
        <w:rPr>
          <w:rStyle w:val="StyleUnderline"/>
          <w:highlight w:val="cyan"/>
        </w:rPr>
        <w:t>each week</w:t>
      </w:r>
      <w:r w:rsidRPr="004C7662">
        <w:rPr>
          <w:rStyle w:val="StyleUnderline"/>
        </w:rPr>
        <w:t xml:space="preserve">, and that some </w:t>
      </w:r>
      <w:r w:rsidRPr="004C7662">
        <w:rPr>
          <w:rStyle w:val="StyleUnderline"/>
          <w:highlight w:val="cyan"/>
        </w:rPr>
        <w:t>twenty thousand or thirty thousand</w:t>
      </w:r>
      <w:r w:rsidRPr="004C7662">
        <w:rPr>
          <w:rStyle w:val="StyleUnderline"/>
        </w:rPr>
        <w:t xml:space="preserve"> people are </w:t>
      </w:r>
      <w:r w:rsidRPr="004C7662">
        <w:rPr>
          <w:rStyle w:val="StyleUnderline"/>
          <w:highlight w:val="cyan"/>
        </w:rPr>
        <w:t>dying weekly.</w:t>
      </w:r>
      <w:r w:rsidRPr="004C7662">
        <w:rPr>
          <w:rStyle w:val="StyleUnderline"/>
        </w:rPr>
        <w:t xml:space="preserve"> But most experts, including Laxminarayan, believe that those numbers capture a fraction of the true covid-19 toll. “</w:t>
      </w:r>
      <w:r w:rsidRPr="004C7662">
        <w:rPr>
          <w:rStyle w:val="StyleUnderline"/>
          <w:highlight w:val="cyan"/>
        </w:rPr>
        <w:t>It’s a war zone</w:t>
      </w:r>
      <w:r w:rsidRPr="004C7662">
        <w:rPr>
          <w:rStyle w:val="StyleUnderline"/>
        </w:rPr>
        <w:t>,”</w:t>
      </w:r>
      <w:r w:rsidRPr="004C7662">
        <w:rPr>
          <w:rFonts w:asciiTheme="minorHAnsi" w:eastAsia="Calibri" w:hAnsiTheme="minorHAnsi" w:cstheme="minorHAnsi"/>
          <w:color w:val="000000"/>
        </w:rPr>
        <w:t xml:space="preserve"> </w:t>
      </w:r>
      <w:r w:rsidRPr="004C7662">
        <w:rPr>
          <w:rFonts w:asciiTheme="minorHAnsi" w:eastAsia="Calibri" w:hAnsiTheme="minorHAnsi" w:cstheme="minorHAnsi"/>
          <w:color w:val="000000"/>
          <w:sz w:val="13"/>
          <w:szCs w:val="13"/>
        </w:rPr>
        <w:t xml:space="preserve">Laxminarayan said. “It’s worse than what you’re reading in the papers or seeing on TV. Whatever the numbers are, they don’t tell the full story. </w:t>
      </w:r>
      <w:r w:rsidRPr="004C7662">
        <w:rPr>
          <w:rStyle w:val="StyleUnderline"/>
        </w:rPr>
        <w:t xml:space="preserve">The human toll is devastating.” The </w:t>
      </w:r>
      <w:r w:rsidRPr="004C7662">
        <w:rPr>
          <w:rStyle w:val="StyleUnderline"/>
          <w:highlight w:val="cyan"/>
        </w:rPr>
        <w:t>current surge differs</w:t>
      </w:r>
      <w:r w:rsidRPr="004C7662">
        <w:rPr>
          <w:rStyle w:val="StyleUnderline"/>
        </w:rPr>
        <w:t xml:space="preserve"> fundamentally </w:t>
      </w:r>
      <w:r w:rsidRPr="004C7662">
        <w:rPr>
          <w:rStyle w:val="StyleUnderline"/>
          <w:highlight w:val="cyan"/>
        </w:rPr>
        <w:t>from</w:t>
      </w:r>
      <w:r w:rsidRPr="004C7662">
        <w:rPr>
          <w:rStyle w:val="StyleUnderline"/>
        </w:rPr>
        <w:t xml:space="preserve"> India’s experience </w:t>
      </w:r>
      <w:r w:rsidRPr="004C7662">
        <w:rPr>
          <w:rStyle w:val="StyleUnderline"/>
          <w:highlight w:val="cyan"/>
        </w:rPr>
        <w:t>last year</w:t>
      </w:r>
      <w:r w:rsidRPr="004C7662">
        <w:rPr>
          <w:rStyle w:val="StyleUnderline"/>
        </w:rPr>
        <w:t>.</w:t>
      </w:r>
      <w:r w:rsidRPr="004C7662">
        <w:rPr>
          <w:rFonts w:asciiTheme="minorHAnsi" w:eastAsia="Calibri" w:hAnsiTheme="minorHAnsi" w:cstheme="minorHAnsi"/>
          <w:color w:val="000000"/>
          <w:sz w:val="13"/>
          <w:szCs w:val="13"/>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4C7662">
        <w:rPr>
          <w:rFonts w:asciiTheme="minorHAnsi" w:eastAsia="Calibri" w:hAnsiTheme="minorHAnsi" w:cstheme="minorHAnsi"/>
          <w:color w:val="000000"/>
          <w:sz w:val="13"/>
          <w:szCs w:val="13"/>
        </w:rPr>
        <w:t>OxygenForIndia</w:t>
      </w:r>
      <w:proofErr w:type="spellEnd"/>
      <w:r w:rsidRPr="004C7662">
        <w:rPr>
          <w:rFonts w:asciiTheme="minorHAnsi" w:eastAsia="Calibri" w:hAnsiTheme="minorHAnsi" w:cstheme="minorHAnsi"/>
          <w:color w:val="000000"/>
          <w:sz w:val="13"/>
          <w:szCs w:val="13"/>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4C7662">
        <w:rPr>
          <w:rFonts w:asciiTheme="minorHAnsi" w:eastAsia="Calibri" w:hAnsiTheme="minorHAnsi" w:cstheme="minorHAnsi"/>
          <w:color w:val="000000"/>
          <w:sz w:val="13"/>
          <w:szCs w:val="13"/>
        </w:rPr>
        <w:t>—“</w:t>
      </w:r>
      <w:proofErr w:type="gramEnd"/>
      <w:r w:rsidRPr="004C7662">
        <w:rPr>
          <w:rFonts w:asciiTheme="minorHAnsi" w:eastAsia="Calibri" w:hAnsiTheme="minorHAnsi" w:cstheme="minorHAnsi"/>
          <w:color w:val="000000"/>
          <w:sz w:val="13"/>
          <w:szCs w:val="13"/>
        </w:rPr>
        <w:t xml:space="preserve">You can’t make doctors and nurses overnight”—and that India is better served today by making more efficient use of its existing infrastructure. </w:t>
      </w:r>
      <w:proofErr w:type="spellStart"/>
      <w:r w:rsidRPr="004C7662">
        <w:rPr>
          <w:rFonts w:asciiTheme="minorHAnsi" w:eastAsia="Calibri" w:hAnsiTheme="minorHAnsi" w:cstheme="minorHAnsi"/>
          <w:color w:val="000000"/>
          <w:sz w:val="13"/>
          <w:szCs w:val="13"/>
        </w:rPr>
        <w:t>OxygenForIndia</w:t>
      </w:r>
      <w:proofErr w:type="spellEnd"/>
      <w:r w:rsidRPr="004C7662">
        <w:rPr>
          <w:rFonts w:asciiTheme="minorHAnsi" w:eastAsia="Calibri" w:hAnsiTheme="minorHAnsi" w:cstheme="minorHAnsi"/>
          <w:color w:val="000000"/>
          <w:sz w:val="13"/>
          <w:szCs w:val="13"/>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4C7662">
        <w:rPr>
          <w:rFonts w:asciiTheme="minorHAnsi" w:eastAsia="Calibri" w:hAnsiTheme="minorHAnsi" w:cstheme="minorHAnsi"/>
          <w:color w:val="000000"/>
          <w:sz w:val="13"/>
          <w:szCs w:val="13"/>
        </w:rPr>
        <w:t>as long as</w:t>
      </w:r>
      <w:proofErr w:type="gramEnd"/>
      <w:r w:rsidRPr="004C7662">
        <w:rPr>
          <w:rFonts w:asciiTheme="minorHAnsi" w:eastAsia="Calibri" w:hAnsiTheme="minorHAnsi" w:cstheme="minorHAnsi"/>
          <w:color w:val="000000"/>
          <w:sz w:val="13"/>
          <w:szCs w:val="13"/>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4C7662">
        <w:rPr>
          <w:rFonts w:asciiTheme="minorHAnsi" w:eastAsia="Calibri" w:hAnsiTheme="minorHAnsi" w:cstheme="minorHAnsi"/>
          <w:color w:val="000000"/>
          <w:sz w:val="13"/>
          <w:szCs w:val="13"/>
        </w:rPr>
        <w:t>concentrated</w:t>
      </w:r>
      <w:proofErr w:type="gramEnd"/>
      <w:r w:rsidRPr="004C7662">
        <w:rPr>
          <w:rFonts w:asciiTheme="minorHAnsi" w:eastAsia="Calibri" w:hAnsiTheme="minorHAnsi" w:cstheme="minorHAnsi"/>
          <w:color w:val="000000"/>
          <w:sz w:val="13"/>
          <w:szCs w:val="13"/>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4C7662">
        <w:rPr>
          <w:rFonts w:asciiTheme="minorHAnsi" w:eastAsia="Calibri" w:hAnsiTheme="minorHAnsi" w:cstheme="minorHAnsi"/>
          <w:color w:val="000000"/>
          <w:sz w:val="13"/>
          <w:szCs w:val="13"/>
        </w:rPr>
        <w:t>spread:</w:t>
      </w:r>
      <w:proofErr w:type="gramEnd"/>
      <w:r w:rsidRPr="004C7662">
        <w:rPr>
          <w:rFonts w:asciiTheme="minorHAnsi" w:eastAsia="Calibri" w:hAnsiTheme="minorHAnsi" w:cstheme="minorHAnsi"/>
          <w:color w:val="000000"/>
          <w:sz w:val="13"/>
          <w:szCs w:val="13"/>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 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 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4C7662">
        <w:rPr>
          <w:rFonts w:asciiTheme="minorHAnsi" w:eastAsia="Calibri" w:hAnsiTheme="minorHAnsi" w:cstheme="minorHAnsi"/>
          <w:color w:val="000000"/>
          <w:sz w:val="13"/>
          <w:szCs w:val="13"/>
        </w:rPr>
        <w:t>All India</w:t>
      </w:r>
      <w:proofErr w:type="gramEnd"/>
      <w:r w:rsidRPr="004C7662">
        <w:rPr>
          <w:rFonts w:asciiTheme="minorHAnsi" w:eastAsia="Calibri" w:hAnsiTheme="minorHAnsi" w:cstheme="minorHAnsi"/>
          <w:color w:val="000000"/>
          <w:sz w:val="13"/>
          <w:szCs w:val="13"/>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4C7662">
        <w:rPr>
          <w:rFonts w:asciiTheme="minorHAnsi" w:eastAsia="Calibri" w:hAnsiTheme="minorHAnsi" w:cstheme="minorHAnsi"/>
          <w:color w:val="000000"/>
          <w:sz w:val="13"/>
          <w:szCs w:val="13"/>
        </w:rPr>
        <w:t>time line</w:t>
      </w:r>
      <w:proofErr w:type="gramEnd"/>
      <w:r w:rsidRPr="004C7662">
        <w:rPr>
          <w:rFonts w:asciiTheme="minorHAnsi" w:eastAsia="Calibri" w:hAnsiTheme="minorHAnsi" w:cstheme="minorHAnsi"/>
          <w:color w:val="000000"/>
          <w:sz w:val="13"/>
          <w:szCs w:val="13"/>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4C7662">
        <w:rPr>
          <w:rStyle w:val="StyleUnderline"/>
        </w:rPr>
        <w:t xml:space="preserve">The global </w:t>
      </w:r>
      <w:r w:rsidRPr="004C7662">
        <w:rPr>
          <w:rStyle w:val="StyleUnderline"/>
          <w:highlight w:val="cyan"/>
        </w:rPr>
        <w:t>vaccination effort has faltered</w:t>
      </w:r>
      <w:r w:rsidRPr="004C7662">
        <w:rPr>
          <w:rStyle w:val="StyleUnderline"/>
        </w:rPr>
        <w:t xml:space="preserve">, with poor countries receiving a fraction of the vaccines they had expected. </w:t>
      </w:r>
      <w:proofErr w:type="spellStart"/>
      <w:r w:rsidRPr="004C7662">
        <w:rPr>
          <w:rStyle w:val="StyleUnderline"/>
        </w:rPr>
        <w:t>covax</w:t>
      </w:r>
      <w:proofErr w:type="spellEnd"/>
      <w:r w:rsidRPr="004C7662">
        <w:rPr>
          <w:rStyle w:val="StyleUnderline"/>
        </w:rPr>
        <w:t xml:space="preserve">, the world’s primary initiative to promote vaccine equity, had planned to deliver two billion doses in 2021; so far, it’s sent out about fifty million. </w:t>
      </w:r>
      <w:r w:rsidRPr="004C7662">
        <w:rPr>
          <w:rStyle w:val="StyleUnderline"/>
          <w:highlight w:val="cyan"/>
        </w:rPr>
        <w:t>Less than half of one per cent of all</w:t>
      </w:r>
      <w:r w:rsidRPr="004C7662">
        <w:rPr>
          <w:rStyle w:val="StyleUnderline"/>
        </w:rPr>
        <w:t xml:space="preserve"> covid-19 </w:t>
      </w:r>
      <w:r w:rsidRPr="004C7662">
        <w:rPr>
          <w:rStyle w:val="StyleUnderline"/>
          <w:highlight w:val="cyan"/>
        </w:rPr>
        <w:t>vaccines</w:t>
      </w:r>
      <w:r w:rsidRPr="004C7662">
        <w:rPr>
          <w:rStyle w:val="StyleUnderline"/>
        </w:rPr>
        <w:t xml:space="preserve"> have been </w:t>
      </w:r>
      <w:r w:rsidRPr="004C7662">
        <w:rPr>
          <w:rStyle w:val="StyleUnderline"/>
          <w:highlight w:val="cyan"/>
        </w:rPr>
        <w:t>administered in poor nations.</w:t>
      </w:r>
      <w:r w:rsidRPr="004C7662">
        <w:rPr>
          <w:rFonts w:asciiTheme="minorHAnsi" w:eastAsia="Calibri" w:hAnsiTheme="minorHAnsi" w:cstheme="minorHAnsi"/>
          <w:color w:val="000000"/>
          <w:u w:val="single"/>
        </w:rPr>
        <w:t xml:space="preserve"> </w:t>
      </w:r>
      <w:r w:rsidRPr="004C7662">
        <w:rPr>
          <w:rFonts w:asciiTheme="minorHAnsi" w:eastAsia="Calibri" w:hAnsiTheme="minorHAnsi" w:cstheme="minorHAnsi"/>
          <w:color w:val="000000"/>
          <w:sz w:val="13"/>
          <w:szCs w:val="13"/>
        </w:rPr>
        <w:t>“We’re now in this very strange situation where we’re talking about fourteen-year-olds in America getting vaccinated, while older people around the world remain vulnerable and entire countries are devastated,” Ashish Jha, the dean of Brown’s public-health school, told me. “</w:t>
      </w:r>
      <w:r w:rsidRPr="004C7662">
        <w:rPr>
          <w:rStyle w:val="StyleUnderline"/>
        </w:rPr>
        <w:t xml:space="preserve">It’s a moral issue, but it’s also an epidemiological one. We’re placing </w:t>
      </w:r>
      <w:r w:rsidRPr="004C7662">
        <w:rPr>
          <w:rStyle w:val="StyleUnderline"/>
          <w:highlight w:val="cyan"/>
        </w:rPr>
        <w:t>everyone at risk</w:t>
      </w:r>
      <w:r w:rsidRPr="004C7662">
        <w:rPr>
          <w:rStyle w:val="StyleUnderline"/>
        </w:rPr>
        <w:t xml:space="preserve"> when we let the virus run rampant. It creates a </w:t>
      </w:r>
      <w:r w:rsidRPr="004C7662">
        <w:rPr>
          <w:rStyle w:val="StyleUnderline"/>
          <w:highlight w:val="cyan"/>
        </w:rPr>
        <w:t>huge substrate for new variants.</w:t>
      </w:r>
      <w:r w:rsidRPr="004C7662">
        <w:rPr>
          <w:rStyle w:val="StyleUnderline"/>
        </w:rPr>
        <w:t xml:space="preserve"> We need to quadruple our efforts to get the world vaccinated. </w:t>
      </w:r>
      <w:r w:rsidRPr="004C7662">
        <w:rPr>
          <w:rFonts w:asciiTheme="minorHAnsi" w:eastAsia="Calibri" w:hAnsiTheme="minorHAnsi" w:cstheme="minorHAnsi"/>
          <w:color w:val="000000"/>
          <w:sz w:val="13"/>
          <w:szCs w:val="13"/>
        </w:rPr>
        <w:t xml:space="preserve">That has to be the No. 1 priority for the Biden Administration going forward.” The U.S. has committed four billion dollars to </w:t>
      </w:r>
      <w:proofErr w:type="spellStart"/>
      <w:r w:rsidRPr="004C7662">
        <w:rPr>
          <w:rFonts w:asciiTheme="minorHAnsi" w:eastAsia="Calibri" w:hAnsiTheme="minorHAnsi" w:cstheme="minorHAnsi"/>
          <w:color w:val="000000"/>
          <w:sz w:val="13"/>
          <w:szCs w:val="13"/>
        </w:rPr>
        <w:t>covax</w:t>
      </w:r>
      <w:proofErr w:type="spellEnd"/>
      <w:r w:rsidRPr="004C7662">
        <w:rPr>
          <w:rFonts w:asciiTheme="minorHAnsi" w:eastAsia="Calibri" w:hAnsiTheme="minorHAnsi" w:cstheme="minorHAnsi"/>
          <w:color w:val="000000"/>
          <w:sz w:val="13"/>
          <w:szCs w:val="13"/>
        </w:rPr>
        <w:t xml:space="preserve">, which still faces a funding shortfall of tens of billions of dollars. Last week, the Biden Administration also announced its support for waiving intellectual-property protections for covid-19 vaccines. </w:t>
      </w:r>
      <w:r w:rsidRPr="004C7662">
        <w:rPr>
          <w:rStyle w:val="StyleUnderline"/>
        </w:rPr>
        <w:t xml:space="preserve">The </w:t>
      </w:r>
      <w:r w:rsidRPr="004C7662">
        <w:rPr>
          <w:rStyle w:val="StyleUnderline"/>
          <w:highlight w:val="cyan"/>
        </w:rPr>
        <w:t>proposed waiver</w:t>
      </w:r>
      <w:r w:rsidRPr="004C7662">
        <w:rPr>
          <w:rStyle w:val="StyleUnderline"/>
        </w:rPr>
        <w:t xml:space="preserve">—it </w:t>
      </w:r>
      <w:r w:rsidRPr="004C7662">
        <w:rPr>
          <w:rStyle w:val="StyleUnderline"/>
          <w:highlight w:val="cyan"/>
        </w:rPr>
        <w:t>must be approved by</w:t>
      </w:r>
      <w:r w:rsidRPr="004C7662">
        <w:rPr>
          <w:rStyle w:val="StyleUnderline"/>
        </w:rPr>
        <w:t xml:space="preserve"> the </w:t>
      </w:r>
      <w:r w:rsidRPr="004C7662">
        <w:rPr>
          <w:rStyle w:val="StyleUnderline"/>
          <w:highlight w:val="cyan"/>
        </w:rPr>
        <w:t>W</w:t>
      </w:r>
      <w:r w:rsidRPr="004C7662">
        <w:rPr>
          <w:rStyle w:val="StyleUnderline"/>
        </w:rPr>
        <w:t xml:space="preserve">orld </w:t>
      </w:r>
      <w:r w:rsidRPr="004C7662">
        <w:rPr>
          <w:rStyle w:val="StyleUnderline"/>
          <w:highlight w:val="cyan"/>
        </w:rPr>
        <w:t>T</w:t>
      </w:r>
      <w:r w:rsidRPr="004C7662">
        <w:rPr>
          <w:rStyle w:val="StyleUnderline"/>
        </w:rPr>
        <w:t xml:space="preserve">rade </w:t>
      </w:r>
      <w:r w:rsidRPr="004C7662">
        <w:rPr>
          <w:rStyle w:val="StyleUnderline"/>
          <w:highlight w:val="cyan"/>
        </w:rPr>
        <w:t>O</w:t>
      </w:r>
      <w:r w:rsidRPr="004C7662">
        <w:rPr>
          <w:rStyle w:val="StyleUnderline"/>
        </w:rPr>
        <w:t>rganization—has been hailed by many public-health practitioners</w:t>
      </w:r>
      <w:r w:rsidRPr="004C7662">
        <w:rPr>
          <w:rFonts w:asciiTheme="minorHAnsi" w:eastAsia="Calibri" w:hAnsiTheme="minorHAnsi" w:cstheme="minorHAnsi"/>
          <w:color w:val="000000"/>
          <w:sz w:val="13"/>
          <w:szCs w:val="13"/>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4C7662">
        <w:rPr>
          <w:rFonts w:asciiTheme="minorHAnsi" w:eastAsia="Calibri" w:hAnsiTheme="minorHAnsi" w:cstheme="minorHAnsi"/>
          <w:color w:val="000000"/>
          <w:sz w:val="13"/>
          <w:szCs w:val="13"/>
        </w:rPr>
        <w:t>spectre</w:t>
      </w:r>
      <w:proofErr w:type="spellEnd"/>
      <w:r w:rsidRPr="004C7662">
        <w:rPr>
          <w:rFonts w:asciiTheme="minorHAnsi" w:eastAsia="Calibri" w:hAnsiTheme="minorHAnsi" w:cstheme="minorHAnsi"/>
          <w:color w:val="000000"/>
          <w:sz w:val="13"/>
          <w:szCs w:val="13"/>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 </w:t>
      </w:r>
    </w:p>
    <w:p w14:paraId="5C119668" w14:textId="77777777" w:rsidR="002F613E" w:rsidRPr="004C7662" w:rsidRDefault="002F613E" w:rsidP="002F613E">
      <w:pPr>
        <w:widowControl w:val="0"/>
        <w:pBdr>
          <w:top w:val="nil"/>
          <w:left w:val="nil"/>
          <w:bottom w:val="nil"/>
          <w:right w:val="nil"/>
          <w:between w:val="nil"/>
        </w:pBdr>
        <w:spacing w:line="264" w:lineRule="auto"/>
        <w:ind w:left="4" w:right="351" w:firstLine="5"/>
        <w:rPr>
          <w:rFonts w:asciiTheme="minorHAnsi" w:eastAsia="Calibri" w:hAnsiTheme="minorHAnsi" w:cstheme="minorHAnsi"/>
          <w:color w:val="000000"/>
          <w:sz w:val="13"/>
          <w:szCs w:val="13"/>
        </w:rPr>
      </w:pPr>
    </w:p>
    <w:p w14:paraId="29C3FC15" w14:textId="77777777" w:rsidR="002F613E" w:rsidRPr="004C7662" w:rsidRDefault="002F613E" w:rsidP="002F613E">
      <w:pPr>
        <w:pStyle w:val="Heading4"/>
      </w:pPr>
      <w:r w:rsidRPr="004C7662">
        <w:t xml:space="preserve">That causes Indo-Pak conflict escalation. </w:t>
      </w:r>
    </w:p>
    <w:p w14:paraId="5EAA8579" w14:textId="77777777" w:rsidR="002F613E" w:rsidRPr="004C7662" w:rsidRDefault="002F613E" w:rsidP="002F613E">
      <w:proofErr w:type="spellStart"/>
      <w:r w:rsidRPr="004C7662">
        <w:rPr>
          <w:rStyle w:val="Style13ptBold"/>
        </w:rPr>
        <w:t>Somos</w:t>
      </w:r>
      <w:proofErr w:type="spellEnd"/>
      <w:r w:rsidRPr="004C7662">
        <w:rPr>
          <w:rStyle w:val="Style13ptBold"/>
        </w:rPr>
        <w:t xml:space="preserve"> 20</w:t>
      </w:r>
      <w:r w:rsidRPr="004C7662">
        <w:t xml:space="preserve">. [Christy </w:t>
      </w:r>
      <w:proofErr w:type="spellStart"/>
      <w:r w:rsidRPr="004C7662">
        <w:t>Somos</w:t>
      </w:r>
      <w:proofErr w:type="spellEnd"/>
      <w:r w:rsidRPr="004C7662">
        <w:t xml:space="preserve"> is a CTVNews.ca Writer) “COVID-19 has escalated armed conflict </w:t>
      </w:r>
      <w:proofErr w:type="gramStart"/>
      <w:r w:rsidRPr="004C7662">
        <w:t>in  India</w:t>
      </w:r>
      <w:proofErr w:type="gramEnd"/>
      <w:r w:rsidRPr="004C7662">
        <w:t>, Pakistan, Iraq, Libya and the Philippines, study finds,” CTV News, December 17, 2020.  https://www.ctvnews.ca/world/covid-19-has-escalated-armed-conflict-in-india-pakistan-iraq libya-and-the-philippines-study-finds-1.5236738] TDI</w:t>
      </w:r>
    </w:p>
    <w:p w14:paraId="4ECF569C" w14:textId="77777777" w:rsidR="002F613E" w:rsidRPr="004C7662" w:rsidRDefault="002F613E" w:rsidP="002F613E">
      <w:pPr>
        <w:widowControl w:val="0"/>
        <w:pBdr>
          <w:top w:val="nil"/>
          <w:left w:val="nil"/>
          <w:bottom w:val="nil"/>
          <w:right w:val="nil"/>
          <w:between w:val="nil"/>
        </w:pBdr>
        <w:spacing w:line="263" w:lineRule="auto"/>
        <w:ind w:left="4" w:right="332" w:firstLine="11"/>
        <w:rPr>
          <w:rFonts w:eastAsia="Calibri"/>
          <w:color w:val="000000"/>
          <w:sz w:val="13"/>
          <w:szCs w:val="13"/>
        </w:rPr>
      </w:pPr>
      <w:r w:rsidRPr="004C7662">
        <w:rPr>
          <w:rFonts w:eastAsia="Calibri"/>
          <w:color w:val="000000"/>
          <w:sz w:val="13"/>
          <w:szCs w:val="13"/>
        </w:rPr>
        <w:t xml:space="preserve">INDIA </w:t>
      </w:r>
      <w:proofErr w:type="spellStart"/>
      <w:r w:rsidRPr="004C7662">
        <w:rPr>
          <w:rStyle w:val="StyleUnderline"/>
        </w:rPr>
        <w:t>India</w:t>
      </w:r>
      <w:proofErr w:type="spellEnd"/>
      <w:r w:rsidRPr="004C7662">
        <w:rPr>
          <w:rStyle w:val="StyleUnderline"/>
        </w:rPr>
        <w:t xml:space="preserve"> saw a </w:t>
      </w:r>
      <w:r w:rsidRPr="004C7662">
        <w:rPr>
          <w:rStyle w:val="StyleUnderline"/>
          <w:highlight w:val="cyan"/>
        </w:rPr>
        <w:t>rise in armed conflict</w:t>
      </w:r>
      <w:r w:rsidRPr="004C7662">
        <w:rPr>
          <w:rStyle w:val="StyleUnderline"/>
        </w:rPr>
        <w:t xml:space="preserve"> during the study period, with violent </w:t>
      </w:r>
      <w:r w:rsidRPr="004C7662">
        <w:rPr>
          <w:rStyle w:val="StyleUnderline"/>
          <w:highlight w:val="cyan"/>
        </w:rPr>
        <w:t>clashes in</w:t>
      </w:r>
      <w:r w:rsidRPr="004C7662">
        <w:rPr>
          <w:rStyle w:val="StyleUnderline"/>
        </w:rPr>
        <w:t xml:space="preserve"> the </w:t>
      </w:r>
      <w:r w:rsidRPr="004C7662">
        <w:rPr>
          <w:rStyle w:val="StyleUnderline"/>
          <w:highlight w:val="cyan"/>
        </w:rPr>
        <w:t>Kashmir</w:t>
      </w:r>
      <w:r w:rsidRPr="004C7662">
        <w:rPr>
          <w:rStyle w:val="StyleUnderline"/>
        </w:rPr>
        <w:t xml:space="preserve"> region between Kashmiri separatists facing off against the Indian military, as well as conflicts between Pakistan and India.</w:t>
      </w:r>
      <w:r w:rsidRPr="004C7662">
        <w:rPr>
          <w:rFonts w:eastAsia="Calibri"/>
          <w:b/>
          <w:color w:val="000000"/>
          <w:u w:val="single"/>
        </w:rPr>
        <w:t xml:space="preserve"> </w:t>
      </w:r>
      <w:r w:rsidRPr="004C7662">
        <w:rPr>
          <w:rFonts w:eastAsia="Calibri"/>
          <w:color w:val="000000"/>
          <w:sz w:val="13"/>
          <w:szCs w:val="13"/>
        </w:rPr>
        <w:t>“</w:t>
      </w:r>
      <w:proofErr w:type="gramStart"/>
      <w:r w:rsidRPr="004C7662">
        <w:rPr>
          <w:rFonts w:eastAsia="Calibri"/>
          <w:color w:val="000000"/>
          <w:sz w:val="13"/>
          <w:szCs w:val="13"/>
        </w:rPr>
        <w:t>So</w:t>
      </w:r>
      <w:proofErr w:type="gramEnd"/>
      <w:r w:rsidRPr="004C7662">
        <w:rPr>
          <w:rFonts w:eastAsia="Calibri"/>
          <w:color w:val="000000"/>
          <w:sz w:val="13"/>
          <w:szCs w:val="13"/>
        </w:rPr>
        <w:t xml:space="preserve"> what mostly drove the increase in conflict intensity…were basically due to two factors,” Ide said. “The first being that </w:t>
      </w:r>
      <w:r w:rsidRPr="004C7662">
        <w:rPr>
          <w:rStyle w:val="StyleUnderline"/>
        </w:rPr>
        <w:t xml:space="preserve">there is some evidence that </w:t>
      </w:r>
      <w:r w:rsidRPr="004C7662">
        <w:rPr>
          <w:rStyle w:val="StyleUnderline"/>
          <w:highlight w:val="cyan"/>
        </w:rPr>
        <w:t>Pakistan sponsors</w:t>
      </w:r>
      <w:r w:rsidRPr="004C7662">
        <w:rPr>
          <w:rStyle w:val="StyleUnderline"/>
        </w:rPr>
        <w:t xml:space="preserve"> or supports these </w:t>
      </w:r>
      <w:r w:rsidRPr="004C7662">
        <w:rPr>
          <w:rStyle w:val="StyleUnderline"/>
          <w:highlight w:val="cyan"/>
        </w:rPr>
        <w:t>insurgents</w:t>
      </w:r>
      <w:r w:rsidRPr="004C7662">
        <w:rPr>
          <w:rStyle w:val="StyleUnderline"/>
        </w:rPr>
        <w:t xml:space="preserve"> in Kashmir, to encourage them </w:t>
      </w:r>
      <w:r w:rsidRPr="004C7662">
        <w:rPr>
          <w:rStyle w:val="StyleUnderline"/>
          <w:highlight w:val="cyan"/>
        </w:rPr>
        <w:t>to increase their attacks</w:t>
      </w:r>
      <w:r w:rsidRPr="004C7662">
        <w:rPr>
          <w:rStyle w:val="StyleUnderline"/>
        </w:rPr>
        <w:t xml:space="preserve"> [on Indian forces] because </w:t>
      </w:r>
      <w:r w:rsidRPr="004C7662">
        <w:rPr>
          <w:rStyle w:val="StyleUnderline"/>
          <w:highlight w:val="cyan"/>
        </w:rPr>
        <w:t>they perceived them to be weak and struggling with the pandemic</w:t>
      </w:r>
      <w:r w:rsidRPr="004C7662">
        <w:rPr>
          <w:rFonts w:eastAsia="Calibri"/>
          <w:color w:val="000000"/>
          <w:sz w:val="13"/>
          <w:szCs w:val="13"/>
        </w:rPr>
        <w:t xml:space="preserve">.” The second factor, Ide explained, was that </w:t>
      </w:r>
      <w:r w:rsidRPr="004C7662">
        <w:rPr>
          <w:rStyle w:val="StyleUnderline"/>
        </w:rPr>
        <w:t xml:space="preserve">while </w:t>
      </w:r>
      <w:r w:rsidRPr="004C7662">
        <w:rPr>
          <w:rStyle w:val="StyleUnderline"/>
          <w:highlight w:val="cyan"/>
        </w:rPr>
        <w:t>Indian government enacted</w:t>
      </w:r>
      <w:r w:rsidRPr="004C7662">
        <w:rPr>
          <w:rStyle w:val="StyleUnderline"/>
        </w:rPr>
        <w:t xml:space="preserve"> a “pretty comprehensive lockdown in </w:t>
      </w:r>
      <w:proofErr w:type="gramStart"/>
      <w:r w:rsidRPr="004C7662">
        <w:rPr>
          <w:rStyle w:val="StyleUnderline"/>
        </w:rPr>
        <w:t>Kashmir, and</w:t>
      </w:r>
      <w:proofErr w:type="gramEnd"/>
      <w:r w:rsidRPr="004C7662">
        <w:rPr>
          <w:rStyle w:val="StyleUnderline"/>
        </w:rPr>
        <w:t xml:space="preserve"> sealing it way from international media attention…launched more intense </w:t>
      </w:r>
      <w:r w:rsidRPr="004C7662">
        <w:rPr>
          <w:rStyle w:val="StyleUnderline"/>
          <w:highlight w:val="cyan"/>
        </w:rPr>
        <w:t>counter-insurgency efforts</w:t>
      </w:r>
      <w:r w:rsidRPr="004C7662">
        <w:rPr>
          <w:rStyle w:val="StyleUnderline"/>
        </w:rPr>
        <w:t xml:space="preserve"> and…crack[ed] down </w:t>
      </w:r>
      <w:r w:rsidRPr="004C7662">
        <w:rPr>
          <w:rStyle w:val="StyleUnderline"/>
          <w:highlight w:val="cyan"/>
        </w:rPr>
        <w:t>on</w:t>
      </w:r>
      <w:r w:rsidRPr="004C7662">
        <w:rPr>
          <w:rStyle w:val="StyleUnderline"/>
        </w:rPr>
        <w:t xml:space="preserve"> any </w:t>
      </w:r>
      <w:r w:rsidRPr="004C7662">
        <w:rPr>
          <w:rStyle w:val="StyleUnderline"/>
          <w:highlight w:val="cyan"/>
        </w:rPr>
        <w:t>pro-Pakistani sympathy</w:t>
      </w:r>
      <w:r w:rsidRPr="004C7662">
        <w:rPr>
          <w:rStyle w:val="StyleUnderline"/>
        </w:rPr>
        <w:t xml:space="preserve"> expressions.”</w:t>
      </w:r>
      <w:r w:rsidRPr="004C7662">
        <w:rPr>
          <w:rFonts w:eastAsia="Calibri"/>
          <w:color w:val="000000"/>
          <w:u w:val="single"/>
        </w:rPr>
        <w:t xml:space="preserve"> </w:t>
      </w:r>
      <w:r w:rsidRPr="004C7662">
        <w:rPr>
          <w:rFonts w:eastAsia="Calibri"/>
          <w:color w:val="000000"/>
          <w:sz w:val="13"/>
          <w:szCs w:val="13"/>
        </w:rPr>
        <w:t xml:space="preserve">IRAQ </w:t>
      </w:r>
      <w:proofErr w:type="spellStart"/>
      <w:r w:rsidRPr="004C7662">
        <w:rPr>
          <w:rFonts w:eastAsia="Calibri"/>
          <w:color w:val="000000"/>
          <w:sz w:val="13"/>
          <w:szCs w:val="13"/>
        </w:rPr>
        <w:t>Iraq</w:t>
      </w:r>
      <w:proofErr w:type="spellEnd"/>
      <w:r w:rsidRPr="004C7662">
        <w:rPr>
          <w:rFonts w:eastAsia="Calibri"/>
          <w:color w:val="000000"/>
          <w:sz w:val="13"/>
          <w:szCs w:val="13"/>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 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4C7662">
        <w:rPr>
          <w:rStyle w:val="StyleUnderline"/>
        </w:rPr>
        <w:t xml:space="preserve">The ongoing conflict with India saw a </w:t>
      </w:r>
      <w:r w:rsidRPr="004C7662">
        <w:rPr>
          <w:rStyle w:val="StyleUnderline"/>
          <w:highlight w:val="cyan"/>
        </w:rPr>
        <w:t>rise in armed conflict</w:t>
      </w:r>
      <w:r w:rsidRPr="004C7662">
        <w:rPr>
          <w:rStyle w:val="StyleUnderline"/>
        </w:rPr>
        <w:t xml:space="preserve"> in Pakistan</w:t>
      </w:r>
      <w:r w:rsidRPr="004C7662">
        <w:rPr>
          <w:rFonts w:eastAsia="Calibri"/>
          <w:b/>
          <w:color w:val="000000"/>
          <w:u w:val="single"/>
        </w:rPr>
        <w:t xml:space="preserve"> </w:t>
      </w:r>
      <w:r w:rsidRPr="004C7662">
        <w:rPr>
          <w:rFonts w:eastAsia="Calibri"/>
          <w:color w:val="000000"/>
          <w:sz w:val="13"/>
          <w:szCs w:val="13"/>
        </w:rPr>
        <w:t xml:space="preserve">during the study period – which were unrelated to the pandemic, </w:t>
      </w:r>
      <w:r w:rsidRPr="004C7662">
        <w:rPr>
          <w:rStyle w:val="StyleUnderline"/>
        </w:rPr>
        <w:t>but also a rise in Taliban affiliated groups and anti-government sentiments due to pandemic restrictions</w:t>
      </w:r>
      <w:r w:rsidRPr="004C7662">
        <w:rPr>
          <w:rFonts w:eastAsia="Calibri"/>
          <w:color w:val="000000"/>
          <w:sz w:val="13"/>
          <w:szCs w:val="13"/>
        </w:rPr>
        <w:t>, Ide said. “There were a lot of anti-government grievances,” Ide said. “</w:t>
      </w:r>
      <w:r w:rsidRPr="004C7662">
        <w:rPr>
          <w:rStyle w:val="StyleUnderline"/>
        </w:rPr>
        <w:t>There were restrictions on religious gatherings, which religious groups did not like, and there were some negative economic impacts which affected the local people</w:t>
      </w:r>
      <w:r w:rsidRPr="004C7662">
        <w:rPr>
          <w:rFonts w:eastAsia="Calibri"/>
          <w:color w:val="000000"/>
          <w:sz w:val="13"/>
          <w:szCs w:val="13"/>
        </w:rPr>
        <w:t>.” Ide said those two factors could have been exploited by the Taliban in a quest to recruit more followers. Later in the study period</w:t>
      </w:r>
      <w:r w:rsidRPr="004C7662">
        <w:rPr>
          <w:rStyle w:val="StyleUnderline"/>
        </w:rPr>
        <w:t xml:space="preserve">, </w:t>
      </w:r>
      <w:proofErr w:type="gramStart"/>
      <w:r w:rsidRPr="004C7662">
        <w:rPr>
          <w:rStyle w:val="StyleUnderline"/>
        </w:rPr>
        <w:t xml:space="preserve">a swath </w:t>
      </w:r>
      <w:r w:rsidRPr="004C7662">
        <w:rPr>
          <w:rStyle w:val="StyleUnderline"/>
          <w:highlight w:val="cyan"/>
        </w:rPr>
        <w:t>Pakistani government officials</w:t>
      </w:r>
      <w:proofErr w:type="gramEnd"/>
      <w:r w:rsidRPr="004C7662">
        <w:rPr>
          <w:rStyle w:val="StyleUnderline"/>
        </w:rPr>
        <w:t xml:space="preserve"> were </w:t>
      </w:r>
      <w:r w:rsidRPr="004C7662">
        <w:rPr>
          <w:rStyle w:val="StyleUnderline"/>
          <w:highlight w:val="cyan"/>
        </w:rPr>
        <w:t>struck with COVID</w:t>
      </w:r>
      <w:r w:rsidRPr="004C7662">
        <w:rPr>
          <w:rStyle w:val="StyleUnderline"/>
        </w:rPr>
        <w:t xml:space="preserve">-19, </w:t>
      </w:r>
      <w:r w:rsidRPr="004C7662">
        <w:rPr>
          <w:rStyle w:val="StyleUnderline"/>
          <w:highlight w:val="cyan"/>
        </w:rPr>
        <w:t>leaving the country with a leadership crisis</w:t>
      </w:r>
      <w:r w:rsidRPr="004C7662">
        <w:rPr>
          <w:rStyle w:val="StyleUnderline"/>
        </w:rPr>
        <w:t xml:space="preserve">, which saw an increase of attacks by Taliban </w:t>
      </w:r>
      <w:proofErr w:type="spellStart"/>
      <w:r w:rsidRPr="004C7662">
        <w:rPr>
          <w:rStyle w:val="StyleUnderline"/>
        </w:rPr>
        <w:t>groups</w:t>
      </w:r>
      <w:r w:rsidRPr="004C7662">
        <w:rPr>
          <w:rFonts w:eastAsia="Calibri"/>
          <w:color w:val="000000"/>
          <w:sz w:val="13"/>
          <w:szCs w:val="13"/>
        </w:rPr>
        <w:t>in</w:t>
      </w:r>
      <w:proofErr w:type="spellEnd"/>
      <w:r w:rsidRPr="004C7662">
        <w:rPr>
          <w:rFonts w:eastAsia="Calibri"/>
          <w:color w:val="000000"/>
          <w:sz w:val="13"/>
          <w:szCs w:val="13"/>
        </w:rPr>
        <w:t xml:space="preserve"> May. </w:t>
      </w:r>
    </w:p>
    <w:p w14:paraId="033A8ED8" w14:textId="77777777" w:rsidR="002F613E" w:rsidRPr="004C7662" w:rsidRDefault="002F613E" w:rsidP="002F613E">
      <w:pPr>
        <w:widowControl w:val="0"/>
        <w:pBdr>
          <w:top w:val="nil"/>
          <w:left w:val="nil"/>
          <w:bottom w:val="nil"/>
          <w:right w:val="nil"/>
          <w:between w:val="nil"/>
        </w:pBdr>
        <w:spacing w:line="263" w:lineRule="auto"/>
        <w:ind w:left="4" w:right="332" w:firstLine="11"/>
        <w:rPr>
          <w:rFonts w:eastAsia="Calibri"/>
          <w:color w:val="000000"/>
          <w:sz w:val="13"/>
          <w:szCs w:val="13"/>
        </w:rPr>
      </w:pPr>
    </w:p>
    <w:p w14:paraId="7886A4B8" w14:textId="77777777" w:rsidR="002F613E" w:rsidRPr="004C7662" w:rsidRDefault="002F613E" w:rsidP="002F613E">
      <w:pPr>
        <w:pStyle w:val="Heading4"/>
      </w:pPr>
      <w:r w:rsidRPr="004C7662">
        <w:t>That causes major death.</w:t>
      </w:r>
    </w:p>
    <w:p w14:paraId="606A2626" w14:textId="77777777" w:rsidR="002F613E" w:rsidRPr="004C7662" w:rsidRDefault="002F613E" w:rsidP="002F613E">
      <w:r w:rsidRPr="004C7662">
        <w:rPr>
          <w:rStyle w:val="Style13ptBold"/>
        </w:rPr>
        <w:t>Roblin 21</w:t>
      </w:r>
      <w:r w:rsidRPr="004C7662">
        <w:t xml:space="preserve">. [(Sébastien Roblin holds a master’s degree in Conflict Resolution from </w:t>
      </w:r>
      <w:proofErr w:type="gramStart"/>
      <w:r w:rsidRPr="004C7662">
        <w:t>Georgetown  University</w:t>
      </w:r>
      <w:proofErr w:type="gramEnd"/>
      <w:r w:rsidRPr="004C7662">
        <w:t xml:space="preserve"> and served as a university instructor for the Peace Corps in China, "If the Next India Pakistan War Goes Nuclear, It Will Destroy the World," The National Interest, March 26, 2021.  https://nationalinterest.org/blog/reboot/if-next-india-pakistan-war-goes-nuclear-it-will-destroy world-181134] TDI </w:t>
      </w:r>
    </w:p>
    <w:p w14:paraId="63466196" w14:textId="77777777" w:rsidR="002F613E" w:rsidRPr="004C7662" w:rsidRDefault="002F613E" w:rsidP="002F613E">
      <w:pPr>
        <w:widowControl w:val="0"/>
        <w:pBdr>
          <w:top w:val="nil"/>
          <w:left w:val="nil"/>
          <w:bottom w:val="nil"/>
          <w:right w:val="nil"/>
          <w:between w:val="nil"/>
        </w:pBdr>
        <w:spacing w:line="265" w:lineRule="auto"/>
        <w:ind w:left="16" w:right="710" w:firstLine="1"/>
        <w:rPr>
          <w:rFonts w:eastAsia="Calibri"/>
          <w:color w:val="000000"/>
          <w:sz w:val="15"/>
          <w:szCs w:val="15"/>
        </w:rPr>
      </w:pPr>
      <w:r w:rsidRPr="004C7662">
        <w:rPr>
          <w:rFonts w:eastAsia="Calibri"/>
          <w:color w:val="000000"/>
          <w:sz w:val="15"/>
          <w:szCs w:val="15"/>
        </w:rPr>
        <w:t xml:space="preserve">Here's What You Need to Remember: </w:t>
      </w:r>
      <w:r w:rsidRPr="004C7662">
        <w:rPr>
          <w:rStyle w:val="StyleUnderline"/>
          <w:highlight w:val="cyan"/>
        </w:rPr>
        <w:t>India and Pakistan account for</w:t>
      </w:r>
      <w:r w:rsidRPr="004C7662">
        <w:rPr>
          <w:rFonts w:eastAsia="Calibri"/>
          <w:color w:val="000000"/>
          <w:u w:val="single"/>
        </w:rPr>
        <w:t xml:space="preserve"> </w:t>
      </w:r>
      <w:r w:rsidRPr="004C7662">
        <w:rPr>
          <w:rFonts w:eastAsia="Calibri"/>
          <w:color w:val="000000"/>
          <w:sz w:val="15"/>
          <w:szCs w:val="15"/>
        </w:rPr>
        <w:t xml:space="preserve">over </w:t>
      </w:r>
      <w:r w:rsidRPr="004C7662">
        <w:rPr>
          <w:rStyle w:val="StyleUnderline"/>
          <w:highlight w:val="cyan"/>
        </w:rPr>
        <w:t>one-fifth world’s population</w:t>
      </w:r>
      <w:r w:rsidRPr="004C7662">
        <w:rPr>
          <w:rStyle w:val="StyleUnderline"/>
        </w:rPr>
        <w:t>, and</w:t>
      </w:r>
      <w:r w:rsidRPr="004C7662">
        <w:rPr>
          <w:rFonts w:eastAsia="Calibri"/>
          <w:color w:val="000000"/>
        </w:rPr>
        <w:t xml:space="preserve"> </w:t>
      </w:r>
      <w:r w:rsidRPr="004C7662">
        <w:rPr>
          <w:rFonts w:eastAsia="Calibri"/>
          <w:color w:val="000000"/>
          <w:sz w:val="15"/>
          <w:szCs w:val="15"/>
        </w:rPr>
        <w:t xml:space="preserve">therefore a </w:t>
      </w:r>
      <w:r w:rsidRPr="004C7662">
        <w:rPr>
          <w:rStyle w:val="StyleUnderline"/>
        </w:rPr>
        <w:t xml:space="preserve">significant share of economic activity. Should their </w:t>
      </w:r>
      <w:r w:rsidRPr="004C7662">
        <w:rPr>
          <w:rStyle w:val="StyleUnderline"/>
          <w:highlight w:val="cyan"/>
        </w:rPr>
        <w:t>major cities become irradiated</w:t>
      </w:r>
      <w:r w:rsidRPr="004C7662">
        <w:rPr>
          <w:rStyle w:val="StyleUnderline"/>
        </w:rPr>
        <w:t xml:space="preserve"> ruins with their populations </w:t>
      </w:r>
      <w:proofErr w:type="gramStart"/>
      <w:r w:rsidRPr="004C7662">
        <w:rPr>
          <w:rStyle w:val="StyleUnderline"/>
        </w:rPr>
        <w:t>decimated,</w:t>
      </w:r>
      <w:proofErr w:type="gramEnd"/>
      <w:r w:rsidRPr="004C7662">
        <w:rPr>
          <w:rStyle w:val="StyleUnderline"/>
        </w:rPr>
        <w:t xml:space="preserve"> </w:t>
      </w:r>
      <w:r w:rsidRPr="004C7662">
        <w:rPr>
          <w:rStyle w:val="StyleUnderline"/>
          <w:highlight w:val="cyan"/>
        </w:rPr>
        <w:t>a tremendous disruption would</w:t>
      </w:r>
      <w:r w:rsidRPr="004C7662">
        <w:rPr>
          <w:rFonts w:eastAsia="Calibri"/>
          <w:color w:val="000000"/>
        </w:rPr>
        <w:t xml:space="preserve"> </w:t>
      </w:r>
      <w:r w:rsidRPr="004C7662">
        <w:rPr>
          <w:rFonts w:eastAsia="Calibri"/>
          <w:color w:val="000000"/>
          <w:sz w:val="15"/>
          <w:szCs w:val="15"/>
        </w:rPr>
        <w:t xml:space="preserve">surely </w:t>
      </w:r>
      <w:r w:rsidRPr="004C7662">
        <w:rPr>
          <w:rStyle w:val="StyleUnderline"/>
          <w:highlight w:val="cyan"/>
        </w:rPr>
        <w:t>result</w:t>
      </w:r>
      <w:r w:rsidRPr="004C7662">
        <w:rPr>
          <w:rFonts w:eastAsia="Calibri"/>
          <w:color w:val="000000"/>
          <w:sz w:val="15"/>
          <w:szCs w:val="15"/>
        </w:rPr>
        <w:t xml:space="preserve">. Between February 26 and 27 </w:t>
      </w:r>
      <w:r w:rsidRPr="004C7662">
        <w:rPr>
          <w:rStyle w:val="StyleUnderline"/>
        </w:rPr>
        <w:t>in 2019, Indian and Pakistani warplanes launched strikes on each other’s territory and engaged in aerial combat</w:t>
      </w:r>
      <w:r w:rsidRPr="004C7662">
        <w:rPr>
          <w:rFonts w:eastAsia="Calibri"/>
          <w:b/>
          <w:color w:val="000000"/>
          <w:u w:val="single"/>
        </w:rPr>
        <w:t xml:space="preserve"> </w:t>
      </w:r>
      <w:r w:rsidRPr="004C7662">
        <w:rPr>
          <w:rFonts w:eastAsia="Calibri"/>
          <w:color w:val="000000"/>
          <w:sz w:val="15"/>
          <w:szCs w:val="15"/>
        </w:rPr>
        <w:t xml:space="preserve">for the first time since 1971. </w:t>
      </w:r>
      <w:r w:rsidRPr="004C7662">
        <w:rPr>
          <w:rStyle w:val="StyleUnderline"/>
        </w:rPr>
        <w:t>Pakistan</w:t>
      </w:r>
      <w:r w:rsidRPr="004C7662">
        <w:rPr>
          <w:rFonts w:eastAsia="Calibri"/>
          <w:color w:val="000000"/>
          <w:u w:val="single"/>
        </w:rPr>
        <w:t xml:space="preserve"> </w:t>
      </w:r>
      <w:r w:rsidRPr="004C7662">
        <w:rPr>
          <w:rFonts w:eastAsia="Calibri"/>
          <w:color w:val="000000"/>
          <w:sz w:val="15"/>
          <w:szCs w:val="15"/>
        </w:rPr>
        <w:t xml:space="preserve">ominously </w:t>
      </w:r>
      <w:r w:rsidRPr="004C7662">
        <w:rPr>
          <w:rStyle w:val="StyleUnderline"/>
        </w:rPr>
        <w:t>hinted</w:t>
      </w:r>
      <w:r w:rsidRPr="004C7662">
        <w:rPr>
          <w:rFonts w:eastAsia="Calibri"/>
          <w:color w:val="000000"/>
          <w:u w:val="single"/>
        </w:rPr>
        <w:t xml:space="preserve"> </w:t>
      </w:r>
      <w:r w:rsidRPr="004C7662">
        <w:rPr>
          <w:rFonts w:eastAsia="Calibri"/>
          <w:color w:val="000000"/>
          <w:sz w:val="15"/>
          <w:szCs w:val="15"/>
        </w:rPr>
        <w:t xml:space="preserve">it was convening its National Command Authority, the institution which can authorize </w:t>
      </w:r>
      <w:r w:rsidRPr="004C7662">
        <w:rPr>
          <w:rStyle w:val="StyleUnderline"/>
        </w:rPr>
        <w:t>a nuclear strike.</w:t>
      </w:r>
      <w:r w:rsidRPr="004C7662">
        <w:rPr>
          <w:rFonts w:eastAsia="Calibri"/>
          <w:color w:val="000000"/>
          <w:sz w:val="15"/>
          <w:szCs w:val="15"/>
        </w:rPr>
        <w:t xml:space="preserve"> </w:t>
      </w:r>
      <w:r w:rsidRPr="004C7662">
        <w:rPr>
          <w:rStyle w:val="StyleUnderline"/>
        </w:rPr>
        <w:t>The two states</w:t>
      </w:r>
      <w:r w:rsidRPr="004C7662">
        <w:rPr>
          <w:rFonts w:eastAsia="Calibri"/>
          <w:color w:val="000000"/>
          <w:sz w:val="15"/>
          <w:szCs w:val="15"/>
        </w:rPr>
        <w:t xml:space="preserve">, which </w:t>
      </w:r>
      <w:r w:rsidRPr="004C7662">
        <w:rPr>
          <w:rStyle w:val="StyleUnderline"/>
        </w:rPr>
        <w:t>have retained an adversarial relationship</w:t>
      </w:r>
      <w:r w:rsidRPr="004C7662">
        <w:rPr>
          <w:rFonts w:eastAsia="Calibri"/>
          <w:b/>
          <w:color w:val="000000"/>
          <w:u w:val="single"/>
        </w:rPr>
        <w:t xml:space="preserve"> </w:t>
      </w:r>
      <w:r w:rsidRPr="004C7662">
        <w:rPr>
          <w:rFonts w:eastAsia="Calibri"/>
          <w:color w:val="000000"/>
          <w:sz w:val="15"/>
          <w:szCs w:val="15"/>
        </w:rPr>
        <w:t xml:space="preserve">since their founding in 1947, </w:t>
      </w:r>
      <w:r w:rsidRPr="004C7662">
        <w:rPr>
          <w:rStyle w:val="StyleUnderline"/>
        </w:rPr>
        <w:t>between them deploy nuclear warheads</w:t>
      </w:r>
      <w:r w:rsidRPr="004C7662">
        <w:rPr>
          <w:rFonts w:eastAsia="Calibri"/>
          <w:b/>
          <w:color w:val="000000"/>
          <w:u w:val="single"/>
        </w:rPr>
        <w:t xml:space="preserve"> </w:t>
      </w:r>
      <w:r w:rsidRPr="004C7662">
        <w:rPr>
          <w:rFonts w:eastAsia="Calibri"/>
          <w:color w:val="000000"/>
          <w:sz w:val="15"/>
          <w:szCs w:val="15"/>
        </w:rPr>
        <w:t xml:space="preserve">that can be delivered by land, </w:t>
      </w:r>
      <w:proofErr w:type="gramStart"/>
      <w:r w:rsidRPr="004C7662">
        <w:rPr>
          <w:rFonts w:eastAsia="Calibri"/>
          <w:color w:val="000000"/>
          <w:sz w:val="15"/>
          <w:szCs w:val="15"/>
        </w:rPr>
        <w:t>air</w:t>
      </w:r>
      <w:proofErr w:type="gramEnd"/>
      <w:r w:rsidRPr="004C7662">
        <w:rPr>
          <w:rFonts w:eastAsia="Calibri"/>
          <w:color w:val="000000"/>
          <w:sz w:val="15"/>
          <w:szCs w:val="15"/>
        </w:rPr>
        <w:t xml:space="preserve">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7662">
        <w:rPr>
          <w:rStyle w:val="StyleUnderline"/>
          <w:highlight w:val="cyan"/>
        </w:rPr>
        <w:t>several studies</w:t>
      </w:r>
      <w:r w:rsidRPr="004C7662">
        <w:rPr>
          <w:rStyle w:val="StyleUnderline"/>
        </w:rPr>
        <w:t xml:space="preserve"> have </w:t>
      </w:r>
      <w:r w:rsidRPr="004C7662">
        <w:rPr>
          <w:rStyle w:val="StyleUnderline"/>
          <w:highlight w:val="cyan"/>
        </w:rPr>
        <w:t>modeled</w:t>
      </w:r>
      <w:r w:rsidRPr="004C7662">
        <w:rPr>
          <w:rStyle w:val="StyleUnderline"/>
        </w:rPr>
        <w:t xml:space="preserve"> the </w:t>
      </w:r>
      <w:r w:rsidRPr="004C7662">
        <w:rPr>
          <w:rStyle w:val="StyleUnderline"/>
          <w:highlight w:val="cyan"/>
        </w:rPr>
        <w:t>global impact of a “limited” ten-day nuclear war</w:t>
      </w:r>
      <w:r w:rsidRPr="004C7662">
        <w:rPr>
          <w:rFonts w:eastAsia="Calibri"/>
          <w:b/>
          <w:color w:val="000000"/>
          <w:u w:val="single"/>
        </w:rPr>
        <w:t xml:space="preserve"> </w:t>
      </w:r>
      <w:r w:rsidRPr="004C7662">
        <w:rPr>
          <w:rFonts w:eastAsia="Calibri"/>
          <w:color w:val="000000"/>
          <w:sz w:val="15"/>
          <w:szCs w:val="15"/>
        </w:rPr>
        <w:t>in</w:t>
      </w:r>
      <w:r w:rsidRPr="004C7662">
        <w:rPr>
          <w:rFonts w:eastAsia="Calibri"/>
          <w:color w:val="000000"/>
          <w:sz w:val="15"/>
          <w:szCs w:val="15"/>
          <w:u w:val="single"/>
        </w:rPr>
        <w:t xml:space="preserve"> </w:t>
      </w:r>
      <w:r w:rsidRPr="004C7662">
        <w:rPr>
          <w:rStyle w:val="StyleUnderline"/>
        </w:rPr>
        <w:t>which India and Pakistan each exchange</w:t>
      </w:r>
      <w:r w:rsidRPr="004C7662">
        <w:rPr>
          <w:rFonts w:eastAsia="Calibri"/>
          <w:color w:val="000000"/>
          <w:u w:val="single"/>
        </w:rPr>
        <w:t xml:space="preserve"> </w:t>
      </w:r>
      <w:r w:rsidRPr="004C7662">
        <w:rPr>
          <w:rFonts w:eastAsia="Calibri"/>
          <w:color w:val="000000"/>
          <w:sz w:val="15"/>
          <w:szCs w:val="15"/>
        </w:rPr>
        <w:t xml:space="preserve">fifty 15-kiloton nuclear bombs equivalent in yield to the Little Boy uranium bomb dropped on Hiroshima. Their </w:t>
      </w:r>
      <w:r w:rsidRPr="004C7662">
        <w:rPr>
          <w:rStyle w:val="StyleUnderline"/>
        </w:rPr>
        <w:t xml:space="preserve">findings </w:t>
      </w:r>
      <w:r w:rsidRPr="004C7662">
        <w:rPr>
          <w:rStyle w:val="StyleUnderline"/>
          <w:highlight w:val="cyan"/>
        </w:rPr>
        <w:t>concluded</w:t>
      </w:r>
      <w:r w:rsidRPr="004C7662">
        <w:rPr>
          <w:rFonts w:eastAsia="Calibri"/>
          <w:color w:val="000000"/>
          <w:u w:val="single"/>
        </w:rPr>
        <w:t xml:space="preserve"> </w:t>
      </w:r>
      <w:r w:rsidRPr="004C7662">
        <w:rPr>
          <w:rFonts w:eastAsia="Calibri"/>
          <w:color w:val="000000"/>
          <w:sz w:val="15"/>
          <w:szCs w:val="15"/>
        </w:rPr>
        <w:t xml:space="preserve">that </w:t>
      </w:r>
      <w:r w:rsidRPr="004C7662">
        <w:rPr>
          <w:rStyle w:val="StyleUnderline"/>
          <w:highlight w:val="cyan"/>
        </w:rPr>
        <w:t xml:space="preserve">spillover </w:t>
      </w:r>
      <w:r w:rsidRPr="004C7662">
        <w:rPr>
          <w:rStyle w:val="StyleUnderline"/>
        </w:rPr>
        <w:t xml:space="preserve">would in </w:t>
      </w:r>
      <w:r w:rsidRPr="004C7662">
        <w:rPr>
          <w:rStyle w:val="StyleUnderline"/>
          <w:highlight w:val="cyan"/>
        </w:rPr>
        <w:t>no way be “limited,”</w:t>
      </w:r>
      <w:r w:rsidRPr="004C7662">
        <w:rPr>
          <w:rStyle w:val="StyleUnderline"/>
        </w:rPr>
        <w:t xml:space="preserve"> directly </w:t>
      </w:r>
      <w:r w:rsidRPr="004C7662">
        <w:rPr>
          <w:rStyle w:val="StyleUnderline"/>
          <w:highlight w:val="cyan"/>
        </w:rPr>
        <w:t>impacting people across the globe</w:t>
      </w:r>
      <w:r w:rsidRPr="004C7662">
        <w:rPr>
          <w:rFonts w:eastAsia="Calibri"/>
          <w:b/>
          <w:color w:val="000000"/>
          <w:u w:val="single"/>
        </w:rPr>
        <w:t xml:space="preserve"> </w:t>
      </w:r>
      <w:r w:rsidRPr="004C7662">
        <w:rPr>
          <w:rFonts w:eastAsia="Calibri"/>
          <w:color w:val="000000"/>
          <w:sz w:val="15"/>
          <w:szCs w:val="15"/>
        </w:rPr>
        <w:t xml:space="preserve">that would struggle to locate Kashmir on a map. And those results are merely a conservative baseline, as </w:t>
      </w:r>
      <w:r w:rsidRPr="004C7662">
        <w:rPr>
          <w:rStyle w:val="StyleUnderline"/>
        </w:rPr>
        <w:t xml:space="preserve">India and Pakistan are estimated to possess over </w:t>
      </w:r>
      <w:r w:rsidRPr="004C7662">
        <w:rPr>
          <w:rStyle w:val="StyleUnderline"/>
          <w:highlight w:val="cyan"/>
        </w:rPr>
        <w:t>260 warheads</w:t>
      </w:r>
      <w:r w:rsidRPr="004C7662">
        <w:rPr>
          <w:rStyle w:val="StyleUnderline"/>
        </w:rPr>
        <w:t>. Some</w:t>
      </w:r>
      <w:r w:rsidRPr="004C7662">
        <w:rPr>
          <w:rFonts w:eastAsia="Calibri"/>
          <w:color w:val="000000"/>
          <w:u w:val="single"/>
        </w:rPr>
        <w:t xml:space="preserve"> </w:t>
      </w:r>
      <w:r w:rsidRPr="004C7662">
        <w:rPr>
          <w:rFonts w:eastAsia="Calibri"/>
          <w:color w:val="000000"/>
          <w:sz w:val="15"/>
          <w:szCs w:val="15"/>
        </w:rPr>
        <w:t xml:space="preserve">likely </w:t>
      </w:r>
      <w:r w:rsidRPr="004C7662">
        <w:rPr>
          <w:rStyle w:val="StyleUnderline"/>
        </w:rPr>
        <w:t>have yields exceeding 15-kilotons</w:t>
      </w:r>
      <w:r w:rsidRPr="004C7662">
        <w:rPr>
          <w:rFonts w:eastAsia="Calibri"/>
          <w:color w:val="000000"/>
          <w:sz w:val="15"/>
          <w:szCs w:val="15"/>
        </w:rPr>
        <w:t xml:space="preserve">, which is relatively small compared to modern strategic warheads. </w:t>
      </w:r>
      <w:r w:rsidRPr="004C7662">
        <w:rPr>
          <w:rStyle w:val="StyleUnderline"/>
        </w:rPr>
        <w:t>Casualties Recurring terrorist attacks by Pakistan-sponsored militant groups over</w:t>
      </w:r>
      <w:r w:rsidRPr="004C7662">
        <w:rPr>
          <w:rFonts w:eastAsia="Calibri"/>
          <w:color w:val="000000"/>
          <w:u w:val="single"/>
        </w:rPr>
        <w:t xml:space="preserve"> </w:t>
      </w:r>
      <w:r w:rsidRPr="004C7662">
        <w:rPr>
          <w:rFonts w:eastAsia="Calibri"/>
          <w:color w:val="000000"/>
          <w:sz w:val="15"/>
          <w:szCs w:val="15"/>
        </w:rPr>
        <w:t xml:space="preserve">the status of India’s Muslim majority Jammu and </w:t>
      </w:r>
      <w:r w:rsidRPr="004C7662">
        <w:rPr>
          <w:rStyle w:val="StyleUnderline"/>
        </w:rPr>
        <w:t>Kashmir</w:t>
      </w:r>
      <w:r w:rsidRPr="004C7662">
        <w:rPr>
          <w:rFonts w:eastAsia="Calibri"/>
          <w:color w:val="000000"/>
          <w:u w:val="single"/>
        </w:rPr>
        <w:t xml:space="preserve"> </w:t>
      </w:r>
      <w:r w:rsidRPr="004C7662">
        <w:rPr>
          <w:rFonts w:eastAsia="Calibri"/>
          <w:color w:val="000000"/>
          <w:sz w:val="15"/>
          <w:szCs w:val="15"/>
        </w:rPr>
        <w:t xml:space="preserve">state </w:t>
      </w:r>
      <w:r w:rsidRPr="004C7662">
        <w:rPr>
          <w:rStyle w:val="StyleUnderline"/>
        </w:rPr>
        <w:t>have</w:t>
      </w:r>
      <w:r w:rsidRPr="004C7662">
        <w:rPr>
          <w:rFonts w:eastAsia="Calibri"/>
          <w:color w:val="000000"/>
          <w:u w:val="single"/>
        </w:rPr>
        <w:t xml:space="preserve"> </w:t>
      </w:r>
      <w:r w:rsidRPr="004C7662">
        <w:rPr>
          <w:rFonts w:eastAsia="Calibri"/>
          <w:color w:val="000000"/>
          <w:sz w:val="15"/>
          <w:szCs w:val="15"/>
        </w:rPr>
        <w:t xml:space="preserve">repeatedly </w:t>
      </w:r>
      <w:r w:rsidRPr="004C7662">
        <w:rPr>
          <w:rStyle w:val="StyleUnderline"/>
        </w:rPr>
        <w:t>led</w:t>
      </w:r>
      <w:r w:rsidRPr="004C7662">
        <w:rPr>
          <w:rFonts w:eastAsia="Calibri"/>
          <w:color w:val="000000"/>
          <w:u w:val="single"/>
        </w:rPr>
        <w:t xml:space="preserve"> </w:t>
      </w:r>
      <w:r w:rsidRPr="004C7662">
        <w:rPr>
          <w:rStyle w:val="StyleUnderline"/>
        </w:rPr>
        <w:t xml:space="preserve">to threats of a conventional military retaliation by New Delhi. </w:t>
      </w:r>
      <w:r w:rsidRPr="004C7662">
        <w:rPr>
          <w:rStyle w:val="StyleUnderline"/>
          <w:highlight w:val="cyan"/>
        </w:rPr>
        <w:t>Pakistan</w:t>
      </w:r>
      <w:r w:rsidRPr="004C7662">
        <w:rPr>
          <w:rFonts w:eastAsia="Calibri"/>
          <w:color w:val="000000"/>
          <w:sz w:val="15"/>
          <w:szCs w:val="15"/>
        </w:rPr>
        <w:t xml:space="preserve">, in turn, </w:t>
      </w:r>
      <w:r w:rsidRPr="004C7662">
        <w:rPr>
          <w:rStyle w:val="StyleUnderline"/>
          <w:highlight w:val="cyan"/>
        </w:rPr>
        <w:t>maintains it may use</w:t>
      </w:r>
      <w:r w:rsidRPr="004C7662">
        <w:rPr>
          <w:rStyle w:val="StyleUnderline"/>
        </w:rPr>
        <w:t xml:space="preserve"> </w:t>
      </w:r>
      <w:r w:rsidRPr="004C7662">
        <w:rPr>
          <w:rStyle w:val="StyleUnderline"/>
          <w:highlight w:val="cyan"/>
        </w:rPr>
        <w:t>nuc</w:t>
      </w:r>
      <w:r w:rsidRPr="004C7662">
        <w:rPr>
          <w:rStyle w:val="StyleUnderline"/>
        </w:rPr>
        <w:t>lear weapon</w:t>
      </w:r>
      <w:r w:rsidRPr="004C7662">
        <w:rPr>
          <w:rStyle w:val="StyleUnderline"/>
          <w:highlight w:val="cyan"/>
        </w:rPr>
        <w:t>s</w:t>
      </w:r>
      <w:r w:rsidRPr="004C7662">
        <w:rPr>
          <w:rStyle w:val="StyleUnderline"/>
        </w:rPr>
        <w:t xml:space="preserve"> </w:t>
      </w:r>
      <w:r w:rsidRPr="004C7662">
        <w:rPr>
          <w:rStyle w:val="StyleUnderline"/>
          <w:highlight w:val="cyan"/>
        </w:rPr>
        <w:t>as a first-strike weapon</w:t>
      </w:r>
      <w:r w:rsidRPr="004C7662">
        <w:rPr>
          <w:rStyle w:val="StyleUnderline"/>
        </w:rPr>
        <w:t xml:space="preserve"> to </w:t>
      </w:r>
      <w:proofErr w:type="gramStart"/>
      <w:r w:rsidRPr="004C7662">
        <w:rPr>
          <w:rStyle w:val="StyleUnderline"/>
        </w:rPr>
        <w:t>counter balance</w:t>
      </w:r>
      <w:proofErr w:type="gramEnd"/>
      <w:r w:rsidRPr="004C7662">
        <w:rPr>
          <w:rStyle w:val="StyleUnderline"/>
        </w:rPr>
        <w:t xml:space="preserve"> India’s superior conventional forces</w:t>
      </w:r>
      <w:r w:rsidRPr="004C7662">
        <w:rPr>
          <w:rFonts w:eastAsia="Calibri"/>
          <w:color w:val="000000"/>
          <w:sz w:val="15"/>
          <w:szCs w:val="15"/>
        </w:rPr>
        <w:t xml:space="preserve">. </w:t>
      </w:r>
      <w:r w:rsidRPr="004C7662">
        <w:rPr>
          <w:rStyle w:val="StyleUnderline"/>
        </w:rPr>
        <w:t>Triggers could involve the destruction of</w:t>
      </w:r>
      <w:r w:rsidRPr="004C7662">
        <w:rPr>
          <w:rFonts w:eastAsia="Calibri"/>
          <w:color w:val="000000"/>
        </w:rPr>
        <w:t xml:space="preserve"> </w:t>
      </w:r>
      <w:r w:rsidRPr="004C7662">
        <w:rPr>
          <w:rFonts w:eastAsia="Calibri"/>
          <w:color w:val="000000"/>
          <w:sz w:val="15"/>
          <w:szCs w:val="15"/>
        </w:rPr>
        <w:t xml:space="preserve">a large part of </w:t>
      </w:r>
      <w:r w:rsidRPr="004C7662">
        <w:rPr>
          <w:rStyle w:val="StyleUnderline"/>
        </w:rPr>
        <w:t>Pakistan’s military or penetration</w:t>
      </w:r>
      <w:r w:rsidRPr="004C7662">
        <w:rPr>
          <w:rFonts w:eastAsia="Calibri"/>
          <w:b/>
          <w:color w:val="000000"/>
          <w:u w:val="single"/>
        </w:rPr>
        <w:t xml:space="preserve"> </w:t>
      </w:r>
      <w:r w:rsidRPr="004C7662">
        <w:rPr>
          <w:rFonts w:eastAsia="Calibri"/>
          <w:color w:val="000000"/>
          <w:sz w:val="15"/>
          <w:szCs w:val="15"/>
        </w:rPr>
        <w:t xml:space="preserve">by Indian forces deep </w:t>
      </w:r>
      <w:r w:rsidRPr="004C7662">
        <w:t>into Pakistani territory. Islamabad</w:t>
      </w:r>
      <w:r w:rsidRPr="004C7662">
        <w:rPr>
          <w:rFonts w:eastAsia="Calibri"/>
          <w:color w:val="000000"/>
          <w:u w:val="single"/>
        </w:rPr>
        <w:t xml:space="preserve"> </w:t>
      </w:r>
      <w:r w:rsidRPr="004C7662">
        <w:rPr>
          <w:rFonts w:eastAsia="Calibri"/>
          <w:color w:val="000000"/>
          <w:sz w:val="15"/>
          <w:szCs w:val="15"/>
        </w:rPr>
        <w:t xml:space="preserve">also claims it </w:t>
      </w:r>
      <w:r w:rsidRPr="004C7662">
        <w:rPr>
          <w:rStyle w:val="StyleUnderline"/>
        </w:rPr>
        <w:t>might authorize a strike in event of a damaging Indian blockade or political destabilization</w:t>
      </w:r>
      <w:r w:rsidRPr="004C7662">
        <w:rPr>
          <w:rFonts w:eastAsia="Calibri"/>
          <w:b/>
          <w:color w:val="000000"/>
        </w:rPr>
        <w:t xml:space="preserve"> </w:t>
      </w:r>
      <w:r w:rsidRPr="004C7662">
        <w:rPr>
          <w:rFonts w:eastAsia="Calibri"/>
          <w:color w:val="000000"/>
          <w:sz w:val="15"/>
          <w:szCs w:val="15"/>
        </w:rPr>
        <w:t xml:space="preserve">instigated by India. India’s official policy is that it will never be first to strike with nuclear weapons—but that </w:t>
      </w:r>
      <w:r w:rsidRPr="004C7662">
        <w:rPr>
          <w:rStyle w:val="StyleUnderline"/>
        </w:rPr>
        <w:t xml:space="preserve">once any nukes are used against it, New </w:t>
      </w:r>
      <w:proofErr w:type="spellStart"/>
      <w:r w:rsidRPr="004C7662">
        <w:rPr>
          <w:rStyle w:val="StyleUnderline"/>
        </w:rPr>
        <w:t>Dehli</w:t>
      </w:r>
      <w:proofErr w:type="spellEnd"/>
      <w:r w:rsidRPr="004C7662">
        <w:rPr>
          <w:rStyle w:val="StyleUnderline"/>
        </w:rPr>
        <w:t xml:space="preserve"> will unleash an all-out retaliation.</w:t>
      </w:r>
      <w:r w:rsidRPr="004C7662">
        <w:rPr>
          <w:rFonts w:eastAsia="Calibri"/>
          <w:color w:val="000000"/>
          <w:sz w:val="15"/>
          <w:szCs w:val="15"/>
        </w:rPr>
        <w:t xml:space="preserve"> The Little Boy bomb alone killed around 100,000 Japanese—between 30 to 40 percent of Hiroshima’s population—and destroyed 69 percent of the buildings in the city. But </w:t>
      </w:r>
      <w:r w:rsidRPr="004C7662">
        <w:rPr>
          <w:rStyle w:val="StyleUnderline"/>
        </w:rPr>
        <w:t>Pakistan and India</w:t>
      </w:r>
      <w:r w:rsidRPr="004C7662">
        <w:rPr>
          <w:rFonts w:eastAsia="Calibri"/>
          <w:color w:val="000000"/>
          <w:u w:val="single"/>
        </w:rPr>
        <w:t xml:space="preserve"> </w:t>
      </w:r>
      <w:r w:rsidRPr="004C7662">
        <w:rPr>
          <w:rStyle w:val="StyleUnderline"/>
        </w:rPr>
        <w:t>host</w:t>
      </w:r>
      <w:r w:rsidRPr="004C7662">
        <w:rPr>
          <w:rFonts w:eastAsia="Calibri"/>
          <w:color w:val="000000"/>
        </w:rPr>
        <w:t xml:space="preserve"> </w:t>
      </w:r>
      <w:r w:rsidRPr="004C7662">
        <w:rPr>
          <w:rFonts w:eastAsia="Calibri"/>
          <w:color w:val="000000"/>
          <w:sz w:val="15"/>
          <w:szCs w:val="15"/>
        </w:rPr>
        <w:t xml:space="preserve">some of the </w:t>
      </w:r>
      <w:r w:rsidRPr="004C7662">
        <w:rPr>
          <w:rStyle w:val="StyleUnderline"/>
        </w:rPr>
        <w:t>most</w:t>
      </w:r>
      <w:r w:rsidRPr="004C7662">
        <w:rPr>
          <w:rFonts w:eastAsia="Calibri"/>
          <w:color w:val="000000"/>
        </w:rPr>
        <w:t xml:space="preserve"> </w:t>
      </w:r>
      <w:r w:rsidRPr="004C7662">
        <w:rPr>
          <w:rFonts w:eastAsia="Calibri"/>
          <w:color w:val="000000"/>
          <w:sz w:val="15"/>
          <w:szCs w:val="15"/>
        </w:rPr>
        <w:t xml:space="preserve">populous and </w:t>
      </w:r>
      <w:r w:rsidRPr="004C7662">
        <w:rPr>
          <w:rStyle w:val="StyleUnderline"/>
        </w:rPr>
        <w:t>densely populated cities</w:t>
      </w:r>
      <w:r w:rsidRPr="004C7662">
        <w:rPr>
          <w:rFonts w:eastAsia="Calibri"/>
          <w:color w:val="000000"/>
          <w:u w:val="single"/>
        </w:rPr>
        <w:t xml:space="preserve"> </w:t>
      </w:r>
      <w:r w:rsidRPr="004C7662">
        <w:rPr>
          <w:rFonts w:eastAsia="Calibri"/>
          <w:color w:val="000000"/>
          <w:sz w:val="15"/>
          <w:szCs w:val="15"/>
        </w:rPr>
        <w:t xml:space="preserve">on the planet, with population densities of Calcutta, </w:t>
      </w:r>
      <w:proofErr w:type="gramStart"/>
      <w:r w:rsidRPr="004C7662">
        <w:rPr>
          <w:rFonts w:eastAsia="Calibri"/>
          <w:color w:val="000000"/>
          <w:sz w:val="15"/>
          <w:szCs w:val="15"/>
        </w:rPr>
        <w:t>Karachi</w:t>
      </w:r>
      <w:proofErr w:type="gramEnd"/>
      <w:r w:rsidRPr="004C7662">
        <w:rPr>
          <w:rFonts w:eastAsia="Calibri"/>
          <w:color w:val="000000"/>
          <w:sz w:val="15"/>
          <w:szCs w:val="15"/>
        </w:rPr>
        <w:t xml:space="preserve"> and Mumbai at or exceeding 65,000 people per square mile. Thus, </w:t>
      </w:r>
      <w:r w:rsidRPr="004C7662">
        <w:rPr>
          <w:rStyle w:val="StyleUnderline"/>
        </w:rPr>
        <w:t>even low-yield bombs could cause tremendous casualties.</w:t>
      </w:r>
      <w:r w:rsidRPr="004C7662">
        <w:rPr>
          <w:rFonts w:eastAsia="Calibri"/>
          <w:color w:val="000000"/>
          <w:sz w:val="15"/>
          <w:szCs w:val="15"/>
        </w:rPr>
        <w:t xml:space="preserve"> A 2014 study estimates that the </w:t>
      </w:r>
      <w:r w:rsidRPr="004C7662">
        <w:rPr>
          <w:rStyle w:val="StyleUnderline"/>
        </w:rPr>
        <w:t>immediate effects</w:t>
      </w:r>
      <w:r w:rsidRPr="004C7662">
        <w:rPr>
          <w:rFonts w:eastAsia="Calibri"/>
          <w:b/>
          <w:color w:val="000000"/>
          <w:u w:val="single"/>
        </w:rPr>
        <w:t xml:space="preserve"> </w:t>
      </w:r>
      <w:r w:rsidRPr="004C7662">
        <w:rPr>
          <w:rFonts w:eastAsia="Calibri"/>
          <w:color w:val="000000"/>
          <w:sz w:val="15"/>
          <w:szCs w:val="15"/>
        </w:rPr>
        <w:t>of the bombs—</w:t>
      </w:r>
      <w:r w:rsidRPr="004C7662">
        <w:rPr>
          <w:rStyle w:val="StyleUnderline"/>
          <w:highlight w:val="cyan"/>
        </w:rPr>
        <w:t xml:space="preserve">the fireball, </w:t>
      </w:r>
      <w:r w:rsidRPr="004C7662">
        <w:rPr>
          <w:rStyle w:val="StyleUnderline"/>
        </w:rPr>
        <w:t xml:space="preserve">over-pressure wave, </w:t>
      </w:r>
      <w:r w:rsidRPr="004C7662">
        <w:rPr>
          <w:rStyle w:val="StyleUnderline"/>
          <w:highlight w:val="cyan"/>
        </w:rPr>
        <w:t>radiation burns</w:t>
      </w:r>
      <w:r w:rsidRPr="004C7662">
        <w:rPr>
          <w:rFonts w:eastAsia="Calibri"/>
          <w:color w:val="000000"/>
        </w:rPr>
        <w:t xml:space="preserve"> </w:t>
      </w:r>
      <w:r w:rsidRPr="004C7662">
        <w:rPr>
          <w:rFonts w:eastAsia="Calibri"/>
          <w:color w:val="000000"/>
          <w:sz w:val="15"/>
          <w:szCs w:val="15"/>
        </w:rPr>
        <w:t>etc.—</w:t>
      </w:r>
      <w:r w:rsidRPr="004C7662">
        <w:rPr>
          <w:rStyle w:val="StyleUnderline"/>
          <w:highlight w:val="cyan"/>
        </w:rPr>
        <w:t>would kill twenty million</w:t>
      </w:r>
      <w:r w:rsidRPr="004C7662">
        <w:rPr>
          <w:rStyle w:val="StyleUnderline"/>
        </w:rPr>
        <w:t xml:space="preserve"> people.</w:t>
      </w:r>
      <w:r w:rsidRPr="004C7662">
        <w:rPr>
          <w:rFonts w:eastAsia="Calibri"/>
          <w:color w:val="000000"/>
          <w:sz w:val="15"/>
          <w:szCs w:val="15"/>
        </w:rPr>
        <w:t xml:space="preserve"> An earlier study estimated a hundred 15-kiloton nuclear detonations could kill twenty-six million in India and eighteen million in Pakistan—and concluded that escalating to using </w:t>
      </w:r>
      <w:r w:rsidRPr="004C7662">
        <w:rPr>
          <w:rStyle w:val="StyleUnderline"/>
          <w:highlight w:val="cyan"/>
        </w:rPr>
        <w:t>100-kiloton warheads</w:t>
      </w:r>
      <w:r w:rsidRPr="004C7662">
        <w:rPr>
          <w:rFonts w:eastAsia="Calibri"/>
          <w:color w:val="000000"/>
          <w:sz w:val="15"/>
          <w:szCs w:val="15"/>
        </w:rPr>
        <w:t xml:space="preserve">, which have greater blast radius and overpressure waves that can shatter hardened structures, </w:t>
      </w:r>
      <w:r w:rsidRPr="004C7662">
        <w:rPr>
          <w:rStyle w:val="StyleUnderline"/>
          <w:highlight w:val="cyan"/>
        </w:rPr>
        <w:t>would multiply death</w:t>
      </w:r>
      <w:r w:rsidRPr="004C7662">
        <w:rPr>
          <w:rStyle w:val="StyleUnderline"/>
        </w:rPr>
        <w:t xml:space="preserve"> tolls </w:t>
      </w:r>
      <w:r w:rsidRPr="004C7662">
        <w:rPr>
          <w:rStyle w:val="StyleUnderline"/>
          <w:highlight w:val="cyan"/>
        </w:rPr>
        <w:t>four-fold</w:t>
      </w:r>
      <w:r w:rsidRPr="004C7662">
        <w:rPr>
          <w:rStyle w:val="StyleUnderline"/>
        </w:rPr>
        <w:t>.</w:t>
      </w:r>
      <w:r w:rsidRPr="004C7662">
        <w:rPr>
          <w:rFonts w:eastAsia="Calibri"/>
          <w:color w:val="000000"/>
          <w:sz w:val="15"/>
          <w:szCs w:val="15"/>
        </w:rPr>
        <w:t xml:space="preserve"> Moreover, these projected body counts omit </w:t>
      </w:r>
      <w:r w:rsidRPr="004C7662">
        <w:rPr>
          <w:rStyle w:val="StyleUnderline"/>
        </w:rPr>
        <w:t>the secondary effects of nuclear blasts</w:t>
      </w:r>
      <w:r w:rsidRPr="004C7662">
        <w:rPr>
          <w:rFonts w:eastAsia="Calibri"/>
          <w:color w:val="000000"/>
          <w:sz w:val="15"/>
          <w:szCs w:val="15"/>
        </w:rPr>
        <w:t xml:space="preserve">. Many </w:t>
      </w:r>
      <w:r w:rsidRPr="004C7662">
        <w:rPr>
          <w:rStyle w:val="StyleUnderline"/>
        </w:rPr>
        <w:t>survivors</w:t>
      </w:r>
      <w:r w:rsidRPr="004C7662">
        <w:rPr>
          <w:rFonts w:eastAsia="Calibri"/>
          <w:color w:val="000000"/>
          <w:u w:val="single"/>
        </w:rPr>
        <w:t xml:space="preserve"> </w:t>
      </w:r>
      <w:r w:rsidRPr="004C7662">
        <w:rPr>
          <w:rFonts w:eastAsia="Calibri"/>
          <w:color w:val="000000"/>
          <w:sz w:val="15"/>
          <w:szCs w:val="15"/>
        </w:rPr>
        <w:t xml:space="preserve">of the initial explosion </w:t>
      </w:r>
      <w:r w:rsidRPr="004C7662">
        <w:rPr>
          <w:rStyle w:val="StyleUnderline"/>
        </w:rPr>
        <w:t xml:space="preserve">would suffer slow, </w:t>
      </w:r>
      <w:r w:rsidRPr="004C7662">
        <w:rPr>
          <w:rStyle w:val="StyleUnderline"/>
          <w:highlight w:val="cyan"/>
        </w:rPr>
        <w:t>lingering</w:t>
      </w:r>
      <w:r w:rsidRPr="004C7662">
        <w:rPr>
          <w:rStyle w:val="StyleUnderline"/>
        </w:rPr>
        <w:t xml:space="preserve"> deaths due to </w:t>
      </w:r>
      <w:r w:rsidRPr="004C7662">
        <w:rPr>
          <w:rStyle w:val="StyleUnderline"/>
          <w:highlight w:val="cyan"/>
        </w:rPr>
        <w:t>radiation</w:t>
      </w:r>
      <w:r w:rsidRPr="004C7662">
        <w:rPr>
          <w:rStyle w:val="StyleUnderline"/>
        </w:rPr>
        <w:t xml:space="preserve"> exposure</w:t>
      </w:r>
      <w:r w:rsidRPr="004C7662">
        <w:rPr>
          <w:rFonts w:eastAsia="Calibri"/>
          <w:color w:val="000000"/>
          <w:sz w:val="15"/>
          <w:szCs w:val="15"/>
        </w:rPr>
        <w:t xml:space="preserve">. The </w:t>
      </w:r>
      <w:r w:rsidRPr="004C7662">
        <w:rPr>
          <w:rStyle w:val="StyleUnderline"/>
          <w:highlight w:val="cyan"/>
        </w:rPr>
        <w:t xml:space="preserve">collapse of healthcare, transport, sanitation, </w:t>
      </w:r>
      <w:proofErr w:type="gramStart"/>
      <w:r w:rsidRPr="004C7662">
        <w:rPr>
          <w:rStyle w:val="StyleUnderline"/>
          <w:highlight w:val="cyan"/>
        </w:rPr>
        <w:t>water</w:t>
      </w:r>
      <w:proofErr w:type="gramEnd"/>
      <w:r w:rsidRPr="004C7662">
        <w:rPr>
          <w:rStyle w:val="StyleUnderline"/>
          <w:highlight w:val="cyan"/>
        </w:rPr>
        <w:t xml:space="preserve"> and</w:t>
      </w:r>
      <w:r w:rsidRPr="004C7662">
        <w:rPr>
          <w:rStyle w:val="StyleUnderline"/>
        </w:rPr>
        <w:t xml:space="preserve"> </w:t>
      </w:r>
      <w:r w:rsidRPr="004C7662">
        <w:rPr>
          <w:rStyle w:val="StyleUnderline"/>
          <w:highlight w:val="cyan"/>
        </w:rPr>
        <w:t>econ</w:t>
      </w:r>
      <w:r w:rsidRPr="004C7662">
        <w:rPr>
          <w:rStyle w:val="StyleUnderline"/>
        </w:rPr>
        <w:t xml:space="preserve">omic </w:t>
      </w:r>
      <w:r w:rsidRPr="004C7662">
        <w:rPr>
          <w:rStyle w:val="StyleUnderline"/>
          <w:highlight w:val="cyan"/>
        </w:rPr>
        <w:t>infrastructure</w:t>
      </w:r>
      <w:r w:rsidRPr="004C7662">
        <w:rPr>
          <w:rStyle w:val="StyleUnderline"/>
        </w:rPr>
        <w:t xml:space="preserve"> would</w:t>
      </w:r>
      <w:r w:rsidRPr="004C7662">
        <w:rPr>
          <w:rFonts w:eastAsia="Calibri"/>
          <w:color w:val="000000"/>
        </w:rPr>
        <w:t xml:space="preserve"> </w:t>
      </w:r>
      <w:r w:rsidRPr="004C7662">
        <w:rPr>
          <w:rFonts w:eastAsia="Calibri"/>
          <w:color w:val="000000"/>
          <w:sz w:val="15"/>
          <w:szCs w:val="15"/>
        </w:rPr>
        <w:t xml:space="preserve">also </w:t>
      </w:r>
      <w:r w:rsidRPr="004C7662">
        <w:rPr>
          <w:rStyle w:val="StyleUnderline"/>
        </w:rPr>
        <w:t>claim many more</w:t>
      </w:r>
      <w:r w:rsidRPr="004C7662">
        <w:rPr>
          <w:rFonts w:eastAsia="Calibri"/>
          <w:color w:val="000000"/>
          <w:u w:val="single"/>
        </w:rPr>
        <w:t xml:space="preserve"> </w:t>
      </w:r>
      <w:r w:rsidRPr="004C7662">
        <w:rPr>
          <w:rFonts w:eastAsia="Calibri"/>
          <w:color w:val="000000"/>
          <w:sz w:val="15"/>
          <w:szCs w:val="15"/>
        </w:rPr>
        <w:t xml:space="preserve">lives. </w:t>
      </w:r>
      <w:r w:rsidRPr="004C7662">
        <w:rPr>
          <w:rStyle w:val="StyleUnderline"/>
        </w:rPr>
        <w:t>A nuclear blast could</w:t>
      </w:r>
      <w:r w:rsidRPr="004C7662">
        <w:rPr>
          <w:rFonts w:eastAsia="Calibri"/>
          <w:color w:val="000000"/>
          <w:u w:val="single"/>
        </w:rPr>
        <w:t xml:space="preserve"> </w:t>
      </w:r>
      <w:r w:rsidRPr="004C7662">
        <w:rPr>
          <w:rFonts w:eastAsia="Calibri"/>
          <w:color w:val="000000"/>
          <w:sz w:val="15"/>
          <w:szCs w:val="15"/>
        </w:rPr>
        <w:t xml:space="preserve">also </w:t>
      </w:r>
      <w:r w:rsidRPr="004C7662">
        <w:rPr>
          <w:rStyle w:val="StyleUnderline"/>
        </w:rPr>
        <w:t>trigger a deadly firestorm</w:t>
      </w:r>
      <w:r w:rsidRPr="004C7662">
        <w:rPr>
          <w:rFonts w:eastAsia="Calibri"/>
          <w:color w:val="000000"/>
          <w:sz w:val="15"/>
          <w:szCs w:val="15"/>
        </w:rPr>
        <w:t xml:space="preserve">. For instance, a firestorm caused by the U.S. napalm bombing of Tokyo in March 1945 killed more people than the Fat Man bomb killed in Nagasaki. </w:t>
      </w:r>
      <w:r w:rsidRPr="004C7662">
        <w:rPr>
          <w:rStyle w:val="StyleUnderline"/>
        </w:rPr>
        <w:t xml:space="preserve">Refugee Outflows </w:t>
      </w:r>
      <w:r w:rsidRPr="004C7662">
        <w:rPr>
          <w:rFonts w:eastAsia="Calibri"/>
          <w:color w:val="000000"/>
          <w:sz w:val="15"/>
          <w:szCs w:val="15"/>
        </w:rPr>
        <w:t xml:space="preserve">The </w:t>
      </w:r>
      <w:r w:rsidRPr="004C7662">
        <w:rPr>
          <w:rStyle w:val="StyleUnderline"/>
        </w:rPr>
        <w:t>civil war in Syria caused</w:t>
      </w:r>
      <w:r w:rsidRPr="004C7662">
        <w:rPr>
          <w:rFonts w:eastAsia="Calibri"/>
          <w:color w:val="000000"/>
          <w:u w:val="single"/>
        </w:rPr>
        <w:t xml:space="preserve"> </w:t>
      </w:r>
      <w:r w:rsidRPr="004C7662">
        <w:rPr>
          <w:rFonts w:eastAsia="Calibri"/>
          <w:color w:val="000000"/>
          <w:sz w:val="15"/>
          <w:szCs w:val="15"/>
        </w:rPr>
        <w:t xml:space="preserve">over </w:t>
      </w:r>
      <w:r w:rsidRPr="004C7662">
        <w:rPr>
          <w:rStyle w:val="StyleUnderline"/>
        </w:rPr>
        <w:t>5.6 million refugees</w:t>
      </w:r>
      <w:r w:rsidRPr="004C7662">
        <w:rPr>
          <w:rFonts w:eastAsia="Calibri"/>
          <w:color w:val="000000"/>
          <w:u w:val="single"/>
        </w:rPr>
        <w:t xml:space="preserve"> </w:t>
      </w:r>
      <w:r w:rsidRPr="004C7662">
        <w:rPr>
          <w:rFonts w:eastAsia="Calibri"/>
          <w:color w:val="000000"/>
          <w:sz w:val="15"/>
          <w:szCs w:val="15"/>
        </w:rPr>
        <w:t xml:space="preserve">to flee abroad out of a population of 22 million prior to the conflict. Despite relative stability and prosperity of the European nations to which refugees fled, this </w:t>
      </w:r>
      <w:r w:rsidRPr="004C7662">
        <w:rPr>
          <w:rStyle w:val="StyleUnderline"/>
        </w:rPr>
        <w:t xml:space="preserve">outflow triggered political </w:t>
      </w:r>
      <w:proofErr w:type="spellStart"/>
      <w:r w:rsidRPr="004C7662">
        <w:rPr>
          <w:rStyle w:val="StyleUnderline"/>
        </w:rPr>
        <w:t>backlashesthat</w:t>
      </w:r>
      <w:proofErr w:type="spellEnd"/>
      <w:r w:rsidRPr="004C7662">
        <w:rPr>
          <w:rStyle w:val="StyleUnderline"/>
        </w:rPr>
        <w:t xml:space="preserve"> have rocked</w:t>
      </w:r>
      <w:r w:rsidRPr="004C7662">
        <w:rPr>
          <w:rFonts w:eastAsia="Calibri"/>
          <w:color w:val="000000"/>
          <w:u w:val="single"/>
        </w:rPr>
        <w:t xml:space="preserve"> </w:t>
      </w:r>
      <w:r w:rsidRPr="004C7662">
        <w:rPr>
          <w:rFonts w:eastAsia="Calibri"/>
          <w:color w:val="000000"/>
          <w:sz w:val="15"/>
          <w:szCs w:val="15"/>
        </w:rPr>
        <w:t xml:space="preserve">virtually every major </w:t>
      </w:r>
      <w:r w:rsidRPr="004C7662">
        <w:rPr>
          <w:rStyle w:val="StyleUnderline"/>
        </w:rPr>
        <w:t>Western government</w:t>
      </w:r>
      <w:r w:rsidRPr="004C7662">
        <w:rPr>
          <w:rFonts w:eastAsia="Calibri"/>
          <w:color w:val="000000"/>
          <w:sz w:val="15"/>
          <w:szCs w:val="15"/>
        </w:rPr>
        <w:t xml:space="preserve">. Now </w:t>
      </w:r>
      <w:r w:rsidRPr="004C7662">
        <w:rPr>
          <w:rStyle w:val="StyleUnderline"/>
        </w:rPr>
        <w:t>consider</w:t>
      </w:r>
      <w:r w:rsidRPr="004C7662">
        <w:rPr>
          <w:rFonts w:eastAsia="Calibri"/>
          <w:color w:val="000000"/>
          <w:u w:val="single"/>
        </w:rPr>
        <w:t xml:space="preserve"> </w:t>
      </w:r>
      <w:r w:rsidRPr="004C7662">
        <w:rPr>
          <w:rFonts w:eastAsia="Calibri"/>
          <w:color w:val="000000"/>
          <w:sz w:val="15"/>
          <w:szCs w:val="15"/>
        </w:rPr>
        <w:t xml:space="preserve">likely </w:t>
      </w:r>
      <w:r w:rsidRPr="004C7662">
        <w:rPr>
          <w:rStyle w:val="StyleUnderline"/>
        </w:rPr>
        <w:t>population movements in event of a nuclear war between India-Pakistan</w:t>
      </w:r>
      <w:r w:rsidRPr="004C7662">
        <w:rPr>
          <w:rFonts w:eastAsia="Calibri"/>
          <w:color w:val="000000"/>
          <w:sz w:val="15"/>
          <w:szCs w:val="15"/>
        </w:rPr>
        <w:t xml:space="preserve">, which together total over </w:t>
      </w:r>
      <w:r w:rsidRPr="004C7662">
        <w:rPr>
          <w:rStyle w:val="StyleUnderline"/>
        </w:rPr>
        <w:t>1.5 billion people. Nuclear bombings</w:t>
      </w:r>
      <w:r w:rsidRPr="004C7662">
        <w:rPr>
          <w:rFonts w:eastAsia="Calibri"/>
          <w:color w:val="000000"/>
          <w:sz w:val="15"/>
          <w:szCs w:val="15"/>
        </w:rPr>
        <w:t>—or their even their mere potential—</w:t>
      </w:r>
      <w:r w:rsidRPr="004C7662">
        <w:rPr>
          <w:rStyle w:val="StyleUnderline"/>
        </w:rPr>
        <w:t>would</w:t>
      </w:r>
      <w:r w:rsidRPr="004C7662">
        <w:rPr>
          <w:rFonts w:eastAsia="Calibri"/>
          <w:color w:val="000000"/>
        </w:rPr>
        <w:t xml:space="preserve"> </w:t>
      </w:r>
      <w:r w:rsidRPr="004C7662">
        <w:rPr>
          <w:rFonts w:eastAsia="Calibri"/>
          <w:color w:val="000000"/>
          <w:sz w:val="15"/>
          <w:szCs w:val="15"/>
        </w:rPr>
        <w:t xml:space="preserve">likely </w:t>
      </w:r>
      <w:r w:rsidRPr="004C7662">
        <w:rPr>
          <w:rStyle w:val="StyleUnderline"/>
        </w:rPr>
        <w:t>cause</w:t>
      </w:r>
      <w:r w:rsidRPr="004C7662">
        <w:rPr>
          <w:rFonts w:eastAsia="Calibri"/>
          <w:color w:val="000000"/>
          <w:u w:val="single"/>
        </w:rPr>
        <w:t xml:space="preserve"> </w:t>
      </w:r>
      <w:r w:rsidRPr="004C7662">
        <w:rPr>
          <w:rFonts w:eastAsia="Calibri"/>
          <w:color w:val="000000"/>
          <w:sz w:val="15"/>
          <w:szCs w:val="15"/>
        </w:rPr>
        <w:t xml:space="preserve">many </w:t>
      </w:r>
      <w:r w:rsidRPr="004C7662">
        <w:rPr>
          <w:rStyle w:val="StyleUnderline"/>
        </w:rPr>
        <w:t>city-dwellers to flee</w:t>
      </w:r>
      <w:r w:rsidRPr="004C7662">
        <w:rPr>
          <w:rFonts w:eastAsia="Calibri"/>
          <w:b/>
          <w:color w:val="000000"/>
        </w:rPr>
        <w:t xml:space="preserve"> </w:t>
      </w:r>
      <w:r w:rsidRPr="004C7662">
        <w:rPr>
          <w:rFonts w:eastAsia="Calibri"/>
          <w:color w:val="000000"/>
          <w:sz w:val="15"/>
          <w:szCs w:val="15"/>
        </w:rPr>
        <w:t xml:space="preserve">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w:t>
      </w:r>
      <w:r w:rsidRPr="004C7662">
        <w:rPr>
          <w:rStyle w:val="StyleUnderline"/>
        </w:rPr>
        <w:t>states</w:t>
      </w:r>
      <w:r w:rsidRPr="004C7662">
        <w:rPr>
          <w:rFonts w:eastAsia="Calibri"/>
          <w:b/>
          <w:color w:val="000000"/>
          <w:u w:val="single"/>
        </w:rPr>
        <w:t xml:space="preserve"> </w:t>
      </w:r>
      <w:r w:rsidRPr="004C7662">
        <w:rPr>
          <w:rStyle w:val="StyleUnderline"/>
        </w:rPr>
        <w:t>would struggle to supports tens of millions of refugees</w:t>
      </w:r>
      <w:r w:rsidRPr="004C7662">
        <w:rPr>
          <w:rFonts w:eastAsia="Calibri"/>
          <w:color w:val="000000"/>
          <w:sz w:val="15"/>
          <w:szCs w:val="15"/>
        </w:rPr>
        <w:t xml:space="preserve">. China also borders India and Pakistan—but historically Beijing has not welcomed refugees. Some citizens may undertake risky voyages at sea on overloaded boats, setting their sights on </w:t>
      </w:r>
      <w:proofErr w:type="gramStart"/>
      <w:r w:rsidRPr="004C7662">
        <w:rPr>
          <w:rFonts w:eastAsia="Calibri"/>
          <w:color w:val="000000"/>
          <w:sz w:val="15"/>
          <w:szCs w:val="15"/>
        </w:rPr>
        <w:t>South East</w:t>
      </w:r>
      <w:proofErr w:type="gramEnd"/>
      <w:r w:rsidRPr="004C7662">
        <w:rPr>
          <w:rFonts w:eastAsia="Calibri"/>
          <w:color w:val="000000"/>
          <w:sz w:val="15"/>
          <w:szCs w:val="15"/>
        </w:rPr>
        <w:t xml:space="preserve"> Asia and the Arabian Peninsula. Thousands would surely drown. Many regional governments would turn them back, as they have refugees of conflicts in Vietnam, </w:t>
      </w:r>
      <w:proofErr w:type="gramStart"/>
      <w:r w:rsidRPr="004C7662">
        <w:rPr>
          <w:rFonts w:eastAsia="Calibri"/>
          <w:color w:val="000000"/>
          <w:sz w:val="15"/>
          <w:szCs w:val="15"/>
        </w:rPr>
        <w:t>Cambodia</w:t>
      </w:r>
      <w:proofErr w:type="gramEnd"/>
      <w:r w:rsidRPr="004C7662">
        <w:rPr>
          <w:rFonts w:eastAsia="Calibri"/>
          <w:color w:val="000000"/>
          <w:sz w:val="15"/>
          <w:szCs w:val="15"/>
        </w:rPr>
        <w:t xml:space="preserve"> and Myanmar in the past. </w:t>
      </w:r>
      <w:r w:rsidRPr="004C7662">
        <w:rPr>
          <w:rStyle w:val="StyleUnderline"/>
        </w:rPr>
        <w:t>Fallout Radioactive fallout would</w:t>
      </w:r>
      <w:r w:rsidRPr="004C7662">
        <w:rPr>
          <w:rFonts w:eastAsia="Calibri"/>
          <w:color w:val="000000"/>
          <w:u w:val="single"/>
        </w:rPr>
        <w:t xml:space="preserve"> </w:t>
      </w:r>
      <w:r w:rsidRPr="004C7662">
        <w:rPr>
          <w:rStyle w:val="StyleUnderline"/>
        </w:rPr>
        <w:t>also be disseminated across the globe</w:t>
      </w:r>
      <w:r w:rsidRPr="004C7662">
        <w:rPr>
          <w:rFonts w:eastAsia="Calibri"/>
          <w:color w:val="000000"/>
          <w:sz w:val="15"/>
          <w:szCs w:val="15"/>
        </w:rPr>
        <w:t xml:space="preserve">. The </w:t>
      </w:r>
      <w:r w:rsidRPr="004C7662">
        <w:rPr>
          <w:rStyle w:val="StyleUnderline"/>
        </w:rPr>
        <w:t>fallout from</w:t>
      </w:r>
      <w:r w:rsidRPr="004C7662">
        <w:rPr>
          <w:rFonts w:eastAsia="Calibri"/>
          <w:color w:val="000000"/>
          <w:u w:val="single"/>
        </w:rPr>
        <w:t xml:space="preserve"> </w:t>
      </w:r>
      <w:r w:rsidRPr="004C7662">
        <w:rPr>
          <w:rFonts w:eastAsia="Calibri"/>
          <w:color w:val="000000"/>
          <w:sz w:val="15"/>
          <w:szCs w:val="15"/>
        </w:rPr>
        <w:t xml:space="preserve">the </w:t>
      </w:r>
      <w:r w:rsidRPr="004C7662">
        <w:rPr>
          <w:rStyle w:val="StyleUnderline"/>
        </w:rPr>
        <w:t>Chernobyl</w:t>
      </w:r>
      <w:r w:rsidRPr="004C7662">
        <w:rPr>
          <w:rFonts w:eastAsia="Calibri"/>
          <w:color w:val="000000"/>
        </w:rPr>
        <w:t xml:space="preserve"> </w:t>
      </w:r>
      <w:r w:rsidRPr="004C7662">
        <w:rPr>
          <w:rFonts w:eastAsia="Calibri"/>
          <w:color w:val="000000"/>
          <w:sz w:val="15"/>
          <w:szCs w:val="15"/>
        </w:rPr>
        <w:t xml:space="preserve">explosion, for example, </w:t>
      </w:r>
      <w:r w:rsidRPr="004C7662">
        <w:rPr>
          <w:rStyle w:val="StyleUnderline"/>
        </w:rPr>
        <w:t>wounds</w:t>
      </w:r>
      <w:r w:rsidRPr="004C7662">
        <w:rPr>
          <w:rFonts w:eastAsia="Calibri"/>
          <w:color w:val="000000"/>
          <w:sz w:val="15"/>
          <w:szCs w:val="15"/>
        </w:rPr>
        <w:t xml:space="preserve"> its </w:t>
      </w:r>
      <w:r w:rsidRPr="004C7662">
        <w:rPr>
          <w:rStyle w:val="StyleUnderline"/>
        </w:rPr>
        <w:t>way</w:t>
      </w:r>
      <w:r w:rsidRPr="004C7662">
        <w:rPr>
          <w:rFonts w:eastAsia="Calibri"/>
          <w:color w:val="000000"/>
          <w:u w:val="single"/>
        </w:rPr>
        <w:t xml:space="preserve"> </w:t>
      </w:r>
      <w:r w:rsidRPr="004C7662">
        <w:rPr>
          <w:rFonts w:eastAsia="Calibri"/>
          <w:color w:val="000000"/>
          <w:sz w:val="15"/>
          <w:szCs w:val="15"/>
        </w:rPr>
        <w:t xml:space="preserve">westward </w:t>
      </w:r>
      <w:r w:rsidRPr="004C7662">
        <w:rPr>
          <w:rStyle w:val="StyleUnderline"/>
        </w:rPr>
        <w:t>from Ukraine into Western Europe</w:t>
      </w:r>
      <w:r w:rsidRPr="004C7662">
        <w:rPr>
          <w:rFonts w:eastAsia="Calibri"/>
          <w:color w:val="000000"/>
          <w:sz w:val="15"/>
          <w:szCs w:val="15"/>
        </w:rPr>
        <w:t xml:space="preserve">, exposing 650,000 persons and contaminating 77,000 square miles. The </w:t>
      </w:r>
      <w:r w:rsidRPr="004C7662">
        <w:rPr>
          <w:rStyle w:val="StyleUnderline"/>
        </w:rPr>
        <w:t>long-term health effects</w:t>
      </w:r>
      <w:r w:rsidRPr="004C7662">
        <w:rPr>
          <w:rFonts w:eastAsia="Calibri"/>
          <w:color w:val="000000"/>
          <w:u w:val="single"/>
        </w:rPr>
        <w:t xml:space="preserve"> </w:t>
      </w:r>
      <w:r w:rsidRPr="004C7662">
        <w:rPr>
          <w:rFonts w:eastAsia="Calibri"/>
          <w:color w:val="000000"/>
          <w:sz w:val="15"/>
          <w:szCs w:val="15"/>
        </w:rPr>
        <w:t xml:space="preserve">of the exposure </w:t>
      </w:r>
      <w:r w:rsidRPr="004C7662">
        <w:rPr>
          <w:rStyle w:val="StyleUnderline"/>
        </w:rPr>
        <w:t>could last</w:t>
      </w:r>
      <w:r w:rsidRPr="004C7662">
        <w:rPr>
          <w:rFonts w:eastAsia="Calibri"/>
          <w:color w:val="000000"/>
          <w:u w:val="single"/>
        </w:rPr>
        <w:t xml:space="preserve"> </w:t>
      </w:r>
      <w:r w:rsidRPr="004C7662">
        <w:rPr>
          <w:rStyle w:val="StyleUnderline"/>
        </w:rPr>
        <w:t>decades</w:t>
      </w:r>
      <w:r w:rsidRPr="004C7662">
        <w:rPr>
          <w:rFonts w:eastAsia="Calibri"/>
          <w:color w:val="000000"/>
          <w:sz w:val="15"/>
          <w:szCs w:val="15"/>
        </w:rPr>
        <w:t xml:space="preserve">. India and Pakistan’s </w:t>
      </w:r>
      <w:r w:rsidRPr="004C7662">
        <w:rPr>
          <w:rStyle w:val="StyleUnderline"/>
        </w:rPr>
        <w:t>neighbors would be</w:t>
      </w:r>
      <w:r w:rsidRPr="004C7662">
        <w:rPr>
          <w:rFonts w:eastAsia="Calibri"/>
          <w:color w:val="000000"/>
          <w:u w:val="single"/>
        </w:rPr>
        <w:t xml:space="preserve"> </w:t>
      </w:r>
      <w:r w:rsidRPr="004C7662">
        <w:rPr>
          <w:rFonts w:eastAsia="Calibri"/>
          <w:color w:val="000000"/>
          <w:sz w:val="15"/>
          <w:szCs w:val="15"/>
        </w:rPr>
        <w:t xml:space="preserve">especially </w:t>
      </w:r>
      <w:r w:rsidRPr="004C7662">
        <w:rPr>
          <w:rStyle w:val="StyleUnderline"/>
        </w:rPr>
        <w:t>exposed</w:t>
      </w:r>
      <w:r w:rsidRPr="004C7662">
        <w:rPr>
          <w:rFonts w:eastAsia="Calibri"/>
          <w:color w:val="000000"/>
          <w:sz w:val="15"/>
          <w:szCs w:val="15"/>
        </w:rPr>
        <w:t xml:space="preserve">, and </w:t>
      </w:r>
      <w:r w:rsidRPr="004C7662">
        <w:rPr>
          <w:rStyle w:val="StyleUnderline"/>
        </w:rPr>
        <w:t>most lack healthcare and infrastructure to deal with</w:t>
      </w:r>
      <w:r w:rsidRPr="004C7662">
        <w:rPr>
          <w:rFonts w:eastAsia="Calibri"/>
          <w:color w:val="000000"/>
        </w:rPr>
        <w:t xml:space="preserve"> </w:t>
      </w:r>
      <w:r w:rsidRPr="004C7662">
        <w:rPr>
          <w:rFonts w:eastAsia="Calibri"/>
          <w:color w:val="000000"/>
          <w:sz w:val="15"/>
          <w:szCs w:val="15"/>
        </w:rPr>
        <w:t xml:space="preserve">such a </w:t>
      </w:r>
      <w:r w:rsidRPr="004C7662">
        <w:rPr>
          <w:rStyle w:val="StyleUnderline"/>
        </w:rPr>
        <w:t>crisis</w:t>
      </w:r>
      <w:r w:rsidRPr="004C7662">
        <w:rPr>
          <w:rFonts w:eastAsia="Calibri"/>
          <w:color w:val="000000"/>
          <w:sz w:val="15"/>
          <w:szCs w:val="15"/>
        </w:rPr>
        <w:t xml:space="preserve">. </w:t>
      </w:r>
      <w:r w:rsidRPr="004C7662">
        <w:rPr>
          <w:rStyle w:val="StyleUnderline"/>
          <w:highlight w:val="cyan"/>
        </w:rPr>
        <w:t>Nuclear Winter</w:t>
      </w:r>
      <w:r w:rsidRPr="004C7662">
        <w:rPr>
          <w:rStyle w:val="StyleUnderline"/>
        </w:rPr>
        <w:t xml:space="preserve"> </w:t>
      </w:r>
      <w:r w:rsidRPr="004C7662">
        <w:rPr>
          <w:rFonts w:eastAsia="Calibri"/>
          <w:color w:val="000000"/>
          <w:sz w:val="15"/>
          <w:szCs w:val="15"/>
        </w:rPr>
        <w:t xml:space="preserve">Studies in 2008 and 2014 found that of one hundred bombs that were fifteen-kilotons were used, </w:t>
      </w:r>
      <w:r w:rsidRPr="004C7662">
        <w:rPr>
          <w:rStyle w:val="StyleUnderline"/>
        </w:rPr>
        <w:t xml:space="preserve">it </w:t>
      </w:r>
      <w:r w:rsidRPr="004C7662">
        <w:rPr>
          <w:rStyle w:val="StyleUnderline"/>
          <w:highlight w:val="cyan"/>
        </w:rPr>
        <w:t>would blast five million tons</w:t>
      </w:r>
      <w:r w:rsidRPr="004C7662">
        <w:rPr>
          <w:rStyle w:val="StyleUnderline"/>
        </w:rPr>
        <w:t xml:space="preserve"> of fine, </w:t>
      </w:r>
      <w:r w:rsidRPr="004C7662">
        <w:rPr>
          <w:rStyle w:val="StyleUnderline"/>
          <w:highlight w:val="cyan"/>
        </w:rPr>
        <w:t>sooty particles</w:t>
      </w:r>
      <w:r w:rsidRPr="004C7662">
        <w:rPr>
          <w:rStyle w:val="StyleUnderline"/>
        </w:rPr>
        <w:t xml:space="preserve"> into the stratosphere, where they would spread across the globe, </w:t>
      </w:r>
      <w:r w:rsidRPr="004C7662">
        <w:rPr>
          <w:rStyle w:val="StyleUnderline"/>
          <w:highlight w:val="cyan"/>
        </w:rPr>
        <w:t>warping</w:t>
      </w:r>
      <w:r w:rsidRPr="004C7662">
        <w:rPr>
          <w:rStyle w:val="StyleUnderline"/>
        </w:rPr>
        <w:t xml:space="preserve"> global </w:t>
      </w:r>
      <w:r w:rsidRPr="004C7662">
        <w:rPr>
          <w:rStyle w:val="StyleUnderline"/>
          <w:highlight w:val="cyan"/>
        </w:rPr>
        <w:t>weather patterns</w:t>
      </w:r>
      <w:r w:rsidRPr="004C7662">
        <w:rPr>
          <w:rFonts w:eastAsia="Calibri"/>
          <w:b/>
          <w:color w:val="000000"/>
          <w:u w:val="single"/>
        </w:rPr>
        <w:t xml:space="preserve"> </w:t>
      </w:r>
      <w:r w:rsidRPr="004C7662">
        <w:rPr>
          <w:rFonts w:eastAsia="Calibri"/>
          <w:color w:val="000000"/>
          <w:sz w:val="15"/>
          <w:szCs w:val="15"/>
        </w:rPr>
        <w:t xml:space="preserve">for the next twenty-five years. </w:t>
      </w:r>
      <w:r w:rsidRPr="004C7662">
        <w:rPr>
          <w:rStyle w:val="StyleUnderline"/>
        </w:rPr>
        <w:t xml:space="preserve">The particles would </w:t>
      </w:r>
      <w:r w:rsidRPr="004C7662">
        <w:rPr>
          <w:rStyle w:val="StyleUnderline"/>
          <w:highlight w:val="cyan"/>
        </w:rPr>
        <w:t>block out light</w:t>
      </w:r>
      <w:r w:rsidRPr="004C7662">
        <w:rPr>
          <w:rStyle w:val="StyleUnderline"/>
        </w:rPr>
        <w:t xml:space="preserve"> from the sun, </w:t>
      </w:r>
      <w:r w:rsidRPr="004C7662">
        <w:rPr>
          <w:rStyle w:val="StyleUnderline"/>
          <w:highlight w:val="cyan"/>
        </w:rPr>
        <w:t>causing</w:t>
      </w:r>
      <w:r w:rsidRPr="004C7662">
        <w:rPr>
          <w:rStyle w:val="StyleUnderline"/>
        </w:rPr>
        <w:t xml:space="preserve"> surface </w:t>
      </w:r>
      <w:r w:rsidRPr="004C7662">
        <w:rPr>
          <w:rStyle w:val="StyleUnderline"/>
          <w:highlight w:val="cyan"/>
        </w:rPr>
        <w:t>temperatures to decrease</w:t>
      </w:r>
      <w:r w:rsidRPr="004C7662">
        <w:rPr>
          <w:rFonts w:eastAsia="Calibri"/>
          <w:color w:val="000000"/>
          <w:u w:val="single"/>
        </w:rPr>
        <w:t xml:space="preserve"> </w:t>
      </w:r>
      <w:r w:rsidRPr="004C7662">
        <w:rPr>
          <w:rFonts w:eastAsia="Calibri"/>
          <w:color w:val="000000"/>
          <w:sz w:val="15"/>
          <w:szCs w:val="15"/>
        </w:rPr>
        <w:t xml:space="preserve">an average of 2.7 degrees Fahrenheit across the globe, or 4.5 degrees in North American and Europe. </w:t>
      </w:r>
      <w:r w:rsidRPr="004C7662">
        <w:rPr>
          <w:rStyle w:val="StyleUnderline"/>
        </w:rPr>
        <w:t>Growing seasons would be shortened</w:t>
      </w:r>
      <w:r w:rsidRPr="004C7662">
        <w:rPr>
          <w:rFonts w:eastAsia="Calibri"/>
          <w:b/>
          <w:color w:val="000000"/>
          <w:u w:val="single"/>
        </w:rPr>
        <w:t xml:space="preserve"> </w:t>
      </w:r>
      <w:r w:rsidRPr="004C7662">
        <w:rPr>
          <w:rFonts w:eastAsia="Calibri"/>
          <w:color w:val="000000"/>
          <w:sz w:val="15"/>
          <w:szCs w:val="15"/>
        </w:rPr>
        <w:t xml:space="preserve">by ten to forty days, and certain </w:t>
      </w:r>
      <w:r w:rsidRPr="004C7662">
        <w:rPr>
          <w:rStyle w:val="StyleUnderline"/>
          <w:highlight w:val="cyan"/>
        </w:rPr>
        <w:t>crops</w:t>
      </w:r>
      <w:r w:rsidRPr="004C7662">
        <w:rPr>
          <w:rFonts w:eastAsia="Calibri"/>
          <w:b/>
          <w:color w:val="000000"/>
          <w:u w:val="single"/>
        </w:rPr>
        <w:t xml:space="preserve"> </w:t>
      </w:r>
      <w:r w:rsidRPr="004C7662">
        <w:rPr>
          <w:rFonts w:eastAsia="Calibri"/>
          <w:color w:val="000000"/>
          <w:sz w:val="15"/>
          <w:szCs w:val="15"/>
        </w:rPr>
        <w:t xml:space="preserve">such as Canadian wheat </w:t>
      </w:r>
      <w:r w:rsidRPr="004C7662">
        <w:rPr>
          <w:rStyle w:val="StyleUnderline"/>
        </w:rPr>
        <w:t>would</w:t>
      </w:r>
      <w:r w:rsidRPr="004C7662">
        <w:rPr>
          <w:rFonts w:eastAsia="Calibri"/>
          <w:color w:val="000000"/>
        </w:rPr>
        <w:t xml:space="preserve"> </w:t>
      </w:r>
      <w:r w:rsidRPr="004C7662">
        <w:rPr>
          <w:rFonts w:eastAsia="Calibri"/>
          <w:color w:val="000000"/>
          <w:sz w:val="15"/>
          <w:szCs w:val="15"/>
        </w:rPr>
        <w:t xml:space="preserve">simply </w:t>
      </w:r>
      <w:r w:rsidRPr="004C7662">
        <w:rPr>
          <w:rStyle w:val="StyleUnderline"/>
          <w:highlight w:val="cyan"/>
        </w:rPr>
        <w:t>become</w:t>
      </w:r>
      <w:r w:rsidRPr="004C7662">
        <w:rPr>
          <w:rFonts w:eastAsia="Calibri"/>
          <w:color w:val="000000"/>
          <w:highlight w:val="cyan"/>
          <w:u w:val="single"/>
        </w:rPr>
        <w:t xml:space="preserve"> </w:t>
      </w:r>
      <w:r w:rsidRPr="004C7662">
        <w:rPr>
          <w:rStyle w:val="StyleUnderline"/>
          <w:highlight w:val="cyan"/>
        </w:rPr>
        <w:t>unviable</w:t>
      </w:r>
      <w:r w:rsidRPr="004C7662">
        <w:rPr>
          <w:rStyle w:val="StyleUnderline"/>
        </w:rPr>
        <w:t>. Global agricultural yields would fall, leading to rising prices and famine.</w:t>
      </w:r>
      <w:r w:rsidRPr="004C7662">
        <w:rPr>
          <w:rFonts w:eastAsia="Calibri"/>
          <w:color w:val="000000"/>
          <w:sz w:val="15"/>
          <w:szCs w:val="15"/>
        </w:rPr>
        <w:t xml:space="preserve"> </w:t>
      </w:r>
      <w:r w:rsidRPr="004C7662">
        <w:rPr>
          <w:rStyle w:val="StyleUnderline"/>
        </w:rPr>
        <w:t>The particles</w:t>
      </w:r>
      <w:r w:rsidRPr="004C7662">
        <w:rPr>
          <w:rFonts w:eastAsia="Calibri"/>
          <w:color w:val="000000"/>
          <w:u w:val="single"/>
        </w:rPr>
        <w:t xml:space="preserve"> </w:t>
      </w:r>
      <w:r w:rsidRPr="004C7662">
        <w:rPr>
          <w:rFonts w:eastAsia="Calibri"/>
          <w:color w:val="000000"/>
          <w:sz w:val="15"/>
          <w:szCs w:val="15"/>
        </w:rPr>
        <w:t xml:space="preserve">may also </w:t>
      </w:r>
      <w:r w:rsidRPr="004C7662">
        <w:rPr>
          <w:rStyle w:val="StyleUnderline"/>
        </w:rPr>
        <w:t>deplete</w:t>
      </w:r>
      <w:r w:rsidRPr="004C7662">
        <w:rPr>
          <w:rFonts w:eastAsia="Calibri"/>
          <w:b/>
          <w:color w:val="000000"/>
          <w:u w:val="single"/>
        </w:rPr>
        <w:t xml:space="preserve"> </w:t>
      </w:r>
      <w:r w:rsidRPr="004C7662">
        <w:rPr>
          <w:rFonts w:eastAsia="Calibri"/>
          <w:color w:val="000000"/>
          <w:sz w:val="15"/>
          <w:szCs w:val="15"/>
        </w:rPr>
        <w:t xml:space="preserve">between 30 to 50 percent of </w:t>
      </w:r>
      <w:r w:rsidRPr="004C7662">
        <w:rPr>
          <w:rStyle w:val="StyleUnderline"/>
        </w:rPr>
        <w:t>the ozone layer, allowing</w:t>
      </w:r>
      <w:r w:rsidRPr="004C7662">
        <w:rPr>
          <w:rFonts w:eastAsia="Calibri"/>
          <w:color w:val="000000"/>
          <w:u w:val="single"/>
        </w:rPr>
        <w:t xml:space="preserve"> </w:t>
      </w:r>
      <w:r w:rsidRPr="004C7662">
        <w:rPr>
          <w:rFonts w:eastAsia="Calibri"/>
          <w:color w:val="000000"/>
          <w:sz w:val="15"/>
          <w:szCs w:val="15"/>
        </w:rPr>
        <w:t xml:space="preserve">more of </w:t>
      </w:r>
      <w:r w:rsidRPr="004C7662">
        <w:rPr>
          <w:rStyle w:val="StyleUnderline"/>
        </w:rPr>
        <w:t xml:space="preserve">the </w:t>
      </w:r>
      <w:r w:rsidRPr="004C7662">
        <w:rPr>
          <w:rStyle w:val="StyleUnderline"/>
          <w:highlight w:val="cyan"/>
        </w:rPr>
        <w:t>sun’s radiation</w:t>
      </w:r>
      <w:r w:rsidRPr="004C7662">
        <w:rPr>
          <w:rStyle w:val="StyleUnderline"/>
        </w:rPr>
        <w:t xml:space="preserve"> to penetrate the atmosphere, </w:t>
      </w:r>
      <w:r w:rsidRPr="004C7662">
        <w:rPr>
          <w:rStyle w:val="StyleUnderline"/>
          <w:highlight w:val="cyan"/>
        </w:rPr>
        <w:t>causing increased sunburns</w:t>
      </w:r>
      <w:r w:rsidRPr="004C7662">
        <w:rPr>
          <w:rStyle w:val="StyleUnderline"/>
        </w:rPr>
        <w:t xml:space="preserve"> and</w:t>
      </w:r>
      <w:r w:rsidRPr="004C7662">
        <w:rPr>
          <w:rFonts w:eastAsia="Calibri"/>
          <w:color w:val="000000"/>
        </w:rPr>
        <w:t xml:space="preserve"> </w:t>
      </w:r>
      <w:r w:rsidRPr="004C7662">
        <w:rPr>
          <w:rFonts w:eastAsia="Calibri"/>
          <w:color w:val="000000"/>
          <w:sz w:val="15"/>
          <w:szCs w:val="15"/>
        </w:rPr>
        <w:t xml:space="preserve">rates of </w:t>
      </w:r>
      <w:proofErr w:type="gramStart"/>
      <w:r w:rsidRPr="004C7662">
        <w:rPr>
          <w:rStyle w:val="StyleUnderline"/>
        </w:rPr>
        <w:t>cancer</w:t>
      </w:r>
      <w:proofErr w:type="gramEnd"/>
      <w:r w:rsidRPr="004C7662">
        <w:rPr>
          <w:rStyle w:val="StyleUnderline"/>
        </w:rPr>
        <w:t xml:space="preserve"> and </w:t>
      </w:r>
      <w:r w:rsidRPr="004C7662">
        <w:rPr>
          <w:rStyle w:val="StyleUnderline"/>
          <w:highlight w:val="cyan"/>
        </w:rPr>
        <w:t>killing off</w:t>
      </w:r>
      <w:r w:rsidRPr="004C7662">
        <w:rPr>
          <w:rStyle w:val="StyleUnderline"/>
        </w:rPr>
        <w:t xml:space="preserve"> sensitive </w:t>
      </w:r>
      <w:r w:rsidRPr="004C7662">
        <w:rPr>
          <w:rStyle w:val="StyleUnderline"/>
          <w:highlight w:val="cyan"/>
        </w:rPr>
        <w:t>plant-life</w:t>
      </w:r>
      <w:r w:rsidRPr="004C7662">
        <w:rPr>
          <w:rStyle w:val="StyleUnderline"/>
        </w:rPr>
        <w:t xml:space="preserve"> and marine plankton, with the spillover effect of decimating fishing yields. </w:t>
      </w:r>
      <w:r w:rsidRPr="004C7662">
        <w:rPr>
          <w:rFonts w:eastAsia="Calibri"/>
          <w:color w:val="000000"/>
          <w:sz w:val="15"/>
          <w:szCs w:val="15"/>
        </w:rPr>
        <w:t xml:space="preserve">To be clear, </w:t>
      </w:r>
      <w:r w:rsidRPr="004C7662">
        <w:rPr>
          <w:rStyle w:val="StyleUnderline"/>
        </w:rPr>
        <w:t>these are outcomes for a “light” nuclear winter scenario</w:t>
      </w:r>
      <w:r w:rsidRPr="004C7662">
        <w:rPr>
          <w:rFonts w:eastAsia="Calibri"/>
          <w:color w:val="000000"/>
          <w:sz w:val="15"/>
          <w:szCs w:val="15"/>
        </w:rPr>
        <w:t xml:space="preserve">, not a full slugging match between the Russian and U.S. arsenals. </w:t>
      </w:r>
      <w:r w:rsidRPr="004C7662">
        <w:rPr>
          <w:rStyle w:val="StyleUnderline"/>
        </w:rPr>
        <w:t>Global Recession Any</w:t>
      </w:r>
      <w:r w:rsidRPr="004C7662">
        <w:rPr>
          <w:rFonts w:eastAsia="Calibri"/>
          <w:color w:val="000000"/>
          <w:u w:val="single"/>
        </w:rPr>
        <w:t xml:space="preserve"> </w:t>
      </w:r>
      <w:r w:rsidRPr="004C7662">
        <w:rPr>
          <w:rFonts w:eastAsia="Calibri"/>
          <w:color w:val="000000"/>
          <w:sz w:val="13"/>
          <w:szCs w:val="13"/>
        </w:rPr>
        <w:t xml:space="preserve">one of the </w:t>
      </w:r>
      <w:r w:rsidRPr="004C7662">
        <w:rPr>
          <w:rStyle w:val="StyleUnderline"/>
        </w:rPr>
        <w:t>factors above would</w:t>
      </w:r>
      <w:r w:rsidRPr="004C7662">
        <w:rPr>
          <w:rFonts w:eastAsia="Calibri"/>
          <w:color w:val="000000"/>
          <w:u w:val="single"/>
        </w:rPr>
        <w:t xml:space="preserve"> </w:t>
      </w:r>
      <w:r w:rsidRPr="004C7662">
        <w:rPr>
          <w:rFonts w:eastAsia="Calibri"/>
          <w:color w:val="000000"/>
          <w:sz w:val="13"/>
          <w:szCs w:val="13"/>
        </w:rPr>
        <w:t xml:space="preserve">likely suffice to </w:t>
      </w:r>
      <w:r w:rsidRPr="004C7662">
        <w:rPr>
          <w:rStyle w:val="StyleUnderline"/>
        </w:rPr>
        <w:t>cause</w:t>
      </w:r>
      <w:r w:rsidRPr="004C7662">
        <w:rPr>
          <w:rFonts w:eastAsia="Calibri"/>
          <w:color w:val="000000"/>
          <w:u w:val="single"/>
        </w:rPr>
        <w:t xml:space="preserve"> </w:t>
      </w:r>
      <w:r w:rsidRPr="004C7662">
        <w:rPr>
          <w:rFonts w:eastAsia="Calibri"/>
          <w:color w:val="000000"/>
          <w:sz w:val="13"/>
          <w:szCs w:val="13"/>
        </w:rPr>
        <w:t xml:space="preserve">a </w:t>
      </w:r>
      <w:r w:rsidRPr="004C7662">
        <w:rPr>
          <w:rStyle w:val="StyleUnderline"/>
        </w:rPr>
        <w:t>global economic recession</w:t>
      </w:r>
      <w:r w:rsidRPr="004C7662">
        <w:rPr>
          <w:rFonts w:eastAsia="Calibri"/>
          <w:color w:val="000000"/>
          <w:sz w:val="13"/>
          <w:szCs w:val="13"/>
        </w:rPr>
        <w:t xml:space="preserve">. All of them combined would guarantee one. </w:t>
      </w:r>
      <w:r w:rsidRPr="004C7662">
        <w:rPr>
          <w:rStyle w:val="StyleUnderline"/>
        </w:rPr>
        <w:t>India and Pakistan account for</w:t>
      </w:r>
      <w:r w:rsidRPr="004C7662">
        <w:rPr>
          <w:rFonts w:eastAsia="Calibri"/>
          <w:color w:val="000000"/>
          <w:u w:val="single"/>
        </w:rPr>
        <w:t xml:space="preserve"> </w:t>
      </w:r>
      <w:r w:rsidRPr="004C7662">
        <w:rPr>
          <w:rFonts w:eastAsia="Calibri"/>
          <w:color w:val="000000"/>
          <w:sz w:val="15"/>
          <w:szCs w:val="15"/>
        </w:rPr>
        <w:t xml:space="preserve">over </w:t>
      </w:r>
      <w:r w:rsidRPr="004C7662">
        <w:rPr>
          <w:rStyle w:val="StyleUnderline"/>
        </w:rPr>
        <w:t>one-fifth world’s population</w:t>
      </w:r>
      <w:r w:rsidRPr="004C7662">
        <w:rPr>
          <w:rFonts w:eastAsia="Calibri"/>
          <w:color w:val="000000"/>
          <w:sz w:val="15"/>
          <w:szCs w:val="15"/>
        </w:rPr>
        <w:t xml:space="preserve">, and therefore a significant </w:t>
      </w:r>
      <w:r w:rsidRPr="004C7662">
        <w:rPr>
          <w:rStyle w:val="StyleUnderline"/>
        </w:rPr>
        <w:t>share</w:t>
      </w:r>
      <w:r w:rsidRPr="004C7662">
        <w:rPr>
          <w:rFonts w:eastAsia="Calibri"/>
          <w:color w:val="000000"/>
          <w:u w:val="single"/>
        </w:rPr>
        <w:t xml:space="preserve"> </w:t>
      </w:r>
      <w:r w:rsidRPr="004C7662">
        <w:rPr>
          <w:rFonts w:eastAsia="Calibri"/>
          <w:color w:val="000000"/>
          <w:sz w:val="15"/>
          <w:szCs w:val="15"/>
        </w:rPr>
        <w:t xml:space="preserve">of </w:t>
      </w:r>
      <w:r w:rsidRPr="004C7662">
        <w:rPr>
          <w:rStyle w:val="StyleUnderline"/>
        </w:rPr>
        <w:t>economic activity. Should their</w:t>
      </w:r>
      <w:r w:rsidRPr="004C7662">
        <w:rPr>
          <w:rFonts w:eastAsia="Calibri"/>
          <w:color w:val="000000"/>
          <w:u w:val="single"/>
        </w:rPr>
        <w:t xml:space="preserve"> </w:t>
      </w:r>
      <w:r w:rsidRPr="004C7662">
        <w:rPr>
          <w:rFonts w:eastAsia="Calibri"/>
          <w:color w:val="000000"/>
          <w:sz w:val="15"/>
          <w:szCs w:val="15"/>
        </w:rPr>
        <w:t xml:space="preserve">major </w:t>
      </w:r>
      <w:r w:rsidRPr="004C7662">
        <w:rPr>
          <w:rStyle w:val="StyleUnderline"/>
        </w:rPr>
        <w:t>cities</w:t>
      </w:r>
      <w:r w:rsidRPr="004C7662">
        <w:rPr>
          <w:rFonts w:eastAsia="Calibri"/>
          <w:color w:val="000000"/>
          <w:u w:val="single"/>
        </w:rPr>
        <w:t xml:space="preserve"> </w:t>
      </w:r>
      <w:r w:rsidRPr="004C7662">
        <w:rPr>
          <w:rStyle w:val="StyleUnderline"/>
        </w:rPr>
        <w:t>become irradiated ruins with</w:t>
      </w:r>
      <w:r w:rsidRPr="004C7662">
        <w:rPr>
          <w:rFonts w:eastAsia="Calibri"/>
          <w:color w:val="000000"/>
        </w:rPr>
        <w:t xml:space="preserve"> </w:t>
      </w:r>
      <w:r w:rsidRPr="004C7662">
        <w:rPr>
          <w:rFonts w:eastAsia="Calibri"/>
          <w:color w:val="000000"/>
          <w:sz w:val="15"/>
          <w:szCs w:val="15"/>
        </w:rPr>
        <w:t xml:space="preserve">their </w:t>
      </w:r>
      <w:r w:rsidRPr="004C7662">
        <w:rPr>
          <w:rStyle w:val="StyleUnderline"/>
        </w:rPr>
        <w:t xml:space="preserve">populations </w:t>
      </w:r>
      <w:proofErr w:type="gramStart"/>
      <w:r w:rsidRPr="004C7662">
        <w:rPr>
          <w:rStyle w:val="StyleUnderline"/>
        </w:rPr>
        <w:t>decimated,</w:t>
      </w:r>
      <w:proofErr w:type="gramEnd"/>
      <w:r w:rsidRPr="004C7662">
        <w:rPr>
          <w:rStyle w:val="StyleUnderline"/>
        </w:rPr>
        <w:t xml:space="preserve"> a tremendous disruption would</w:t>
      </w:r>
      <w:r w:rsidRPr="004C7662">
        <w:rPr>
          <w:rFonts w:eastAsia="Calibri"/>
          <w:color w:val="000000"/>
        </w:rPr>
        <w:t xml:space="preserve"> </w:t>
      </w:r>
      <w:r w:rsidRPr="004C7662">
        <w:rPr>
          <w:rFonts w:eastAsia="Calibri"/>
          <w:color w:val="000000"/>
          <w:sz w:val="15"/>
          <w:szCs w:val="15"/>
        </w:rPr>
        <w:t xml:space="preserve">surely </w:t>
      </w:r>
      <w:r w:rsidRPr="004C7662">
        <w:rPr>
          <w:rStyle w:val="StyleUnderline"/>
        </w:rPr>
        <w:t>result. A massive decrease in consumption and production would</w:t>
      </w:r>
      <w:r w:rsidRPr="004C7662">
        <w:rPr>
          <w:rFonts w:eastAsia="Calibri"/>
          <w:color w:val="000000"/>
        </w:rPr>
        <w:t xml:space="preserve"> </w:t>
      </w:r>
      <w:r w:rsidRPr="004C7662">
        <w:rPr>
          <w:rFonts w:eastAsia="Calibri"/>
          <w:color w:val="000000"/>
          <w:sz w:val="15"/>
          <w:szCs w:val="15"/>
        </w:rPr>
        <w:t xml:space="preserve">obviously </w:t>
      </w:r>
      <w:r w:rsidRPr="004C7662">
        <w:rPr>
          <w:rStyle w:val="StyleUnderline"/>
        </w:rPr>
        <w:t>instigate a long-lasting recessionary cycle, with attendant deprivations and political destabilization</w:t>
      </w:r>
      <w:r w:rsidRPr="004C7662">
        <w:rPr>
          <w:rFonts w:eastAsia="Calibri"/>
          <w:color w:val="000000"/>
          <w:u w:val="single"/>
        </w:rPr>
        <w:t xml:space="preserve"> </w:t>
      </w:r>
      <w:r w:rsidRPr="004C7662">
        <w:rPr>
          <w:rFonts w:eastAsia="Calibri"/>
          <w:color w:val="000000"/>
          <w:sz w:val="15"/>
          <w:szCs w:val="15"/>
        </w:rPr>
        <w:t xml:space="preserve">slamming developed and less-developed countries alike. Taken together, these outcomes </w:t>
      </w:r>
      <w:r w:rsidRPr="004C7662">
        <w:rPr>
          <w:rStyle w:val="StyleUnderline"/>
        </w:rPr>
        <w:t>mean even a “limited” India-Pakistan nuclear war would</w:t>
      </w:r>
      <w:r w:rsidRPr="004C7662">
        <w:rPr>
          <w:rFonts w:eastAsia="Calibri"/>
          <w:color w:val="000000"/>
          <w:u w:val="single"/>
        </w:rPr>
        <w:t xml:space="preserve"> </w:t>
      </w:r>
      <w:r w:rsidRPr="004C7662">
        <w:rPr>
          <w:rFonts w:eastAsia="Calibri"/>
          <w:color w:val="000000"/>
          <w:sz w:val="15"/>
          <w:szCs w:val="15"/>
        </w:rPr>
        <w:t xml:space="preserve">significantly </w:t>
      </w:r>
      <w:r w:rsidRPr="004C7662">
        <w:rPr>
          <w:rStyle w:val="StyleUnderline"/>
        </w:rPr>
        <w:t>affect</w:t>
      </w:r>
      <w:r w:rsidRPr="004C7662">
        <w:rPr>
          <w:rFonts w:eastAsia="Calibri"/>
          <w:color w:val="000000"/>
        </w:rPr>
        <w:t xml:space="preserve"> </w:t>
      </w:r>
      <w:r w:rsidRPr="004C7662">
        <w:rPr>
          <w:rFonts w:eastAsia="Calibri"/>
          <w:color w:val="000000"/>
          <w:sz w:val="15"/>
          <w:szCs w:val="15"/>
        </w:rPr>
        <w:t xml:space="preserve">every person on the </w:t>
      </w:r>
      <w:r w:rsidRPr="004C7662">
        <w:rPr>
          <w:rStyle w:val="StyleUnderline"/>
        </w:rPr>
        <w:t>globe</w:t>
      </w:r>
      <w:r w:rsidRPr="004C7662">
        <w:rPr>
          <w:rFonts w:eastAsia="Calibri"/>
          <w:color w:val="000000"/>
          <w:sz w:val="15"/>
          <w:szCs w:val="15"/>
        </w:rPr>
        <w:t xml:space="preserve">, be they a </w:t>
      </w:r>
      <w:proofErr w:type="gramStart"/>
      <w:r w:rsidRPr="004C7662">
        <w:rPr>
          <w:rFonts w:eastAsia="Calibri"/>
          <w:color w:val="000000"/>
          <w:sz w:val="15"/>
          <w:szCs w:val="15"/>
        </w:rPr>
        <w:t>school teacher</w:t>
      </w:r>
      <w:proofErr w:type="gramEnd"/>
      <w:r w:rsidRPr="004C7662">
        <w:rPr>
          <w:rFonts w:eastAsia="Calibri"/>
          <w:color w:val="000000"/>
          <w:sz w:val="15"/>
          <w:szCs w:val="15"/>
        </w:rPr>
        <w:t xml:space="preserve"> in Nebraska, a factory-worker in Shaanxi province or a fisherman in Mombasa. Unfortunately, the </w:t>
      </w:r>
      <w:r w:rsidRPr="004C7662">
        <w:rPr>
          <w:rStyle w:val="StyleUnderline"/>
        </w:rPr>
        <w:t>recent escalation</w:t>
      </w:r>
      <w:r w:rsidRPr="004C7662">
        <w:rPr>
          <w:rFonts w:eastAsia="Calibri"/>
          <w:b/>
          <w:color w:val="000000"/>
          <w:u w:val="single"/>
        </w:rPr>
        <w:t xml:space="preserve"> </w:t>
      </w:r>
      <w:r w:rsidRPr="004C7662">
        <w:rPr>
          <w:rFonts w:eastAsia="Calibri"/>
          <w:color w:val="000000"/>
          <w:sz w:val="15"/>
          <w:szCs w:val="15"/>
        </w:rPr>
        <w:t xml:space="preserve">between India and Pakistan </w:t>
      </w:r>
      <w:r w:rsidRPr="004C7662">
        <w:rPr>
          <w:rStyle w:val="StyleUnderline"/>
        </w:rPr>
        <w:t>is no fluke, but part of a long-simmering pattern likely to continue escalating</w:t>
      </w:r>
      <w:r w:rsidRPr="004C7662">
        <w:rPr>
          <w:rFonts w:eastAsia="Calibri"/>
          <w:color w:val="000000"/>
          <w:u w:val="single"/>
        </w:rPr>
        <w:t xml:space="preserve"> </w:t>
      </w:r>
      <w:r w:rsidRPr="004C7662">
        <w:rPr>
          <w:rFonts w:eastAsia="Calibri"/>
          <w:color w:val="000000"/>
          <w:sz w:val="15"/>
          <w:szCs w:val="15"/>
        </w:rPr>
        <w:t xml:space="preserve">unless New Delhi and Islamabad work together to change the nature of their relationship. </w:t>
      </w:r>
    </w:p>
    <w:p w14:paraId="1E1A92E8" w14:textId="77777777" w:rsidR="002F613E" w:rsidRPr="004C7662" w:rsidRDefault="002F613E" w:rsidP="002F613E">
      <w:pPr>
        <w:widowControl w:val="0"/>
        <w:pBdr>
          <w:top w:val="nil"/>
          <w:left w:val="nil"/>
          <w:bottom w:val="nil"/>
          <w:right w:val="nil"/>
          <w:between w:val="nil"/>
        </w:pBdr>
        <w:spacing w:line="265" w:lineRule="auto"/>
        <w:ind w:left="16" w:right="710" w:firstLine="1"/>
        <w:rPr>
          <w:rFonts w:eastAsia="Calibri"/>
          <w:color w:val="000000"/>
          <w:sz w:val="15"/>
          <w:szCs w:val="15"/>
        </w:rPr>
      </w:pPr>
    </w:p>
    <w:p w14:paraId="7C8298D5" w14:textId="77777777" w:rsidR="002F613E" w:rsidRPr="004C7662" w:rsidRDefault="002F613E" w:rsidP="002F613E">
      <w:pPr>
        <w:pStyle w:val="Heading4"/>
      </w:pPr>
      <w:r w:rsidRPr="004C7662">
        <w:t>The plan solves by removing barriers to scaled-up vaccine production.</w:t>
      </w:r>
    </w:p>
    <w:p w14:paraId="392E1951" w14:textId="77777777" w:rsidR="002F613E" w:rsidRPr="004C7662" w:rsidRDefault="002F613E" w:rsidP="002F613E">
      <w:r w:rsidRPr="004C7662">
        <w:rPr>
          <w:rStyle w:val="Style13ptBold"/>
        </w:rPr>
        <w:t>Pandey 21</w:t>
      </w:r>
      <w:r w:rsidRPr="004C7662">
        <w:t xml:space="preserve">. [(Ashutosh Pandey) “Rich countries block India, South Africa's bid to ban </w:t>
      </w:r>
      <w:proofErr w:type="gramStart"/>
      <w:r w:rsidRPr="004C7662">
        <w:t>COVID  vaccine</w:t>
      </w:r>
      <w:proofErr w:type="gramEnd"/>
      <w:r w:rsidRPr="004C7662">
        <w:t xml:space="preserve"> patents,” DW, April 2, 2021. https://www.dw.com/en/rich-countries-block-india-south </w:t>
      </w:r>
      <w:proofErr w:type="spellStart"/>
      <w:r w:rsidRPr="004C7662">
        <w:t>africas</w:t>
      </w:r>
      <w:proofErr w:type="spellEnd"/>
      <w:r w:rsidRPr="004C7662">
        <w:t xml:space="preserve">-bid-to-ban-covid-vaccine-patents/a-56460175 </w:t>
      </w:r>
    </w:p>
    <w:p w14:paraId="388E0EAB" w14:textId="77777777" w:rsidR="002F613E" w:rsidRPr="004C7662" w:rsidRDefault="002F613E" w:rsidP="002F613E">
      <w:pPr>
        <w:widowControl w:val="0"/>
        <w:pBdr>
          <w:top w:val="nil"/>
          <w:left w:val="nil"/>
          <w:bottom w:val="nil"/>
          <w:right w:val="nil"/>
          <w:between w:val="nil"/>
        </w:pBdr>
        <w:spacing w:before="164" w:line="260" w:lineRule="auto"/>
        <w:ind w:left="7" w:right="727" w:hanging="1"/>
        <w:jc w:val="both"/>
        <w:rPr>
          <w:rFonts w:eastAsia="Calibri"/>
          <w:color w:val="000000"/>
          <w:sz w:val="13"/>
          <w:szCs w:val="13"/>
        </w:rPr>
      </w:pPr>
      <w:r w:rsidRPr="004C7662">
        <w:rPr>
          <w:rFonts w:eastAsia="Calibri"/>
          <w:color w:val="000000"/>
          <w:u w:val="single"/>
        </w:rPr>
        <w:t xml:space="preserve">The World Trade Organization (WTO) talks on a proposal by India and South Africa </w:t>
      </w:r>
      <w:proofErr w:type="gramStart"/>
      <w:r w:rsidRPr="004C7662">
        <w:rPr>
          <w:rFonts w:eastAsia="Calibri"/>
          <w:color w:val="000000"/>
          <w:u w:val="single"/>
        </w:rPr>
        <w:t xml:space="preserve">to </w:t>
      </w:r>
      <w:r w:rsidRPr="004C7662">
        <w:rPr>
          <w:rFonts w:eastAsia="Calibri"/>
          <w:color w:val="000000"/>
        </w:rPr>
        <w:t xml:space="preserve"> </w:t>
      </w:r>
      <w:r w:rsidRPr="004C7662">
        <w:rPr>
          <w:rFonts w:eastAsia="Calibri"/>
          <w:color w:val="000000"/>
          <w:u w:val="single"/>
        </w:rPr>
        <w:t>temporarily</w:t>
      </w:r>
      <w:proofErr w:type="gramEnd"/>
      <w:r w:rsidRPr="004C7662">
        <w:rPr>
          <w:rFonts w:eastAsia="Calibri"/>
          <w:color w:val="000000"/>
          <w:u w:val="single"/>
        </w:rPr>
        <w:t xml:space="preserve"> suspend intellectual property (IP) rules related to COVID-19 vaccines and </w:t>
      </w:r>
      <w:r w:rsidRPr="004C7662">
        <w:rPr>
          <w:rFonts w:eastAsia="Calibri"/>
          <w:color w:val="000000"/>
        </w:rPr>
        <w:t xml:space="preserve"> </w:t>
      </w:r>
      <w:r w:rsidRPr="004C7662">
        <w:rPr>
          <w:rFonts w:eastAsia="Calibri"/>
          <w:color w:val="000000"/>
          <w:u w:val="single"/>
        </w:rPr>
        <w:t xml:space="preserve">treatments hit a roadblock </w:t>
      </w:r>
      <w:r w:rsidRPr="004C7662">
        <w:rPr>
          <w:rFonts w:eastAsia="Calibri"/>
          <w:color w:val="000000"/>
          <w:sz w:val="13"/>
          <w:szCs w:val="13"/>
        </w:rPr>
        <w:t xml:space="preserve">on Thursday after wealthy countries balked at the idea, Germany's </w:t>
      </w:r>
      <w:proofErr w:type="spellStart"/>
      <w:r w:rsidRPr="004C7662">
        <w:rPr>
          <w:rFonts w:eastAsia="Calibri"/>
          <w:color w:val="000000"/>
          <w:sz w:val="13"/>
          <w:szCs w:val="13"/>
        </w:rPr>
        <w:t>dpa</w:t>
      </w:r>
      <w:proofErr w:type="spellEnd"/>
      <w:r w:rsidRPr="004C7662">
        <w:rPr>
          <w:rFonts w:eastAsia="Calibri"/>
          <w:color w:val="000000"/>
          <w:sz w:val="13"/>
          <w:szCs w:val="13"/>
        </w:rPr>
        <w:t xml:space="preserve"> news agency reported. The two developing countries say the IP waiver will allow drugmakers in poor countries to start production of effective vaccines sooner. </w:t>
      </w:r>
      <w:r w:rsidRPr="004C7662">
        <w:rPr>
          <w:rFonts w:eastAsia="Calibri"/>
          <w:color w:val="000000"/>
          <w:u w:val="single"/>
        </w:rPr>
        <w:t xml:space="preserve">India </w:t>
      </w:r>
      <w:proofErr w:type="gramStart"/>
      <w:r w:rsidRPr="004C7662">
        <w:rPr>
          <w:rFonts w:eastAsia="Calibri"/>
          <w:color w:val="000000"/>
          <w:u w:val="single"/>
        </w:rPr>
        <w:t xml:space="preserve">and </w:t>
      </w:r>
      <w:r w:rsidRPr="004C7662">
        <w:rPr>
          <w:rFonts w:eastAsia="Calibri"/>
          <w:color w:val="000000"/>
        </w:rPr>
        <w:t xml:space="preserve"> </w:t>
      </w:r>
      <w:r w:rsidRPr="004C7662">
        <w:rPr>
          <w:rFonts w:eastAsia="Calibri"/>
          <w:color w:val="000000"/>
          <w:u w:val="single"/>
        </w:rPr>
        <w:t>South</w:t>
      </w:r>
      <w:proofErr w:type="gramEnd"/>
      <w:r w:rsidRPr="004C7662">
        <w:rPr>
          <w:rFonts w:eastAsia="Calibri"/>
          <w:color w:val="000000"/>
          <w:u w:val="single"/>
        </w:rPr>
        <w:t xml:space="preserve"> Africa had approached the global trade body </w:t>
      </w:r>
      <w:r w:rsidRPr="004C7662">
        <w:rPr>
          <w:rFonts w:eastAsia="Calibri"/>
          <w:color w:val="000000"/>
          <w:sz w:val="13"/>
          <w:szCs w:val="13"/>
        </w:rPr>
        <w:t xml:space="preserve">in October, </w:t>
      </w:r>
      <w:r w:rsidRPr="004C7662">
        <w:rPr>
          <w:rFonts w:eastAsia="Calibri"/>
          <w:color w:val="000000"/>
          <w:u w:val="single"/>
        </w:rPr>
        <w:t xml:space="preserve">calling on it to waive parts of the </w:t>
      </w:r>
      <w:r w:rsidRPr="004C7662">
        <w:rPr>
          <w:rFonts w:eastAsia="Calibri"/>
          <w:color w:val="000000"/>
        </w:rPr>
        <w:t xml:space="preserve"> </w:t>
      </w:r>
      <w:r w:rsidRPr="004C7662">
        <w:rPr>
          <w:rFonts w:eastAsia="Calibri"/>
          <w:color w:val="000000"/>
          <w:u w:val="single"/>
        </w:rPr>
        <w:t xml:space="preserve">Agreement on Trade-Related Aspects of Intellectual Property Rights (TRIPS Agreement). </w:t>
      </w:r>
      <w:proofErr w:type="gramStart"/>
      <w:r w:rsidRPr="004C7662">
        <w:rPr>
          <w:rFonts w:eastAsia="Calibri"/>
          <w:color w:val="000000"/>
          <w:u w:val="single"/>
        </w:rPr>
        <w:t xml:space="preserve">The </w:t>
      </w:r>
      <w:r w:rsidRPr="004C7662">
        <w:rPr>
          <w:rFonts w:eastAsia="Calibri"/>
          <w:color w:val="000000"/>
        </w:rPr>
        <w:t xml:space="preserve"> </w:t>
      </w:r>
      <w:r w:rsidRPr="004C7662">
        <w:rPr>
          <w:rFonts w:eastAsia="Calibri"/>
          <w:color w:val="000000"/>
          <w:highlight w:val="cyan"/>
          <w:u w:val="single"/>
        </w:rPr>
        <w:t>suspension</w:t>
      </w:r>
      <w:proofErr w:type="gramEnd"/>
      <w:r w:rsidRPr="004C7662">
        <w:rPr>
          <w:rFonts w:eastAsia="Calibri"/>
          <w:color w:val="000000"/>
          <w:highlight w:val="cyan"/>
          <w:u w:val="single"/>
        </w:rPr>
        <w:t xml:space="preserve"> of rights</w:t>
      </w:r>
      <w:r w:rsidRPr="004C7662">
        <w:rPr>
          <w:rFonts w:eastAsia="Calibri"/>
          <w:color w:val="000000"/>
          <w:u w:val="single"/>
        </w:rPr>
        <w:t xml:space="preserve"> </w:t>
      </w:r>
      <w:r w:rsidRPr="004C7662">
        <w:rPr>
          <w:rFonts w:eastAsia="Calibri"/>
          <w:color w:val="000000"/>
          <w:sz w:val="13"/>
          <w:szCs w:val="13"/>
        </w:rPr>
        <w:t xml:space="preserve">such as patents, industrial designs, copyright and protection of undisclosed information </w:t>
      </w:r>
      <w:r w:rsidRPr="004C7662">
        <w:rPr>
          <w:rFonts w:eastAsia="Calibri"/>
          <w:color w:val="000000"/>
          <w:u w:val="single"/>
        </w:rPr>
        <w:t xml:space="preserve">would </w:t>
      </w:r>
      <w:r w:rsidRPr="004C7662">
        <w:rPr>
          <w:rFonts w:eastAsia="Calibri"/>
          <w:color w:val="000000"/>
          <w:highlight w:val="cyan"/>
          <w:u w:val="single"/>
        </w:rPr>
        <w:t>ensure</w:t>
      </w:r>
      <w:r w:rsidRPr="004C7662">
        <w:rPr>
          <w:rFonts w:eastAsia="Calibri"/>
          <w:color w:val="000000"/>
          <w:u w:val="single"/>
        </w:rPr>
        <w:t xml:space="preserve"> </w:t>
      </w:r>
      <w:r w:rsidRPr="004C7662">
        <w:rPr>
          <w:rFonts w:eastAsia="Calibri"/>
          <w:color w:val="000000"/>
        </w:rPr>
        <w:t xml:space="preserve"> </w:t>
      </w:r>
      <w:r w:rsidRPr="004C7662">
        <w:rPr>
          <w:rFonts w:eastAsia="Calibri"/>
          <w:color w:val="000000"/>
          <w:u w:val="single"/>
        </w:rPr>
        <w:t>"</w:t>
      </w:r>
      <w:r w:rsidRPr="004C7662">
        <w:rPr>
          <w:rFonts w:eastAsia="Calibri"/>
          <w:b/>
          <w:color w:val="000000"/>
          <w:highlight w:val="cyan"/>
          <w:u w:val="single"/>
        </w:rPr>
        <w:t>timely access to affordable medical products</w:t>
      </w:r>
      <w:r w:rsidRPr="004C7662">
        <w:rPr>
          <w:rFonts w:eastAsia="Calibri"/>
          <w:b/>
          <w:color w:val="000000"/>
          <w:u w:val="single"/>
        </w:rPr>
        <w:t xml:space="preserve"> </w:t>
      </w:r>
      <w:r w:rsidRPr="004C7662">
        <w:rPr>
          <w:rFonts w:eastAsia="Calibri"/>
          <w:b/>
          <w:color w:val="000000"/>
          <w:highlight w:val="cyan"/>
          <w:u w:val="single"/>
        </w:rPr>
        <w:t>including vaccines</w:t>
      </w:r>
      <w:r w:rsidRPr="004C7662">
        <w:rPr>
          <w:rFonts w:eastAsia="Calibri"/>
          <w:b/>
          <w:color w:val="000000"/>
          <w:u w:val="single"/>
        </w:rPr>
        <w:t xml:space="preserve"> and medicines or to </w:t>
      </w:r>
      <w:r w:rsidRPr="004C7662">
        <w:rPr>
          <w:rFonts w:eastAsia="Calibri"/>
          <w:b/>
          <w:color w:val="000000"/>
          <w:highlight w:val="cyan"/>
          <w:u w:val="single"/>
        </w:rPr>
        <w:t>scaling up of research, development, manufacturing and supply of</w:t>
      </w:r>
      <w:r w:rsidRPr="004C7662">
        <w:rPr>
          <w:rFonts w:eastAsia="Calibri"/>
          <w:b/>
          <w:color w:val="000000"/>
          <w:u w:val="single"/>
        </w:rPr>
        <w:t xml:space="preserve"> medical </w:t>
      </w:r>
      <w:r w:rsidRPr="004C7662">
        <w:rPr>
          <w:rFonts w:eastAsia="Calibri"/>
          <w:b/>
          <w:color w:val="000000"/>
          <w:highlight w:val="cyan"/>
          <w:u w:val="single"/>
        </w:rPr>
        <w:t>products essential</w:t>
      </w:r>
      <w:r w:rsidRPr="004C7662">
        <w:rPr>
          <w:rFonts w:eastAsia="Calibri"/>
          <w:b/>
          <w:color w:val="000000"/>
          <w:u w:val="single"/>
        </w:rPr>
        <w:t xml:space="preserve"> </w:t>
      </w:r>
      <w:r w:rsidRPr="004C7662">
        <w:rPr>
          <w:rFonts w:eastAsia="Calibri"/>
          <w:b/>
          <w:color w:val="000000"/>
          <w:highlight w:val="cyan"/>
          <w:u w:val="single"/>
        </w:rPr>
        <w:t xml:space="preserve">to </w:t>
      </w:r>
      <w:r w:rsidRPr="004C7662">
        <w:rPr>
          <w:rFonts w:eastAsia="Calibri"/>
          <w:b/>
          <w:color w:val="000000"/>
          <w:highlight w:val="cyan"/>
        </w:rPr>
        <w:t xml:space="preserve"> </w:t>
      </w:r>
      <w:r w:rsidRPr="004C7662">
        <w:rPr>
          <w:rFonts w:eastAsia="Calibri"/>
          <w:b/>
          <w:color w:val="000000"/>
          <w:highlight w:val="cyan"/>
          <w:u w:val="single"/>
        </w:rPr>
        <w:t>combat COVID</w:t>
      </w:r>
      <w:r w:rsidRPr="004C7662">
        <w:rPr>
          <w:rFonts w:eastAsia="Calibri"/>
          <w:color w:val="000000"/>
          <w:u w:val="single"/>
        </w:rPr>
        <w:t xml:space="preserve">-19," they said. The proposal was vehemently opposed by wealthy </w:t>
      </w:r>
      <w:proofErr w:type="spellStart"/>
      <w:r w:rsidRPr="004C7662">
        <w:rPr>
          <w:rFonts w:eastAsia="Calibri"/>
          <w:color w:val="000000"/>
          <w:u w:val="single"/>
        </w:rPr>
        <w:t>nations</w:t>
      </w:r>
      <w:r w:rsidRPr="004C7662">
        <w:rPr>
          <w:rFonts w:eastAsia="Calibri"/>
          <w:color w:val="000000"/>
          <w:sz w:val="13"/>
          <w:szCs w:val="13"/>
        </w:rPr>
        <w:t>like</w:t>
      </w:r>
      <w:proofErr w:type="spellEnd"/>
      <w:r w:rsidRPr="004C7662">
        <w:rPr>
          <w:rFonts w:eastAsia="Calibri"/>
          <w:color w:val="000000"/>
          <w:sz w:val="13"/>
          <w:szCs w:val="13"/>
        </w:rPr>
        <w:t xml:space="preserve"> the </w:t>
      </w:r>
      <w:proofErr w:type="gramStart"/>
      <w:r w:rsidRPr="004C7662">
        <w:rPr>
          <w:rFonts w:eastAsia="Calibri"/>
          <w:color w:val="000000"/>
          <w:sz w:val="13"/>
          <w:szCs w:val="13"/>
        </w:rPr>
        <w:t>US  and</w:t>
      </w:r>
      <w:proofErr w:type="gramEnd"/>
      <w:r w:rsidRPr="004C7662">
        <w:rPr>
          <w:rFonts w:eastAsia="Calibri"/>
          <w:color w:val="000000"/>
          <w:sz w:val="13"/>
          <w:szCs w:val="13"/>
        </w:rPr>
        <w:t xml:space="preserve">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4C7662">
        <w:rPr>
          <w:rFonts w:eastAsia="Calibri"/>
          <w:color w:val="000000"/>
          <w:u w:val="single"/>
        </w:rPr>
        <w:t xml:space="preserve">The WTO talks are taking place as </w:t>
      </w:r>
      <w:proofErr w:type="gramStart"/>
      <w:r w:rsidRPr="004C7662">
        <w:rPr>
          <w:rFonts w:eastAsia="Calibri"/>
          <w:color w:val="000000"/>
          <w:u w:val="single"/>
        </w:rPr>
        <w:t xml:space="preserve">some </w:t>
      </w:r>
      <w:r w:rsidRPr="004C7662">
        <w:rPr>
          <w:rFonts w:eastAsia="Calibri"/>
          <w:color w:val="000000"/>
        </w:rPr>
        <w:t xml:space="preserve"> </w:t>
      </w:r>
      <w:r w:rsidRPr="004C7662">
        <w:rPr>
          <w:rFonts w:eastAsia="Calibri"/>
          <w:color w:val="000000"/>
          <w:u w:val="single"/>
        </w:rPr>
        <w:t>wealthy</w:t>
      </w:r>
      <w:proofErr w:type="gramEnd"/>
      <w:r w:rsidRPr="004C7662">
        <w:rPr>
          <w:rFonts w:eastAsia="Calibri"/>
          <w:color w:val="000000"/>
          <w:u w:val="single"/>
        </w:rPr>
        <w:t xml:space="preserve"> countries face criticism for </w:t>
      </w:r>
      <w:r w:rsidRPr="004C7662">
        <w:rPr>
          <w:rFonts w:eastAsia="Calibri"/>
          <w:b/>
          <w:color w:val="000000"/>
          <w:u w:val="single"/>
        </w:rPr>
        <w:t xml:space="preserve">cornering billions </w:t>
      </w:r>
      <w:r w:rsidRPr="004C7662">
        <w:rPr>
          <w:rFonts w:eastAsia="Calibri"/>
          <w:color w:val="000000"/>
          <w:u w:val="single"/>
        </w:rPr>
        <w:t xml:space="preserve">of COVID shots — many times the size of </w:t>
      </w:r>
      <w:r w:rsidRPr="004C7662">
        <w:rPr>
          <w:rFonts w:eastAsia="Calibri"/>
          <w:color w:val="000000"/>
        </w:rPr>
        <w:t xml:space="preserve"> </w:t>
      </w:r>
      <w:r w:rsidRPr="004C7662">
        <w:rPr>
          <w:rFonts w:eastAsia="Calibri"/>
          <w:color w:val="000000"/>
          <w:u w:val="single"/>
        </w:rPr>
        <w:t xml:space="preserve">their populations — while </w:t>
      </w:r>
      <w:r w:rsidRPr="004C7662">
        <w:rPr>
          <w:rFonts w:eastAsia="Calibri"/>
          <w:b/>
          <w:color w:val="000000"/>
          <w:u w:val="single"/>
        </w:rPr>
        <w:t xml:space="preserve">leaving poor countries </w:t>
      </w:r>
      <w:r w:rsidRPr="004C7662">
        <w:rPr>
          <w:rFonts w:eastAsia="Calibri"/>
          <w:color w:val="000000"/>
          <w:u w:val="single"/>
        </w:rPr>
        <w:t xml:space="preserve">struggling for supplies. </w:t>
      </w:r>
      <w:r w:rsidRPr="004C7662">
        <w:rPr>
          <w:rFonts w:eastAsia="Calibri"/>
          <w:b/>
          <w:color w:val="000000"/>
          <w:u w:val="single"/>
        </w:rPr>
        <w:t xml:space="preserve">Experts say the </w:t>
      </w:r>
      <w:proofErr w:type="gramStart"/>
      <w:r w:rsidRPr="004C7662">
        <w:rPr>
          <w:rFonts w:eastAsia="Calibri"/>
          <w:b/>
          <w:color w:val="000000"/>
          <w:u w:val="single"/>
        </w:rPr>
        <w:t xml:space="preserve">global </w:t>
      </w:r>
      <w:r w:rsidRPr="004C7662">
        <w:rPr>
          <w:rFonts w:eastAsia="Calibri"/>
          <w:b/>
          <w:color w:val="000000"/>
        </w:rPr>
        <w:t xml:space="preserve"> </w:t>
      </w:r>
      <w:r w:rsidRPr="004C7662">
        <w:rPr>
          <w:rFonts w:eastAsia="Calibri"/>
          <w:b/>
          <w:color w:val="000000"/>
          <w:highlight w:val="cyan"/>
          <w:u w:val="single"/>
        </w:rPr>
        <w:t>scramble</w:t>
      </w:r>
      <w:proofErr w:type="gramEnd"/>
      <w:r w:rsidRPr="004C7662">
        <w:rPr>
          <w:rFonts w:eastAsia="Calibri"/>
          <w:b/>
          <w:color w:val="000000"/>
          <w:highlight w:val="cyan"/>
          <w:u w:val="single"/>
        </w:rPr>
        <w:t xml:space="preserve"> for vaccines</w:t>
      </w:r>
      <w:r w:rsidRPr="004C7662">
        <w:rPr>
          <w:rFonts w:eastAsia="Calibri"/>
          <w:b/>
          <w:color w:val="000000"/>
          <w:u w:val="single"/>
        </w:rPr>
        <w:t xml:space="preserve">, or vaccine nationalism, </w:t>
      </w:r>
      <w:r w:rsidRPr="004C7662">
        <w:rPr>
          <w:rFonts w:eastAsia="Calibri"/>
          <w:b/>
          <w:color w:val="000000"/>
          <w:highlight w:val="cyan"/>
          <w:u w:val="single"/>
        </w:rPr>
        <w:t>risks prolonging the pandemic.</w:t>
      </w:r>
      <w:r w:rsidRPr="004C7662">
        <w:rPr>
          <w:rFonts w:eastAsia="Calibri"/>
          <w:b/>
          <w:color w:val="000000"/>
          <w:u w:val="single"/>
        </w:rPr>
        <w:t xml:space="preserve"> </w:t>
      </w:r>
      <w:r w:rsidRPr="004C7662">
        <w:rPr>
          <w:rFonts w:eastAsia="Calibri"/>
          <w:color w:val="000000"/>
          <w:sz w:val="13"/>
          <w:szCs w:val="13"/>
        </w:rPr>
        <w:t xml:space="preserve">"We have to </w:t>
      </w:r>
      <w:proofErr w:type="gramStart"/>
      <w:r w:rsidRPr="004C7662">
        <w:rPr>
          <w:rFonts w:eastAsia="Calibri"/>
          <w:color w:val="000000"/>
          <w:sz w:val="13"/>
          <w:szCs w:val="13"/>
        </w:rPr>
        <w:t>recognize  that</w:t>
      </w:r>
      <w:proofErr w:type="gramEnd"/>
      <w:r w:rsidRPr="004C7662">
        <w:rPr>
          <w:rFonts w:eastAsia="Calibri"/>
          <w:color w:val="000000"/>
          <w:sz w:val="13"/>
          <w:szCs w:val="13"/>
        </w:rPr>
        <w:t xml:space="preserve"> </w:t>
      </w:r>
      <w:r w:rsidRPr="004C7662">
        <w:rPr>
          <w:rFonts w:eastAsia="Calibri"/>
          <w:color w:val="000000"/>
          <w:u w:val="single"/>
        </w:rPr>
        <w:t>this virus knows no boundaries</w:t>
      </w:r>
      <w:r w:rsidRPr="004C7662">
        <w:rPr>
          <w:rFonts w:eastAsia="Calibri"/>
          <w:color w:val="000000"/>
          <w:sz w:val="13"/>
          <w:szCs w:val="13"/>
        </w:rPr>
        <w:t xml:space="preserve">, it travels around the globe and the response to it should also be global. </w:t>
      </w:r>
      <w:r w:rsidRPr="004C7662">
        <w:rPr>
          <w:rFonts w:eastAsia="Calibri"/>
          <w:color w:val="000000"/>
          <w:u w:val="single"/>
        </w:rPr>
        <w:t xml:space="preserve">It should </w:t>
      </w:r>
      <w:proofErr w:type="gramStart"/>
      <w:r w:rsidRPr="004C7662">
        <w:rPr>
          <w:rFonts w:eastAsia="Calibri"/>
          <w:color w:val="000000"/>
          <w:u w:val="single"/>
        </w:rPr>
        <w:t xml:space="preserve">be </w:t>
      </w:r>
      <w:r w:rsidRPr="004C7662">
        <w:rPr>
          <w:rFonts w:eastAsia="Calibri"/>
          <w:color w:val="000000"/>
        </w:rPr>
        <w:t xml:space="preserve"> </w:t>
      </w:r>
      <w:r w:rsidRPr="004C7662">
        <w:rPr>
          <w:rFonts w:eastAsia="Calibri"/>
          <w:color w:val="000000"/>
          <w:u w:val="single"/>
        </w:rPr>
        <w:t>based</w:t>
      </w:r>
      <w:proofErr w:type="gramEnd"/>
      <w:r w:rsidRPr="004C7662">
        <w:rPr>
          <w:rFonts w:eastAsia="Calibri"/>
          <w:color w:val="000000"/>
          <w:u w:val="single"/>
        </w:rPr>
        <w:t xml:space="preserve"> on international solidarity</w:t>
      </w:r>
      <w:r w:rsidRPr="004C7662">
        <w:rPr>
          <w:rFonts w:eastAsia="Calibri"/>
          <w:color w:val="000000"/>
          <w:sz w:val="13"/>
          <w:szCs w:val="13"/>
        </w:rPr>
        <w:t xml:space="preserve">," said Ellen 't </w:t>
      </w:r>
      <w:proofErr w:type="spellStart"/>
      <w:r w:rsidRPr="004C7662">
        <w:rPr>
          <w:rFonts w:eastAsia="Calibri"/>
          <w:color w:val="000000"/>
          <w:sz w:val="13"/>
          <w:szCs w:val="13"/>
        </w:rPr>
        <w:t>Hoen</w:t>
      </w:r>
      <w:proofErr w:type="spellEnd"/>
      <w:r w:rsidRPr="004C7662">
        <w:rPr>
          <w:rFonts w:eastAsia="Calibri"/>
          <w:color w:val="000000"/>
          <w:sz w:val="13"/>
          <w:szCs w:val="13"/>
        </w:rPr>
        <w:t xml:space="preserve">, the director of Medicines Law &amp; Policy — a nonprofit campaigning for greater  access to medicines. "Many of </w:t>
      </w:r>
      <w:r w:rsidRPr="004C7662">
        <w:rPr>
          <w:rFonts w:eastAsia="Calibri"/>
          <w:color w:val="000000"/>
          <w:u w:val="single"/>
        </w:rPr>
        <w:t xml:space="preserve">the large-scale vaccine manufacturers are based in developing countries. </w:t>
      </w:r>
      <w:proofErr w:type="gramStart"/>
      <w:r w:rsidRPr="004C7662">
        <w:rPr>
          <w:rFonts w:eastAsia="Calibri"/>
          <w:color w:val="000000"/>
          <w:u w:val="single"/>
        </w:rPr>
        <w:t xml:space="preserve">All </w:t>
      </w:r>
      <w:r w:rsidRPr="004C7662">
        <w:rPr>
          <w:rFonts w:eastAsia="Calibri"/>
          <w:color w:val="000000"/>
        </w:rPr>
        <w:t xml:space="preserve"> </w:t>
      </w:r>
      <w:r w:rsidRPr="004C7662">
        <w:rPr>
          <w:rFonts w:eastAsia="Calibri"/>
          <w:color w:val="000000"/>
          <w:u w:val="single"/>
        </w:rPr>
        <w:t>the</w:t>
      </w:r>
      <w:proofErr w:type="gramEnd"/>
      <w:r w:rsidRPr="004C7662">
        <w:rPr>
          <w:rFonts w:eastAsia="Calibri"/>
          <w:color w:val="000000"/>
          <w:u w:val="single"/>
        </w:rPr>
        <w:t xml:space="preserve"> production capacity that </w:t>
      </w:r>
      <w:r w:rsidRPr="004C7662">
        <w:rPr>
          <w:rFonts w:eastAsia="Calibri"/>
          <w:b/>
          <w:color w:val="000000"/>
          <w:u w:val="single"/>
        </w:rPr>
        <w:t>exists should be exploited</w:t>
      </w:r>
      <w:r w:rsidRPr="004C7662">
        <w:rPr>
          <w:rFonts w:eastAsia="Calibri"/>
          <w:color w:val="000000"/>
          <w:u w:val="single"/>
        </w:rPr>
        <w:t xml:space="preserve">…and that does require the sharing of </w:t>
      </w:r>
      <w:r w:rsidRPr="004C7662">
        <w:rPr>
          <w:rFonts w:eastAsia="Calibri"/>
          <w:color w:val="000000"/>
          <w:sz w:val="13"/>
          <w:szCs w:val="13"/>
        </w:rPr>
        <w:t xml:space="preserve">Not  enough production capacity </w:t>
      </w:r>
      <w:r w:rsidRPr="004C7662">
        <w:rPr>
          <w:rFonts w:eastAsia="Calibri"/>
          <w:color w:val="000000"/>
          <w:u w:val="single"/>
        </w:rPr>
        <w:t xml:space="preserve">Supporters </w:t>
      </w:r>
      <w:r w:rsidRPr="004C7662">
        <w:rPr>
          <w:rFonts w:eastAsia="Calibri"/>
          <w:color w:val="000000"/>
          <w:sz w:val="13"/>
          <w:szCs w:val="13"/>
        </w:rPr>
        <w:t xml:space="preserve">of the waiver, which include dozens of developing and least-developed countries and NGOs, </w:t>
      </w:r>
      <w:r w:rsidRPr="004C7662">
        <w:rPr>
          <w:rFonts w:eastAsia="Calibri"/>
          <w:color w:val="000000"/>
          <w:u w:val="single"/>
        </w:rPr>
        <w:t xml:space="preserve">said the </w:t>
      </w:r>
      <w:r w:rsidRPr="004C7662">
        <w:rPr>
          <w:rFonts w:eastAsia="Calibri"/>
          <w:color w:val="000000"/>
        </w:rPr>
        <w:t xml:space="preserve"> </w:t>
      </w:r>
      <w:r w:rsidRPr="004C7662">
        <w:rPr>
          <w:rFonts w:eastAsia="Calibri"/>
          <w:color w:val="000000"/>
          <w:highlight w:val="cyan"/>
          <w:u w:val="single"/>
        </w:rPr>
        <w:t>WTO's IP rules</w:t>
      </w:r>
      <w:r w:rsidRPr="004C7662">
        <w:rPr>
          <w:rFonts w:eastAsia="Calibri"/>
          <w:color w:val="000000"/>
          <w:u w:val="single"/>
        </w:rPr>
        <w:t xml:space="preserve"> were </w:t>
      </w:r>
      <w:r w:rsidRPr="004C7662">
        <w:rPr>
          <w:rFonts w:eastAsia="Calibri"/>
          <w:color w:val="000000"/>
          <w:highlight w:val="cyan"/>
          <w:u w:val="single"/>
        </w:rPr>
        <w:t>acting as</w:t>
      </w:r>
      <w:r w:rsidRPr="004C7662">
        <w:rPr>
          <w:rFonts w:eastAsia="Calibri"/>
          <w:color w:val="000000"/>
          <w:u w:val="single"/>
        </w:rPr>
        <w:t xml:space="preserve"> a </w:t>
      </w:r>
      <w:r w:rsidRPr="004C7662">
        <w:rPr>
          <w:rFonts w:eastAsia="Calibri"/>
          <w:b/>
          <w:color w:val="000000"/>
          <w:highlight w:val="cyan"/>
          <w:u w:val="single"/>
        </w:rPr>
        <w:t>barrier to</w:t>
      </w:r>
      <w:r w:rsidRPr="004C7662">
        <w:rPr>
          <w:rFonts w:eastAsia="Calibri"/>
          <w:b/>
          <w:color w:val="000000"/>
          <w:u w:val="single"/>
        </w:rPr>
        <w:t xml:space="preserve"> urgent </w:t>
      </w:r>
      <w:r w:rsidRPr="004C7662">
        <w:rPr>
          <w:rFonts w:eastAsia="Calibri"/>
          <w:b/>
          <w:color w:val="000000"/>
          <w:highlight w:val="cyan"/>
          <w:u w:val="single"/>
        </w:rPr>
        <w:t>scale-up of production of vaccines</w:t>
      </w:r>
      <w:r w:rsidRPr="004C7662">
        <w:rPr>
          <w:rFonts w:eastAsia="Calibri"/>
          <w:b/>
          <w:color w:val="000000"/>
          <w:u w:val="single"/>
        </w:rPr>
        <w:t xml:space="preserve"> </w:t>
      </w:r>
      <w:r w:rsidRPr="004C7662">
        <w:rPr>
          <w:rFonts w:eastAsia="Calibri"/>
          <w:color w:val="000000"/>
          <w:u w:val="single"/>
        </w:rPr>
        <w:t xml:space="preserve">and other </w:t>
      </w:r>
      <w:r w:rsidRPr="004C7662">
        <w:rPr>
          <w:rFonts w:eastAsia="Calibri"/>
          <w:color w:val="000000"/>
        </w:rPr>
        <w:t xml:space="preserve"> </w:t>
      </w:r>
      <w:r w:rsidRPr="004C7662">
        <w:rPr>
          <w:rFonts w:eastAsia="Calibri"/>
          <w:color w:val="000000"/>
          <w:u w:val="single"/>
        </w:rPr>
        <w:t xml:space="preserve">much needed medical equipment in poor countries. </w:t>
      </w:r>
    </w:p>
    <w:p w14:paraId="3CD59295" w14:textId="77777777" w:rsidR="002F613E" w:rsidRPr="006A5624" w:rsidRDefault="002F613E" w:rsidP="002F613E"/>
    <w:p w14:paraId="5BF753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613E"/>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2F613E"/>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22801"/>
  <w15:chartTrackingRefBased/>
  <w15:docId w15:val="{A2883476-9175-4604-B078-1DA9A04C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613E"/>
    <w:rPr>
      <w:rFonts w:ascii="Calibri" w:hAnsi="Calibri" w:cs="Calibri"/>
    </w:rPr>
  </w:style>
  <w:style w:type="paragraph" w:styleId="Heading1">
    <w:name w:val="heading 1"/>
    <w:aliases w:val="Pocket"/>
    <w:basedOn w:val="Normal"/>
    <w:next w:val="Normal"/>
    <w:link w:val="Heading1Char"/>
    <w:qFormat/>
    <w:rsid w:val="002F61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61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F61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2F61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61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613E"/>
  </w:style>
  <w:style w:type="character" w:customStyle="1" w:styleId="Heading1Char">
    <w:name w:val="Heading 1 Char"/>
    <w:aliases w:val="Pocket Char"/>
    <w:basedOn w:val="DefaultParagraphFont"/>
    <w:link w:val="Heading1"/>
    <w:rsid w:val="002F61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613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2F613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2F613E"/>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2F613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613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2F613E"/>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2F613E"/>
    <w:rPr>
      <w:color w:val="auto"/>
      <w:u w:val="none"/>
    </w:rPr>
  </w:style>
  <w:style w:type="character" w:styleId="FollowedHyperlink">
    <w:name w:val="FollowedHyperlink"/>
    <w:basedOn w:val="DefaultParagraphFont"/>
    <w:uiPriority w:val="99"/>
    <w:semiHidden/>
    <w:unhideWhenUsed/>
    <w:rsid w:val="002F613E"/>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2F61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2F613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6212</Words>
  <Characters>35409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cp:revision>
  <dcterms:created xsi:type="dcterms:W3CDTF">2022-02-02T00:28:00Z</dcterms:created>
  <dcterms:modified xsi:type="dcterms:W3CDTF">2022-02-02T00:30:00Z</dcterms:modified>
</cp:coreProperties>
</file>