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08C7E" w14:textId="7B5F44F0" w:rsidR="00A95652" w:rsidRPr="00DB56B7" w:rsidRDefault="001E6B31" w:rsidP="001E6B31">
      <w:pPr>
        <w:pStyle w:val="Heading1"/>
      </w:pPr>
      <w:r w:rsidRPr="00DB56B7">
        <w:t>1AC Harvard R7</w:t>
      </w:r>
    </w:p>
    <w:p w14:paraId="10E4A579" w14:textId="2EACD738" w:rsidR="001E6B31" w:rsidRPr="00DB56B7" w:rsidRDefault="001E6B31" w:rsidP="001E6B31"/>
    <w:p w14:paraId="37C94507" w14:textId="63AAB5EA" w:rsidR="001E6B31" w:rsidRPr="00DB56B7" w:rsidRDefault="001E6B31" w:rsidP="001E6B31">
      <w:pPr>
        <w:pStyle w:val="Heading3"/>
      </w:pPr>
      <w:r w:rsidRPr="00DB56B7">
        <w:t>1AC – Framing</w:t>
      </w:r>
    </w:p>
    <w:p w14:paraId="2FADBA1A" w14:textId="7748BB46" w:rsidR="001E6B31" w:rsidRPr="00DB56B7" w:rsidRDefault="001E6B31" w:rsidP="001E6B31"/>
    <w:p w14:paraId="0B339F00" w14:textId="77777777" w:rsidR="001E6B31" w:rsidRPr="00DB56B7" w:rsidRDefault="001E6B31" w:rsidP="001E6B31">
      <w:pPr>
        <w:pStyle w:val="Heading4"/>
      </w:pPr>
      <w:r w:rsidRPr="00DB56B7">
        <w:t>Ethics are split between the deontic and the aretaic. Deontic theories refer to a moral code to determine the obligation of agents, while aretaic theories ask what kind of agents people should be. By developing good moral character, good actions will naturally follow.</w:t>
      </w:r>
    </w:p>
    <w:p w14:paraId="566786F5" w14:textId="77777777" w:rsidR="001E6B31" w:rsidRPr="00DB56B7" w:rsidRDefault="001E6B31" w:rsidP="001E6B31">
      <w:r w:rsidRPr="00DB56B7">
        <w:rPr>
          <w:rStyle w:val="Style13ptBold"/>
        </w:rPr>
        <w:t>Gryz 11</w:t>
      </w:r>
      <w:r w:rsidRPr="00DB56B7">
        <w:t xml:space="preserve"> Jarek Gryz, Professor in the department of Electrical Engineering and Computer Science at York University, Research Faculty Fellow at Center for Advanced Studies. “On the Relationship Between the Aretaic and the Deontic.” Ethical Theory and Moral Practice 14, 493–501. November 2011. https://doi.org/10.1007/s10677-010-9258-3.</w:t>
      </w:r>
    </w:p>
    <w:p w14:paraId="5CB15B8A" w14:textId="77777777" w:rsidR="001E6B31" w:rsidRPr="00DB56B7" w:rsidRDefault="001E6B31" w:rsidP="001E6B31">
      <w:pPr>
        <w:rPr>
          <w:rStyle w:val="StyleUnderline"/>
        </w:rPr>
      </w:pPr>
      <w:r w:rsidRPr="00DB56B7">
        <w:rPr>
          <w:rStyle w:val="StyleUnderline"/>
        </w:rPr>
        <w:t xml:space="preserve">There are </w:t>
      </w:r>
      <w:r w:rsidRPr="00DB56B7">
        <w:rPr>
          <w:rStyle w:val="StyleUnderline"/>
          <w:highlight w:val="cyan"/>
        </w:rPr>
        <w:t xml:space="preserve">two </w:t>
      </w:r>
      <w:r w:rsidRPr="00DB56B7">
        <w:rPr>
          <w:rStyle w:val="StyleUnderline"/>
        </w:rPr>
        <w:t xml:space="preserve">fundamental </w:t>
      </w:r>
      <w:r w:rsidRPr="00DB56B7">
        <w:rPr>
          <w:rStyle w:val="StyleUnderline"/>
          <w:highlight w:val="cyan"/>
        </w:rPr>
        <w:t>classes of</w:t>
      </w:r>
      <w:r w:rsidRPr="00DB56B7">
        <w:rPr>
          <w:rStyle w:val="StyleUnderline"/>
        </w:rPr>
        <w:t xml:space="preserve"> terms traditionally distinguished within </w:t>
      </w:r>
      <w:r w:rsidRPr="00DB56B7">
        <w:rPr>
          <w:rStyle w:val="StyleUnderline"/>
          <w:highlight w:val="cyan"/>
        </w:rPr>
        <w:t>moral vocabulary: the deontic and the aretaic.</w:t>
      </w:r>
      <w:r w:rsidRPr="00DB56B7">
        <w:rPr>
          <w:rStyle w:val="StyleUnderline"/>
        </w:rPr>
        <w:t xml:space="preserve"> The terms from the </w:t>
      </w:r>
      <w:r w:rsidRPr="00DB56B7">
        <w:rPr>
          <w:rStyle w:val="StyleUnderline"/>
          <w:highlight w:val="cyan"/>
        </w:rPr>
        <w:t>first set serve</w:t>
      </w:r>
      <w:r w:rsidRPr="00DB56B7">
        <w:rPr>
          <w:rStyle w:val="StyleUnderline"/>
        </w:rPr>
        <w:t xml:space="preserve"> in the prescriptive </w:t>
      </w:r>
      <w:r w:rsidRPr="00DB56B7">
        <w:rPr>
          <w:rStyle w:val="StyleUnderline"/>
          <w:highlight w:val="cyan"/>
        </w:rPr>
        <w:t>function</w:t>
      </w:r>
      <w:r w:rsidRPr="00DB56B7">
        <w:rPr>
          <w:rStyle w:val="StyleUnderline"/>
        </w:rPr>
        <w:t xml:space="preserve"> of </w:t>
      </w:r>
      <w:r w:rsidRPr="00DB56B7">
        <w:rPr>
          <w:rStyle w:val="StyleUnderline"/>
          <w:highlight w:val="cyan"/>
        </w:rPr>
        <w:t>a moral code.</w:t>
      </w:r>
      <w:r w:rsidRPr="00DB56B7">
        <w:rPr>
          <w:rStyle w:val="StyleUnderline"/>
        </w:rPr>
        <w:t xml:space="preserve"> This function consists in providing answers to questions like: </w:t>
      </w:r>
      <w:r w:rsidRPr="00DB56B7">
        <w:rPr>
          <w:rStyle w:val="StyleUnderline"/>
          <w:highlight w:val="cyan"/>
        </w:rPr>
        <w:t xml:space="preserve">What am I </w:t>
      </w:r>
      <w:r w:rsidRPr="00DB56B7">
        <w:rPr>
          <w:rStyle w:val="StyleUnderline"/>
        </w:rPr>
        <w:t xml:space="preserve">(morally) </w:t>
      </w:r>
      <w:r w:rsidRPr="00DB56B7">
        <w:rPr>
          <w:rStyle w:val="StyleUnderline"/>
          <w:highlight w:val="cyan"/>
        </w:rPr>
        <w:t>required to do?</w:t>
      </w:r>
      <w:r w:rsidRPr="00DB56B7">
        <w:t xml:space="preserve"> Answers to such questions usually have the grammatical form of an imperative and are called </w:t>
      </w:r>
      <w:r w:rsidRPr="00DB56B7">
        <w:rPr>
          <w:rStyle w:val="StyleUnderline"/>
        </w:rPr>
        <w:t xml:space="preserve">“prescriptions”, “moral norms”, “rules”, “precepts”, or “commands”. </w:t>
      </w:r>
      <w:r w:rsidRPr="00DB56B7">
        <w:t xml:space="preserve">They are expressed by means of such terms as: ‘right’, ‘obligation’, ‘duty’, etc. </w:t>
      </w:r>
      <w:r w:rsidRPr="00DB56B7">
        <w:rPr>
          <w:rStyle w:val="StyleUnderline"/>
        </w:rPr>
        <w:t xml:space="preserve">The </w:t>
      </w:r>
      <w:r w:rsidRPr="00DB56B7">
        <w:rPr>
          <w:rStyle w:val="StyleUnderline"/>
          <w:highlight w:val="cyan"/>
        </w:rPr>
        <w:t xml:space="preserve">second </w:t>
      </w:r>
      <w:r w:rsidRPr="00DB56B7">
        <w:rPr>
          <w:rStyle w:val="StyleUnderline"/>
        </w:rPr>
        <w:t xml:space="preserve">class </w:t>
      </w:r>
      <w:r w:rsidRPr="00DB56B7">
        <w:rPr>
          <w:rStyle w:val="StyleUnderline"/>
          <w:highlight w:val="cyan"/>
        </w:rPr>
        <w:t>contains terms</w:t>
      </w:r>
      <w:r w:rsidRPr="00DB56B7">
        <w:rPr>
          <w:rStyle w:val="StyleUnderline"/>
        </w:rPr>
        <w:t xml:space="preserve"> used </w:t>
      </w:r>
      <w:r w:rsidRPr="00DB56B7">
        <w:rPr>
          <w:rStyle w:val="StyleUnderline"/>
          <w:highlight w:val="cyan"/>
        </w:rPr>
        <w:t>for</w:t>
      </w:r>
      <w:r w:rsidRPr="00DB56B7">
        <w:rPr>
          <w:rStyle w:val="StyleUnderline"/>
        </w:rPr>
        <w:t xml:space="preserve"> a moral </w:t>
      </w:r>
      <w:r w:rsidRPr="00DB56B7">
        <w:rPr>
          <w:rStyle w:val="StyleUnderline"/>
          <w:highlight w:val="cyan"/>
        </w:rPr>
        <w:t>evaluation of</w:t>
      </w:r>
      <w:r w:rsidRPr="00DB56B7">
        <w:rPr>
          <w:rStyle w:val="StyleUnderline"/>
        </w:rPr>
        <w:t xml:space="preserve"> an action (or </w:t>
      </w:r>
      <w:r w:rsidRPr="00DB56B7">
        <w:rPr>
          <w:rStyle w:val="StyleUnderline"/>
          <w:highlight w:val="cyan"/>
        </w:rPr>
        <w:t>an actor</w:t>
      </w:r>
      <w:r w:rsidRPr="00DB56B7">
        <w:rPr>
          <w:rStyle w:val="StyleUnderline"/>
        </w:rPr>
        <w:t>).</w:t>
      </w:r>
      <w:r w:rsidRPr="00DB56B7">
        <w:t xml:space="preserve"> Such moral evaluation is not primarily intended to direct actions, although it seems capable of performing this function as well. </w:t>
      </w:r>
      <w:r w:rsidRPr="00DB56B7">
        <w:rPr>
          <w:rStyle w:val="StyleUnderline"/>
          <w:highlight w:val="cyan"/>
        </w:rPr>
        <w:t>Terms</w:t>
      </w:r>
      <w:r w:rsidRPr="00DB56B7">
        <w:rPr>
          <w:rStyle w:val="StyleUnderline"/>
        </w:rPr>
        <w:t xml:space="preserve"> used for evaluations </w:t>
      </w:r>
      <w:r w:rsidRPr="00DB56B7">
        <w:rPr>
          <w:rStyle w:val="StyleUnderline"/>
          <w:highlight w:val="cyan"/>
        </w:rPr>
        <w:t>include: ‘good’, ‘bad’</w:t>
      </w:r>
      <w:r w:rsidRPr="00DB56B7">
        <w:rPr>
          <w:rStyle w:val="StyleUnderline"/>
        </w:rPr>
        <w:t>, ‘blameworthy’, ‘praiseworthy’, ‘</w:t>
      </w:r>
      <w:r w:rsidRPr="00DB56B7">
        <w:rPr>
          <w:rStyle w:val="StyleUnderline"/>
          <w:highlight w:val="cyan"/>
        </w:rPr>
        <w:t>virtuous’,</w:t>
      </w:r>
      <w:r w:rsidRPr="00DB56B7">
        <w:rPr>
          <w:rStyle w:val="StyleUnderline"/>
        </w:rPr>
        <w:t xml:space="preserve"> etc. The ‘right’ is the key notion of the normative part of a moral theory; the ‘good’ is used to express moral judgments.</w:t>
      </w:r>
    </w:p>
    <w:p w14:paraId="1B11A49D" w14:textId="77777777" w:rsidR="001E6B31" w:rsidRPr="00DB56B7" w:rsidRDefault="001E6B31" w:rsidP="001E6B31"/>
    <w:p w14:paraId="0EE4C898" w14:textId="77777777" w:rsidR="001E6B31" w:rsidRPr="00DB56B7" w:rsidRDefault="001E6B31" w:rsidP="001E6B31">
      <w:pPr>
        <w:pStyle w:val="Heading4"/>
      </w:pPr>
      <w:r w:rsidRPr="00DB56B7">
        <w:t>Prefer the aretaic:</w:t>
      </w:r>
    </w:p>
    <w:p w14:paraId="79F0337A" w14:textId="77777777" w:rsidR="001E6B31" w:rsidRPr="00DB56B7" w:rsidRDefault="001E6B31" w:rsidP="001E6B31"/>
    <w:p w14:paraId="0EF3BB5F" w14:textId="77777777" w:rsidR="001E6B31" w:rsidRPr="00DB56B7" w:rsidRDefault="001E6B31" w:rsidP="001E6B31">
      <w:pPr>
        <w:pStyle w:val="Heading4"/>
      </w:pPr>
      <w:r w:rsidRPr="00DB56B7">
        <w:t>1 – It provides a richer vocabulary to evaluate actions extending beyond goodness and badness.</w:t>
      </w:r>
    </w:p>
    <w:p w14:paraId="3767DC4A" w14:textId="77777777" w:rsidR="001E6B31" w:rsidRPr="00DB56B7" w:rsidRDefault="001E6B31" w:rsidP="001E6B31">
      <w:r w:rsidRPr="00DB56B7">
        <w:rPr>
          <w:rStyle w:val="Style13ptBold"/>
        </w:rPr>
        <w:t>Gryz 2</w:t>
      </w:r>
      <w:r w:rsidRPr="00DB56B7">
        <w:t xml:space="preserve"> Jarek Gryz, Professor in the department of Electrical Engineering and Computer Science at York University, Research Faculty Fellow at Center for Advanced Studies. “On the Relationship Between the Aretaic and the Deontic.” Ethical Theory and Moral Practice 14, 493–501. November 2011. https://doi.org/10.1007/s10677-010-9258-3.</w:t>
      </w:r>
    </w:p>
    <w:p w14:paraId="267AE63D" w14:textId="77777777" w:rsidR="001E6B31" w:rsidRPr="00DB56B7" w:rsidRDefault="001E6B31" w:rsidP="001E6B31">
      <w:pPr>
        <w:rPr>
          <w:b/>
          <w:u w:val="single"/>
        </w:rPr>
      </w:pPr>
      <w:r w:rsidRPr="00DB56B7">
        <w:t xml:space="preserve">The way we use words ‘good/bad’ and ‘right/wrong’ seems to support the above claims. </w:t>
      </w:r>
      <w:r w:rsidRPr="00DB56B7">
        <w:rPr>
          <w:rStyle w:val="StyleUnderline"/>
          <w:highlight w:val="cyan"/>
        </w:rPr>
        <w:t>Goodness and badness come in degrees,</w:t>
      </w:r>
      <w:r w:rsidRPr="00DB56B7">
        <w:rPr>
          <w:rStyle w:val="StyleUnderline"/>
        </w:rPr>
        <w:t xml:space="preserve"> hence </w:t>
      </w:r>
      <w:r w:rsidRPr="00DB56B7">
        <w:rPr>
          <w:rStyle w:val="StyleUnderline"/>
          <w:highlight w:val="cyan"/>
        </w:rPr>
        <w:t>we have words like ‘better’ and ‘worse’; we lack similar terms for deontically evaluated actions.</w:t>
      </w:r>
      <w:r w:rsidRPr="00DB56B7">
        <w:t xml:space="preserve"> The availability of degree terms in the former case seems to indicate the presence of many criteria used in evaluation; </w:t>
      </w:r>
      <w:r w:rsidRPr="00DB56B7">
        <w:rPr>
          <w:rStyle w:val="StyleUnderline"/>
          <w:highlight w:val="cyan"/>
        </w:rPr>
        <w:t>an all-or- nothing choice, implied by</w:t>
      </w:r>
      <w:r w:rsidRPr="00DB56B7">
        <w:rPr>
          <w:rStyle w:val="StyleUnderline"/>
        </w:rPr>
        <w:t xml:space="preserve"> the use of ‘</w:t>
      </w:r>
      <w:r w:rsidRPr="00DB56B7">
        <w:rPr>
          <w:rStyle w:val="StyleUnderline"/>
          <w:highlight w:val="cyan"/>
        </w:rPr>
        <w:t>right’ or ‘wrong’, suggests focusing on</w:t>
      </w:r>
      <w:r w:rsidRPr="00DB56B7">
        <w:rPr>
          <w:rStyle w:val="StyleUnderline"/>
        </w:rPr>
        <w:t xml:space="preserve"> only </w:t>
      </w:r>
      <w:r w:rsidRPr="00DB56B7">
        <w:rPr>
          <w:rStyle w:val="StyleUnderline"/>
          <w:highlight w:val="cyan"/>
        </w:rPr>
        <w:t>one</w:t>
      </w:r>
      <w:r w:rsidRPr="00DB56B7">
        <w:rPr>
          <w:rStyle w:val="StyleUnderline"/>
        </w:rPr>
        <w:t xml:space="preserve"> quantum </w:t>
      </w:r>
      <w:r w:rsidRPr="00DB56B7">
        <w:rPr>
          <w:rStyle w:val="StyleUnderline"/>
          <w:highlight w:val="cyan"/>
        </w:rPr>
        <w:t>quality.</w:t>
      </w:r>
      <w:r w:rsidRPr="00DB56B7">
        <w:rPr>
          <w:rStyle w:val="StyleUnderline"/>
        </w:rPr>
        <w:t xml:space="preserve">12 But fine-grainedness is not only a property of particular aretaic terms, </w:t>
      </w:r>
      <w:r w:rsidRPr="00DB56B7">
        <w:rPr>
          <w:rStyle w:val="StyleUnderline"/>
          <w:highlight w:val="cyan"/>
        </w:rPr>
        <w:t>the</w:t>
      </w:r>
      <w:r w:rsidRPr="00DB56B7">
        <w:rPr>
          <w:rStyle w:val="StyleUnderline"/>
        </w:rPr>
        <w:t xml:space="preserve"> entire </w:t>
      </w:r>
      <w:r w:rsidRPr="00DB56B7">
        <w:rPr>
          <w:rStyle w:val="StyleUnderline"/>
          <w:highlight w:val="cyan"/>
        </w:rPr>
        <w:t>aretaic vocabulary is infinitely richer and allows us to draw</w:t>
      </w:r>
      <w:r w:rsidRPr="00DB56B7">
        <w:rPr>
          <w:rStyle w:val="StyleUnderline"/>
        </w:rPr>
        <w:t xml:space="preserve"> much </w:t>
      </w:r>
      <w:r w:rsidRPr="00DB56B7">
        <w:rPr>
          <w:rStyle w:val="StyleUnderline"/>
          <w:highlight w:val="cyan"/>
        </w:rPr>
        <w:t>finer distinctions in act-evaluations</w:t>
      </w:r>
      <w:r w:rsidRPr="00DB56B7">
        <w:rPr>
          <w:rStyle w:val="StyleUnderline"/>
        </w:rPr>
        <w:t xml:space="preserve"> than the deontic vocabulary.</w:t>
      </w:r>
      <w:r w:rsidRPr="00DB56B7">
        <w:t xml:space="preserve"> For example, by saying that something is praiseworthy we imply that it deserves approval or favor: we assess it higher when we say that it is admirable, since then it should be also respected and honored. The meaning of the word ‘praiseworthy’ can be quite well conveyed by saying, that it is something that ought to be done, or that it is the right (in Ross’s understanding of ‘right’) thing to do: yet </w:t>
      </w:r>
      <w:r w:rsidRPr="00DB56B7">
        <w:rPr>
          <w:rStyle w:val="StyleUnderline"/>
          <w:highlight w:val="cyan"/>
        </w:rPr>
        <w:t>expressing the word ‘admirable’ in deontic vocabulary seems</w:t>
      </w:r>
      <w:r w:rsidRPr="00DB56B7">
        <w:rPr>
          <w:rStyle w:val="StyleUnderline"/>
        </w:rPr>
        <w:t xml:space="preserve"> just </w:t>
      </w:r>
      <w:r w:rsidRPr="00DB56B7">
        <w:rPr>
          <w:rStyle w:val="StyleUnderline"/>
          <w:highlight w:val="cyan"/>
        </w:rPr>
        <w:t>impossible</w:t>
      </w:r>
      <w:r w:rsidRPr="00DB56B7">
        <w:rPr>
          <w:rStyle w:val="StyleUnderline"/>
        </w:rPr>
        <w:t xml:space="preserve">. </w:t>
      </w:r>
      <w:r w:rsidRPr="00DB56B7">
        <w:t xml:space="preserve">From what has been said so far one can derive an encouraging conclusion for the advocates of attractive ethics. </w:t>
      </w:r>
      <w:r w:rsidRPr="00DB56B7">
        <w:rPr>
          <w:rStyle w:val="StyleUnderline"/>
          <w:highlight w:val="cyan"/>
        </w:rPr>
        <w:t>Sheer richness and fine-grainedness of aretaic vocabulary seems to be a good reason for believing that all that can be said in deontic terms can be equally well expressed in aretaic terms.</w:t>
      </w:r>
      <w:r w:rsidRPr="00DB56B7">
        <w:t xml:space="preserve"> This is not to say, however, that we can produce a translation manual which would provide us with a general method of expressing deontic notions in terms of aretaic ones for all possible cases. In particular, it does not seem possible, as we hope to have shown, to substitute ‘good’ for ‘right’ or ‘deplorable’ for ‘wrong’.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If our task is just to substitute every particular deontic evaluation with an aretaic one, there are no logical reasons that would make it impossible (it would not work, of course, in the opposite direction). </w:t>
      </w:r>
      <w:r w:rsidRPr="00DB56B7">
        <w:rPr>
          <w:rStyle w:val="StyleUnderline"/>
        </w:rPr>
        <w:t xml:space="preserve">From that perspective, </w:t>
      </w:r>
      <w:r w:rsidRPr="00DB56B7">
        <w:rPr>
          <w:rStyle w:val="StyleUnderline"/>
          <w:highlight w:val="cyan"/>
        </w:rPr>
        <w:t>attractive ethical theories seem</w:t>
      </w:r>
      <w:r w:rsidRPr="00DB56B7">
        <w:rPr>
          <w:rStyle w:val="StyleUnderline"/>
        </w:rPr>
        <w:t xml:space="preserve"> to be much </w:t>
      </w:r>
      <w:r w:rsidRPr="00DB56B7">
        <w:rPr>
          <w:rStyle w:val="StyleUnderline"/>
          <w:highlight w:val="cyan"/>
        </w:rPr>
        <w:t>better</w:t>
      </w:r>
      <w:r w:rsidRPr="00DB56B7">
        <w:rPr>
          <w:rStyle w:val="StyleUnderline"/>
        </w:rPr>
        <w:t xml:space="preserve"> off </w:t>
      </w:r>
      <w:r w:rsidRPr="00DB56B7">
        <w:rPr>
          <w:rStyle w:val="StyleUnderline"/>
          <w:highlight w:val="cyan"/>
        </w:rPr>
        <w:t>than</w:t>
      </w:r>
      <w:r w:rsidRPr="00DB56B7">
        <w:rPr>
          <w:rStyle w:val="StyleUnderline"/>
        </w:rPr>
        <w:t xml:space="preserve"> the </w:t>
      </w:r>
      <w:r w:rsidRPr="00DB56B7">
        <w:rPr>
          <w:rStyle w:val="StyleUnderline"/>
          <w:highlight w:val="cyan"/>
        </w:rPr>
        <w:t>imperative ones.</w:t>
      </w:r>
    </w:p>
    <w:p w14:paraId="53DF8674" w14:textId="77777777" w:rsidR="001E6B31" w:rsidRPr="00DB56B7" w:rsidRDefault="001E6B31" w:rsidP="001E6B31">
      <w:pPr>
        <w:pStyle w:val="Heading4"/>
      </w:pPr>
      <w:r w:rsidRPr="00DB56B7">
        <w:t>Outweighs – Moral theories need to have the most explanatory power over the rightness of an action to guide choices.</w:t>
      </w:r>
    </w:p>
    <w:p w14:paraId="4135F73E" w14:textId="77777777" w:rsidR="001E6B31" w:rsidRPr="00DB56B7" w:rsidRDefault="001E6B31" w:rsidP="001E6B31"/>
    <w:p w14:paraId="4E5ADCF7" w14:textId="77777777" w:rsidR="001E6B31" w:rsidRPr="00DB56B7" w:rsidRDefault="001E6B31" w:rsidP="001E6B31">
      <w:pPr>
        <w:pStyle w:val="Heading4"/>
      </w:pPr>
      <w:r w:rsidRPr="00DB56B7">
        <w:t xml:space="preserve">2 – The deontic collapses – </w:t>
      </w:r>
    </w:p>
    <w:p w14:paraId="0EDBC899" w14:textId="77777777" w:rsidR="001E6B31" w:rsidRPr="00DB56B7" w:rsidRDefault="001E6B31" w:rsidP="001E6B31">
      <w:pPr>
        <w:pStyle w:val="Heading4"/>
      </w:pPr>
      <w:r w:rsidRPr="00DB56B7">
        <w:t>A] Performatively – Engaging in ethics concedes to the validity of becoming a better person, otherwise we would have no reason to act ethically.</w:t>
      </w:r>
    </w:p>
    <w:p w14:paraId="20AB5965" w14:textId="77777777" w:rsidR="001E6B31" w:rsidRPr="00DB56B7" w:rsidRDefault="001E6B31" w:rsidP="001E6B31">
      <w:pPr>
        <w:pStyle w:val="Heading4"/>
      </w:pPr>
      <w:r w:rsidRPr="00DB56B7">
        <w:t>B] If agents were conditioned properly, they would independently take the right actions, which hijacks deontic theories.</w:t>
      </w:r>
    </w:p>
    <w:p w14:paraId="689139ED" w14:textId="77777777" w:rsidR="001E6B31" w:rsidRPr="00DB56B7" w:rsidRDefault="001E6B31" w:rsidP="001E6B31">
      <w:pPr>
        <w:pStyle w:val="Heading4"/>
      </w:pPr>
      <w:r w:rsidRPr="00DB56B7">
        <w:t>C] Regress – We can always ask why we follow a deontic rule but the answer will be in trying to achieve an aretaic property.</w:t>
      </w:r>
    </w:p>
    <w:p w14:paraId="266828D1" w14:textId="77777777" w:rsidR="001E6B31" w:rsidRPr="00DB56B7" w:rsidRDefault="001E6B31" w:rsidP="001E6B31"/>
    <w:p w14:paraId="04F2AD1A" w14:textId="77777777" w:rsidR="001E6B31" w:rsidRPr="00DB56B7" w:rsidRDefault="001E6B31" w:rsidP="001E6B31">
      <w:pPr>
        <w:pStyle w:val="Heading4"/>
      </w:pPr>
      <w:r w:rsidRPr="00DB56B7">
        <w:t>3 – Motivation – The aretaic allows agents to understand the nature behind their actions instead of aimlessly following an ethical theory by making the choice they think is correct. The deontic fails to be motivational.</w:t>
      </w:r>
    </w:p>
    <w:p w14:paraId="6CE76362" w14:textId="77777777" w:rsidR="001E6B31" w:rsidRPr="00DB56B7" w:rsidRDefault="001E6B31" w:rsidP="001E6B31">
      <w:r w:rsidRPr="00DB56B7">
        <w:rPr>
          <w:rStyle w:val="Style13ptBold"/>
        </w:rPr>
        <w:t>Cox 12</w:t>
      </w:r>
      <w:r w:rsidRPr="00DB56B7">
        <w:t xml:space="preserve"> Damian Cox, Associate Professor of Philosophy at Bond University. “Judgment, Deliberation, and the Self-effacement of Moral Theory.” Journal of Value Inquiry. 2012. </w:t>
      </w:r>
      <w:hyperlink r:id="rId6" w:history="1">
        <w:r w:rsidRPr="00DB56B7">
          <w:rPr>
            <w:rStyle w:val="Hyperlink"/>
          </w:rPr>
          <w:t>https://philpapers.org/rec/COXJDA</w:t>
        </w:r>
      </w:hyperlink>
      <w:r w:rsidRPr="00DB56B7">
        <w:t>.</w:t>
      </w:r>
    </w:p>
    <w:p w14:paraId="03DC9580" w14:textId="77777777" w:rsidR="001E6B31" w:rsidRPr="00DB56B7" w:rsidRDefault="001E6B31" w:rsidP="001E6B31">
      <w:r w:rsidRPr="00DB56B7">
        <w:rPr>
          <w:rStyle w:val="StyleUnderline"/>
        </w:rPr>
        <w:t xml:space="preserve">Derek Parﬁt introduced the term </w:t>
      </w:r>
      <w:r w:rsidRPr="00DB56B7">
        <w:rPr>
          <w:rStyle w:val="StyleUnderline"/>
          <w:highlight w:val="cyan"/>
        </w:rPr>
        <w:t>‘‘self-effacement’’</w:t>
      </w:r>
      <w:r w:rsidRPr="00DB56B7">
        <w:rPr>
          <w:rStyle w:val="StyleUnderline"/>
        </w:rPr>
        <w:t xml:space="preserve"> to </w:t>
      </w:r>
      <w:r w:rsidRPr="00DB56B7">
        <w:rPr>
          <w:rStyle w:val="StyleUnderline"/>
          <w:highlight w:val="cyan"/>
        </w:rPr>
        <w:t>describe the case</w:t>
      </w:r>
      <w:r w:rsidRPr="00DB56B7">
        <w:rPr>
          <w:rStyle w:val="StyleUnderline"/>
        </w:rPr>
        <w:t xml:space="preserve"> in which proponents of a </w:t>
      </w:r>
      <w:r w:rsidRPr="00DB56B7">
        <w:rPr>
          <w:rStyle w:val="StyleUnderline"/>
          <w:highlight w:val="cyan"/>
        </w:rPr>
        <w:t>moral theory direct moral agents not to</w:t>
      </w:r>
      <w:r w:rsidRPr="00DB56B7">
        <w:rPr>
          <w:rStyle w:val="StyleUnderline"/>
        </w:rPr>
        <w:t xml:space="preserve"> </w:t>
      </w:r>
      <w:r w:rsidRPr="00DB56B7">
        <w:rPr>
          <w:rStyle w:val="StyleUnderline"/>
          <w:highlight w:val="cyan"/>
        </w:rPr>
        <w:t>believe the theory.</w:t>
      </w:r>
      <w:r w:rsidRPr="00DB56B7">
        <w:rPr>
          <w:rStyle w:val="StyleUnderline"/>
        </w:rPr>
        <w:t>1 The term has since been used in a variety of ways. Glen Pettigrove uses the term to refer to moral theories that ‘‘cannot serve as a person’s motive when she acts.’’</w:t>
      </w:r>
      <w:r w:rsidRPr="00DB56B7">
        <w:t xml:space="preserve">2 </w:t>
      </w:r>
      <w:r w:rsidRPr="00DB56B7">
        <w:rPr>
          <w:rStyle w:val="StyleUnderline"/>
        </w:rPr>
        <w:t>Joel Martinez applies the term to moral theories whose application requires agents to act from considerations other than the considerations that make an action right.</w:t>
      </w:r>
      <w:r w:rsidRPr="00DB56B7">
        <w:t xml:space="preserve">3 Whereas Parﬁt frames self-effacement in terms of the beliefs of moral agents, Pettigrove frames it in terms of motives for action and Martinez in terms of reasons for action. Self-effacement can also be framed in terms of moral deliberation. On this construal, a theory is self-effacing if it entails that it is sometimes wrong to use the theory in moral deliberation. </w:t>
      </w:r>
      <w:r w:rsidRPr="00DB56B7">
        <w:rPr>
          <w:rStyle w:val="StyleUnderline"/>
          <w:highlight w:val="cyan"/>
        </w:rPr>
        <w:t>A theory is</w:t>
      </w:r>
      <w:r w:rsidRPr="00DB56B7">
        <w:rPr>
          <w:rStyle w:val="StyleUnderline"/>
        </w:rPr>
        <w:t xml:space="preserve"> deliberatively </w:t>
      </w:r>
      <w:r w:rsidRPr="00DB56B7">
        <w:rPr>
          <w:rStyle w:val="StyleUnderline"/>
          <w:highlight w:val="cyan"/>
        </w:rPr>
        <w:t>self-effacing if</w:t>
      </w:r>
      <w:r w:rsidRPr="00DB56B7">
        <w:rPr>
          <w:rStyle w:val="StyleUnderline"/>
        </w:rPr>
        <w:t xml:space="preserve"> and only i</w:t>
      </w:r>
      <w:r w:rsidRPr="00DB56B7">
        <w:rPr>
          <w:rStyle w:val="StyleUnderline"/>
          <w:highlight w:val="cyan"/>
        </w:rPr>
        <w:t>f</w:t>
      </w:r>
      <w:r w:rsidRPr="00DB56B7">
        <w:rPr>
          <w:rStyle w:val="StyleUnderline"/>
        </w:rPr>
        <w:t xml:space="preserve"> </w:t>
      </w:r>
      <w:r w:rsidRPr="00DB56B7">
        <w:rPr>
          <w:rStyle w:val="StyleUnderline"/>
          <w:highlight w:val="cyan"/>
        </w:rPr>
        <w:t>it implies a rejection of</w:t>
      </w:r>
      <w:r w:rsidRPr="00DB56B7">
        <w:rPr>
          <w:rStyle w:val="StyleUnderline"/>
        </w:rPr>
        <w:t xml:space="preserve"> any direct </w:t>
      </w:r>
      <w:r w:rsidRPr="00DB56B7">
        <w:rPr>
          <w:rStyle w:val="StyleUnderline"/>
          <w:highlight w:val="cyan"/>
        </w:rPr>
        <w:t>connection between</w:t>
      </w:r>
      <w:r w:rsidRPr="00DB56B7">
        <w:rPr>
          <w:rStyle w:val="StyleUnderline"/>
        </w:rPr>
        <w:t xml:space="preserve"> </w:t>
      </w:r>
      <w:r w:rsidRPr="00DB56B7">
        <w:rPr>
          <w:rStyle w:val="StyleUnderline"/>
          <w:highlight w:val="cyan"/>
        </w:rPr>
        <w:t>moral deliberation and</w:t>
      </w:r>
      <w:r w:rsidRPr="00DB56B7">
        <w:rPr>
          <w:rStyle w:val="StyleUnderline"/>
        </w:rPr>
        <w:t xml:space="preserve"> moral </w:t>
      </w:r>
      <w:r w:rsidRPr="00DB56B7">
        <w:rPr>
          <w:rStyle w:val="StyleUnderline"/>
          <w:highlight w:val="cyan"/>
        </w:rPr>
        <w:t>judgment.</w:t>
      </w:r>
      <w:r w:rsidRPr="00DB56B7">
        <w:t xml:space="preserve"> The phenomenon of deliberative self-effacement is pervasive and highly signiﬁcant. For example, utilitarian judgment of deliberation performed in directly utilitarian terms tends to be harsh. </w:t>
      </w:r>
      <w:r w:rsidRPr="00DB56B7">
        <w:rPr>
          <w:rStyle w:val="StyleUnderline"/>
        </w:rPr>
        <w:t xml:space="preserve">Working through </w:t>
      </w:r>
      <w:r w:rsidRPr="00DB56B7">
        <w:rPr>
          <w:rStyle w:val="StyleUnderline"/>
          <w:highlight w:val="cyan"/>
        </w:rPr>
        <w:t>expected utility</w:t>
      </w:r>
      <w:r w:rsidRPr="00DB56B7">
        <w:rPr>
          <w:rStyle w:val="StyleUnderline"/>
        </w:rPr>
        <w:t xml:space="preserve"> </w:t>
      </w:r>
      <w:r w:rsidRPr="00DB56B7">
        <w:rPr>
          <w:rStyle w:val="StyleUnderline"/>
          <w:highlight w:val="cyan"/>
        </w:rPr>
        <w:t>calc</w:t>
      </w:r>
      <w:r w:rsidRPr="00DB56B7">
        <w:rPr>
          <w:rStyle w:val="StyleUnderline"/>
        </w:rPr>
        <w:t xml:space="preserve">ulations </w:t>
      </w:r>
      <w:r w:rsidRPr="00DB56B7">
        <w:rPr>
          <w:rStyle w:val="StyleUnderline"/>
          <w:highlight w:val="cyan"/>
        </w:rPr>
        <w:t>is</w:t>
      </w:r>
      <w:r w:rsidRPr="00DB56B7">
        <w:rPr>
          <w:rStyle w:val="StyleUnderline"/>
        </w:rPr>
        <w:t xml:space="preserve"> normally a </w:t>
      </w:r>
      <w:r w:rsidRPr="00DB56B7">
        <w:rPr>
          <w:rStyle w:val="StyleUnderline"/>
          <w:highlight w:val="cyan"/>
        </w:rPr>
        <w:t>sub-optimal</w:t>
      </w:r>
      <w:r w:rsidRPr="00DB56B7">
        <w:rPr>
          <w:rStyle w:val="StyleUnderline"/>
        </w:rPr>
        <w:t xml:space="preserve"> way of morally deliberating, </w:t>
      </w:r>
      <w:r w:rsidRPr="00DB56B7">
        <w:rPr>
          <w:rStyle w:val="StyleUnderline"/>
          <w:highlight w:val="cyan"/>
        </w:rPr>
        <w:t>even for individuals</w:t>
      </w:r>
      <w:r w:rsidRPr="00DB56B7">
        <w:rPr>
          <w:rStyle w:val="StyleUnderline"/>
        </w:rPr>
        <w:t xml:space="preserve"> who are </w:t>
      </w:r>
      <w:r w:rsidRPr="00DB56B7">
        <w:rPr>
          <w:rStyle w:val="StyleUnderline"/>
          <w:highlight w:val="cyan"/>
        </w:rPr>
        <w:t>good at calculating.</w:t>
      </w:r>
      <w:r w:rsidRPr="00DB56B7">
        <w:t xml:space="preserve"> By utilitarian lights, this makes it a morally wrong way of deliberating. </w:t>
      </w:r>
      <w:r w:rsidRPr="00DB56B7">
        <w:rPr>
          <w:rStyle w:val="StyleUnderline"/>
        </w:rPr>
        <w:t xml:space="preserve">Utilitarians have long recognized this feature of utilitarian deliberation and the </w:t>
      </w:r>
      <w:r w:rsidRPr="00DB56B7">
        <w:rPr>
          <w:rStyle w:val="StyleUnderline"/>
          <w:highlight w:val="cyan"/>
        </w:rPr>
        <w:t>most popular response</w:t>
      </w:r>
      <w:r w:rsidRPr="00DB56B7">
        <w:rPr>
          <w:rStyle w:val="StyleUnderline"/>
        </w:rPr>
        <w:t xml:space="preserve"> </w:t>
      </w:r>
      <w:r w:rsidRPr="00DB56B7">
        <w:rPr>
          <w:rStyle w:val="StyleUnderline"/>
          <w:highlight w:val="cyan"/>
        </w:rPr>
        <w:t>has been to reject</w:t>
      </w:r>
      <w:r w:rsidRPr="00DB56B7">
        <w:rPr>
          <w:rStyle w:val="StyleUnderline"/>
        </w:rPr>
        <w:t xml:space="preserve"> any direct </w:t>
      </w:r>
      <w:r w:rsidRPr="00DB56B7">
        <w:rPr>
          <w:rStyle w:val="StyleUnderline"/>
          <w:highlight w:val="cyan"/>
        </w:rPr>
        <w:t>connection between</w:t>
      </w:r>
      <w:r w:rsidRPr="00DB56B7">
        <w:rPr>
          <w:rStyle w:val="StyleUnderline"/>
        </w:rPr>
        <w:t xml:space="preserve"> moral </w:t>
      </w:r>
      <w:r w:rsidRPr="00DB56B7">
        <w:rPr>
          <w:rStyle w:val="StyleUnderline"/>
          <w:highlight w:val="cyan"/>
        </w:rPr>
        <w:t>deliberation and judgment</w:t>
      </w:r>
      <w:r w:rsidRPr="00DB56B7">
        <w:rPr>
          <w:rStyle w:val="StyleUnderline"/>
        </w:rPr>
        <w:t xml:space="preserve"> of right action.</w:t>
      </w:r>
      <w:r w:rsidRPr="00DB56B7">
        <w:t xml:space="preserve"> This is the position that Bentham takes. Writing about deliberation in terms of the hedonic calculus, Bentham says: ‘‘It is not to be expected that this process should be strictly pursued previously to every moral judgment.’’4 By ‘‘moral judgment,’’ Bentham means moral deliberation, so in this passage he is denying a need to apply his theory of right action directly when deciding how to act. Bentham does not do so, but other utilitarians develop indirect forms of utilitarianism in which utilitarian judgment of rightness is carefully separated from processes of moral deliberation.5 According to indirect utilitarians, deliberation in general ought to proceed on grounds that, given the condition and circumstances of deliberators, produce the best outcomes over the long haul. Direct utilitarian calculation will only occasionally constitute such grounds. Indirect utilitarianism is a deliberatively self-effacing theory and its plausibility depends upon the plausibility of denying a direct connection between moral deliberation and moral judgment. Deliberative self-effacement crops up in unexpected places. For example, Bernard Williams argued that </w:t>
      </w:r>
      <w:r w:rsidRPr="00DB56B7">
        <w:rPr>
          <w:rStyle w:val="StyleUnderline"/>
          <w:highlight w:val="cyan"/>
        </w:rPr>
        <w:t>reasoning</w:t>
      </w:r>
      <w:r w:rsidRPr="00DB56B7">
        <w:rPr>
          <w:rStyle w:val="StyleUnderline"/>
        </w:rPr>
        <w:t xml:space="preserve"> explicit </w:t>
      </w:r>
      <w:r w:rsidRPr="00DB56B7">
        <w:rPr>
          <w:rStyle w:val="StyleUnderline"/>
          <w:highlight w:val="cyan"/>
        </w:rPr>
        <w:t>in</w:t>
      </w:r>
      <w:r w:rsidRPr="00DB56B7">
        <w:rPr>
          <w:rStyle w:val="StyleUnderline"/>
        </w:rPr>
        <w:t xml:space="preserve"> the works of </w:t>
      </w:r>
      <w:r w:rsidRPr="00DB56B7">
        <w:rPr>
          <w:rStyle w:val="StyleUnderline"/>
          <w:highlight w:val="cyan"/>
        </w:rPr>
        <w:t>Kant would lead a person to</w:t>
      </w:r>
      <w:r w:rsidRPr="00DB56B7">
        <w:rPr>
          <w:rStyle w:val="StyleUnderline"/>
        </w:rPr>
        <w:t xml:space="preserve"> entertain one thought </w:t>
      </w:r>
      <w:r w:rsidRPr="00DB56B7">
        <w:rPr>
          <w:rStyle w:val="StyleUnderline"/>
          <w:highlight w:val="cyan"/>
        </w:rPr>
        <w:t>too many</w:t>
      </w:r>
      <w:r w:rsidRPr="00DB56B7">
        <w:rPr>
          <w:rStyle w:val="StyleUnderline"/>
        </w:rPr>
        <w:t xml:space="preserve"> in </w:t>
      </w:r>
      <w:r w:rsidRPr="00DB56B7">
        <w:rPr>
          <w:rStyle w:val="StyleUnderline"/>
          <w:highlight w:val="cyan"/>
        </w:rPr>
        <w:t>cases where motives of love ought to predominate.</w:t>
      </w:r>
      <w:r w:rsidRPr="00DB56B7">
        <w:t xml:space="preserve">6 </w:t>
      </w:r>
      <w:r w:rsidRPr="00DB56B7">
        <w:rPr>
          <w:rStyle w:val="StyleUnderline"/>
        </w:rPr>
        <w:t xml:space="preserve">Williams thought that this demonstrated the hollowness of the account that Kant advances. One way to interpret his objection to the account advanced by Kant is as a charge of self-effacement. A proper understanding of obligations of love requires that a person not act on them by explicitly consulting them. </w:t>
      </w:r>
      <w:r w:rsidRPr="00DB56B7">
        <w:t xml:space="preserve">To do so would be to have one thought too many. </w:t>
      </w:r>
      <w:r w:rsidRPr="00DB56B7">
        <w:rPr>
          <w:rStyle w:val="StyleUnderline"/>
        </w:rPr>
        <w:t xml:space="preserve">The account advanced by </w:t>
      </w:r>
      <w:r w:rsidRPr="00DB56B7">
        <w:rPr>
          <w:rStyle w:val="StyleUnderline"/>
          <w:highlight w:val="cyan"/>
        </w:rPr>
        <w:t>Kant</w:t>
      </w:r>
      <w:r w:rsidRPr="00DB56B7">
        <w:rPr>
          <w:rStyle w:val="StyleUnderline"/>
        </w:rPr>
        <w:t xml:space="preserve">, therefore, </w:t>
      </w:r>
      <w:r w:rsidRPr="00DB56B7">
        <w:rPr>
          <w:rStyle w:val="StyleUnderline"/>
          <w:highlight w:val="cyan"/>
        </w:rPr>
        <w:t>is self-effacing. Followers</w:t>
      </w:r>
      <w:r w:rsidRPr="00DB56B7">
        <w:rPr>
          <w:rStyle w:val="StyleUnderline"/>
        </w:rPr>
        <w:t xml:space="preserve"> of Kant ought to </w:t>
      </w:r>
      <w:r w:rsidRPr="00DB56B7">
        <w:rPr>
          <w:rStyle w:val="StyleUnderline"/>
          <w:highlight w:val="cyan"/>
        </w:rPr>
        <w:t>recommend against a direct deployment of an account of right</w:t>
      </w:r>
      <w:r w:rsidRPr="00DB56B7">
        <w:rPr>
          <w:rStyle w:val="StyleUnderline"/>
        </w:rPr>
        <w:t xml:space="preserve"> action </w:t>
      </w:r>
      <w:r w:rsidRPr="00DB56B7">
        <w:rPr>
          <w:rStyle w:val="StyleUnderline"/>
          <w:highlight w:val="cyan"/>
        </w:rPr>
        <w:t>in</w:t>
      </w:r>
      <w:r w:rsidRPr="00DB56B7">
        <w:rPr>
          <w:rStyle w:val="StyleUnderline"/>
        </w:rPr>
        <w:t xml:space="preserve"> moral </w:t>
      </w:r>
      <w:r w:rsidRPr="00DB56B7">
        <w:rPr>
          <w:rStyle w:val="StyleUnderline"/>
          <w:highlight w:val="cyan"/>
        </w:rPr>
        <w:t>deliberation</w:t>
      </w:r>
      <w:r w:rsidRPr="00DB56B7">
        <w:rPr>
          <w:rStyle w:val="StyleUnderline"/>
        </w:rPr>
        <w:t xml:space="preserve"> along the lines of what Kant proposes. Followers of Kant have a ready response, however, and this is to embrace the possibility of self-effacement. It is at root the same as the response offered by indirect utilitarians. </w:t>
      </w:r>
      <w:r w:rsidRPr="00DB56B7">
        <w:rPr>
          <w:rStyle w:val="StyleUnderline"/>
          <w:highlight w:val="cyan"/>
        </w:rPr>
        <w:t>What makes an action right</w:t>
      </w:r>
      <w:r w:rsidRPr="00DB56B7">
        <w:rPr>
          <w:rStyle w:val="StyleUnderline"/>
        </w:rPr>
        <w:t xml:space="preserve"> according </w:t>
      </w:r>
      <w:r w:rsidRPr="00DB56B7">
        <w:rPr>
          <w:rStyle w:val="StyleUnderline"/>
          <w:highlight w:val="cyan"/>
        </w:rPr>
        <w:t>to Kant ought to be distinguished</w:t>
      </w:r>
      <w:r w:rsidRPr="00DB56B7">
        <w:rPr>
          <w:rStyle w:val="StyleUnderline"/>
        </w:rPr>
        <w:t xml:space="preserve"> </w:t>
      </w:r>
      <w:r w:rsidRPr="00DB56B7">
        <w:rPr>
          <w:rStyle w:val="StyleUnderline"/>
          <w:highlight w:val="cyan"/>
        </w:rPr>
        <w:t>from</w:t>
      </w:r>
      <w:r w:rsidRPr="00DB56B7">
        <w:rPr>
          <w:rStyle w:val="StyleUnderline"/>
        </w:rPr>
        <w:t xml:space="preserve"> his view of </w:t>
      </w:r>
      <w:r w:rsidRPr="00DB56B7">
        <w:rPr>
          <w:rStyle w:val="StyleUnderline"/>
          <w:highlight w:val="cyan"/>
        </w:rPr>
        <w:t>how a person ought to deliberate</w:t>
      </w:r>
      <w:r w:rsidRPr="00DB56B7">
        <w:rPr>
          <w:rStyle w:val="StyleUnderline"/>
        </w:rPr>
        <w:t xml:space="preserve"> about what to do.</w:t>
      </w:r>
      <w:r w:rsidRPr="00DB56B7">
        <w:t xml:space="preserve"> Love brings with it obligations, but these are not always obligations to deliberate about the obligations of love and act accordingly. The problem Williams uncovered is not with accounts of moral judgment along the lines of what Kant proposed, anchored as they are in respect for the rational nature of persons, but with the implicit assumption of a direct connection between moral deliberation and moral judgment. If we assume that the terms of moral deliberation must be the terms of moral judgment, we arrive at an implausible account of moral deliberation in contexts of love. The key to solving the problem Williams introduced, therefore, is to ﬁnd a coherent and plausible way of denying a direct connection between moral deliberation and moral judgment.</w:t>
      </w:r>
    </w:p>
    <w:p w14:paraId="405FFC62" w14:textId="77777777" w:rsidR="001E6B31" w:rsidRPr="00DB56B7" w:rsidRDefault="001E6B31" w:rsidP="001E6B31">
      <w:pPr>
        <w:pStyle w:val="Heading4"/>
      </w:pPr>
      <w:r w:rsidRPr="00DB56B7">
        <w:t>Outweighs – A non-motivational theory would be arbitrary and its normative value wouldn’t matter insofar as agents aren’t forced to follow it.</w:t>
      </w:r>
    </w:p>
    <w:p w14:paraId="3D620DE0" w14:textId="77777777" w:rsidR="001E6B31" w:rsidRPr="00DB56B7" w:rsidRDefault="001E6B31" w:rsidP="001E6B31"/>
    <w:p w14:paraId="75BB0EC8" w14:textId="77777777" w:rsidR="001E6B31" w:rsidRPr="00DB56B7" w:rsidRDefault="001E6B31" w:rsidP="001E6B31">
      <w:pPr>
        <w:pStyle w:val="Heading4"/>
      </w:pPr>
      <w:r w:rsidRPr="00DB56B7">
        <w:t>4 – The deontic fails –</w:t>
      </w:r>
    </w:p>
    <w:p w14:paraId="243308A4" w14:textId="77777777" w:rsidR="001E6B31" w:rsidRPr="00DB56B7" w:rsidRDefault="001E6B31" w:rsidP="001E6B31">
      <w:pPr>
        <w:pStyle w:val="Heading4"/>
      </w:pPr>
      <w:r w:rsidRPr="00DB56B7">
        <w:t>A] It’s impossible for a moral law to take into account every possible situation so there will be inevitable cases where rules fail.</w:t>
      </w:r>
    </w:p>
    <w:p w14:paraId="54DF4A54" w14:textId="77777777" w:rsidR="001E6B31" w:rsidRPr="00DB56B7" w:rsidRDefault="001E6B31" w:rsidP="001E6B31">
      <w:pPr>
        <w:pStyle w:val="Heading4"/>
      </w:pPr>
      <w:r w:rsidRPr="00DB56B7">
        <w:t>B] It doesn’t take into account cultural differences in norms. Moral laws are socially constructed and dependent on their conditions which means they are subjective and fail. Virtue solves by allowing agents to determine and weigh between their virtues.</w:t>
      </w:r>
    </w:p>
    <w:p w14:paraId="15334EB0" w14:textId="77777777" w:rsidR="001E6B31" w:rsidRPr="00DB56B7" w:rsidRDefault="001E6B31" w:rsidP="001E6B31"/>
    <w:p w14:paraId="6C5E6511" w14:textId="77777777" w:rsidR="001E6B31" w:rsidRPr="00DB56B7" w:rsidRDefault="001E6B31" w:rsidP="001E6B31">
      <w:pPr>
        <w:pStyle w:val="Heading4"/>
      </w:pPr>
      <w:r w:rsidRPr="00DB56B7">
        <w:t>Next, only the virtue paradigm is consistent with the aretaic. Instead of assigning normative claims, it focuses on developing agents to make them virtuous.</w:t>
      </w:r>
    </w:p>
    <w:p w14:paraId="7C5820AD" w14:textId="77777777" w:rsidR="001E6B31" w:rsidRPr="00DB56B7" w:rsidRDefault="001E6B31" w:rsidP="001E6B31">
      <w:r w:rsidRPr="00DB56B7">
        <w:rPr>
          <w:rStyle w:val="Style13ptBold"/>
        </w:rPr>
        <w:t>Reader 2k</w:t>
      </w:r>
      <w:r w:rsidRPr="00DB56B7">
        <w:t xml:space="preserve"> Soran Reader, Lecturer in Philosophy at Durham University and editor of The Philosophy of Need. “New Directions in Ethics: Naturalisms, Reasons and Virtue.” Ethical Theory and Moral Practice 3, 341–364. December 2000. </w:t>
      </w:r>
      <w:hyperlink r:id="rId7" w:history="1">
        <w:r w:rsidRPr="00DB56B7">
          <w:rPr>
            <w:rStyle w:val="Hyperlink"/>
          </w:rPr>
          <w:t>https://doi.org/10.1023/A:1009923402877</w:t>
        </w:r>
      </w:hyperlink>
      <w:r w:rsidRPr="00DB56B7">
        <w:t>.</w:t>
      </w:r>
    </w:p>
    <w:p w14:paraId="5BEA9571" w14:textId="77777777" w:rsidR="001E6B31" w:rsidRPr="00DB56B7" w:rsidRDefault="001E6B31" w:rsidP="001E6B31">
      <w:pPr>
        <w:rPr>
          <w:sz w:val="16"/>
        </w:rPr>
      </w:pPr>
      <w:r w:rsidRPr="00DB56B7">
        <w:rPr>
          <w:rStyle w:val="Emphasis"/>
          <w:highlight w:val="cyan"/>
        </w:rPr>
        <w:t>Virtue is a</w:t>
      </w:r>
      <w:r w:rsidRPr="00DB56B7">
        <w:rPr>
          <w:rStyle w:val="Emphasis"/>
        </w:rPr>
        <w:t xml:space="preserve"> </w:t>
      </w:r>
      <w:r w:rsidRPr="00DB56B7">
        <w:rPr>
          <w:sz w:val="16"/>
        </w:rPr>
        <w:t>free</w:t>
      </w:r>
      <w:r w:rsidRPr="00DB56B7">
        <w:rPr>
          <w:rStyle w:val="Emphasis"/>
        </w:rPr>
        <w:t xml:space="preserve"> </w:t>
      </w:r>
      <w:r w:rsidRPr="00DB56B7">
        <w:rPr>
          <w:rStyle w:val="Emphasis"/>
          <w:highlight w:val="cyan"/>
        </w:rPr>
        <w:t>disposition to act in certain ways under certain conditions</w:t>
      </w:r>
      <w:r w:rsidRPr="00DB56B7">
        <w:rPr>
          <w:sz w:val="16"/>
        </w:rPr>
        <w:t xml:space="preserve">. Virtue ethics claims that </w:t>
      </w:r>
      <w:r w:rsidRPr="00DB56B7">
        <w:rPr>
          <w:rStyle w:val="Emphasis"/>
          <w:highlight w:val="cyan"/>
        </w:rPr>
        <w:t xml:space="preserve">what </w:t>
      </w:r>
      <w:r w:rsidRPr="00DB56B7">
        <w:rPr>
          <w:rStyle w:val="Emphasis"/>
        </w:rPr>
        <w:t xml:space="preserve">is to </w:t>
      </w:r>
      <w:r w:rsidRPr="00DB56B7">
        <w:rPr>
          <w:rStyle w:val="Emphasis"/>
          <w:highlight w:val="cyan"/>
        </w:rPr>
        <w:t>count[s] as a good action</w:t>
      </w:r>
      <w:r w:rsidRPr="00DB56B7">
        <w:rPr>
          <w:rStyle w:val="Emphasis"/>
        </w:rPr>
        <w:t xml:space="preserve"> or what is a good outcome </w:t>
      </w:r>
      <w:r w:rsidRPr="00DB56B7">
        <w:rPr>
          <w:rStyle w:val="Emphasis"/>
          <w:highlight w:val="cyan"/>
        </w:rPr>
        <w:t>is</w:t>
      </w:r>
      <w:r w:rsidRPr="00DB56B7">
        <w:rPr>
          <w:sz w:val="16"/>
        </w:rPr>
        <w:t xml:space="preserve"> conceptually </w:t>
      </w:r>
      <w:r w:rsidRPr="00DB56B7">
        <w:rPr>
          <w:rStyle w:val="Emphasis"/>
          <w:highlight w:val="cyan"/>
        </w:rPr>
        <w:t>dependent on</w:t>
      </w:r>
      <w:r w:rsidRPr="00DB56B7">
        <w:rPr>
          <w:rStyle w:val="Emphasis"/>
        </w:rPr>
        <w:t xml:space="preserve"> claims about </w:t>
      </w:r>
      <w:r w:rsidRPr="00DB56B7">
        <w:rPr>
          <w:rStyle w:val="Emphasis"/>
          <w:highlight w:val="cyan"/>
        </w:rPr>
        <w:t>the virtue of an agent</w:t>
      </w:r>
      <w:r w:rsidRPr="00DB56B7">
        <w:rPr>
          <w:rStyle w:val="Emphasis"/>
        </w:rPr>
        <w:t>.</w:t>
      </w:r>
      <w:r w:rsidRPr="00DB56B7">
        <w:rPr>
          <w:sz w:val="16"/>
        </w:rPr>
        <w:t xml:space="preserve"> How is this dependence supposed to work? Where those after an explanatory account seek a conceptual connection with something like a normative 'in itself, </w:t>
      </w:r>
      <w:r w:rsidRPr="00DB56B7">
        <w:rPr>
          <w:rStyle w:val="Emphasis"/>
          <w:highlight w:val="cyan"/>
        </w:rPr>
        <w:t>virtue ethicists</w:t>
      </w:r>
      <w:r w:rsidRPr="00DB56B7">
        <w:rPr>
          <w:sz w:val="16"/>
        </w:rPr>
        <w:t xml:space="preserve"> instead </w:t>
      </w:r>
      <w:r w:rsidRPr="00DB56B7">
        <w:rPr>
          <w:rStyle w:val="Emphasis"/>
          <w:highlight w:val="cyan"/>
        </w:rPr>
        <w:t>explore</w:t>
      </w:r>
      <w:r w:rsidRPr="00DB56B7">
        <w:rPr>
          <w:rStyle w:val="Emphasis"/>
        </w:rPr>
        <w:t xml:space="preserve"> the</w:t>
      </w:r>
      <w:r w:rsidRPr="00DB56B7">
        <w:rPr>
          <w:sz w:val="16"/>
        </w:rPr>
        <w:t xml:space="preserve"> concrete </w:t>
      </w:r>
      <w:r w:rsidRPr="00DB56B7">
        <w:rPr>
          <w:rStyle w:val="Emphasis"/>
        </w:rPr>
        <w:t xml:space="preserve">dependence of moral activity on </w:t>
      </w:r>
      <w:r w:rsidRPr="00DB56B7">
        <w:rPr>
          <w:rStyle w:val="Emphasis"/>
          <w:highlight w:val="cyan"/>
        </w:rPr>
        <w:t>the possibility</w:t>
      </w:r>
      <w:r w:rsidRPr="00DB56B7">
        <w:rPr>
          <w:rStyle w:val="Emphasis"/>
        </w:rPr>
        <w:t xml:space="preserve"> of </w:t>
      </w:r>
      <w:r w:rsidRPr="00DB56B7">
        <w:rPr>
          <w:rStyle w:val="Emphasis"/>
          <w:highlight w:val="cyan"/>
        </w:rPr>
        <w:t>learning</w:t>
      </w:r>
      <w:r w:rsidRPr="00DB56B7">
        <w:rPr>
          <w:rStyle w:val="Emphasis"/>
        </w:rPr>
        <w:t xml:space="preserve"> </w:t>
      </w:r>
      <w:r w:rsidRPr="00DB56B7">
        <w:rPr>
          <w:rStyle w:val="Emphasis"/>
          <w:highlight w:val="cyan"/>
        </w:rPr>
        <w:t xml:space="preserve">from </w:t>
      </w:r>
      <w:r w:rsidRPr="00DB56B7">
        <w:rPr>
          <w:rStyle w:val="Emphasis"/>
        </w:rPr>
        <w:t xml:space="preserve">already </w:t>
      </w:r>
      <w:r w:rsidRPr="00DB56B7">
        <w:rPr>
          <w:rStyle w:val="Emphasis"/>
          <w:highlight w:val="cyan"/>
        </w:rPr>
        <w:t>virtuous agents</w:t>
      </w:r>
      <w:r w:rsidRPr="00DB56B7">
        <w:rPr>
          <w:rStyle w:val="Emphasis"/>
        </w:rPr>
        <w:t xml:space="preserve">. </w:t>
      </w:r>
      <w:r w:rsidRPr="00DB56B7">
        <w:rPr>
          <w:sz w:val="16"/>
        </w:rPr>
        <w:t xml:space="preserve">They hold that </w:t>
      </w:r>
      <w:r w:rsidRPr="00DB56B7">
        <w:rPr>
          <w:rStyle w:val="Emphasis"/>
          <w:highlight w:val="cyan"/>
        </w:rPr>
        <w:t>the key to moral rationality is</w:t>
      </w:r>
      <w:r w:rsidRPr="00DB56B7">
        <w:rPr>
          <w:sz w:val="16"/>
        </w:rPr>
        <w:t xml:space="preserve"> found </w:t>
      </w:r>
      <w:r w:rsidRPr="00DB56B7">
        <w:rPr>
          <w:rStyle w:val="Emphasis"/>
        </w:rPr>
        <w:t xml:space="preserve">in </w:t>
      </w:r>
      <w:r w:rsidRPr="00DB56B7">
        <w:rPr>
          <w:rStyle w:val="Emphasis"/>
          <w:highlight w:val="cyan"/>
        </w:rPr>
        <w:t>moral education</w:t>
      </w:r>
      <w:r w:rsidRPr="00DB56B7">
        <w:rPr>
          <w:sz w:val="16"/>
        </w:rPr>
        <w:t xml:space="preserve">. Ethics begins with the apprentice moral agent ? the child, or the foreigner, or the damaged person in rehabilitation are all examples. These </w:t>
      </w:r>
      <w:r w:rsidRPr="00DB56B7">
        <w:rPr>
          <w:rStyle w:val="Emphasis"/>
          <w:highlight w:val="cyan"/>
        </w:rPr>
        <w:t xml:space="preserve">beginner-agents learn from </w:t>
      </w:r>
      <w:r w:rsidRPr="00DB56B7">
        <w:rPr>
          <w:rStyle w:val="Emphasis"/>
        </w:rPr>
        <w:t xml:space="preserve">the experienced, </w:t>
      </w:r>
      <w:r w:rsidRPr="00DB56B7">
        <w:rPr>
          <w:rStyle w:val="Emphasis"/>
          <w:highlight w:val="cyan"/>
        </w:rPr>
        <w:t>wise moral agent by copying</w:t>
      </w:r>
      <w:r w:rsidRPr="00DB56B7">
        <w:rPr>
          <w:rStyle w:val="Emphasis"/>
        </w:rPr>
        <w:t xml:space="preserve"> </w:t>
      </w:r>
      <w:r w:rsidRPr="00DB56B7">
        <w:rPr>
          <w:sz w:val="16"/>
        </w:rPr>
        <w:t xml:space="preserve">by mimicking in </w:t>
      </w:r>
      <w:r w:rsidRPr="00DB56B7">
        <w:rPr>
          <w:rStyle w:val="Emphasis"/>
          <w:highlight w:val="cyan"/>
        </w:rPr>
        <w:t>their actions</w:t>
      </w:r>
      <w:r w:rsidRPr="00DB56B7">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B56B7">
        <w:rPr>
          <w:rStyle w:val="Emphasis"/>
        </w:rPr>
        <w:t>Virtue is learned by cottoning on to virtuous ways of doing things,</w:t>
      </w:r>
      <w:r w:rsidRPr="00DB56B7">
        <w:rPr>
          <w:sz w:val="16"/>
        </w:rPr>
        <w:t xml:space="preserve"> going on to do the same, </w:t>
      </w:r>
      <w:r w:rsidRPr="00DB56B7">
        <w:rPr>
          <w:rStyle w:val="Emphasis"/>
          <w:highlight w:val="cyan"/>
        </w:rPr>
        <w:t xml:space="preserve">then going </w:t>
      </w:r>
      <w:r w:rsidRPr="00DB56B7">
        <w:rPr>
          <w:rStyle w:val="Emphasis"/>
        </w:rPr>
        <w:t xml:space="preserve">on </w:t>
      </w:r>
      <w:r w:rsidRPr="00DB56B7">
        <w:rPr>
          <w:rStyle w:val="Emphasis"/>
          <w:highlight w:val="cyan"/>
        </w:rPr>
        <w:t>to do the same in new ways,</w:t>
      </w:r>
      <w:r w:rsidRPr="00DB56B7">
        <w:rPr>
          <w:sz w:val="16"/>
        </w:rPr>
        <w:t xml:space="preserve"> once they have mastered the skill.16 The way virtue and character is supposed to be basic here is simply displayed in the analogy: </w:t>
      </w:r>
      <w:r w:rsidRPr="00DB56B7">
        <w:rPr>
          <w:rStyle w:val="Emphasis"/>
        </w:rPr>
        <w:t>there is and can be nothing 'behind' the expertise of</w:t>
      </w:r>
      <w:r w:rsidRPr="00DB56B7">
        <w:rPr>
          <w:sz w:val="16"/>
        </w:rPr>
        <w:t xml:space="preserve"> the phronimos </w:t>
      </w:r>
      <w:r w:rsidRPr="00DB56B7">
        <w:rPr>
          <w:rStyle w:val="Emphasis"/>
        </w:rPr>
        <w:t>which can explain or justify it</w:t>
      </w:r>
      <w:r w:rsidRPr="00DB56B7">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B56B7">
        <w:rPr>
          <w:rStyle w:val="Emphasis"/>
        </w:rPr>
        <w:t xml:space="preserve">ethics is, at bottom, a way of doing things </w:t>
      </w:r>
      <w:r w:rsidRPr="00DB56B7">
        <w:rPr>
          <w:sz w:val="16"/>
        </w:rPr>
        <w:t>(specifically, living a good human life), and want to find a more fundamental notion than the practi cal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5173EEFC" w14:textId="77777777" w:rsidR="001E6B31" w:rsidRPr="00DB56B7" w:rsidRDefault="001E6B31" w:rsidP="001E6B31"/>
    <w:p w14:paraId="1D54A575" w14:textId="33252A04" w:rsidR="001E6B31" w:rsidRPr="00DB56B7" w:rsidRDefault="001E6B31" w:rsidP="001E6B31">
      <w:pPr>
        <w:pStyle w:val="Heading4"/>
      </w:pPr>
      <w:r w:rsidRPr="00DB56B7">
        <w:t>Thus, the standard is promoting virtue. Impact calc – Consequences are irrelevant – Virtues aren’t end goods like pleasure or pain – It’s not about how long you live but rather how you live.</w:t>
      </w:r>
    </w:p>
    <w:p w14:paraId="2A3CFEF7" w14:textId="061A96C8" w:rsidR="001E6B31" w:rsidRPr="00DB56B7" w:rsidRDefault="001E6B31" w:rsidP="001E6B31"/>
    <w:p w14:paraId="3CCD301C" w14:textId="77777777" w:rsidR="001E6B31" w:rsidRPr="00DB56B7" w:rsidRDefault="001E6B31" w:rsidP="001E6B31">
      <w:pPr>
        <w:pStyle w:val="Heading4"/>
      </w:pPr>
      <w:r w:rsidRPr="00DB56B7">
        <w:t xml:space="preserve">Prefer additionally – </w:t>
      </w:r>
    </w:p>
    <w:p w14:paraId="26BB6AEE" w14:textId="77777777" w:rsidR="001E6B31" w:rsidRPr="00DB56B7" w:rsidRDefault="001E6B31" w:rsidP="001E6B31"/>
    <w:p w14:paraId="7F01EE3F" w14:textId="77777777" w:rsidR="001E6B31" w:rsidRPr="00DB56B7" w:rsidRDefault="001E6B31" w:rsidP="001E6B31">
      <w:pPr>
        <w:pStyle w:val="Heading4"/>
      </w:pPr>
      <w:r w:rsidRPr="00DB56B7">
        <w:t>1 – Constitutiveness – Morals come from the life-form of an entity which justifies following our true form. Deontic theories are a deviation from our form.</w:t>
      </w:r>
    </w:p>
    <w:p w14:paraId="081DD329" w14:textId="77777777" w:rsidR="001E6B31" w:rsidRPr="00DB56B7" w:rsidRDefault="001E6B31" w:rsidP="001E6B31">
      <w:r w:rsidRPr="00DB56B7">
        <w:rPr>
          <w:rStyle w:val="Style13ptBold"/>
        </w:rPr>
        <w:t>Foot 01</w:t>
      </w:r>
      <w:r w:rsidRPr="00DB56B7">
        <w:t xml:space="preserve"> [Foot, Phillipa; “Natural Goodness”; Oxford University (2001)] SHS ZS</w:t>
      </w:r>
    </w:p>
    <w:p w14:paraId="7B3A9180" w14:textId="77777777" w:rsidR="001E6B31" w:rsidRPr="00DB56B7" w:rsidRDefault="001E6B31" w:rsidP="001E6B31">
      <w:pPr>
        <w:rPr>
          <w:sz w:val="12"/>
        </w:rPr>
      </w:pPr>
      <w:r w:rsidRPr="00DB56B7">
        <w:rPr>
          <w:sz w:val="12"/>
        </w:rPr>
        <w:t xml:space="preserve">Anscombe writes, ‘[G]etting one another to do things without the application of physical force is a necessity for human life, and that far beyond what could be secured by…other means.’ Anscombe is pointing here to what she has elsewhere called </w:t>
      </w:r>
      <w:r w:rsidRPr="00DB56B7">
        <w:rPr>
          <w:b/>
          <w:bCs/>
          <w:u w:val="single"/>
        </w:rPr>
        <w:t>an ‘Aristotelian necessity’</w:t>
      </w:r>
      <w:r w:rsidRPr="00DB56B7">
        <w:rPr>
          <w:sz w:val="12"/>
        </w:rPr>
        <w:t xml:space="preserve">: [is] that which </w:t>
      </w:r>
      <w:r w:rsidRPr="00DB56B7">
        <w:rPr>
          <w:b/>
          <w:bCs/>
          <w:u w:val="single"/>
        </w:rPr>
        <w:t>is necessary because</w:t>
      </w:r>
      <w:r w:rsidRPr="00DB56B7">
        <w:rPr>
          <w:sz w:val="12"/>
        </w:rPr>
        <w:t xml:space="preserve"> and in so far as </w:t>
      </w:r>
      <w:r w:rsidRPr="00DB56B7">
        <w:rPr>
          <w:b/>
          <w:bCs/>
          <w:u w:val="single"/>
        </w:rPr>
        <w:t>good hangs on it.</w:t>
      </w:r>
      <w:r w:rsidRPr="00DB56B7">
        <w:rPr>
          <w:sz w:val="12"/>
        </w:rPr>
        <w:t xml:space="preserve"> We invoke the same idea when we say that </w:t>
      </w:r>
      <w:r w:rsidRPr="00DB56B7">
        <w:rPr>
          <w:b/>
          <w:bCs/>
          <w:highlight w:val="cyan"/>
          <w:u w:val="single"/>
        </w:rPr>
        <w:t>it is necessary for plants to have water</w:t>
      </w:r>
      <w:r w:rsidRPr="00DB56B7">
        <w:rPr>
          <w:b/>
          <w:bCs/>
          <w:u w:val="single"/>
        </w:rPr>
        <w:t xml:space="preserve">, for </w:t>
      </w:r>
      <w:r w:rsidRPr="00DB56B7">
        <w:rPr>
          <w:b/>
          <w:bCs/>
          <w:highlight w:val="cyan"/>
          <w:u w:val="single"/>
        </w:rPr>
        <w:t>birds to build nests</w:t>
      </w:r>
      <w:r w:rsidRPr="00DB56B7">
        <w:rPr>
          <w:b/>
          <w:bCs/>
          <w:u w:val="single"/>
        </w:rPr>
        <w:t xml:space="preserve">, for </w:t>
      </w:r>
      <w:r w:rsidRPr="00DB56B7">
        <w:rPr>
          <w:b/>
          <w:bCs/>
          <w:highlight w:val="cyan"/>
          <w:u w:val="single"/>
        </w:rPr>
        <w:t>wolves to hunt in packs</w:t>
      </w:r>
      <w:r w:rsidRPr="00DB56B7">
        <w:rPr>
          <w:b/>
          <w:bCs/>
          <w:u w:val="single"/>
        </w:rPr>
        <w:t>, and for lionesses to teach their cubs to kill</w:t>
      </w:r>
      <w:r w:rsidRPr="00DB56B7">
        <w:rPr>
          <w:sz w:val="12"/>
        </w:rPr>
        <w:t>. These ‘</w:t>
      </w:r>
      <w:r w:rsidRPr="00DB56B7">
        <w:rPr>
          <w:b/>
          <w:bCs/>
          <w:highlight w:val="cyan"/>
          <w:u w:val="single"/>
        </w:rPr>
        <w:t>Aristotelian necessities’ depend on</w:t>
      </w:r>
      <w:r w:rsidRPr="00DB56B7">
        <w:rPr>
          <w:b/>
          <w:bCs/>
          <w:u w:val="single"/>
        </w:rPr>
        <w:t xml:space="preserve"> </w:t>
      </w:r>
      <w:r w:rsidRPr="00DB56B7">
        <w:rPr>
          <w:sz w:val="12"/>
        </w:rPr>
        <w:t xml:space="preserve">what the </w:t>
      </w:r>
      <w:r w:rsidRPr="00DB56B7">
        <w:rPr>
          <w:b/>
          <w:bCs/>
          <w:u w:val="single"/>
        </w:rPr>
        <w:t xml:space="preserve">particular </w:t>
      </w:r>
      <w:r w:rsidRPr="00DB56B7">
        <w:rPr>
          <w:b/>
          <w:bCs/>
          <w:highlight w:val="cyan"/>
          <w:u w:val="single"/>
        </w:rPr>
        <w:t>species of plants and animals</w:t>
      </w:r>
      <w:r w:rsidRPr="00DB56B7">
        <w:rPr>
          <w:b/>
          <w:bCs/>
          <w:u w:val="single"/>
        </w:rPr>
        <w:t xml:space="preserve"> </w:t>
      </w:r>
      <w:r w:rsidRPr="00DB56B7">
        <w:rPr>
          <w:sz w:val="12"/>
        </w:rPr>
        <w:t xml:space="preserve">need, </w:t>
      </w:r>
      <w:r w:rsidRPr="00DB56B7">
        <w:rPr>
          <w:b/>
          <w:bCs/>
          <w:u w:val="single"/>
        </w:rPr>
        <w:t>[and] on their natural habitat</w:t>
      </w:r>
      <w:r w:rsidRPr="00DB56B7">
        <w:rPr>
          <w:sz w:val="12"/>
        </w:rPr>
        <w:t xml:space="preserve">, and the ways of making out that there are in their repertoire. </w:t>
      </w:r>
      <w:r w:rsidRPr="00DB56B7">
        <w:rPr>
          <w:b/>
          <w:bCs/>
          <w:highlight w:val="cyan"/>
          <w:u w:val="single"/>
        </w:rPr>
        <w:t>These</w:t>
      </w:r>
      <w:r w:rsidRPr="00DB56B7">
        <w:rPr>
          <w:sz w:val="12"/>
        </w:rPr>
        <w:t xml:space="preserve"> things together </w:t>
      </w:r>
      <w:r w:rsidRPr="00DB56B7">
        <w:rPr>
          <w:b/>
          <w:bCs/>
          <w:highlight w:val="cyan"/>
          <w:u w:val="single"/>
        </w:rPr>
        <w:t>determine</w:t>
      </w:r>
      <w:r w:rsidRPr="00DB56B7">
        <w:rPr>
          <w:sz w:val="12"/>
          <w:highlight w:val="cyan"/>
        </w:rPr>
        <w:t xml:space="preserve"> </w:t>
      </w:r>
      <w:r w:rsidRPr="00DB56B7">
        <w:rPr>
          <w:b/>
          <w:bCs/>
          <w:highlight w:val="cyan"/>
          <w:u w:val="single"/>
        </w:rPr>
        <w:t>what</w:t>
      </w:r>
      <w:r w:rsidRPr="00DB56B7">
        <w:rPr>
          <w:sz w:val="12"/>
        </w:rPr>
        <w:t xml:space="preserve"> it is for members of </w:t>
      </w:r>
      <w:r w:rsidRPr="00DB56B7">
        <w:rPr>
          <w:b/>
          <w:bCs/>
          <w:u w:val="single"/>
        </w:rPr>
        <w:t>a particular species</w:t>
      </w:r>
      <w:r w:rsidRPr="00DB56B7">
        <w:rPr>
          <w:sz w:val="12"/>
        </w:rPr>
        <w:t xml:space="preserve"> to be as they </w:t>
      </w:r>
      <w:r w:rsidRPr="00DB56B7">
        <w:rPr>
          <w:b/>
          <w:bCs/>
          <w:highlight w:val="cyan"/>
          <w:u w:val="single"/>
        </w:rPr>
        <w:t>should be,</w:t>
      </w:r>
      <w:r w:rsidRPr="00DB56B7">
        <w:rPr>
          <w:sz w:val="12"/>
        </w:rPr>
        <w:t xml:space="preserve"> and to do that which they should do. And for all the enormous differences between [the] life [of] and humans and that of plants or animals, we can see </w:t>
      </w:r>
      <w:r w:rsidRPr="00DB56B7">
        <w:rPr>
          <w:b/>
          <w:bCs/>
          <w:u w:val="single"/>
        </w:rPr>
        <w:t xml:space="preserve">that </w:t>
      </w:r>
      <w:r w:rsidRPr="00DB56B7">
        <w:rPr>
          <w:b/>
          <w:bCs/>
          <w:highlight w:val="cyan"/>
          <w:u w:val="single"/>
        </w:rPr>
        <w:t>human</w:t>
      </w:r>
      <w:r w:rsidRPr="00DB56B7">
        <w:rPr>
          <w:b/>
          <w:bCs/>
          <w:u w:val="single"/>
        </w:rPr>
        <w:t xml:space="preserve"> defects and </w:t>
      </w:r>
      <w:r w:rsidRPr="00DB56B7">
        <w:rPr>
          <w:b/>
          <w:bCs/>
          <w:highlight w:val="cyan"/>
          <w:u w:val="single"/>
        </w:rPr>
        <w:t>excellences are similarly related to what human</w:t>
      </w:r>
      <w:r w:rsidRPr="00DB56B7">
        <w:rPr>
          <w:b/>
          <w:bCs/>
          <w:u w:val="single"/>
        </w:rPr>
        <w:t xml:space="preserve"> </w:t>
      </w:r>
      <w:r w:rsidRPr="00DB56B7">
        <w:rPr>
          <w:b/>
          <w:bCs/>
          <w:highlight w:val="cyan"/>
          <w:u w:val="single"/>
        </w:rPr>
        <w:t>beings are and what they do.</w:t>
      </w:r>
      <w:r w:rsidRPr="00DB56B7">
        <w:rPr>
          <w:sz w:val="12"/>
        </w:rPr>
        <w:t xml:space="preserve"> We do not need to be able to dive like gannets, nor to see in the dark like owls; but our memory and concentration must be such as to allow us to learn language, and our sight such that we can recognize faces at a glance; while, like lionesses, human parents are defective if they do not teach their young the skills that they need to survive.</w:t>
      </w:r>
    </w:p>
    <w:p w14:paraId="10ECD1E4" w14:textId="77777777" w:rsidR="001E6B31" w:rsidRPr="00DB56B7" w:rsidRDefault="001E6B31" w:rsidP="001E6B31">
      <w:pPr>
        <w:pStyle w:val="Heading4"/>
      </w:pPr>
      <w:r w:rsidRPr="00DB56B7">
        <w:t>Outweighs – Just as a knife is bad if it is blunt, humans would be bad if they do not follow their true form.</w:t>
      </w:r>
    </w:p>
    <w:p w14:paraId="683CCB01" w14:textId="77777777" w:rsidR="001E6B31" w:rsidRPr="00DB56B7" w:rsidRDefault="001E6B31" w:rsidP="001E6B31"/>
    <w:p w14:paraId="7F44C186" w14:textId="77777777" w:rsidR="001E6B31" w:rsidRPr="00DB56B7" w:rsidRDefault="001E6B31" w:rsidP="001E6B31">
      <w:pPr>
        <w:pStyle w:val="Heading4"/>
      </w:pPr>
      <w:r w:rsidRPr="00DB56B7">
        <w:t>2 – Subject Transformation – Virtue ethics are key to fight racism by accounting for particularities in relationships and encouraging transformation of character.</w:t>
      </w:r>
    </w:p>
    <w:p w14:paraId="0BC11B8F" w14:textId="77777777" w:rsidR="001E6B31" w:rsidRPr="00DB56B7" w:rsidRDefault="001E6B31" w:rsidP="001E6B31">
      <w:r w:rsidRPr="00DB56B7">
        <w:rPr>
          <w:rStyle w:val="Style13ptBold"/>
        </w:rPr>
        <w:t>O’Connell 14</w:t>
      </w:r>
      <w:r w:rsidRPr="00DB56B7">
        <w:t xml:space="preserve"> [O’Connell, Maureen. “After White Supremacy? The Viability of Virtue Ethics for Racial Justice.” Journal of Moral Theology. Published 2014] SHS ZS</w:t>
      </w:r>
    </w:p>
    <w:p w14:paraId="451730BA" w14:textId="76022DC5" w:rsidR="001E6B31" w:rsidRPr="00DB56B7" w:rsidRDefault="001E6B31" w:rsidP="001E6B31">
      <w:pPr>
        <w:rPr>
          <w:rFonts w:eastAsia="Times New Roman"/>
          <w:sz w:val="12"/>
        </w:rPr>
      </w:pPr>
      <w:r w:rsidRPr="00DB56B7">
        <w:rPr>
          <w:rFonts w:eastAsia="Times New Roman"/>
          <w:sz w:val="12"/>
        </w:rPr>
        <w:t xml:space="preserve">As a white Christian ethicist and protagonist in the scenes above, I wonder whether virtue ethics as it is understood and practiced in Catholic moral theology serves as a viable moral method for examin- ing and responding to these racial events. There are many reasons to think that would be the case. To begin, </w:t>
      </w:r>
      <w:r w:rsidRPr="00DB56B7">
        <w:rPr>
          <w:rFonts w:eastAsia="Times New Roman"/>
          <w:b/>
          <w:bCs/>
          <w:highlight w:val="cyan"/>
          <w:u w:val="single"/>
        </w:rPr>
        <w:t>virtue ethics</w:t>
      </w:r>
      <w:r w:rsidRPr="00DB56B7">
        <w:rPr>
          <w:rFonts w:eastAsia="Times New Roman"/>
          <w:sz w:val="12"/>
        </w:rPr>
        <w:t xml:space="preserve"> generally </w:t>
      </w:r>
      <w:r w:rsidRPr="00DB56B7">
        <w:rPr>
          <w:rFonts w:eastAsia="Times New Roman"/>
          <w:b/>
          <w:bCs/>
          <w:highlight w:val="cyan"/>
          <w:u w:val="single"/>
        </w:rPr>
        <w:t>aims for moral</w:t>
      </w:r>
      <w:r w:rsidRPr="00DB56B7">
        <w:rPr>
          <w:rFonts w:eastAsia="Times New Roman"/>
          <w:sz w:val="12"/>
          <w:highlight w:val="cyan"/>
        </w:rPr>
        <w:t xml:space="preserve"> </w:t>
      </w:r>
      <w:r w:rsidRPr="00DB56B7">
        <w:rPr>
          <w:rFonts w:eastAsia="Times New Roman"/>
          <w:b/>
          <w:bCs/>
          <w:highlight w:val="cyan"/>
          <w:u w:val="single"/>
        </w:rPr>
        <w:t>development in</w:t>
      </w:r>
      <w:r w:rsidRPr="00DB56B7">
        <w:rPr>
          <w:rFonts w:eastAsia="Times New Roman"/>
          <w:b/>
          <w:bCs/>
          <w:u w:val="single"/>
        </w:rPr>
        <w:t xml:space="preserve"> personal or </w:t>
      </w:r>
      <w:r w:rsidRPr="00DB56B7">
        <w:rPr>
          <w:rFonts w:eastAsia="Times New Roman"/>
          <w:b/>
          <w:bCs/>
          <w:highlight w:val="cyan"/>
          <w:u w:val="single"/>
        </w:rPr>
        <w:t>intrapersonal spheres</w:t>
      </w:r>
      <w:r w:rsidRPr="00DB56B7">
        <w:rPr>
          <w:rFonts w:eastAsia="Times New Roman"/>
          <w:sz w:val="12"/>
        </w:rPr>
        <w:t>,</w:t>
      </w:r>
      <w:r w:rsidRPr="00DB56B7">
        <w:rPr>
          <w:rFonts w:eastAsia="Times New Roman"/>
          <w:position w:val="8"/>
          <w:sz w:val="12"/>
          <w:szCs w:val="14"/>
        </w:rPr>
        <w:t xml:space="preserve">2 </w:t>
      </w:r>
      <w:r w:rsidRPr="00DB56B7">
        <w:rPr>
          <w:rFonts w:eastAsia="Times New Roman"/>
          <w:sz w:val="12"/>
        </w:rPr>
        <w:t xml:space="preserve">which are also </w:t>
      </w:r>
      <w:r w:rsidRPr="00DB56B7">
        <w:rPr>
          <w:rFonts w:eastAsia="Times New Roman"/>
          <w:b/>
          <w:bCs/>
          <w:u w:val="single"/>
        </w:rPr>
        <w:t>the spaces where racism</w:t>
      </w:r>
      <w:r w:rsidRPr="00DB56B7">
        <w:rPr>
          <w:rFonts w:eastAsia="Times New Roman"/>
          <w:sz w:val="12"/>
        </w:rPr>
        <w:t xml:space="preserve"> in our post-civil rights era </w:t>
      </w:r>
      <w:r w:rsidRPr="00DB56B7">
        <w:rPr>
          <w:rFonts w:eastAsia="Times New Roman"/>
          <w:b/>
          <w:bCs/>
          <w:u w:val="single"/>
        </w:rPr>
        <w:t>has re- treated and remains firmly entrenched</w:t>
      </w:r>
      <w:r w:rsidRPr="00DB56B7">
        <w:rPr>
          <w:rFonts w:eastAsia="Times New Roman"/>
          <w:sz w:val="12"/>
        </w:rPr>
        <w:t xml:space="preserve"> as evidenced in the first sce- nario. </w:t>
      </w:r>
      <w:r w:rsidRPr="00DB56B7">
        <w:rPr>
          <w:rFonts w:eastAsia="Times New Roman"/>
          <w:b/>
          <w:bCs/>
          <w:highlight w:val="cyan"/>
          <w:u w:val="single"/>
        </w:rPr>
        <w:t>Virtue ethics is</w:t>
      </w:r>
      <w:r w:rsidRPr="00DB56B7">
        <w:rPr>
          <w:rFonts w:eastAsia="Times New Roman"/>
          <w:sz w:val="12"/>
        </w:rPr>
        <w:t xml:space="preserve"> also </w:t>
      </w:r>
      <w:r w:rsidRPr="00DB56B7">
        <w:rPr>
          <w:rFonts w:eastAsia="Times New Roman"/>
          <w:b/>
          <w:bCs/>
          <w:highlight w:val="cyan"/>
          <w:u w:val="single"/>
        </w:rPr>
        <w:t>attentive to the material</w:t>
      </w:r>
      <w:r w:rsidRPr="00DB56B7">
        <w:rPr>
          <w:rFonts w:eastAsia="Times New Roman"/>
          <w:sz w:val="12"/>
        </w:rPr>
        <w:t xml:space="preserve"> </w:t>
      </w:r>
      <w:r w:rsidRPr="00DB56B7">
        <w:rPr>
          <w:rFonts w:eastAsia="Times New Roman"/>
          <w:b/>
          <w:bCs/>
          <w:u w:val="single"/>
        </w:rPr>
        <w:t xml:space="preserve">or concrete </w:t>
      </w:r>
      <w:r w:rsidRPr="00DB56B7">
        <w:rPr>
          <w:rFonts w:eastAsia="Times New Roman"/>
          <w:b/>
          <w:bCs/>
          <w:highlight w:val="cyan"/>
          <w:u w:val="single"/>
        </w:rPr>
        <w:t>par- ticularities of agents</w:t>
      </w:r>
      <w:r w:rsidRPr="00DB56B7">
        <w:rPr>
          <w:rFonts w:eastAsia="Times New Roman"/>
          <w:sz w:val="12"/>
        </w:rPr>
        <w:t xml:space="preserve"> and contexts, </w:t>
      </w:r>
      <w:r w:rsidRPr="00DB56B7">
        <w:rPr>
          <w:rFonts w:eastAsia="Times New Roman"/>
          <w:b/>
          <w:bCs/>
          <w:highlight w:val="cyan"/>
          <w:u w:val="single"/>
        </w:rPr>
        <w:t>and</w:t>
      </w:r>
      <w:r w:rsidRPr="00DB56B7">
        <w:rPr>
          <w:rFonts w:eastAsia="Times New Roman"/>
          <w:sz w:val="12"/>
        </w:rPr>
        <w:t xml:space="preserve"> therefore </w:t>
      </w:r>
      <w:r w:rsidRPr="00DB56B7">
        <w:rPr>
          <w:rFonts w:eastAsia="Times New Roman"/>
          <w:b/>
          <w:bCs/>
          <w:highlight w:val="cyan"/>
          <w:u w:val="single"/>
        </w:rPr>
        <w:t>invites</w:t>
      </w:r>
      <w:r w:rsidRPr="00DB56B7">
        <w:rPr>
          <w:rFonts w:eastAsia="Times New Roman"/>
          <w:sz w:val="12"/>
          <w:highlight w:val="cyan"/>
        </w:rPr>
        <w:t xml:space="preserve"> </w:t>
      </w:r>
      <w:r w:rsidRPr="00DB56B7">
        <w:rPr>
          <w:rFonts w:eastAsia="Times New Roman"/>
          <w:b/>
          <w:bCs/>
          <w:highlight w:val="cyan"/>
          <w:u w:val="single"/>
        </w:rPr>
        <w:t>attuned per- ception to</w:t>
      </w:r>
      <w:r w:rsidRPr="00DB56B7">
        <w:rPr>
          <w:rFonts w:eastAsia="Times New Roman"/>
          <w:sz w:val="12"/>
        </w:rPr>
        <w:t xml:space="preserve"> the more </w:t>
      </w:r>
      <w:r w:rsidRPr="00DB56B7">
        <w:rPr>
          <w:rFonts w:eastAsia="Times New Roman"/>
          <w:b/>
          <w:bCs/>
          <w:highlight w:val="cyan"/>
          <w:u w:val="single"/>
        </w:rPr>
        <w:t>subtle dimensions of human moral action</w:t>
      </w:r>
      <w:r w:rsidRPr="00DB56B7">
        <w:rPr>
          <w:rFonts w:eastAsia="Times New Roman"/>
          <w:sz w:val="12"/>
        </w:rPr>
        <w:t xml:space="preserve"> such as intention and emotive reasoning, as well as the fitting or appropriate response in light of the underlying relationships of a given situation.</w:t>
      </w:r>
      <w:r w:rsidRPr="00DB56B7">
        <w:rPr>
          <w:rFonts w:eastAsia="Times New Roman"/>
          <w:position w:val="8"/>
          <w:sz w:val="12"/>
          <w:szCs w:val="14"/>
        </w:rPr>
        <w:t xml:space="preserve">3 </w:t>
      </w:r>
      <w:r w:rsidRPr="00DB56B7">
        <w:rPr>
          <w:rFonts w:eastAsia="Times New Roman"/>
          <w:b/>
          <w:bCs/>
          <w:u w:val="single"/>
        </w:rPr>
        <w:t xml:space="preserve">This would make it </w:t>
      </w:r>
      <w:r w:rsidRPr="00DB56B7">
        <w:rPr>
          <w:rFonts w:eastAsia="Times New Roman"/>
          <w:b/>
          <w:bCs/>
          <w:highlight w:val="cyan"/>
          <w:u w:val="single"/>
        </w:rPr>
        <w:t>helpful in combating</w:t>
      </w:r>
      <w:r w:rsidRPr="00DB56B7">
        <w:rPr>
          <w:rFonts w:eastAsia="Times New Roman"/>
          <w:b/>
          <w:bCs/>
          <w:u w:val="single"/>
        </w:rPr>
        <w:t xml:space="preserve"> </w:t>
      </w:r>
      <w:r w:rsidRPr="00DB56B7">
        <w:rPr>
          <w:rFonts w:eastAsia="Times New Roman"/>
          <w:b/>
          <w:bCs/>
          <w:highlight w:val="cyan"/>
          <w:u w:val="single"/>
        </w:rPr>
        <w:t>racism in</w:t>
      </w:r>
      <w:r w:rsidRPr="00DB56B7">
        <w:rPr>
          <w:rFonts w:eastAsia="Times New Roman"/>
          <w:b/>
          <w:bCs/>
          <w:u w:val="single"/>
        </w:rPr>
        <w:t xml:space="preserve"> its more </w:t>
      </w:r>
      <w:r w:rsidRPr="00DB56B7">
        <w:rPr>
          <w:rFonts w:eastAsia="Times New Roman"/>
          <w:b/>
          <w:bCs/>
          <w:highlight w:val="cyan"/>
          <w:u w:val="single"/>
        </w:rPr>
        <w:t>covert</w:t>
      </w:r>
      <w:r w:rsidRPr="00DB56B7">
        <w:rPr>
          <w:rFonts w:eastAsia="Times New Roman"/>
          <w:sz w:val="12"/>
        </w:rPr>
        <w:t xml:space="preserve"> contemporary </w:t>
      </w:r>
      <w:r w:rsidRPr="00DB56B7">
        <w:rPr>
          <w:rFonts w:eastAsia="Times New Roman"/>
          <w:b/>
          <w:bCs/>
          <w:highlight w:val="cyan"/>
          <w:u w:val="single"/>
        </w:rPr>
        <w:t>forms</w:t>
      </w:r>
      <w:r w:rsidRPr="00DB56B7">
        <w:rPr>
          <w:rFonts w:eastAsia="Times New Roman"/>
          <w:sz w:val="12"/>
        </w:rPr>
        <w:t xml:space="preserve"> such as internalized </w:t>
      </w:r>
      <w:r w:rsidRPr="00DB56B7">
        <w:rPr>
          <w:rFonts w:eastAsia="Times New Roman"/>
          <w:b/>
          <w:bCs/>
          <w:u w:val="single"/>
        </w:rPr>
        <w:t>dispositions of superiority</w:t>
      </w:r>
      <w:r w:rsidRPr="00DB56B7">
        <w:rPr>
          <w:rFonts w:eastAsia="Times New Roman"/>
          <w:sz w:val="12"/>
        </w:rPr>
        <w:t xml:space="preserve"> (operative in the first scenario), </w:t>
      </w:r>
      <w:r w:rsidRPr="00DB56B7">
        <w:rPr>
          <w:rFonts w:eastAsia="Times New Roman"/>
          <w:b/>
          <w:bCs/>
          <w:highlight w:val="cyan"/>
          <w:u w:val="single"/>
        </w:rPr>
        <w:t>situations where stereotypes are like- ly to occlude actual facts</w:t>
      </w:r>
      <w:r w:rsidRPr="00DB56B7">
        <w:rPr>
          <w:rFonts w:eastAsia="Times New Roman"/>
          <w:sz w:val="12"/>
        </w:rPr>
        <w:t xml:space="preserve"> (the second scenario), o</w:t>
      </w:r>
      <w:r w:rsidRPr="00DB56B7">
        <w:rPr>
          <w:rFonts w:eastAsia="Times New Roman"/>
          <w:b/>
          <w:bCs/>
          <w:u w:val="single"/>
        </w:rPr>
        <w:t xml:space="preserve">r situations where </w:t>
      </w:r>
      <w:r w:rsidRPr="00DB56B7">
        <w:rPr>
          <w:rFonts w:eastAsia="Times New Roman"/>
          <w:b/>
          <w:bCs/>
          <w:highlight w:val="cyan"/>
          <w:u w:val="single"/>
        </w:rPr>
        <w:t>one’s place in the racial hierarchy is likely to determine how one re- lates to others</w:t>
      </w:r>
      <w:r w:rsidRPr="00DB56B7">
        <w:rPr>
          <w:rFonts w:eastAsia="Times New Roman"/>
          <w:sz w:val="12"/>
        </w:rPr>
        <w:t xml:space="preserve"> (the third scenario). Finally, </w:t>
      </w:r>
      <w:r w:rsidRPr="00DB56B7">
        <w:rPr>
          <w:rFonts w:eastAsia="Times New Roman"/>
          <w:b/>
          <w:bCs/>
          <w:highlight w:val="cyan"/>
          <w:u w:val="single"/>
        </w:rPr>
        <w:t>virtue ethics encourages</w:t>
      </w:r>
      <w:r w:rsidRPr="00DB56B7">
        <w:rPr>
          <w:rFonts w:eastAsia="Times New Roman"/>
          <w:b/>
          <w:bCs/>
          <w:u w:val="single"/>
        </w:rPr>
        <w:t xml:space="preserve"> ongoing and </w:t>
      </w:r>
      <w:r w:rsidRPr="00DB56B7">
        <w:rPr>
          <w:rFonts w:eastAsia="Times New Roman"/>
          <w:b/>
          <w:bCs/>
          <w:highlight w:val="cyan"/>
          <w:u w:val="single"/>
        </w:rPr>
        <w:t>future-oriented transformation</w:t>
      </w:r>
      <w:r w:rsidRPr="00DB56B7">
        <w:rPr>
          <w:rFonts w:eastAsia="Times New Roman"/>
          <w:sz w:val="12"/>
        </w:rPr>
        <w:t xml:space="preserve"> through a process of striving toward a vision of what one hopes to become, whether as an individual or as a community, operative in the second and third sce- narios.</w:t>
      </w:r>
      <w:r w:rsidRPr="00DB56B7">
        <w:rPr>
          <w:rFonts w:eastAsia="Times New Roman"/>
          <w:position w:val="8"/>
          <w:sz w:val="12"/>
          <w:szCs w:val="14"/>
        </w:rPr>
        <w:t xml:space="preserve">4 </w:t>
      </w:r>
      <w:r w:rsidRPr="00DB56B7">
        <w:rPr>
          <w:rFonts w:eastAsia="Times New Roman"/>
          <w:sz w:val="12"/>
        </w:rPr>
        <w:t>Americans were recently reminded of the indispensability of virtue ethics for racial justice as we marked the 50</w:t>
      </w:r>
      <w:r w:rsidRPr="00DB56B7">
        <w:rPr>
          <w:rFonts w:eastAsia="Times New Roman"/>
          <w:position w:val="8"/>
          <w:sz w:val="12"/>
          <w:szCs w:val="14"/>
        </w:rPr>
        <w:t xml:space="preserve">th </w:t>
      </w:r>
      <w:r w:rsidRPr="00DB56B7">
        <w:rPr>
          <w:rFonts w:eastAsia="Times New Roman"/>
          <w:sz w:val="12"/>
        </w:rPr>
        <w:t xml:space="preserve">Anniversary of the March on Washington for Jobs and Freedom, recalling a prophet- ic imperative to judge people on their character rather than the color of their skin and recommitting ourselves to making dreams of racial equality a reality. </w:t>
      </w:r>
    </w:p>
    <w:p w14:paraId="30B221F3" w14:textId="77777777" w:rsidR="001E6B31" w:rsidRPr="00DB56B7" w:rsidRDefault="001E6B31" w:rsidP="001E6B31"/>
    <w:p w14:paraId="6F478F7B" w14:textId="3C115F86" w:rsidR="001E6B31" w:rsidRPr="00DB56B7" w:rsidRDefault="001E6B31" w:rsidP="001E6B31">
      <w:pPr>
        <w:pStyle w:val="Heading3"/>
      </w:pPr>
      <w:r w:rsidRPr="00DB56B7">
        <w:t>1AC – Offense</w:t>
      </w:r>
    </w:p>
    <w:p w14:paraId="71E92D36" w14:textId="018A6276" w:rsidR="001E6B31" w:rsidRPr="00DB56B7" w:rsidRDefault="001E6B31" w:rsidP="001E6B31"/>
    <w:p w14:paraId="1D9222C2" w14:textId="77777777" w:rsidR="001E6B31" w:rsidRPr="00DB56B7" w:rsidRDefault="001E6B31" w:rsidP="001E6B31">
      <w:pPr>
        <w:pStyle w:val="Heading4"/>
      </w:pPr>
      <w:bookmarkStart w:id="0" w:name="_Hlk96101288"/>
      <w:r w:rsidRPr="00DB56B7">
        <w:t>I defend the resolution as a general principle: Resolved: The appropriation of outer space by private entities is unjust. PICs affirm since they don’t disprove my general thesis – “Birds fly” is true even if “penguins fly” is false.</w:t>
      </w:r>
    </w:p>
    <w:p w14:paraId="0A4C2773" w14:textId="77777777" w:rsidR="001E6B31" w:rsidRPr="00DB56B7" w:rsidRDefault="001E6B31" w:rsidP="001E6B31"/>
    <w:p w14:paraId="26921862" w14:textId="77777777" w:rsidR="001E6B31" w:rsidRPr="00DB56B7" w:rsidRDefault="001E6B31" w:rsidP="001E6B31">
      <w:pPr>
        <w:pStyle w:val="Heading4"/>
      </w:pPr>
      <w:r w:rsidRPr="00DB56B7">
        <w:t>Now affirm:</w:t>
      </w:r>
    </w:p>
    <w:p w14:paraId="4DBE2485" w14:textId="77777777" w:rsidR="001E6B31" w:rsidRPr="00DB56B7" w:rsidRDefault="001E6B31" w:rsidP="001E6B31"/>
    <w:p w14:paraId="128BCFA5" w14:textId="77777777" w:rsidR="001E6B31" w:rsidRPr="00DB56B7" w:rsidRDefault="001E6B31" w:rsidP="001E6B31">
      <w:pPr>
        <w:pStyle w:val="Heading4"/>
      </w:pPr>
      <w:r w:rsidRPr="00DB56B7">
        <w:t>1 – Hubris – To take control and appropriate space is to believe that you are above nature itself, which is arrogance.</w:t>
      </w:r>
    </w:p>
    <w:p w14:paraId="18A9B1CE" w14:textId="77777777" w:rsidR="001E6B31" w:rsidRPr="00DB56B7" w:rsidRDefault="001E6B31" w:rsidP="001E6B31">
      <w:r w:rsidRPr="00DB56B7">
        <w:rPr>
          <w:rStyle w:val="Style13ptBold"/>
        </w:rPr>
        <w:t>Sparrow 99</w:t>
      </w:r>
      <w:r w:rsidRPr="00DB56B7">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https://philpapers.org/rec/SPATEO)[bracketed for gen lang]//phs st //recut</w:t>
      </w:r>
    </w:p>
    <w:p w14:paraId="4116DC8A" w14:textId="77777777" w:rsidR="001E6B31" w:rsidRPr="00DB56B7" w:rsidRDefault="001E6B31" w:rsidP="001E6B31">
      <w:r w:rsidRPr="00DB56B7">
        <w:t xml:space="preserve">IV. THE SIN OF HUBRIS </w:t>
      </w:r>
      <w:r w:rsidRPr="00DB56B7">
        <w:rPr>
          <w:rStyle w:val="StyleUnderline"/>
        </w:rPr>
        <w:t xml:space="preserve">The other vice which terraforming might involve us in is the sin of hubris. </w:t>
      </w:r>
      <w:r w:rsidRPr="00DB56B7">
        <w:rPr>
          <w:rStyle w:val="StyleUnderline"/>
          <w:highlight w:val="cyan"/>
        </w:rPr>
        <w:t xml:space="preserve">Hubris is </w:t>
      </w:r>
      <w:r w:rsidRPr="00DB56B7">
        <w:rPr>
          <w:rStyle w:val="StyleUnderline"/>
        </w:rPr>
        <w:t xml:space="preserve">a </w:t>
      </w:r>
      <w:r w:rsidRPr="00DB56B7">
        <w:rPr>
          <w:rStyle w:val="StyleUnderline"/>
          <w:highlight w:val="cyan"/>
        </w:rPr>
        <w:t>vice</w:t>
      </w:r>
      <w:r w:rsidRPr="00DB56B7">
        <w:rPr>
          <w:rStyle w:val="StyleUnderline"/>
        </w:rPr>
        <w:t>, discussed in classical Greek literature and mythology,</w:t>
      </w:r>
      <w:r w:rsidRPr="00DB56B7">
        <w:t xml:space="preserve"> which is popularly thought to involve excessive pride before the gods.'9 </w:t>
      </w:r>
      <w:r w:rsidRPr="00DB56B7">
        <w:rPr>
          <w:rStyle w:val="StyleUnderline"/>
        </w:rPr>
        <w:t xml:space="preserve">It </w:t>
      </w:r>
      <w:r w:rsidRPr="00DB56B7">
        <w:rPr>
          <w:rStyle w:val="StyleUnderline"/>
          <w:highlight w:val="cyan"/>
        </w:rPr>
        <w:t>occurs when humans willfully ignore their limits and seek to become</w:t>
      </w:r>
      <w:r w:rsidRPr="00DB56B7">
        <w:rPr>
          <w:rStyle w:val="StyleUnderline"/>
        </w:rPr>
        <w:t xml:space="preserve"> like </w:t>
      </w:r>
      <w:r w:rsidRPr="00DB56B7">
        <w:rPr>
          <w:rStyle w:val="StyleUnderline"/>
          <w:highlight w:val="cyan"/>
        </w:rPr>
        <w:t>gods.</w:t>
      </w:r>
      <w:r w:rsidRPr="00DB56B7">
        <w:rPr>
          <w:rStyle w:val="StyleUnderline"/>
        </w:rPr>
        <w:t xml:space="preserve">2° </w:t>
      </w:r>
      <w:r w:rsidRPr="00DB56B7">
        <w:rPr>
          <w:rStyle w:val="StyleUnderline"/>
          <w:highlight w:val="cyan"/>
        </w:rPr>
        <w:t>Hubris is</w:t>
      </w:r>
      <w:r w:rsidRPr="00DB56B7">
        <w:rPr>
          <w:rStyle w:val="StyleUnderline"/>
        </w:rPr>
        <w:t xml:space="preserve"> traditionally </w:t>
      </w:r>
      <w:r w:rsidRPr="00DB56B7">
        <w:rPr>
          <w:rStyle w:val="StyleUnderline"/>
          <w:highlight w:val="cyan"/>
        </w:rPr>
        <w:t>punished by disaster.</w:t>
      </w:r>
      <w:r w:rsidRPr="00DB56B7">
        <w:t xml:space="preserve"> The excess of pride is the undoing of those who possess it and they are put in their place, usually roughly. </w:t>
      </w:r>
      <w:r w:rsidRPr="00DB56B7">
        <w:rPr>
          <w:rStyle w:val="StyleUnderline"/>
        </w:rPr>
        <w:t xml:space="preserve">The paradigmatic example of hubris can be found in the legend of Icarus, who flew too close to the sun in the attempt to reach heaven and lost his son as a result.21 </w:t>
      </w:r>
      <w:r w:rsidRPr="00DB56B7">
        <w:rPr>
          <w:rStyle w:val="StyleUnderline"/>
          <w:highlight w:val="cyan"/>
        </w:rPr>
        <w:t>Planetary</w:t>
      </w:r>
      <w:r w:rsidRPr="00DB56B7">
        <w:rPr>
          <w:rStyle w:val="StyleUnderline"/>
        </w:rPr>
        <w:t xml:space="preserve"> engineering strikes me as a good candidate for the sort of </w:t>
      </w:r>
      <w:r w:rsidRPr="00DB56B7">
        <w:rPr>
          <w:rStyle w:val="StyleUnderline"/>
          <w:highlight w:val="cyan"/>
        </w:rPr>
        <w:t>project</w:t>
      </w:r>
      <w:r w:rsidRPr="00DB56B7">
        <w:rPr>
          <w:rStyle w:val="StyleUnderline"/>
        </w:rPr>
        <w:t xml:space="preserve"> which </w:t>
      </w:r>
      <w:r w:rsidRPr="00DB56B7">
        <w:rPr>
          <w:rStyle w:val="StyleUnderline"/>
          <w:highlight w:val="cyan"/>
        </w:rPr>
        <w:t>would demonstrate hubris. We would be playing god.</w:t>
      </w:r>
      <w:r w:rsidRPr="00DB56B7">
        <w:t xml:space="preserve"> This sentiment is never far from the literature. The rhetoric of terraforming is quite self-consciously a rhetoric of transformation and transcendence. Terraforming is not just another project. </w:t>
      </w:r>
      <w:r w:rsidRPr="00DB56B7">
        <w:rPr>
          <w:rStyle w:val="StyleUnderline"/>
        </w:rPr>
        <w:t>It is a project that would make us world makers .22 It would mark the next stage of human destiny and the beginning of the conquest of space.</w:t>
      </w:r>
      <w:r w:rsidRPr="00DB56B7">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we must be able to give a non-theistic account of hubris. There are two strategies we may pursue to develop such an account. </w:t>
      </w:r>
      <w:r w:rsidRPr="00DB56B7">
        <w:rPr>
          <w:rStyle w:val="StyleUnderline"/>
        </w:rPr>
        <w:t xml:space="preserve">The </w:t>
      </w:r>
      <w:r w:rsidRPr="00DB56B7">
        <w:rPr>
          <w:rStyle w:val="StyleUnderline"/>
          <w:highlight w:val="cyan"/>
        </w:rPr>
        <w:t>first</w:t>
      </w:r>
      <w:r w:rsidRPr="00DB56B7">
        <w:rPr>
          <w:rStyle w:val="StyleUnderline"/>
        </w:rPr>
        <w:t xml:space="preserve"> and the easiest is to focus on the character and phenomenology of the vice of hubris. </w:t>
      </w:r>
      <w:r w:rsidRPr="00DB56B7">
        <w:t xml:space="preserve">To do so, we must provide a description of hubris as an attitude and show that the project of terraforming is both the result of and a source of such attitudes. As noted above, the proponents of terraforming often seem to demon-strate an attitude which is a good prima-facie candidate for hubris. </w:t>
      </w:r>
      <w:r w:rsidRPr="00DB56B7">
        <w:rPr>
          <w:rStyle w:val="StyleUnderline"/>
        </w:rPr>
        <w:t xml:space="preserve">Classically, </w:t>
      </w:r>
      <w:r w:rsidRPr="00DB56B7">
        <w:rPr>
          <w:rStyle w:val="StyleUnderline"/>
          <w:highlight w:val="cyan"/>
        </w:rPr>
        <w:t>hubris involves glorying in one's own powers</w:t>
      </w:r>
      <w:r w:rsidRPr="00DB56B7">
        <w:rPr>
          <w:rStyle w:val="StyleUnderline"/>
        </w:rPr>
        <w:t>, a false optimism about them, and a haste to put them to the test.</w:t>
      </w:r>
      <w:r w:rsidRPr="00DB56B7">
        <w:t xml:space="preserve"> A lack of self-knowledge and self-reflection is also characteristic of hubris, as is a dismissive attitude toward both critics and past failures. All of these traits are sometimes evidenced in the discussion of terraforming. </w:t>
      </w:r>
      <w:r w:rsidRPr="00DB56B7">
        <w:rPr>
          <w:rStyle w:val="StyleUnderline"/>
          <w:highlight w:val="cyan"/>
        </w:rPr>
        <w:t>The project</w:t>
      </w:r>
      <w:r w:rsidRPr="00DB56B7">
        <w:rPr>
          <w:rStyle w:val="StyleUnderline"/>
        </w:rPr>
        <w:t xml:space="preserve"> </w:t>
      </w:r>
      <w:r w:rsidRPr="00DB56B7">
        <w:rPr>
          <w:rStyle w:val="StyleUnderline"/>
          <w:highlight w:val="cyan"/>
        </w:rPr>
        <w:t>attracts interest</w:t>
      </w:r>
      <w:r w:rsidRPr="00DB56B7">
        <w:rPr>
          <w:rStyle w:val="StyleUnderline"/>
        </w:rPr>
        <w:t xml:space="preserve"> simply </w:t>
      </w:r>
      <w:r w:rsidRPr="00DB56B7">
        <w:rPr>
          <w:rStyle w:val="StyleUnderline"/>
          <w:highlight w:val="cyan"/>
        </w:rPr>
        <w:t>because it is so dramatic</w:t>
      </w:r>
      <w:r w:rsidRPr="00DB56B7">
        <w:rPr>
          <w:rStyle w:val="StyleUnderline"/>
        </w:rPr>
        <w:t xml:space="preserve"> and because of the </w:t>
      </w:r>
      <w:r w:rsidRPr="00DB56B7">
        <w:rPr>
          <w:rStyle w:val="StyleUnderline"/>
          <w:highlight w:val="cyan"/>
        </w:rPr>
        <w:t>proof it could provide</w:t>
      </w:r>
      <w:r w:rsidRPr="00DB56B7">
        <w:rPr>
          <w:rStyle w:val="StyleUnderline"/>
        </w:rPr>
        <w:t xml:space="preserve"> of </w:t>
      </w:r>
      <w:r w:rsidRPr="00DB56B7">
        <w:rPr>
          <w:rStyle w:val="StyleUnderline"/>
          <w:highlight w:val="cyan"/>
        </w:rPr>
        <w:t>the supremacy of human spirit</w:t>
      </w:r>
      <w:r w:rsidRPr="00DB56B7">
        <w:rPr>
          <w:rStyle w:val="StyleUnderline"/>
        </w:rPr>
        <w:t xml:space="preserve"> and engineering skill. This enthusiasm for terraforming looks particularly damning in the light of past technological disasters on Earth. </w:t>
      </w:r>
      <w:r w:rsidRPr="00DB56B7">
        <w:rPr>
          <w:rStyle w:val="StyleUnderline"/>
          <w:highlight w:val="cyan"/>
        </w:rPr>
        <w:t>There is</w:t>
      </w:r>
      <w:r w:rsidRPr="00DB56B7">
        <w:rPr>
          <w:rStyle w:val="StyleUnderline"/>
        </w:rPr>
        <w:t xml:space="preserve"> </w:t>
      </w:r>
      <w:r w:rsidRPr="00DB56B7">
        <w:rPr>
          <w:rStyle w:val="StyleUnderline"/>
          <w:highlight w:val="cyan"/>
        </w:rPr>
        <w:t>little self-reflection going on in the debate</w:t>
      </w:r>
      <w:r w:rsidRPr="00DB56B7">
        <w:rPr>
          <w:rStyle w:val="StyleUnderline"/>
        </w:rPr>
        <w:t xml:space="preserve"> about terraforming,</w:t>
      </w:r>
      <w:r w:rsidRPr="00DB56B7">
        <w:t xml:space="preserve"> which is largely a technical debate about feasibility and methods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strated by current advocates of terraforming, it remains to be argued that they are always likely to be so. In order to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DB56B7">
        <w:rPr>
          <w:rStyle w:val="StyleUnderline"/>
        </w:rPr>
        <w:t xml:space="preserve">The </w:t>
      </w:r>
      <w:r w:rsidRPr="00DB56B7">
        <w:rPr>
          <w:rStyle w:val="StyleUnderline"/>
          <w:highlight w:val="cyan"/>
        </w:rPr>
        <w:t>second</w:t>
      </w:r>
      <w:r w:rsidRPr="00DB56B7">
        <w:rPr>
          <w:rStyle w:val="StyleUnderline"/>
        </w:rPr>
        <w:t xml:space="preserve"> strategy </w:t>
      </w:r>
      <w:r w:rsidRPr="00DB56B7">
        <w:rPr>
          <w:rStyle w:val="StyleUnderline"/>
          <w:highlight w:val="cyan"/>
        </w:rPr>
        <w:t>is</w:t>
      </w:r>
      <w:r w:rsidRPr="00DB56B7">
        <w:rPr>
          <w:rStyle w:val="StyleUnderline"/>
        </w:rPr>
        <w:t xml:space="preserve"> thus to try to formulate a (non-theistic) account of </w:t>
      </w:r>
      <w:r w:rsidRPr="00DB56B7">
        <w:rPr>
          <w:rStyle w:val="StyleUnderline"/>
          <w:highlight w:val="cyan"/>
        </w:rPr>
        <w:t>humanity's place in the cosmos and</w:t>
      </w:r>
      <w:r w:rsidRPr="00DB56B7">
        <w:rPr>
          <w:rStyle w:val="StyleUnderline"/>
        </w:rPr>
        <w:t xml:space="preserve"> of </w:t>
      </w:r>
      <w:r w:rsidRPr="00DB56B7">
        <w:rPr>
          <w:rStyle w:val="StyleUnderline"/>
          <w:highlight w:val="cyan"/>
        </w:rPr>
        <w:t>appropriate limits to human activities</w:t>
      </w:r>
      <w:r w:rsidRPr="00DB56B7">
        <w:rPr>
          <w:rStyle w:val="StyleUnderline"/>
        </w:rPr>
        <w:t xml:space="preserve">, in order to show that </w:t>
      </w:r>
      <w:r w:rsidRPr="00DB56B7">
        <w:rPr>
          <w:rStyle w:val="StyleUnderline"/>
          <w:highlight w:val="cyan"/>
        </w:rPr>
        <w:t>projects which transgress these demonstrate hubris.</w:t>
      </w:r>
      <w:r w:rsidRPr="00DB56B7">
        <w:rPr>
          <w:rStyle w:val="StyleUnderline"/>
        </w:rPr>
        <w:t>24 It is important to understand that this argument is an attempt to show that seeking to transcend certain limits demonstrates hubris; and is therefore wrong, rather than an attempt to show why seeking to transcend certain limits is wrong, and therefore demonstrates hubris. It is intended to remain within an agent-based framework.</w:t>
      </w:r>
      <w:r w:rsidRPr="00DB56B7">
        <w:t xml:space="preserve"> We need an account of our limits in order to better show when people are trying to overcome them. Nevertheless, the fact that trying to do so is wrong is solely a function of whether it demonstrates hubris or not, which also depends on any other number of things.25 How do we distinguish these limits? Again it seems to me that there are two ways we might seek some guide to the limits of proper human action. The first moves indirectly toward an account of our limits by fodusing on the nature of our actions and by arguing that certain features are characteristic of projects which seek to transcend our proper limits. There is often a significant relation between our actions and the projects they are part of. In the case of hubris, acts of hubris are usually large, dramatic, and unprecedented acts. They are usually punished by disaster. The pride and the fall go hand in hand. The possibility of disaster, then, of failure which would bring us low, operates as a sign of hubris. </w:t>
      </w:r>
      <w:r w:rsidRPr="00DB56B7">
        <w:rPr>
          <w:rStyle w:val="StyleUnderline"/>
          <w:highlight w:val="cyan"/>
        </w:rPr>
        <w:t>Terraforrning</w:t>
      </w:r>
      <w:r w:rsidRPr="00DB56B7">
        <w:rPr>
          <w:rStyle w:val="StyleUnderline"/>
        </w:rPr>
        <w:t xml:space="preserve"> certainly </w:t>
      </w:r>
      <w:r w:rsidRPr="00DB56B7">
        <w:rPr>
          <w:rStyle w:val="StyleUnderline"/>
          <w:highlight w:val="cyan"/>
        </w:rPr>
        <w:t>involves</w:t>
      </w:r>
      <w:r w:rsidRPr="00DB56B7">
        <w:rPr>
          <w:rStyle w:val="StyleUnderline"/>
        </w:rPr>
        <w:t xml:space="preserve"> the </w:t>
      </w:r>
      <w:r w:rsidRPr="00DB56B7">
        <w:rPr>
          <w:rStyle w:val="StyleUnderline"/>
          <w:highlight w:val="cyan"/>
        </w:rPr>
        <w:t>possibility of catastrophic failure.</w:t>
      </w:r>
      <w:r w:rsidRPr="00DB56B7">
        <w:t xml:space="preserve"> Given the scale of the project and the amount of energy involved, failures are likely to be disastrous. Instead of a habitable planet, we may produce .one with a poisonous atmosphere or without water or lashed by continual typhoons. Indeed, given the amount of resources and human effort which would need to be dedicated to terraforming, anything other than complete success would be a disaster. </w:t>
      </w:r>
      <w:r w:rsidRPr="00DB56B7">
        <w:rPr>
          <w:rStyle w:val="StyleUnderline"/>
        </w:rPr>
        <w:t xml:space="preserve">Note that it is the </w:t>
      </w:r>
      <w:r w:rsidRPr="00DB56B7">
        <w:rPr>
          <w:rStyle w:val="StyleUnderline"/>
          <w:highlight w:val="cyan"/>
        </w:rPr>
        <w:t>possibility</w:t>
      </w:r>
      <w:r w:rsidRPr="00DB56B7">
        <w:rPr>
          <w:rStyle w:val="StyleUnderline"/>
        </w:rPr>
        <w:t xml:space="preserve"> of disaster </w:t>
      </w:r>
      <w:r w:rsidRPr="00DB56B7">
        <w:rPr>
          <w:rStyle w:val="StyleUnderline"/>
          <w:highlight w:val="cyan"/>
        </w:rPr>
        <w:t>rather than</w:t>
      </w:r>
      <w:r w:rsidRPr="00DB56B7">
        <w:rPr>
          <w:rStyle w:val="StyleUnderline"/>
        </w:rPr>
        <w:t xml:space="preserve"> its </w:t>
      </w:r>
      <w:r w:rsidRPr="00DB56B7">
        <w:rPr>
          <w:rStyle w:val="StyleUnderline"/>
          <w:highlight w:val="cyan"/>
        </w:rPr>
        <w:t>probability</w:t>
      </w:r>
      <w:r w:rsidRPr="00DB56B7">
        <w:rPr>
          <w:rStyle w:val="StyleUnderline"/>
        </w:rPr>
        <w:t xml:space="preserve"> which </w:t>
      </w:r>
      <w:r w:rsidRPr="00DB56B7">
        <w:rPr>
          <w:rStyle w:val="StyleUnderline"/>
          <w:highlight w:val="cyan"/>
        </w:rPr>
        <w:t>is important</w:t>
      </w:r>
      <w:r w:rsidRPr="00DB56B7">
        <w:rPr>
          <w:rStyle w:val="StyleUnderline"/>
        </w:rPr>
        <w:t xml:space="preserve"> here. I am not arguing that the risks are too great or that the costs of failure are too high. Instead, the </w:t>
      </w:r>
      <w:r w:rsidRPr="00DB56B7">
        <w:rPr>
          <w:rStyle w:val="StyleUnderline"/>
          <w:highlight w:val="cyan"/>
        </w:rPr>
        <w:t>possibility</w:t>
      </w:r>
      <w:r w:rsidRPr="00DB56B7">
        <w:rPr>
          <w:rStyle w:val="StyleUnderline"/>
        </w:rPr>
        <w:t xml:space="preserve"> of a catastrophic failure which </w:t>
      </w:r>
      <w:r w:rsidRPr="00DB56B7">
        <w:rPr>
          <w:rStyle w:val="StyleUnderline"/>
          <w:highlight w:val="cyan"/>
        </w:rPr>
        <w:t>would reveal our ambitions as arrogant</w:t>
      </w:r>
      <w:r w:rsidRPr="00DB56B7">
        <w:rPr>
          <w:rStyle w:val="StyleUnderline"/>
        </w:rPr>
        <w:t xml:space="preserve"> and futile acts as an indication that the project is one which oversteps the limits of our wisdom and abilities.</w:t>
      </w:r>
      <w:r w:rsidRPr="00DB56B7">
        <w:t xml:space="preserve"> 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DB56B7">
        <w:rPr>
          <w:rStyle w:val="StyleUnderline"/>
          <w:highlight w:val="cyan"/>
        </w:rPr>
        <w:t>To say</w:t>
      </w:r>
      <w:r w:rsidRPr="00DB56B7">
        <w:rPr>
          <w:rStyle w:val="StyleUnderline"/>
        </w:rPr>
        <w:t xml:space="preserve"> that </w:t>
      </w:r>
      <w:r w:rsidRPr="00DB56B7">
        <w:rPr>
          <w:rStyle w:val="StyleUnderline"/>
          <w:highlight w:val="cyan"/>
        </w:rPr>
        <w:t>some location</w:t>
      </w:r>
      <w:r w:rsidRPr="00DB56B7">
        <w:rPr>
          <w:rStyle w:val="StyleUnderline"/>
        </w:rPr>
        <w:t xml:space="preserve"> or area </w:t>
      </w:r>
      <w:r w:rsidRPr="00DB56B7">
        <w:rPr>
          <w:rStyle w:val="StyleUnderline"/>
          <w:highlight w:val="cyan"/>
        </w:rPr>
        <w:t>is our proper place</w:t>
      </w:r>
      <w:r w:rsidRPr="00DB56B7">
        <w:rPr>
          <w:rStyle w:val="StyleUnderline"/>
        </w:rPr>
        <w:t xml:space="preserve"> is not an empty thought. It </w:t>
      </w:r>
      <w:r w:rsidRPr="00DB56B7">
        <w:rPr>
          <w:rStyle w:val="StyleUnderline"/>
          <w:highlight w:val="cyan"/>
        </w:rPr>
        <w:t>implies</w:t>
      </w:r>
      <w:r w:rsidRPr="00DB56B7">
        <w:rPr>
          <w:rStyle w:val="StyleUnderline"/>
        </w:rPr>
        <w:t xml:space="preserve"> a certain </w:t>
      </w:r>
      <w:r w:rsidRPr="00DB56B7">
        <w:rPr>
          <w:rStyle w:val="StyleUnderline"/>
          <w:highlight w:val="cyan"/>
        </w:rPr>
        <w:t>relation of appropriateness</w:t>
      </w:r>
      <w:r w:rsidRPr="00DB56B7">
        <w:rPr>
          <w:rStyle w:val="StyleUnderline"/>
        </w:rPr>
        <w:t xml:space="preserve"> in our presence there. A </w:t>
      </w:r>
      <w:r w:rsidRPr="00DB56B7">
        <w:rPr>
          <w:rStyle w:val="StyleUnderline"/>
          <w:highlight w:val="cyan"/>
        </w:rPr>
        <w:t>proper place is one in which one can flourish without</w:t>
      </w:r>
      <w:r w:rsidRPr="00DB56B7">
        <w:rPr>
          <w:rStyle w:val="StyleUnderline"/>
        </w:rPr>
        <w:t xml:space="preserve"> too </w:t>
      </w:r>
      <w:r w:rsidRPr="00DB56B7">
        <w:rPr>
          <w:rStyle w:val="StyleUnderline"/>
          <w:highlight w:val="cyan"/>
        </w:rPr>
        <w:t>much</w:t>
      </w:r>
      <w:r w:rsidRPr="00DB56B7">
        <w:rPr>
          <w:rStyle w:val="StyleUnderline"/>
        </w:rPr>
        <w:t xml:space="preserve"> of a </w:t>
      </w:r>
      <w:r w:rsidRPr="00DB56B7">
        <w:rPr>
          <w:rStyle w:val="StyleUnderline"/>
          <w:highlight w:val="cyan"/>
        </w:rPr>
        <w:t>struggle</w:t>
      </w:r>
      <w:r w:rsidRPr="00DB56B7">
        <w:rPr>
          <w:rStyle w:val="StyleUnderline"/>
        </w:rPr>
        <w:t xml:space="preserve">. It is one that we can live in and sustain. </w:t>
      </w:r>
      <w:r w:rsidRPr="00DB56B7">
        <w:t xml:space="preserve">It is a place in which one fits and does not appear uncomfortable or out of place. It is prima facie implausible'to suggest that Mars is our proper place. </w:t>
      </w:r>
      <w:r w:rsidRPr="00DB56B7">
        <w:rPr>
          <w:rStyle w:val="StyleUnderline"/>
        </w:rPr>
        <w:t xml:space="preserve">The </w:t>
      </w:r>
      <w:r w:rsidRPr="00DB56B7">
        <w:rPr>
          <w:rStyle w:val="StyleUnderline"/>
          <w:highlight w:val="cyan"/>
        </w:rPr>
        <w:t xml:space="preserve">vast amount of effort required </w:t>
      </w:r>
      <w:r w:rsidRPr="00DB56B7">
        <w:rPr>
          <w:rStyle w:val="StyleUnderline"/>
        </w:rPr>
        <w:t xml:space="preserve">for us </w:t>
      </w:r>
      <w:r w:rsidRPr="00DB56B7">
        <w:rPr>
          <w:rStyle w:val="StyleUnderline"/>
          <w:highlight w:val="cyan"/>
        </w:rPr>
        <w:t>to sustain</w:t>
      </w:r>
      <w:r w:rsidRPr="00DB56B7">
        <w:rPr>
          <w:rStyle w:val="StyleUnderline"/>
        </w:rPr>
        <w:t xml:space="preserve"> a </w:t>
      </w:r>
      <w:r w:rsidRPr="00DB56B7">
        <w:rPr>
          <w:rStyle w:val="StyleUnderline"/>
          <w:highlight w:val="cyan"/>
        </w:rPr>
        <w:t>presence</w:t>
      </w:r>
      <w:r w:rsidRPr="00DB56B7">
        <w:rPr>
          <w:rStyle w:val="StyleUnderline"/>
        </w:rPr>
        <w:t xml:space="preserve"> there, even to the point of entirely transforming the planet, </w:t>
      </w:r>
      <w:r w:rsidRPr="00DB56B7">
        <w:rPr>
          <w:rStyle w:val="StyleUnderline"/>
          <w:highlight w:val="cyan"/>
        </w:rPr>
        <w:t>indicates</w:t>
      </w:r>
      <w:r w:rsidRPr="00DB56B7">
        <w:rPr>
          <w:rStyle w:val="StyleUnderline"/>
        </w:rPr>
        <w:t xml:space="preserve"> that </w:t>
      </w:r>
      <w:r w:rsidRPr="00DB56B7">
        <w:rPr>
          <w:rStyle w:val="StyleUnderline"/>
          <w:highlight w:val="cyan"/>
        </w:rPr>
        <w:t>it is not a</w:t>
      </w:r>
      <w:r w:rsidRPr="00DB56B7">
        <w:rPr>
          <w:rStyle w:val="StyleUnderline"/>
        </w:rPr>
        <w:t xml:space="preserve"> natural </w:t>
      </w:r>
      <w:r w:rsidRPr="00DB56B7">
        <w:rPr>
          <w:rStyle w:val="StyleUnderline"/>
          <w:highlight w:val="cyan"/>
        </w:rPr>
        <w:t>environment for us.</w:t>
      </w:r>
      <w:r w:rsidRPr="00DB56B7">
        <w:t xml:space="preserve"> Our presence there would be analogous to that of a penguin in the Sahara or a rabbit underwater. If we have to wear space suits to visit and to completely remodel it in order to stay, then it's simply not our place.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homeis.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the human species does not look well qualified to start moving out to other planets. We must show that we are capable of looking after our current home before we could claim to have any place on another. For the moment, at least, our proper place is on Earth and the desire to colonize other planets is indicative of hubris.</w:t>
      </w:r>
    </w:p>
    <w:p w14:paraId="25177685" w14:textId="77777777" w:rsidR="001E6B31" w:rsidRPr="00DB56B7" w:rsidRDefault="001E6B31" w:rsidP="001E6B31"/>
    <w:p w14:paraId="102AA4BC" w14:textId="77777777" w:rsidR="001E6B31" w:rsidRPr="00DB56B7" w:rsidRDefault="001E6B31" w:rsidP="001E6B31">
      <w:pPr>
        <w:pStyle w:val="Heading4"/>
      </w:pPr>
      <w:r w:rsidRPr="00DB56B7">
        <w:t>2 – Forms – Commodifying nature strips value away from our form – The correct way to respond to nature is to conform to it instead of restructuring it to fit us. Space colonization is just a method to conquer more parts of nature.</w:t>
      </w:r>
    </w:p>
    <w:p w14:paraId="4EFE80A9" w14:textId="77777777" w:rsidR="001E6B31" w:rsidRPr="00DB56B7" w:rsidRDefault="001E6B31" w:rsidP="001E6B31">
      <w:r w:rsidRPr="00DB56B7">
        <w:rPr>
          <w:rStyle w:val="Style13ptBold"/>
        </w:rPr>
        <w:t>Lewis 43</w:t>
      </w:r>
      <w:r w:rsidRPr="00DB56B7">
        <w:t xml:space="preserve"> (C.S. Lewis, Clive Staples Lewis was a British writer and lay theologian. He held academic positions in English literature at both Oxford University and Cambridge University., 1943, accessed on 12-12-2021, Samizdat.qc, "The Abolition of Man", http://www.samizdat.qc.ca/cosmos/philo/AbolitionofMan.pdf)[bracketed for gen lang]//phs st //recut</w:t>
      </w:r>
    </w:p>
    <w:p w14:paraId="149AAE5C" w14:textId="77777777" w:rsidR="001E6B31" w:rsidRPr="00DB56B7" w:rsidRDefault="001E6B31" w:rsidP="001E6B31">
      <w:r w:rsidRPr="00DB56B7">
        <w:t xml:space="preserve">My point may be clearer to some if it is put in a different form. </w:t>
      </w:r>
      <w:r w:rsidRPr="00DB56B7">
        <w:rPr>
          <w:rStyle w:val="StyleUnderline"/>
        </w:rPr>
        <w:t>Nature is a word of varying meanings, which can best be understood if we consider its various opposites. The Natural is the opposite of the Artificial, the Civil, the Human, the Spiritual, and the Supernatural.</w:t>
      </w:r>
      <w:r w:rsidRPr="00DB56B7">
        <w:t xml:space="preserve"> The Artificial does not now concern us. If we take the rest of the list of opposites, however, I think we can get a rough idea of what [hu]men have meant by Nature and what it is they oppose to her. </w:t>
      </w:r>
      <w:r w:rsidRPr="00DB56B7">
        <w:rPr>
          <w:rStyle w:val="StyleUnderline"/>
        </w:rPr>
        <w:t>Nature seems to be the spatial and temporal, as distinct from what is less fully so or not so at all.</w:t>
      </w:r>
      <w:r w:rsidRPr="00DB56B7">
        <w:t xml:space="preserve"> She seems to be the world of quantity, as against the world of quality; of objects as against consciousness; of the bound, as against the wholly or partially autonomous; of that which knows no values as against that which both has and perceives value; of efficient causes (or, in some modern systems, of no causality at all) as against final causes. </w:t>
      </w:r>
      <w:r w:rsidRPr="00DB56B7">
        <w:rPr>
          <w:rStyle w:val="StyleUnderline"/>
        </w:rPr>
        <w:t xml:space="preserve">Now I take it that </w:t>
      </w:r>
      <w:r w:rsidRPr="00DB56B7">
        <w:rPr>
          <w:rStyle w:val="StyleUnderline"/>
          <w:highlight w:val="cyan"/>
        </w:rPr>
        <w:t>when we understand a thing</w:t>
      </w:r>
      <w:r w:rsidRPr="00DB56B7">
        <w:rPr>
          <w:rStyle w:val="StyleUnderline"/>
        </w:rPr>
        <w:t xml:space="preserve"> analytically </w:t>
      </w:r>
      <w:r w:rsidRPr="00DB56B7">
        <w:rPr>
          <w:rStyle w:val="StyleUnderline"/>
          <w:highlight w:val="cyan"/>
        </w:rPr>
        <w:t>and</w:t>
      </w:r>
      <w:r w:rsidRPr="00DB56B7">
        <w:rPr>
          <w:rStyle w:val="StyleUnderline"/>
        </w:rPr>
        <w:t xml:space="preserve"> then </w:t>
      </w:r>
      <w:r w:rsidRPr="00DB56B7">
        <w:rPr>
          <w:rStyle w:val="StyleUnderline"/>
          <w:highlight w:val="cyan"/>
        </w:rPr>
        <w:t>dominate</w:t>
      </w:r>
      <w:r w:rsidRPr="00DB56B7">
        <w:rPr>
          <w:rStyle w:val="StyleUnderline"/>
        </w:rPr>
        <w:t xml:space="preserve"> and </w:t>
      </w:r>
      <w:r w:rsidRPr="00DB56B7">
        <w:rPr>
          <w:rStyle w:val="StyleUnderline"/>
          <w:highlight w:val="cyan"/>
        </w:rPr>
        <w:t>use it for our own convenience</w:t>
      </w:r>
      <w:r w:rsidRPr="00DB56B7">
        <w:rPr>
          <w:rStyle w:val="StyleUnderline"/>
        </w:rPr>
        <w:t xml:space="preserve">, </w:t>
      </w:r>
      <w:r w:rsidRPr="00DB56B7">
        <w:rPr>
          <w:rStyle w:val="StyleUnderline"/>
          <w:highlight w:val="cyan"/>
        </w:rPr>
        <w:t xml:space="preserve">we reduce it </w:t>
      </w:r>
      <w:r w:rsidRPr="00DB56B7">
        <w:rPr>
          <w:rStyle w:val="StyleUnderline"/>
        </w:rPr>
        <w:t xml:space="preserve">to the level of ‘Nature’ in the sense that we </w:t>
      </w:r>
      <w:r w:rsidRPr="00DB56B7">
        <w:rPr>
          <w:rStyle w:val="StyleUnderline"/>
          <w:highlight w:val="cyan"/>
        </w:rPr>
        <w:t>suspend our judgements of value</w:t>
      </w:r>
      <w:r w:rsidRPr="00DB56B7">
        <w:rPr>
          <w:rStyle w:val="StyleUnderline"/>
        </w:rPr>
        <w:t xml:space="preserve"> about it, ignore its final cause (if any), </w:t>
      </w:r>
      <w:r w:rsidRPr="00DB56B7">
        <w:rPr>
          <w:rStyle w:val="StyleUnderline"/>
          <w:highlight w:val="cyan"/>
        </w:rPr>
        <w:t>and treat it in terms of quantity.</w:t>
      </w:r>
      <w:r w:rsidRPr="00DB56B7">
        <w:t xml:space="preserve"> This repression of elements in what would otherwise be our total reaction to it is sometimes very noticeable and even painful: something has to be overcome before we can cut up a dead [hu]man or a live animal in a dissecting room. </w:t>
      </w:r>
      <w:r w:rsidRPr="00DB56B7">
        <w:rPr>
          <w:rStyle w:val="StyleUnderline"/>
        </w:rPr>
        <w:t xml:space="preserve">These objects resist the movement of the mind whereby we thrust them into the world of mere Nature. But in other instances too, a similar price is exacted for our analytical knowledge and manipulative power, even if we have ceased to count it. </w:t>
      </w:r>
      <w:r w:rsidRPr="00DB56B7">
        <w:rPr>
          <w:rStyle w:val="StyleUnderline"/>
          <w:highlight w:val="cyan"/>
        </w:rPr>
        <w:t>We</w:t>
      </w:r>
      <w:r w:rsidRPr="00DB56B7">
        <w:rPr>
          <w:rStyle w:val="StyleUnderline"/>
        </w:rPr>
        <w:t xml:space="preserve"> </w:t>
      </w:r>
      <w:r w:rsidRPr="00DB56B7">
        <w:rPr>
          <w:rStyle w:val="StyleUnderline"/>
          <w:highlight w:val="cyan"/>
        </w:rPr>
        <w:t>do not look at trees</w:t>
      </w:r>
      <w:r w:rsidRPr="00DB56B7">
        <w:rPr>
          <w:rStyle w:val="StyleUnderline"/>
        </w:rPr>
        <w:t xml:space="preserve"> either </w:t>
      </w:r>
      <w:r w:rsidRPr="00DB56B7">
        <w:rPr>
          <w:rStyle w:val="StyleUnderline"/>
          <w:highlight w:val="cyan"/>
        </w:rPr>
        <w:t>as</w:t>
      </w:r>
      <w:r w:rsidRPr="00DB56B7">
        <w:rPr>
          <w:rStyle w:val="StyleUnderline"/>
        </w:rPr>
        <w:t xml:space="preserve"> Dryads or as </w:t>
      </w:r>
      <w:r w:rsidRPr="00DB56B7">
        <w:rPr>
          <w:rStyle w:val="StyleUnderline"/>
          <w:highlight w:val="cyan"/>
        </w:rPr>
        <w:t>beautiful objects while we cut them</w:t>
      </w:r>
      <w:r w:rsidRPr="00DB56B7">
        <w:rPr>
          <w:rStyle w:val="StyleUnderline"/>
        </w:rPr>
        <w:t xml:space="preserve"> into beams:</w:t>
      </w:r>
      <w:r w:rsidRPr="00DB56B7">
        <w:t xml:space="preserve"> the first man who did so may have felt the price keenly, and the bleeding trees in Virgil and Spenser may be faroff echoes of that primeval sense of impiety. The stars lost their divinity as astronomy developed, and the Dying God has no place in chemical agriculture. To many, no doubt, this process is simply the gradual discovery that the real world is different from what we expected,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The great minds know very well that the object, so treated, is an artificial abstraction, that something of its reality has been lost. From this point of view the conquest of Nature appears in a new light. </w:t>
      </w:r>
      <w:r w:rsidRPr="00DB56B7">
        <w:rPr>
          <w:rStyle w:val="StyleUnderline"/>
        </w:rPr>
        <w:t>We reduce things to mere Nature in order that we may ‘conquer’ them. We are always conquering Nature, because ‘Nature’ is the name for what we have, to some extent, conquered. The price of conquest is to treat a thing as mere Nature.</w:t>
      </w:r>
      <w:r w:rsidRPr="00DB56B7">
        <w:t xml:space="preserve"> Every conquest over Nature increases her domain. The stars do not become Nature till we can weigh and measure them: the soul does not become Nature till we can psychoanalyse her. </w:t>
      </w:r>
      <w:r w:rsidRPr="00DB56B7">
        <w:rPr>
          <w:rStyle w:val="StyleUnderline"/>
        </w:rPr>
        <w:t xml:space="preserve">The </w:t>
      </w:r>
      <w:r w:rsidRPr="00DB56B7">
        <w:rPr>
          <w:rStyle w:val="StyleUnderline"/>
          <w:highlight w:val="cyan"/>
        </w:rPr>
        <w:t>wresting</w:t>
      </w:r>
      <w:r w:rsidRPr="00DB56B7">
        <w:rPr>
          <w:rStyle w:val="StyleUnderline"/>
        </w:rPr>
        <w:t xml:space="preserve"> of </w:t>
      </w:r>
      <w:r w:rsidRPr="00DB56B7">
        <w:rPr>
          <w:rStyle w:val="StyleUnderline"/>
          <w:highlight w:val="cyan"/>
        </w:rPr>
        <w:t>powers from Nature is</w:t>
      </w:r>
      <w:r w:rsidRPr="00DB56B7">
        <w:rPr>
          <w:rStyle w:val="StyleUnderline"/>
        </w:rPr>
        <w:t xml:space="preserve"> also the </w:t>
      </w:r>
      <w:r w:rsidRPr="00DB56B7">
        <w:rPr>
          <w:rStyle w:val="StyleUnderline"/>
          <w:highlight w:val="cyan"/>
        </w:rPr>
        <w:t>surrendering</w:t>
      </w:r>
      <w:r w:rsidRPr="00DB56B7">
        <w:rPr>
          <w:rStyle w:val="StyleUnderline"/>
        </w:rPr>
        <w:t xml:space="preserve"> of </w:t>
      </w:r>
      <w:r w:rsidRPr="00DB56B7">
        <w:rPr>
          <w:rStyle w:val="StyleUnderline"/>
          <w:highlight w:val="cyan"/>
        </w:rPr>
        <w:t>things to Nature.</w:t>
      </w:r>
      <w:r w:rsidRPr="00DB56B7">
        <w:rPr>
          <w:rStyle w:val="StyleUnderline"/>
        </w:rPr>
        <w:t xml:space="preserve"> As long as this process stops short of the final stage we may well hold that the gain outweighs the loss. But </w:t>
      </w:r>
      <w:r w:rsidRPr="00DB56B7">
        <w:rPr>
          <w:rStyle w:val="StyleUnderline"/>
          <w:highlight w:val="cyan"/>
        </w:rPr>
        <w:t>as</w:t>
      </w:r>
      <w:r w:rsidRPr="00DB56B7">
        <w:rPr>
          <w:rStyle w:val="StyleUnderline"/>
        </w:rPr>
        <w:t xml:space="preserve"> soon as </w:t>
      </w:r>
      <w:r w:rsidRPr="00DB56B7">
        <w:rPr>
          <w:rStyle w:val="StyleUnderline"/>
          <w:highlight w:val="cyan"/>
        </w:rPr>
        <w:t>we take the final step of reducing</w:t>
      </w:r>
      <w:r w:rsidRPr="00DB56B7">
        <w:rPr>
          <w:rStyle w:val="StyleUnderline"/>
        </w:rPr>
        <w:t xml:space="preserve"> our own species to the level of mere Nature, the whole process is stultified, for this time </w:t>
      </w:r>
      <w:r w:rsidRPr="00DB56B7">
        <w:rPr>
          <w:rStyle w:val="StyleUnderline"/>
          <w:highlight w:val="cyan"/>
        </w:rPr>
        <w:t>the being</w:t>
      </w:r>
      <w:r w:rsidRPr="00DB56B7">
        <w:rPr>
          <w:rStyle w:val="StyleUnderline"/>
        </w:rPr>
        <w:t xml:space="preserve"> who stood </w:t>
      </w:r>
      <w:r w:rsidRPr="00DB56B7">
        <w:rPr>
          <w:rStyle w:val="StyleUnderline"/>
          <w:highlight w:val="cyan"/>
        </w:rPr>
        <w:t>to gain and the being</w:t>
      </w:r>
      <w:r w:rsidRPr="00DB56B7">
        <w:rPr>
          <w:rStyle w:val="StyleUnderline"/>
        </w:rPr>
        <w:t xml:space="preserve"> who has been </w:t>
      </w:r>
      <w:r w:rsidRPr="00DB56B7">
        <w:rPr>
          <w:rStyle w:val="StyleUnderline"/>
          <w:highlight w:val="cyan"/>
        </w:rPr>
        <w:t>sacrificed are</w:t>
      </w:r>
      <w:r w:rsidRPr="00DB56B7">
        <w:rPr>
          <w:rStyle w:val="StyleUnderline"/>
        </w:rPr>
        <w:t xml:space="preserve"> one and </w:t>
      </w:r>
      <w:r w:rsidRPr="00DB56B7">
        <w:rPr>
          <w:rStyle w:val="StyleUnderline"/>
          <w:highlight w:val="cyan"/>
        </w:rPr>
        <w:t>the same.</w:t>
      </w:r>
      <w:r w:rsidRPr="00DB56B7">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DB56B7">
        <w:rPr>
          <w:rStyle w:val="StyleUnderline"/>
        </w:rPr>
        <w:t xml:space="preserve">It is the magician’s bargain: </w:t>
      </w:r>
      <w:r w:rsidRPr="00DB56B7">
        <w:rPr>
          <w:rStyle w:val="Emphasis"/>
          <w:highlight w:val="cyan"/>
        </w:rPr>
        <w:t>give up our soul, get power</w:t>
      </w:r>
      <w:r w:rsidRPr="00DB56B7">
        <w:rPr>
          <w:rStyle w:val="Emphasis"/>
        </w:rPr>
        <w:t xml:space="preserve"> in return. But once our souls, that is, ourselves, have been given up, </w:t>
      </w:r>
      <w:r w:rsidRPr="00DB56B7">
        <w:rPr>
          <w:rStyle w:val="Emphasis"/>
          <w:highlight w:val="cyan"/>
        </w:rPr>
        <w:t>the power</w:t>
      </w:r>
      <w:r w:rsidRPr="00DB56B7">
        <w:rPr>
          <w:rStyle w:val="Emphasis"/>
        </w:rPr>
        <w:t xml:space="preserve"> thus </w:t>
      </w:r>
      <w:r w:rsidRPr="00DB56B7">
        <w:rPr>
          <w:rStyle w:val="Emphasis"/>
          <w:highlight w:val="cyan"/>
        </w:rPr>
        <w:t>conferred will not belong to us.</w:t>
      </w:r>
      <w:r w:rsidRPr="00DB56B7">
        <w:t xml:space="preserve"> We shall in fact be the slaves and puppets of that to which we have given our souls. It is in [hu]Man’s power to treat himself as a mere ‘natural object’ and his own judgements of value as raw material for scientific manipulation to alter at will. The objection to his doing so does not lie in the fact that this point of view (like one’s first day in a dissecting room) is painful and shocking till we grow used to it. </w:t>
      </w:r>
      <w:r w:rsidRPr="00DB56B7">
        <w:rPr>
          <w:rStyle w:val="StyleUnderline"/>
        </w:rPr>
        <w:t xml:space="preserve">The </w:t>
      </w:r>
      <w:r w:rsidRPr="00DB56B7">
        <w:rPr>
          <w:rStyle w:val="StyleUnderline"/>
          <w:highlight w:val="cyan"/>
        </w:rPr>
        <w:t>pain and</w:t>
      </w:r>
      <w:r w:rsidRPr="00DB56B7">
        <w:rPr>
          <w:rStyle w:val="StyleUnderline"/>
        </w:rPr>
        <w:t xml:space="preserve"> the </w:t>
      </w:r>
      <w:r w:rsidRPr="00DB56B7">
        <w:rPr>
          <w:rStyle w:val="StyleUnderline"/>
          <w:highlight w:val="cyan"/>
        </w:rPr>
        <w:t>shock are</w:t>
      </w:r>
      <w:r w:rsidRPr="00DB56B7">
        <w:rPr>
          <w:rStyle w:val="StyleUnderline"/>
        </w:rPr>
        <w:t xml:space="preserve"> at most </w:t>
      </w:r>
      <w:r w:rsidRPr="00DB56B7">
        <w:rPr>
          <w:rStyle w:val="StyleUnderline"/>
          <w:highlight w:val="cyan"/>
        </w:rPr>
        <w:t>a</w:t>
      </w:r>
      <w:r w:rsidRPr="00DB56B7">
        <w:rPr>
          <w:rStyle w:val="StyleUnderline"/>
        </w:rPr>
        <w:t xml:space="preserve"> </w:t>
      </w:r>
      <w:r w:rsidRPr="00DB56B7">
        <w:rPr>
          <w:rStyle w:val="StyleUnderline"/>
          <w:highlight w:val="cyan"/>
        </w:rPr>
        <w:t>warning</w:t>
      </w:r>
      <w:r w:rsidRPr="00DB56B7">
        <w:rPr>
          <w:rStyle w:val="StyleUnderline"/>
        </w:rPr>
        <w:t xml:space="preserve"> and a symptom.</w:t>
      </w:r>
      <w:r w:rsidRPr="00DB56B7">
        <w:t xml:space="preserve"> The real objection is that if man chooses to treat himself as raw material, raw material he will be: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Either we are rational spirit obliged for ever to obey the absolute values of the Tao, or else we are mere nature to be kneaded and cut into new shapes for the pleasures of masters who must, by hypothesis, have no motive but their own ‘natural’ impulses. Only the Tao provides a common human law of action which can over-arch rulers and ruled alike. A dogmatic belief in objective value is necessary to the very idea of a rule which is not tyranny or an obedience which is not slavery. </w:t>
      </w:r>
    </w:p>
    <w:p w14:paraId="0D1FC688" w14:textId="77777777" w:rsidR="001E6B31" w:rsidRPr="00DB56B7" w:rsidRDefault="001E6B31" w:rsidP="001E6B31"/>
    <w:p w14:paraId="48EF00A5" w14:textId="77777777" w:rsidR="001E6B31" w:rsidRPr="00DB56B7" w:rsidRDefault="001E6B31" w:rsidP="001E6B31">
      <w:pPr>
        <w:pStyle w:val="Heading4"/>
      </w:pPr>
      <w:r w:rsidRPr="00DB56B7">
        <w:t xml:space="preserve">3 – Beauty – Colonizing space fails to recognize the beauty of space revealing aesthetic insensitivity. </w:t>
      </w:r>
    </w:p>
    <w:p w14:paraId="13F88E2A" w14:textId="77777777" w:rsidR="001E6B31" w:rsidRPr="00DB56B7" w:rsidRDefault="001E6B31" w:rsidP="001E6B31">
      <w:r w:rsidRPr="00DB56B7">
        <w:rPr>
          <w:rStyle w:val="Style13ptBold"/>
        </w:rPr>
        <w:t>Sparrow 2</w:t>
      </w:r>
      <w:r w:rsidRPr="00DB56B7">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https://philpapers.org/rec/SPATEO)[bracketed for gen lang]//phs st //recut</w:t>
      </w:r>
    </w:p>
    <w:p w14:paraId="41729B07" w14:textId="77777777" w:rsidR="001E6B31" w:rsidRPr="00DB56B7" w:rsidRDefault="001E6B31" w:rsidP="001E6B31">
      <w:pPr>
        <w:rPr>
          <w:sz w:val="10"/>
        </w:rPr>
      </w:pPr>
      <w:r w:rsidRPr="00DB56B7">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need,not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The anthropocentrism of virtue ethics, therefore, need only consist of the fact that its claims are claims upon human beings. Such anthropocentrism is a feature of any ethics. Using an agent-based virtue ethics, I argue that </w:t>
      </w:r>
      <w:r w:rsidRPr="00DB56B7">
        <w:rPr>
          <w:rStyle w:val="Emphasis"/>
        </w:rPr>
        <w:t>terraforming reveals in us two serious defects of character. First, it demonstrates that we are suffering from an ethically significant aesthetic insensitivity. We would become cosmic vandals. Second, it involves us in the sin of hubris. We show ourselves to be suffering from an excessive pride which blinds us to our own place in the world. In attempting to shape another planet, to our ends, we are seeking to become gods</w:t>
      </w:r>
      <w:r w:rsidRPr="00DB56B7">
        <w:rPr>
          <w:sz w:val="10"/>
        </w:rPr>
        <w:t xml:space="preserve">. I deal with each of these claims in turn. The first vice that </w:t>
      </w:r>
      <w:r w:rsidRPr="00DB56B7">
        <w:rPr>
          <w:rStyle w:val="Emphasis"/>
        </w:rPr>
        <w:t xml:space="preserve">terraforming would demonstrate in us is a reprehensible aesthetic insensitivity—on a massive scale. </w:t>
      </w:r>
      <w:r w:rsidRPr="00DB56B7">
        <w:rPr>
          <w:rStyle w:val="Emphasis"/>
          <w:highlight w:val="cyan"/>
        </w:rPr>
        <w:t>Destroying the unique natural landscape</w:t>
      </w:r>
      <w:r w:rsidRPr="00DB56B7">
        <w:rPr>
          <w:rStyle w:val="Emphasis"/>
        </w:rPr>
        <w:t xml:space="preserve"> of an entire planet to turn it to our own purposes </w:t>
      </w:r>
      <w:r w:rsidRPr="00DB56B7">
        <w:rPr>
          <w:rStyle w:val="Emphasis"/>
          <w:highlight w:val="cyan"/>
        </w:rPr>
        <w:t>reveals us to be vandals</w:t>
      </w:r>
      <w:r w:rsidRPr="00DB56B7">
        <w:rPr>
          <w:rStyle w:val="Emphasis"/>
        </w:rPr>
        <w:t xml:space="preserve"> </w:t>
      </w:r>
      <w:r w:rsidRPr="00DB56B7">
        <w:rPr>
          <w:sz w:val="10"/>
        </w:rPr>
        <w:t xml:space="preserve">and brutes. It shows that </w:t>
      </w:r>
      <w:r w:rsidRPr="00DB56B7">
        <w:rPr>
          <w:rStyle w:val="Emphasis"/>
        </w:rPr>
        <w:t xml:space="preserve">we lead impoverished lives, </w:t>
      </w:r>
      <w:r w:rsidRPr="00DB56B7">
        <w:rPr>
          <w:rStyle w:val="Emphasis"/>
          <w:highlight w:val="cyan"/>
        </w:rPr>
        <w:t>being unable to respond appropriately to</w:t>
      </w:r>
      <w:r w:rsidRPr="00DB56B7">
        <w:rPr>
          <w:rStyle w:val="Emphasis"/>
        </w:rPr>
        <w:t xml:space="preserve"> the </w:t>
      </w:r>
      <w:r w:rsidRPr="00DB56B7">
        <w:rPr>
          <w:rStyle w:val="Emphasis"/>
          <w:highlight w:val="cyan"/>
        </w:rPr>
        <w:t>beauty</w:t>
      </w:r>
      <w:r w:rsidRPr="00DB56B7">
        <w:rPr>
          <w:rStyle w:val="Emphasis"/>
        </w:rPr>
        <w:t xml:space="preserve"> which is in the world</w:t>
      </w:r>
      <w:r w:rsidRPr="00DB56B7">
        <w:rPr>
          <w:sz w:val="10"/>
        </w:rPr>
        <w:t xml:space="preserve"> (and on the worlds) around us.14 The argument that </w:t>
      </w:r>
      <w:r w:rsidRPr="00DB56B7">
        <w:rPr>
          <w:rStyle w:val="Emphasis"/>
        </w:rPr>
        <w:t xml:space="preserve">the destruction of natural environments </w:t>
      </w:r>
      <w:r w:rsidRPr="00DB56B7">
        <w:rPr>
          <w:sz w:val="10"/>
        </w:rPr>
        <w:t xml:space="preserve">may </w:t>
      </w:r>
      <w:r w:rsidRPr="00DB56B7">
        <w:rPr>
          <w:rStyle w:val="Emphasis"/>
        </w:rPr>
        <w:t>reveal</w:t>
      </w:r>
      <w:r w:rsidRPr="00DB56B7">
        <w:rPr>
          <w:sz w:val="10"/>
        </w:rPr>
        <w:t xml:space="preserve"> in us </w:t>
      </w:r>
      <w:r w:rsidRPr="00DB56B7">
        <w:rPr>
          <w:rStyle w:val="Emphasis"/>
        </w:rPr>
        <w:t>a problematic aesthetic insensitivity</w:t>
      </w:r>
      <w:r w:rsidRPr="00DB56B7">
        <w:rPr>
          <w:sz w:val="10"/>
        </w:rPr>
        <w:t xml:space="preserve"> has been made before.15 What I wish to emphasize in my account, however, is that the virtue ethics I am applying allows that </w:t>
      </w:r>
      <w:r w:rsidRPr="00DB56B7">
        <w:rPr>
          <w:rStyle w:val="Emphasis"/>
          <w:highlight w:val="cyan"/>
        </w:rPr>
        <w:t xml:space="preserve">a vice </w:t>
      </w:r>
      <w:r w:rsidRPr="00DB56B7">
        <w:rPr>
          <w:rStyle w:val="Emphasis"/>
        </w:rPr>
        <w:t xml:space="preserve">may be </w:t>
      </w:r>
      <w:r w:rsidRPr="00DB56B7">
        <w:rPr>
          <w:rStyle w:val="Emphasis"/>
          <w:highlight w:val="cyan"/>
        </w:rPr>
        <w:t xml:space="preserve">demonstrated </w:t>
      </w:r>
      <w:r w:rsidRPr="00DB56B7">
        <w:rPr>
          <w:rStyle w:val="Emphasis"/>
        </w:rPr>
        <w:t xml:space="preserve">simply </w:t>
      </w:r>
      <w:r w:rsidRPr="00DB56B7">
        <w:rPr>
          <w:rStyle w:val="Emphasis"/>
          <w:highlight w:val="cyan"/>
        </w:rPr>
        <w:t>because of the character it reveals</w:t>
      </w:r>
      <w:r w:rsidRPr="00DB56B7">
        <w:rPr>
          <w:rStyle w:val="Emphasis"/>
        </w:rPr>
        <w:t xml:space="preserve"> in the agent and regardless of any considerations of the </w:t>
      </w:r>
      <w:r w:rsidRPr="00DB56B7">
        <w:rPr>
          <w:rStyle w:val="Emphasis"/>
          <w:highlight w:val="cyan"/>
        </w:rPr>
        <w:t>consequences</w:t>
      </w:r>
      <w:r w:rsidRPr="00DB56B7">
        <w:rPr>
          <w:rStyle w:val="Emphasis"/>
        </w:rPr>
        <w:t xml:space="preserve"> it may have. </w:t>
      </w:r>
      <w:r w:rsidRPr="00DB56B7">
        <w:rPr>
          <w:sz w:val="10"/>
        </w:rPr>
        <w:t xml:space="preserve">There are two cases which suggest that an aesthetic insensitivity is a vice that may render the destruction (or neglect) of beauty wrong simply in itself. </w:t>
      </w:r>
      <w:r w:rsidRPr="00DB56B7">
        <w:rPr>
          <w:rStyle w:val="Emphasis"/>
          <w:highlight w:val="cyan"/>
        </w:rPr>
        <w:t xml:space="preserve">First, </w:t>
      </w:r>
      <w:r w:rsidRPr="00DB56B7">
        <w:rPr>
          <w:rStyle w:val="Emphasis"/>
        </w:rPr>
        <w:t xml:space="preserve">the act of destroying beauty is itself reprehensible independent of any consequences that may flow from it. </w:t>
      </w:r>
      <w:r w:rsidRPr="00DB56B7">
        <w:rPr>
          <w:rStyle w:val="Emphasis"/>
          <w:highlight w:val="cyan"/>
        </w:rPr>
        <w:t>Even if the beauty destroyed would replace itself, it would still be wrong to destroy it</w:t>
      </w:r>
      <w:r w:rsidRPr="00DB56B7">
        <w:rPr>
          <w:rStyle w:val="Emphasis"/>
        </w:rPr>
        <w:t xml:space="preserve"> precisely because doing so demonstrates an aesthetic insensitivity.</w:t>
      </w:r>
      <w:r w:rsidRPr="00DB56B7">
        <w:rPr>
          <w:sz w:val="10"/>
        </w:rPr>
        <w:t xml:space="preserve"> This claim is best illustrated by use of an example. Consider </w:t>
      </w:r>
      <w:r w:rsidRPr="00DB56B7">
        <w:rPr>
          <w:rStyle w:val="Emphasis"/>
          <w:highlight w:val="cyan"/>
        </w:rPr>
        <w:t>a person</w:t>
      </w:r>
      <w:r w:rsidRPr="00DB56B7">
        <w:rPr>
          <w:sz w:val="10"/>
        </w:rPr>
        <w:t xml:space="preserve"> who </w:t>
      </w:r>
      <w:r w:rsidRPr="00DB56B7">
        <w:rPr>
          <w:rStyle w:val="Emphasis"/>
        </w:rPr>
        <w:t xml:space="preserve">goes </w:t>
      </w:r>
      <w:r w:rsidRPr="00DB56B7">
        <w:rPr>
          <w:rStyle w:val="Emphasis"/>
          <w:highlight w:val="cyan"/>
        </w:rPr>
        <w:t>hiking</w:t>
      </w:r>
      <w:r w:rsidRPr="00DB56B7">
        <w:rPr>
          <w:sz w:val="10"/>
        </w:rPr>
        <w:t xml:space="preserve"> in the Snowy Mountains early one morning and </w:t>
      </w:r>
      <w:r w:rsidRPr="00DB56B7">
        <w:rPr>
          <w:rStyle w:val="Emphasis"/>
          <w:highlight w:val="cyan"/>
        </w:rPr>
        <w:t>discovers</w:t>
      </w:r>
      <w:r w:rsidRPr="00DB56B7">
        <w:rPr>
          <w:sz w:val="10"/>
        </w:rPr>
        <w:t xml:space="preserve">, by the edge of a cutting, a </w:t>
      </w:r>
      <w:r w:rsidRPr="00DB56B7">
        <w:rPr>
          <w:rStyle w:val="Emphasis"/>
        </w:rPr>
        <w:t>stunning</w:t>
      </w:r>
      <w:r w:rsidRPr="00DB56B7">
        <w:rPr>
          <w:sz w:val="10"/>
        </w:rPr>
        <w:t xml:space="preserve"> array of </w:t>
      </w:r>
      <w:r w:rsidRPr="00DB56B7">
        <w:rPr>
          <w:rStyle w:val="Emphasis"/>
          <w:highlight w:val="cyan"/>
        </w:rPr>
        <w:t>icicles</w:t>
      </w:r>
      <w:r w:rsidRPr="00DB56B7">
        <w:rPr>
          <w:rStyle w:val="Emphasis"/>
        </w:rPr>
        <w:t>, a thing of great beauty</w:t>
      </w:r>
      <w:r w:rsidRPr="00DB56B7">
        <w:rPr>
          <w:sz w:val="10"/>
        </w:rPr>
        <w:t xml:space="preserve">, formed when the creek which ran over the cutting at that point froze over. Moreolier, the hiker knows that </w:t>
      </w:r>
      <w:r w:rsidRPr="00DB56B7">
        <w:rPr>
          <w:rStyle w:val="Emphasis"/>
          <w:highlight w:val="cyan"/>
        </w:rPr>
        <w:t xml:space="preserve">this display is formed anew </w:t>
      </w:r>
      <w:r w:rsidRPr="00DB56B7">
        <w:rPr>
          <w:rStyle w:val="Emphasis"/>
        </w:rPr>
        <w:t>every night</w:t>
      </w:r>
      <w:r w:rsidRPr="00DB56B7">
        <w:rPr>
          <w:sz w:val="10"/>
        </w:rPr>
        <w:t xml:space="preserve"> and occasionally disappears completely by the end of the day. </w:t>
      </w:r>
      <w:r w:rsidRPr="00DB56B7">
        <w:rPr>
          <w:rStyle w:val="Emphasis"/>
          <w:highlight w:val="cyan"/>
        </w:rPr>
        <w:t xml:space="preserve">[They] </w:t>
      </w:r>
      <w:r w:rsidRPr="00DB56B7">
        <w:rPr>
          <w:rStyle w:val="Emphasis"/>
        </w:rPr>
        <w:t xml:space="preserve">also </w:t>
      </w:r>
      <w:r w:rsidRPr="00DB56B7">
        <w:rPr>
          <w:rStyle w:val="Emphasis"/>
          <w:highlight w:val="cyan"/>
        </w:rPr>
        <w:t>know</w:t>
      </w:r>
      <w:r w:rsidRPr="00DB56B7">
        <w:rPr>
          <w:rStyle w:val="Emphasis"/>
        </w:rPr>
        <w:t>s</w:t>
      </w:r>
      <w:r w:rsidRPr="00DB56B7">
        <w:rPr>
          <w:rStyle w:val="Emphasis"/>
          <w:highlight w:val="cyan"/>
        </w:rPr>
        <w:t xml:space="preserve"> that no one </w:t>
      </w:r>
      <w:r w:rsidRPr="00DB56B7">
        <w:rPr>
          <w:rStyle w:val="Emphasis"/>
        </w:rPr>
        <w:t>else</w:t>
      </w:r>
      <w:r w:rsidRPr="00DB56B7">
        <w:rPr>
          <w:rStyle w:val="Emphasis"/>
          <w:highlight w:val="cyan"/>
        </w:rPr>
        <w:t xml:space="preserve"> will be hiking </w:t>
      </w:r>
      <w:r w:rsidRPr="00DB56B7">
        <w:rPr>
          <w:rStyle w:val="Emphasis"/>
        </w:rPr>
        <w:t xml:space="preserve">that path that day. </w:t>
      </w:r>
      <w:r w:rsidRPr="00DB56B7">
        <w:rPr>
          <w:rStyle w:val="Emphasis"/>
          <w:highlight w:val="cyan"/>
        </w:rPr>
        <w:t>Yet</w:t>
      </w:r>
      <w:r w:rsidRPr="00DB56B7">
        <w:rPr>
          <w:rStyle w:val="Emphasis"/>
        </w:rPr>
        <w:t xml:space="preserve">, isn't it still the case that </w:t>
      </w:r>
      <w:r w:rsidRPr="00DB56B7">
        <w:rPr>
          <w:rStyle w:val="Emphasis"/>
          <w:highlight w:val="cyan"/>
        </w:rPr>
        <w:t xml:space="preserve">if the hiker destroys the icicles, [they] will have </w:t>
      </w:r>
      <w:r w:rsidRPr="00DB56B7">
        <w:rPr>
          <w:rStyle w:val="Emphasis"/>
        </w:rPr>
        <w:t>demonstrated</w:t>
      </w:r>
      <w:r w:rsidRPr="00DB56B7">
        <w:rPr>
          <w:rStyle w:val="Emphasis"/>
          <w:highlight w:val="cyan"/>
        </w:rPr>
        <w:t xml:space="preserve"> a significant defect of character</w:t>
      </w:r>
      <w:r w:rsidRPr="00DB56B7">
        <w:rPr>
          <w:sz w:val="10"/>
        </w:rPr>
        <w:t xml:space="preserve"> and lessened him or herself as a person in doing so? The person who casually runs a stick across them, thus </w:t>
      </w:r>
      <w:r w:rsidRPr="00DB56B7">
        <w:rPr>
          <w:rStyle w:val="Emphasis"/>
        </w:rPr>
        <w:t>destroying them for no reason but a petty act of will</w:t>
      </w:r>
      <w:r w:rsidRPr="00DB56B7">
        <w:rPr>
          <w:sz w:val="10"/>
        </w:rPr>
        <w:t xml:space="preserve">, demonstrates an insensitivity to their beauty which is gross and disturbing. The destruction of the icicles suggests that the hiker has not seen them clearly. </w:t>
      </w:r>
      <w:r w:rsidRPr="00DB56B7">
        <w:rPr>
          <w:rStyle w:val="Emphasis"/>
        </w:rPr>
        <w:t>If the hiker had truly seen and comprehended their beauty, [they] could not have destroyed them</w:t>
      </w:r>
      <w:r w:rsidRPr="00DB56B7">
        <w:rPr>
          <w:sz w:val="10"/>
        </w:rPr>
        <w:t xml:space="preserve">. The fact that they were destroyed is not important here, except in that it points to the insensitivity of the vandal. </w:t>
      </w:r>
      <w:r w:rsidRPr="00DB56B7">
        <w:rPr>
          <w:rStyle w:val="Emphasis"/>
        </w:rPr>
        <w:t xml:space="preserve">What is significant is the blindness the hiker has displayed to beauty even though no one else may suffer from its loss. </w:t>
      </w:r>
      <w:r w:rsidRPr="00DB56B7">
        <w:rPr>
          <w:sz w:val="10"/>
        </w:rPr>
        <w:t xml:space="preserve">This blindness is a failing on the hiker's part. It is a vice. </w:t>
      </w:r>
      <w:r w:rsidRPr="00DB56B7">
        <w:rPr>
          <w:rStyle w:val="Emphasis"/>
        </w:rPr>
        <w:t>The second way in which one may demonstrate a troubling insensitivity to beauty</w:t>
      </w:r>
      <w:r w:rsidRPr="00DB56B7">
        <w:rPr>
          <w:sz w:val="10"/>
        </w:rPr>
        <w:t xml:space="preserve">, although without destroying it, </w:t>
      </w:r>
      <w:r w:rsidRPr="00DB56B7">
        <w:rPr>
          <w:rStyle w:val="Emphasis"/>
        </w:rPr>
        <w:t>is by using it for one's own purposes in ways that make no reference to its beauty</w:t>
      </w:r>
      <w:r w:rsidRPr="00DB56B7">
        <w:rPr>
          <w:sz w:val="10"/>
        </w:rPr>
        <w:t xml:space="preserve">. I illustrate this point by use of another example. </w:t>
      </w:r>
      <w:r w:rsidRPr="00DB56B7">
        <w:rPr>
          <w:rStyle w:val="Emphasis"/>
        </w:rPr>
        <w:t>Take the case of someone who finds an original Van Gogh—another "Sunflowers" on hardboard—in the musty attic of his or her new house. Although this painting is an object of great—</w:t>
      </w:r>
      <w:r w:rsidRPr="00DB56B7">
        <w:rPr>
          <w:sz w:val="10"/>
        </w:rPr>
        <w:t xml:space="preserve">nay, extraordinary—beauty, </w:t>
      </w:r>
      <w:r w:rsidRPr="00DB56B7">
        <w:rPr>
          <w:rStyle w:val="Emphasis"/>
        </w:rPr>
        <w:t>our hypothetical discoverer merely</w:t>
      </w:r>
      <w:r w:rsidRPr="00DB56B7">
        <w:rPr>
          <w:sz w:val="10"/>
        </w:rPr>
        <w:t xml:space="preserve"> glances at it, </w:t>
      </w:r>
      <w:r w:rsidRPr="00DB56B7">
        <w:rPr>
          <w:rStyle w:val="Emphasis"/>
        </w:rPr>
        <w:t>puts it aside</w:t>
      </w:r>
      <w:r w:rsidRPr="00DB56B7">
        <w:rPr>
          <w:sz w:val="10"/>
        </w:rPr>
        <w:t xml:space="preserve">, and later turns it upside down and places it on top of a crate in order to make a table on which he or she can store tins of paint. </w:t>
      </w:r>
      <w:r w:rsidRPr="00DB56B7">
        <w:rPr>
          <w:rStyle w:val="Emphasis"/>
        </w:rPr>
        <w:t>Let us suppose that doing so does not damage the painting in any way and that, because no one knew of the existence of this painting, nobody suffers any loss by virtue of its use in this fashion.</w:t>
      </w:r>
      <w:r w:rsidRPr="00DB56B7">
        <w:rPr>
          <w:sz w:val="10"/>
        </w:rPr>
        <w:t xml:space="preserve"> </w:t>
      </w:r>
      <w:r w:rsidRPr="00DB56B7">
        <w:rPr>
          <w:rStyle w:val="Emphasis"/>
        </w:rPr>
        <w:t>Nonetheless, someone who acts in this way demonstrates that [they are] blind to the beauty of the world around him or her</w:t>
      </w:r>
      <w:r w:rsidRPr="00DB56B7">
        <w:rPr>
          <w:sz w:val="10"/>
        </w:rPr>
        <w:t>. The way in which someone sees the object is not the way he or she should see it</w:t>
      </w:r>
      <w:r w:rsidRPr="00DB56B7">
        <w:rPr>
          <w:rStyle w:val="Emphasis"/>
        </w:rPr>
        <w:t xml:space="preserve">. Such a person neglects what any normal person would recognize as the most significant property of the painting—its beauty. </w:t>
      </w:r>
      <w:r w:rsidRPr="00DB56B7">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DB56B7">
        <w:rPr>
          <w:rStyle w:val="Emphasis"/>
          <w:highlight w:val="cyan"/>
        </w:rPr>
        <w:t>It is not the consequences of the action</w:t>
      </w:r>
      <w:r w:rsidRPr="00DB56B7">
        <w:rPr>
          <w:rStyle w:val="Emphasis"/>
        </w:rPr>
        <w:t xml:space="preserve"> which are significant.</w:t>
      </w:r>
      <w:r w:rsidRPr="00DB56B7">
        <w:rPr>
          <w:sz w:val="10"/>
        </w:rPr>
        <w:t xml:space="preserve"> They are, in each case, benign. </w:t>
      </w:r>
      <w:r w:rsidRPr="00DB56B7">
        <w:rPr>
          <w:rStyle w:val="Emphasis"/>
        </w:rPr>
        <w:t xml:space="preserve">Instead, </w:t>
      </w:r>
      <w:r w:rsidRPr="00DB56B7">
        <w:rPr>
          <w:rStyle w:val="Emphasis"/>
          <w:highlight w:val="cyan"/>
        </w:rPr>
        <w:t>it is the character flaw itself</w:t>
      </w:r>
      <w:r w:rsidRPr="00DB56B7">
        <w:rPr>
          <w:rStyle w:val="Emphasis"/>
        </w:rPr>
        <w:t xml:space="preserve"> which invites our disapproval.</w:t>
      </w:r>
      <w:r w:rsidRPr="00DB56B7">
        <w:rPr>
          <w:sz w:val="10"/>
        </w:rPr>
        <w:t xml:space="preserve"> It is true that </w:t>
      </w:r>
      <w:r w:rsidRPr="00DB56B7">
        <w:rPr>
          <w:rStyle w:val="Emphasis"/>
          <w:highlight w:val="cyan"/>
        </w:rPr>
        <w:t>bad consequences may flow from the vice</w:t>
      </w:r>
      <w:r w:rsidRPr="00DB56B7">
        <w:rPr>
          <w:sz w:val="10"/>
        </w:rPr>
        <w:t xml:space="preserve">. For instance, we would lead impoverished lives if we could not see the beauty around us. </w:t>
      </w:r>
      <w:r w:rsidRPr="00DB56B7">
        <w:rPr>
          <w:rStyle w:val="Emphasis"/>
        </w:rPr>
        <w:t xml:space="preserve">However, </w:t>
      </w:r>
      <w:r w:rsidRPr="00DB56B7">
        <w:rPr>
          <w:rStyle w:val="Emphasis"/>
          <w:highlight w:val="cyan"/>
        </w:rPr>
        <w:t>this fact is not the reason we should avoid the vice</w:t>
      </w:r>
      <w:r w:rsidRPr="00DB56B7">
        <w:rPr>
          <w:rStyle w:val="Emphasis"/>
        </w:rPr>
        <w:t>.</w:t>
      </w:r>
      <w:r w:rsidRPr="00DB56B7">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beautiful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DB56B7">
        <w:rPr>
          <w:rStyle w:val="Emphasis"/>
        </w:rPr>
        <w:t>agent-based ethics need not be as human-centered as one might think</w:t>
      </w:r>
      <w:r w:rsidRPr="00DB56B7">
        <w:rPr>
          <w:sz w:val="10"/>
        </w:rPr>
        <w:t>. In order to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408C5126" w14:textId="77777777" w:rsidR="001E6B31" w:rsidRPr="00DB56B7" w:rsidRDefault="001E6B31" w:rsidP="001E6B31"/>
    <w:p w14:paraId="6211F57F" w14:textId="77777777" w:rsidR="001E6B31" w:rsidRPr="00DB56B7" w:rsidRDefault="001E6B31" w:rsidP="001E6B31">
      <w:pPr>
        <w:pStyle w:val="Heading4"/>
      </w:pPr>
      <w:r w:rsidRPr="00DB56B7">
        <w:t>4 – Greed – Everyone can use reason to access the form/conception of space so it’s incoherent to place property rights on something everyone technically has. Appropriating outer space prioritizes the interests of the private sector dominated by like billionaires over other agents which hinders human flourishing.</w:t>
      </w:r>
    </w:p>
    <w:bookmarkEnd w:id="0"/>
    <w:p w14:paraId="34F006FC" w14:textId="77777777" w:rsidR="001E6B31" w:rsidRPr="001E6B31" w:rsidRDefault="001E6B31" w:rsidP="001E6B31"/>
    <w:sectPr w:rsidR="001E6B31" w:rsidRPr="001E6B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E6B31"/>
    <w:rsid w:val="000026CF"/>
    <w:rsid w:val="000139A3"/>
    <w:rsid w:val="000365EE"/>
    <w:rsid w:val="00100833"/>
    <w:rsid w:val="00104529"/>
    <w:rsid w:val="00105942"/>
    <w:rsid w:val="00107396"/>
    <w:rsid w:val="00144A4C"/>
    <w:rsid w:val="00176AB0"/>
    <w:rsid w:val="00177B7D"/>
    <w:rsid w:val="0018322D"/>
    <w:rsid w:val="001B5776"/>
    <w:rsid w:val="001E527A"/>
    <w:rsid w:val="001E6B31"/>
    <w:rsid w:val="001F78CE"/>
    <w:rsid w:val="002207C4"/>
    <w:rsid w:val="00251FC7"/>
    <w:rsid w:val="00270695"/>
    <w:rsid w:val="002855A7"/>
    <w:rsid w:val="00297E7B"/>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B6AF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56B7"/>
    <w:rsid w:val="00E15E75"/>
    <w:rsid w:val="00E5262C"/>
    <w:rsid w:val="00EC7DC4"/>
    <w:rsid w:val="00ED30CF"/>
    <w:rsid w:val="00F150E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7867A"/>
  <w15:chartTrackingRefBased/>
  <w15:docId w15:val="{E2581526-7EA6-4B64-94B2-B18B28801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6B31"/>
    <w:rPr>
      <w:rFonts w:ascii="Calibri" w:hAnsi="Calibri" w:cs="Calibri"/>
    </w:rPr>
  </w:style>
  <w:style w:type="paragraph" w:styleId="Heading1">
    <w:name w:val="heading 1"/>
    <w:aliases w:val="Pocket"/>
    <w:basedOn w:val="Normal"/>
    <w:next w:val="Normal"/>
    <w:link w:val="Heading1Char"/>
    <w:qFormat/>
    <w:rsid w:val="001E6B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6B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6B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1E6B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E6B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6B31"/>
  </w:style>
  <w:style w:type="character" w:customStyle="1" w:styleId="Heading1Char">
    <w:name w:val="Heading 1 Char"/>
    <w:aliases w:val="Pocket Char"/>
    <w:basedOn w:val="DefaultParagraphFont"/>
    <w:link w:val="Heading1"/>
    <w:rsid w:val="001E6B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6B3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E6B3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1E6B3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1E6B3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E6B3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1E6B31"/>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1E6B31"/>
    <w:rPr>
      <w:color w:val="auto"/>
      <w:u w:val="none"/>
    </w:rPr>
  </w:style>
  <w:style w:type="character" w:styleId="FollowedHyperlink">
    <w:name w:val="FollowedHyperlink"/>
    <w:basedOn w:val="DefaultParagraphFont"/>
    <w:uiPriority w:val="99"/>
    <w:semiHidden/>
    <w:unhideWhenUsed/>
    <w:rsid w:val="001E6B31"/>
    <w:rPr>
      <w:color w:val="auto"/>
      <w:u w:val="none"/>
    </w:rPr>
  </w:style>
  <w:style w:type="paragraph" w:customStyle="1" w:styleId="textbold">
    <w:name w:val="text bold"/>
    <w:basedOn w:val="Normal"/>
    <w:link w:val="Emphasis"/>
    <w:uiPriority w:val="7"/>
    <w:qFormat/>
    <w:rsid w:val="001E6B3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card,Medium Grid 21,No Spacing2,No Spacing31,No Spacing22,No Spacing3,Dont use,No Spacing41,No Spacing111112,Note Level 2,Debate Text,No Spacing23,Read stuff,Tags,tag,No Spacing111111,Tag and Cite,nonunderlined,No Spacing11,No Spacing111,Tag and Ci"/>
    <w:basedOn w:val="Heading1"/>
    <w:link w:val="Hyperlink"/>
    <w:autoRedefine/>
    <w:uiPriority w:val="99"/>
    <w:qFormat/>
    <w:rsid w:val="001E6B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23/A:10099234028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papers.org/rec/COXJD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6307</Words>
  <Characters>35956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3</cp:revision>
  <dcterms:created xsi:type="dcterms:W3CDTF">2022-02-20T18:37:00Z</dcterms:created>
  <dcterms:modified xsi:type="dcterms:W3CDTF">2022-02-20T20:55:00Z</dcterms:modified>
</cp:coreProperties>
</file>