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39A3" w14:textId="77777777" w:rsidR="00C4789D" w:rsidRDefault="00C4789D" w:rsidP="00C4789D"/>
    <w:p w14:paraId="7F2A4B2E" w14:textId="6ECDAD92" w:rsidR="00C4789D" w:rsidRDefault="00C4789D" w:rsidP="00C4789D">
      <w:pPr>
        <w:pStyle w:val="Heading1"/>
      </w:pPr>
      <w:r>
        <w:lastRenderedPageBreak/>
        <w:t>NC</w:t>
      </w:r>
    </w:p>
    <w:p w14:paraId="6388B78B" w14:textId="3E674223" w:rsidR="00C4789D" w:rsidRDefault="00C4789D" w:rsidP="00C4789D">
      <w:pPr>
        <w:rPr>
          <w:rFonts w:eastAsiaTheme="majorEastAsia" w:cstheme="majorBidi"/>
          <w:b/>
          <w:bCs/>
          <w:sz w:val="52"/>
          <w:szCs w:val="32"/>
        </w:rPr>
      </w:pPr>
    </w:p>
    <w:p w14:paraId="43FC3048" w14:textId="77777777" w:rsidR="001F3528" w:rsidRPr="00A1663C" w:rsidRDefault="001F3528" w:rsidP="001F3528">
      <w:pPr>
        <w:pStyle w:val="Heading3"/>
      </w:pPr>
      <w:r w:rsidRPr="00A1663C">
        <w:lastRenderedPageBreak/>
        <w:t>Economy Disadvantage</w:t>
      </w:r>
    </w:p>
    <w:p w14:paraId="3CD52022" w14:textId="77777777" w:rsidR="001F3528" w:rsidRPr="00A1663C" w:rsidRDefault="001F3528" w:rsidP="001F3528">
      <w:pPr>
        <w:tabs>
          <w:tab w:val="left" w:pos="1710"/>
        </w:tabs>
        <w:rPr>
          <w:rFonts w:ascii="Times New Roman" w:hAnsi="Times New Roman" w:cs="Times New Roman"/>
        </w:rPr>
      </w:pPr>
      <w:r w:rsidRPr="00A1663C">
        <w:rPr>
          <w:rFonts w:ascii="Times New Roman" w:hAnsi="Times New Roman" w:cs="Times New Roman"/>
        </w:rPr>
        <w:t xml:space="preserve">Global Economy rising now due to stabilizing </w:t>
      </w:r>
      <w:proofErr w:type="gramStart"/>
      <w:r w:rsidRPr="00A1663C">
        <w:rPr>
          <w:rFonts w:ascii="Times New Roman" w:hAnsi="Times New Roman" w:cs="Times New Roman"/>
        </w:rPr>
        <w:t>effects</w:t>
      </w:r>
      <w:proofErr w:type="gramEnd"/>
      <w:r w:rsidRPr="00A1663C">
        <w:rPr>
          <w:rFonts w:ascii="Times New Roman" w:hAnsi="Times New Roman" w:cs="Times New Roman"/>
        </w:rPr>
        <w:t xml:space="preserve"> but COVID still means that it’s on the brink. Strikes hurt the economy since 1] they hurt core business industries like automobiles which can have cascading effects and 2] unstable labor relations can deter investment opportunities which wrecks growth. </w:t>
      </w:r>
    </w:p>
    <w:p w14:paraId="573E9A5B"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17B48561"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9">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036D986F"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1E7D84A9"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two</w:t>
      </w:r>
      <w:r w:rsidRPr="00A1663C">
        <w:rPr>
          <w:rFonts w:ascii="Times New Roman" w:hAnsi="Times New Roman" w:cs="Times New Roman"/>
        </w:rPr>
        <w:t xml:space="preserve"> warrants:</w:t>
      </w:r>
    </w:p>
    <w:p w14:paraId="505712EC"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377DC52C"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10">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6F01EFDD" w14:textId="77777777" w:rsidR="001F3528" w:rsidRPr="00F4436E" w:rsidRDefault="001F3528" w:rsidP="001F3528">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t>
      </w:r>
      <w:r w:rsidRPr="00F4436E">
        <w:rPr>
          <w:rFonts w:ascii="Times New Roman" w:hAnsi="Times New Roman" w:cs="Times New Roman"/>
          <w:sz w:val="14"/>
          <w:szCs w:val="16"/>
        </w:rPr>
        <w:lastRenderedPageBreak/>
        <w:t xml:space="preserve">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into 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F4436E">
        <w:rPr>
          <w:rFonts w:ascii="Times New Roman" w:hAnsi="Times New Roman" w:cs="Times New Roman"/>
          <w:sz w:val="14"/>
          <w:szCs w:val="16"/>
        </w:rPr>
        <w:t>McElroyI’m</w:t>
      </w:r>
      <w:proofErr w:type="spellEnd"/>
      <w:r w:rsidRPr="00F4436E">
        <w:rPr>
          <w:rFonts w:ascii="Times New Roman" w:hAnsi="Times New Roman" w:cs="Times New Roman"/>
          <w:sz w:val="14"/>
          <w:szCs w:val="16"/>
        </w:rPr>
        <w:t xml:space="preserve"> not sure how this will ever be resolved. I understand the need for collective bargaining and the threat of a strike. But there’s got to be a better way to get workers a raise without torching the countryside.</w:t>
      </w:r>
    </w:p>
    <w:p w14:paraId="385BEB0B"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3954E548" w14:textId="77777777" w:rsidR="001F3528" w:rsidRPr="00A1663C" w:rsidRDefault="001F3528" w:rsidP="001F3528">
      <w:pPr>
        <w:rPr>
          <w:rFonts w:ascii="Times New Roman" w:hAnsi="Times New Roman" w:cs="Times New Roman"/>
        </w:rPr>
      </w:pPr>
      <w:proofErr w:type="spellStart"/>
      <w:r w:rsidRPr="00A1663C">
        <w:rPr>
          <w:rFonts w:ascii="Times New Roman" w:hAnsi="Times New Roman" w:cs="Times New Roman"/>
          <w:b/>
          <w:sz w:val="26"/>
          <w:szCs w:val="26"/>
        </w:rPr>
        <w:t>Tenza</w:t>
      </w:r>
      <w:proofErr w:type="spellEnd"/>
      <w:r w:rsidRPr="00A1663C">
        <w:rPr>
          <w:rFonts w:ascii="Times New Roman" w:hAnsi="Times New Roman" w:cs="Times New Roman"/>
          <w:b/>
          <w:sz w:val="26"/>
          <w:szCs w:val="26"/>
        </w:rPr>
        <w:t xml:space="preserve"> 20</w:t>
      </w:r>
      <w:r w:rsidRPr="00A1663C">
        <w:rPr>
          <w:rFonts w:ascii="Times New Roman" w:hAnsi="Times New Roman" w:cs="Times New Roman"/>
        </w:rPr>
        <w:t xml:space="preserve">, </w:t>
      </w:r>
      <w:proofErr w:type="spellStart"/>
      <w:r w:rsidRPr="00A1663C">
        <w:rPr>
          <w:rFonts w:ascii="Times New Roman" w:hAnsi="Times New Roman" w:cs="Times New Roman"/>
        </w:rPr>
        <w:t>Mlungisi</w:t>
      </w:r>
      <w:proofErr w:type="spellEnd"/>
      <w:r w:rsidRPr="00A1663C">
        <w:rPr>
          <w:rFonts w:ascii="Times New Roman" w:hAnsi="Times New Roman" w:cs="Times New Roman"/>
        </w:rPr>
        <w:t>. "The effects of violent strikes on the economy of a developing country: a case of South Africa." Obiter 41.3 (2020): 519-537. (Senior Lecturer, University of KwaZulu-Natal)</w:t>
      </w:r>
    </w:p>
    <w:p w14:paraId="08ECBE4C" w14:textId="77777777" w:rsidR="001F3528" w:rsidRPr="00F4436E" w:rsidRDefault="001F3528" w:rsidP="001F3528">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w:t>
      </w:r>
      <w:proofErr w:type="spellStart"/>
      <w:r w:rsidRPr="00F4436E">
        <w:rPr>
          <w:rFonts w:ascii="Times New Roman" w:hAnsi="Times New Roman" w:cs="Times New Roman"/>
          <w:sz w:val="14"/>
          <w:szCs w:val="16"/>
        </w:rPr>
        <w:t>bedevilled</w:t>
      </w:r>
      <w:proofErr w:type="spellEnd"/>
      <w:r w:rsidRPr="00F4436E">
        <w:rPr>
          <w:rFonts w:ascii="Times New Roman" w:hAnsi="Times New Roman" w:cs="Times New Roman"/>
          <w:sz w:val="14"/>
          <w:szCs w:val="16"/>
        </w:rPr>
        <w:t xml:space="preserve">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proofErr w:type="spellStart"/>
      <w:r w:rsidRPr="00A1663C">
        <w:rPr>
          <w:rFonts w:ascii="Times New Roman" w:hAnsi="Times New Roman" w:cs="Times New Roman"/>
          <w:highlight w:val="green"/>
          <w:u w:val="single"/>
        </w:rPr>
        <w:t>characterised</w:t>
      </w:r>
      <w:proofErr w:type="spellEnd"/>
      <w:r w:rsidRPr="00A1663C">
        <w:rPr>
          <w:rFonts w:ascii="Times New Roman" w:hAnsi="Times New Roman" w:cs="Times New Roman"/>
          <w:highlight w:val="green"/>
          <w:u w:val="single"/>
        </w:rPr>
        <w:t xml:space="preserve">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F4436E">
        <w:rPr>
          <w:rFonts w:ascii="Times New Roman" w:hAnsi="Times New Roman" w:cs="Times New Roman"/>
          <w:sz w:val="14"/>
          <w:szCs w:val="16"/>
        </w:rPr>
        <w:t>characterise</w:t>
      </w:r>
      <w:proofErr w:type="spellEnd"/>
      <w:r w:rsidRPr="00F4436E">
        <w:rPr>
          <w:rFonts w:ascii="Times New Roman" w:hAnsi="Times New Roman" w:cs="Times New Roman"/>
          <w:sz w:val="14"/>
          <w:szCs w:val="16"/>
        </w:rPr>
        <w:t xml:space="preserve"> the South African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 xml:space="preserve">At the same time, if the economy is not showing signs of growth, employment opportunities are shed, and poverty becomes </w:t>
      </w:r>
      <w:proofErr w:type="gramStart"/>
      <w:r w:rsidRPr="00A1663C">
        <w:rPr>
          <w:rFonts w:ascii="Times New Roman" w:hAnsi="Times New Roman" w:cs="Times New Roman"/>
          <w:u w:val="single"/>
        </w:rPr>
        <w:t>the end result</w:t>
      </w:r>
      <w:proofErr w:type="gramEnd"/>
      <w:r w:rsidRPr="00F4436E">
        <w:rPr>
          <w:rFonts w:ascii="Times New Roman" w:hAnsi="Times New Roman" w:cs="Times New Roman"/>
          <w:sz w:val="14"/>
          <w:szCs w:val="16"/>
        </w:rPr>
        <w:t xml:space="preserve">. The economy of South Africa </w:t>
      </w:r>
      <w:proofErr w:type="gramStart"/>
      <w:r w:rsidRPr="00F4436E">
        <w:rPr>
          <w:rFonts w:ascii="Times New Roman" w:hAnsi="Times New Roman" w:cs="Times New Roman"/>
          <w:sz w:val="14"/>
          <w:szCs w:val="16"/>
        </w:rPr>
        <w:t>is in need of</w:t>
      </w:r>
      <w:proofErr w:type="gramEnd"/>
      <w:r w:rsidRPr="00F4436E">
        <w:rPr>
          <w:rFonts w:ascii="Times New Roman" w:hAnsi="Times New Roman" w:cs="Times New Roman"/>
          <w:sz w:val="14"/>
          <w:szCs w:val="16"/>
        </w:rPr>
        <w:t xml:space="preserve">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w:t>
      </w:r>
      <w:proofErr w:type="spellStart"/>
      <w:r w:rsidRPr="00A1663C">
        <w:rPr>
          <w:rFonts w:ascii="Times New Roman" w:hAnsi="Times New Roman" w:cs="Times New Roman"/>
          <w:highlight w:val="green"/>
          <w:u w:val="single"/>
        </w:rPr>
        <w:t>materialise</w:t>
      </w:r>
      <w:proofErr w:type="spellEnd"/>
      <w:r w:rsidRPr="00A1663C">
        <w:rPr>
          <w:rFonts w:ascii="Times New Roman" w:hAnsi="Times New Roman" w:cs="Times New Roman"/>
          <w:highlight w:val="green"/>
          <w:u w:val="single"/>
        </w:rPr>
        <w:t xml:space="preserve"> if </w:t>
      </w:r>
      <w:r w:rsidRPr="00A1663C">
        <w:rPr>
          <w:rFonts w:ascii="Times New Roman" w:hAnsi="Times New Roman" w:cs="Times New Roman"/>
          <w:u w:val="single"/>
        </w:rPr>
        <w:t xml:space="preserve">the </w:t>
      </w:r>
      <w:proofErr w:type="spellStart"/>
      <w:r w:rsidRPr="00A1663C">
        <w:rPr>
          <w:rFonts w:ascii="Times New Roman" w:hAnsi="Times New Roman" w:cs="Times New Roman"/>
          <w:highlight w:val="green"/>
          <w:u w:val="single"/>
        </w:rPr>
        <w:t>labour</w:t>
      </w:r>
      <w:proofErr w:type="spellEnd"/>
      <w:r w:rsidRPr="00A1663C">
        <w:rPr>
          <w:rFonts w:ascii="Times New Roman" w:hAnsi="Times New Roman" w:cs="Times New Roman"/>
          <w:highlight w:val="green"/>
          <w:u w:val="single"/>
        </w:rPr>
        <w:t xml:space="preserve">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for such investments as a result of, for example, unstable </w:t>
      </w:r>
      <w:proofErr w:type="spellStart"/>
      <w:r w:rsidRPr="00A1663C">
        <w:rPr>
          <w:rFonts w:ascii="Times New Roman" w:hAnsi="Times New Roman" w:cs="Times New Roman"/>
          <w:u w:val="single"/>
        </w:rPr>
        <w:t>labour</w:t>
      </w:r>
      <w:proofErr w:type="spellEnd"/>
      <w:r w:rsidRPr="00A1663C">
        <w:rPr>
          <w:rFonts w:ascii="Times New Roman" w:hAnsi="Times New Roman" w:cs="Times New Roman"/>
          <w:u w:val="single"/>
        </w:rPr>
        <w:t xml:space="preserve"> relations.</w:t>
      </w:r>
      <w:r w:rsidRPr="00F4436E">
        <w:rPr>
          <w:rFonts w:ascii="Times New Roman" w:hAnsi="Times New Roman" w:cs="Times New Roman"/>
          <w:sz w:val="14"/>
          <w:szCs w:val="16"/>
        </w:rPr>
        <w:t xml:space="preserve"> Therefore, investors may be reluctant to invest where there is an unstable or fragile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environment. 3 THE COMMISSION OF VIOLENCE DURING A STRIKE AND CONSEQUENCES The Constitution guarantees every worker the right to join a trade union, participate in the activities and </w:t>
      </w:r>
      <w:proofErr w:type="spellStart"/>
      <w:r w:rsidRPr="00F4436E">
        <w:rPr>
          <w:rFonts w:ascii="Times New Roman" w:hAnsi="Times New Roman" w:cs="Times New Roman"/>
          <w:sz w:val="14"/>
          <w:szCs w:val="16"/>
        </w:rPr>
        <w:t>programmes</w:t>
      </w:r>
      <w:proofErr w:type="spellEnd"/>
      <w:r w:rsidRPr="00F4436E">
        <w:rPr>
          <w:rFonts w:ascii="Times New Roman" w:hAnsi="Times New Roman" w:cs="Times New Roman"/>
          <w:sz w:val="14"/>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Act 66 of 199515 (LRA). The main purpose of the LRA is to “advance economic development, social justice,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peace and the </w:t>
      </w:r>
      <w:proofErr w:type="spellStart"/>
      <w:r w:rsidRPr="00F4436E">
        <w:rPr>
          <w:rFonts w:ascii="Times New Roman" w:hAnsi="Times New Roman" w:cs="Times New Roman"/>
          <w:sz w:val="14"/>
          <w:szCs w:val="16"/>
        </w:rPr>
        <w:t>democratisation</w:t>
      </w:r>
      <w:proofErr w:type="spellEnd"/>
      <w:r w:rsidRPr="00F4436E">
        <w:rPr>
          <w:rFonts w:ascii="Times New Roman" w:hAnsi="Times New Roman" w:cs="Times New Roman"/>
          <w:sz w:val="14"/>
          <w:szCs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F4436E">
        <w:rPr>
          <w:rFonts w:ascii="Times New Roman" w:hAnsi="Times New Roman" w:cs="Times New Roman"/>
          <w:sz w:val="14"/>
          <w:szCs w:val="16"/>
        </w:rPr>
        <w:t>emphasise</w:t>
      </w:r>
      <w:proofErr w:type="spellEnd"/>
      <w:r w:rsidRPr="00F4436E">
        <w:rPr>
          <w:rFonts w:ascii="Times New Roman" w:hAnsi="Times New Roman" w:cs="Times New Roman"/>
          <w:sz w:val="14"/>
          <w:szCs w:val="16"/>
        </w:rPr>
        <w:t xml:space="preserve"> their grievances by causing </w:t>
      </w:r>
      <w:r w:rsidRPr="00F4436E">
        <w:rPr>
          <w:rFonts w:ascii="Times New Roman" w:hAnsi="Times New Roman" w:cs="Times New Roman"/>
          <w:sz w:val="14"/>
          <w:szCs w:val="16"/>
        </w:rPr>
        <w:lastRenderedPageBreak/>
        <w:t>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F4436E">
        <w:rPr>
          <w:rFonts w:ascii="Times New Roman" w:hAnsi="Times New Roman" w:cs="Times New Roman"/>
          <w:sz w:val="14"/>
          <w:szCs w:val="16"/>
        </w:rPr>
        <w:t>ou</w:t>
      </w:r>
      <w:proofErr w:type="spellEnd"/>
      <w:r w:rsidRPr="00F4436E">
        <w:rPr>
          <w:rFonts w:ascii="Times New Roman" w:hAnsi="Times New Roman" w:cs="Times New Roman"/>
          <w:sz w:val="14"/>
          <w:szCs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22 This points to the fact that for many workers and their families’ living conditions remain unsafe and vulnerable to damage due to violence. In Security Services Employers </w:t>
      </w:r>
      <w:proofErr w:type="spellStart"/>
      <w:r w:rsidRPr="00F4436E">
        <w:rPr>
          <w:rFonts w:ascii="Times New Roman" w:hAnsi="Times New Roman" w:cs="Times New Roman"/>
          <w:sz w:val="14"/>
          <w:szCs w:val="16"/>
        </w:rPr>
        <w:t>Organisation</w:t>
      </w:r>
      <w:proofErr w:type="spellEnd"/>
      <w:r w:rsidRPr="00F4436E">
        <w:rPr>
          <w:rFonts w:ascii="Times New Roman" w:hAnsi="Times New Roman" w:cs="Times New Roman"/>
          <w:sz w:val="14"/>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F4436E">
        <w:rPr>
          <w:rFonts w:ascii="Times New Roman" w:hAnsi="Times New Roman" w:cs="Times New Roman"/>
          <w:sz w:val="14"/>
          <w:szCs w:val="16"/>
        </w:rPr>
        <w:t>Mr</w:t>
      </w:r>
      <w:proofErr w:type="spellEnd"/>
      <w:r w:rsidRPr="00F4436E">
        <w:rPr>
          <w:rFonts w:ascii="Times New Roman" w:hAnsi="Times New Roman" w:cs="Times New Roman"/>
          <w:sz w:val="14"/>
          <w:szCs w:val="16"/>
        </w:rPr>
        <w:t xml:space="preserve"> </w:t>
      </w:r>
      <w:proofErr w:type="spellStart"/>
      <w:r w:rsidRPr="00F4436E">
        <w:rPr>
          <w:rFonts w:ascii="Times New Roman" w:hAnsi="Times New Roman" w:cs="Times New Roman"/>
          <w:sz w:val="14"/>
          <w:szCs w:val="16"/>
        </w:rPr>
        <w:t>Nqoko</w:t>
      </w:r>
      <w:proofErr w:type="spellEnd"/>
      <w:r w:rsidRPr="00F4436E">
        <w:rPr>
          <w:rFonts w:ascii="Times New Roman" w:hAnsi="Times New Roman" w:cs="Times New Roman"/>
          <w:sz w:val="14"/>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A1663C">
        <w:rPr>
          <w:rFonts w:ascii="Times New Roman" w:hAnsi="Times New Roman" w:cs="Times New Roman"/>
          <w:u w:val="single"/>
        </w:rPr>
        <w:t>Anglo American</w:t>
      </w:r>
      <w:proofErr w:type="gramEnd"/>
      <w:r w:rsidRPr="00A1663C">
        <w:rPr>
          <w:rFonts w:ascii="Times New Roman" w:hAnsi="Times New Roman" w:cs="Times New Roman"/>
          <w:u w:val="single"/>
        </w:rPr>
        <w:t xml:space="preserve">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7D4D137E"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Err Negative – over-estimate the effect on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p>
    <w:p w14:paraId="10F1B739" w14:textId="77777777" w:rsidR="001F3528" w:rsidRPr="00A1663C" w:rsidRDefault="001F3528" w:rsidP="001F3528">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11">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w:t>
      </w:r>
      <w:proofErr w:type="spellStart"/>
      <w:r w:rsidRPr="00A1663C">
        <w:rPr>
          <w:rFonts w:ascii="Times New Roman" w:hAnsi="Times New Roman" w:cs="Times New Roman"/>
        </w:rPr>
        <w:t>Economic</w:t>
      </w:r>
      <w:proofErr w:type="spellEnd"/>
      <w:r w:rsidRPr="00A1663C">
        <w:rPr>
          <w:rFonts w:ascii="Times New Roman" w:hAnsi="Times New Roman" w:cs="Times New Roman"/>
        </w:rPr>
        <w:t xml:space="preserve"> at Indiana State)</w:t>
      </w:r>
    </w:p>
    <w:p w14:paraId="240EAF4B"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w:t>
      </w:r>
      <w:proofErr w:type="gramStart"/>
      <w:r w:rsidRPr="00F4436E">
        <w:rPr>
          <w:rFonts w:ascii="Times New Roman" w:hAnsi="Times New Roman" w:cs="Times New Roman"/>
          <w:sz w:val="14"/>
          <w:szCs w:val="16"/>
        </w:rPr>
        <w:t>rare</w:t>
      </w:r>
      <w:proofErr w:type="gramEnd"/>
      <w:r w:rsidRPr="00F4436E">
        <w:rPr>
          <w:rFonts w:ascii="Times New Roman" w:hAnsi="Times New Roman" w:cs="Times New Roman"/>
          <w:sz w:val="14"/>
          <w:szCs w:val="16"/>
        </w:rPr>
        <w:t xml:space="preserv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proofErr w:type="gramStart"/>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w:t>
      </w:r>
      <w:proofErr w:type="gramEnd"/>
      <w:r w:rsidRPr="00A1663C">
        <w:rPr>
          <w:rFonts w:ascii="Times New Roman" w:hAnsi="Times New Roman" w:cs="Times New Roman"/>
          <w:highlight w:val="green"/>
          <w:u w:val="single"/>
        </w:rPr>
        <w:t xml:space="preserv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w:t>
      </w:r>
      <w:proofErr w:type="spellStart"/>
      <w:r w:rsidRPr="00A1663C">
        <w:rPr>
          <w:rFonts w:ascii="Times New Roman" w:hAnsi="Times New Roman" w:cs="Times New Roman"/>
          <w:u w:val="single"/>
        </w:rPr>
        <w:t>nonstriking</w:t>
      </w:r>
      <w:proofErr w:type="spellEnd"/>
      <w:r w:rsidRPr="00A1663C">
        <w:rPr>
          <w:rFonts w:ascii="Times New Roman" w:hAnsi="Times New Roman" w:cs="Times New Roman"/>
          <w:u w:val="single"/>
        </w:rPr>
        <w:t xml:space="preserve">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and less when products are involved. Remember, that strikes are the result of the failure of both parties to the negotiation, so it is inaccurate to attribute </w:t>
      </w:r>
      <w:proofErr w:type="gramStart"/>
      <w:r w:rsidRPr="00A1663C">
        <w:rPr>
          <w:rFonts w:ascii="Times New Roman" w:hAnsi="Times New Roman" w:cs="Times New Roman"/>
          <w:u w:val="single"/>
        </w:rPr>
        <w:t>all of</w:t>
      </w:r>
      <w:proofErr w:type="gramEnd"/>
      <w:r w:rsidRPr="00A1663C">
        <w:rPr>
          <w:rFonts w:ascii="Times New Roman" w:hAnsi="Times New Roman" w:cs="Times New Roman"/>
          <w:u w:val="single"/>
        </w:rPr>
        <w:t xml:space="preserve"> the costs associated with a strike to labor alone.</w:t>
      </w:r>
    </w:p>
    <w:p w14:paraId="6267A2D1" w14:textId="77777777" w:rsidR="001F3528" w:rsidRPr="00A1663C" w:rsidRDefault="001F3528" w:rsidP="001F3528">
      <w:pPr>
        <w:pStyle w:val="Heading4"/>
        <w:rPr>
          <w:rFonts w:ascii="Times New Roman" w:hAnsi="Times New Roman" w:cs="Times New Roman"/>
        </w:rPr>
      </w:pPr>
      <w:r w:rsidRPr="00A1663C">
        <w:rPr>
          <w:rFonts w:ascii="Times New Roman" w:hAnsi="Times New Roman" w:cs="Times New Roman"/>
        </w:rPr>
        <w:t xml:space="preserve">Economic Collapse </w:t>
      </w:r>
      <w:r>
        <w:rPr>
          <w:rFonts w:ascii="Times New Roman" w:hAnsi="Times New Roman" w:cs="Times New Roman"/>
        </w:rPr>
        <w:t>falls out into an all-out international conflict</w:t>
      </w:r>
      <w:r w:rsidRPr="00A1663C">
        <w:rPr>
          <w:rFonts w:ascii="Times New Roman" w:hAnsi="Times New Roman" w:cs="Times New Roman"/>
        </w:rPr>
        <w:t>.</w:t>
      </w:r>
    </w:p>
    <w:p w14:paraId="3CDE0C36" w14:textId="77777777" w:rsidR="001F3528" w:rsidRPr="00A1663C" w:rsidRDefault="001F3528" w:rsidP="001F3528">
      <w:pPr>
        <w:rPr>
          <w:rFonts w:ascii="Times New Roman" w:hAnsi="Times New Roman" w:cs="Times New Roman"/>
        </w:rPr>
      </w:pPr>
      <w:proofErr w:type="spellStart"/>
      <w:r w:rsidRPr="00A1663C">
        <w:rPr>
          <w:rFonts w:ascii="Times New Roman" w:hAnsi="Times New Roman" w:cs="Times New Roman"/>
          <w:b/>
          <w:sz w:val="26"/>
          <w:szCs w:val="26"/>
        </w:rPr>
        <w:t>Tønnesson</w:t>
      </w:r>
      <w:proofErr w:type="spellEnd"/>
      <w:r w:rsidRPr="00A1663C">
        <w:rPr>
          <w:rFonts w:ascii="Times New Roman" w:hAnsi="Times New Roman" w:cs="Times New Roman"/>
          <w:b/>
          <w:sz w:val="26"/>
          <w:szCs w:val="26"/>
        </w:rPr>
        <w:t xml:space="preserve"> 15</w:t>
      </w:r>
      <w:r w:rsidRPr="00A1663C">
        <w:rPr>
          <w:rFonts w:ascii="Times New Roman" w:hAnsi="Times New Roman" w:cs="Times New Roman"/>
        </w:rPr>
        <w:t>, Stein. "Deterrence, interdependence and Sino–US peace." International Area Studies Review 18.3 (2015): 297-311. (</w:t>
      </w:r>
      <w:proofErr w:type="gramStart"/>
      <w:r w:rsidRPr="00A1663C">
        <w:rPr>
          <w:rFonts w:ascii="Times New Roman" w:hAnsi="Times New Roman" w:cs="Times New Roman"/>
        </w:rPr>
        <w:t>the</w:t>
      </w:r>
      <w:proofErr w:type="gramEnd"/>
      <w:r w:rsidRPr="00A1663C">
        <w:rPr>
          <w:rFonts w:ascii="Times New Roman" w:hAnsi="Times New Roman" w:cs="Times New Roman"/>
        </w:rPr>
        <w:t xml:space="preserve"> Department of Peace and Conflict, Uppsala University, Sweden, and Peace research Institute Oslo (PRIO), Norway) </w:t>
      </w:r>
    </w:p>
    <w:p w14:paraId="2D8736C1" w14:textId="77777777" w:rsidR="001F3528" w:rsidRPr="00F4436E" w:rsidRDefault="001F3528" w:rsidP="001F3528">
      <w:pPr>
        <w:rPr>
          <w:rFonts w:ascii="Times New Roman" w:hAnsi="Times New Roman" w:cs="Times New Roman"/>
          <w:sz w:val="14"/>
          <w:szCs w:val="16"/>
        </w:rPr>
      </w:pPr>
      <w:r w:rsidRPr="00F4436E">
        <w:rPr>
          <w:rFonts w:ascii="Times New Roman" w:hAnsi="Times New Roman" w:cs="Times New Roman"/>
          <w:sz w:val="14"/>
          <w:szCs w:val="16"/>
        </w:rPr>
        <w:lastRenderedPageBreak/>
        <w:t xml:space="preserve">Several </w:t>
      </w:r>
      <w:r w:rsidRPr="00A1663C">
        <w:rPr>
          <w:rFonts w:ascii="Times New Roman" w:hAnsi="Times New Roman" w:cs="Times New Roman"/>
          <w:b/>
          <w:u w:val="single"/>
        </w:rPr>
        <w:t>recent works on China and Sino–US relations have made substantial contributions to</w:t>
      </w:r>
      <w:r w:rsidRPr="00F4436E">
        <w:rPr>
          <w:rFonts w:ascii="Times New Roman" w:hAnsi="Times New Roman" w:cs="Times New Roman"/>
          <w:sz w:val="14"/>
          <w:szCs w:val="16"/>
        </w:rPr>
        <w:t xml:space="preserve"> the </w:t>
      </w:r>
      <w:r w:rsidRPr="00A1663C">
        <w:rPr>
          <w:rFonts w:ascii="Times New Roman" w:hAnsi="Times New Roman" w:cs="Times New Roman"/>
          <w:b/>
          <w:u w:val="single"/>
        </w:rPr>
        <w:t>current understanding of how and under what circumstances a combination of nuclear deterrence and economic interdependence may reduce the risk of war between major powers</w:t>
      </w:r>
      <w:r w:rsidRPr="00F4436E">
        <w:rPr>
          <w:rFonts w:ascii="Times New Roman" w:hAnsi="Times New Roman" w:cs="Times New Roman"/>
          <w:sz w:val="14"/>
          <w:szCs w:val="16"/>
        </w:rPr>
        <w:t xml:space="preserve">. At least four conclusions can be drawn from the review above: first, </w:t>
      </w:r>
      <w:r w:rsidRPr="00A1663C">
        <w:rPr>
          <w:rFonts w:ascii="Times New Roman" w:hAnsi="Times New Roman" w:cs="Times New Roman"/>
          <w:b/>
          <w:u w:val="single"/>
        </w:rPr>
        <w:t>those who say that interdependence may both inhibit and drive conflict are righ</w:t>
      </w:r>
      <w:r w:rsidRPr="00F4436E">
        <w:rPr>
          <w:rFonts w:ascii="Times New Roman" w:hAnsi="Times New Roman" w:cs="Times New Roman"/>
          <w:sz w:val="14"/>
          <w:szCs w:val="16"/>
        </w:rPr>
        <w:t xml:space="preserve">t. </w:t>
      </w:r>
      <w:r w:rsidRPr="00A1663C">
        <w:rPr>
          <w:rFonts w:ascii="Times New Roman" w:hAnsi="Times New Roman" w:cs="Times New Roman"/>
          <w:b/>
          <w:u w:val="single"/>
        </w:rPr>
        <w:t xml:space="preserve">Interdependence raises the cost of conflict for all </w:t>
      </w:r>
      <w:proofErr w:type="gramStart"/>
      <w:r w:rsidRPr="00A1663C">
        <w:rPr>
          <w:rFonts w:ascii="Times New Roman" w:hAnsi="Times New Roman" w:cs="Times New Roman"/>
          <w:b/>
          <w:u w:val="single"/>
        </w:rPr>
        <w:t>sides</w:t>
      </w:r>
      <w:proofErr w:type="gramEnd"/>
      <w:r w:rsidRPr="00A1663C">
        <w:rPr>
          <w:rFonts w:ascii="Times New Roman" w:hAnsi="Times New Roman" w:cs="Times New Roman"/>
          <w:b/>
          <w:u w:val="single"/>
        </w:rPr>
        <w:t xml:space="preserve"> but </w:t>
      </w:r>
      <w:r w:rsidRPr="00F4436E">
        <w:rPr>
          <w:rFonts w:ascii="Times New Roman" w:hAnsi="Times New Roman" w:cs="Times New Roman"/>
          <w:sz w:val="14"/>
          <w:szCs w:val="16"/>
        </w:rPr>
        <w:t>asymmetrical or unbalanced dependencies and negative trade expectations may generate tensions leading to trade wars among inter-dependent states that in turn increase the risk of military conflict</w:t>
      </w:r>
      <w:r w:rsidRPr="00A1663C">
        <w:rPr>
          <w:rFonts w:ascii="Times New Roman" w:hAnsi="Times New Roman" w:cs="Times New Roman"/>
          <w:b/>
          <w:u w:val="single"/>
        </w:rPr>
        <w:t xml:space="preserve"> </w:t>
      </w:r>
      <w:r w:rsidRPr="00F4436E">
        <w:rPr>
          <w:rFonts w:ascii="Times New Roman" w:hAnsi="Times New Roman" w:cs="Times New Roman"/>
          <w:sz w:val="14"/>
          <w:szCs w:val="16"/>
        </w:rPr>
        <w:t xml:space="preserve">(Copeland, 2015: 1, 14, 437; Roach, 2014). The risk may increase if one of the interdependent countries is governed by an inward-looking socio-economic coalition (Solingen, 2015); second, the </w:t>
      </w:r>
      <w:r w:rsidRPr="00A1663C">
        <w:rPr>
          <w:rFonts w:ascii="Times New Roman" w:hAnsi="Times New Roman" w:cs="Times New Roman"/>
          <w:b/>
          <w:u w:val="single"/>
        </w:rPr>
        <w:t xml:space="preserve">risk of war between China and the US should not just be </w:t>
      </w:r>
      <w:proofErr w:type="spellStart"/>
      <w:r w:rsidRPr="00A1663C">
        <w:rPr>
          <w:rFonts w:ascii="Times New Roman" w:hAnsi="Times New Roman" w:cs="Times New Roman"/>
          <w:b/>
          <w:u w:val="single"/>
        </w:rPr>
        <w:t>analysed</w:t>
      </w:r>
      <w:proofErr w:type="spellEnd"/>
      <w:r w:rsidRPr="00A1663C">
        <w:rPr>
          <w:rFonts w:ascii="Times New Roman" w:hAnsi="Times New Roman" w:cs="Times New Roman"/>
          <w:b/>
          <w:u w:val="single"/>
        </w:rPr>
        <w:t xml:space="preserve"> bilaterally but include their allies and partners</w:t>
      </w:r>
      <w:r w:rsidRPr="00F4436E">
        <w:rPr>
          <w:rFonts w:ascii="Times New Roman" w:hAnsi="Times New Roman" w:cs="Times New Roman"/>
          <w:sz w:val="14"/>
          <w:szCs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1663C">
        <w:rPr>
          <w:rFonts w:ascii="Times New Roman" w:eastAsia="Calibri" w:hAnsi="Times New Roman" w:cs="Times New Roman"/>
          <w:b/>
          <w:highlight w:val="green"/>
          <w:u w:val="single"/>
        </w:rPr>
        <w:t>decisions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for</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war</w:t>
      </w:r>
      <w:r w:rsidRPr="00A1663C">
        <w:rPr>
          <w:rFonts w:ascii="Times New Roman" w:eastAsia="Calibri" w:hAnsi="Times New Roman" w:cs="Times New Roman"/>
          <w:b/>
          <w:u w:val="single"/>
        </w:rPr>
        <w:t xml:space="preserve"> and peace are </w:t>
      </w:r>
      <w:r w:rsidRPr="00A1663C">
        <w:rPr>
          <w:rFonts w:ascii="Times New Roman" w:eastAsia="Calibri" w:hAnsi="Times New Roman" w:cs="Times New Roman"/>
          <w:b/>
          <w:highlight w:val="green"/>
          <w:u w:val="single"/>
        </w:rPr>
        <w:t>taken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by</w:t>
      </w:r>
      <w:r w:rsidRPr="00A1663C">
        <w:rPr>
          <w:rFonts w:ascii="Times New Roman" w:eastAsia="Calibri" w:hAnsi="Times New Roman" w:cs="Times New Roman"/>
          <w:b/>
          <w:u w:val="single"/>
        </w:rPr>
        <w:t xml:space="preserve"> very </w:t>
      </w:r>
      <w:r w:rsidRPr="00A1663C">
        <w:rPr>
          <w:rFonts w:ascii="Times New Roman" w:eastAsia="Calibri" w:hAnsi="Times New Roman" w:cs="Times New Roman"/>
          <w:b/>
          <w:highlight w:val="green"/>
          <w:u w:val="single"/>
        </w:rPr>
        <w:t>few people, who act on</w:t>
      </w:r>
      <w:r w:rsidRPr="00A1663C">
        <w:rPr>
          <w:rFonts w:ascii="Times New Roman" w:eastAsia="Calibri" w:hAnsi="Times New Roman" w:cs="Times New Roman"/>
          <w:b/>
          <w:u w:val="single"/>
        </w:rPr>
        <w:t xml:space="preserve"> the basis of their </w:t>
      </w:r>
      <w:r w:rsidRPr="00A1663C">
        <w:rPr>
          <w:rFonts w:ascii="Times New Roman" w:eastAsia="Calibri" w:hAnsi="Times New Roman" w:cs="Times New Roman"/>
          <w:b/>
          <w:highlight w:val="green"/>
          <w:u w:val="single"/>
        </w:rPr>
        <w:t>future</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expectations</w:t>
      </w:r>
      <w:r w:rsidRPr="00F4436E">
        <w:rPr>
          <w:rFonts w:ascii="Times New Roman" w:hAnsi="Times New Roman" w:cs="Times New Roman"/>
          <w:sz w:val="14"/>
          <w:szCs w:val="16"/>
        </w:rPr>
        <w:t xml:space="preserve">. International relations theory must be supplemented by foreign policy analysis in order to assess the value attributed by national decision-makers to economic development and their assessments of risks and opportunities. </w:t>
      </w:r>
      <w:r w:rsidRPr="00A1663C">
        <w:rPr>
          <w:rFonts w:ascii="Times New Roman" w:hAnsi="Times New Roman" w:cs="Times New Roman"/>
          <w:b/>
          <w:highlight w:val="green"/>
          <w:u w:val="single"/>
        </w:rPr>
        <w:t>If</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leaders</w:t>
      </w:r>
      <w:r w:rsidRPr="00A1663C">
        <w:rPr>
          <w:rFonts w:ascii="Times New Roman" w:hAnsi="Times New Roman" w:cs="Times New Roman"/>
          <w:b/>
          <w:u w:val="single"/>
        </w:rPr>
        <w:t xml:space="preserve"> on either side of the Atlantic begin to </w:t>
      </w:r>
      <w:r w:rsidRPr="00A1663C">
        <w:rPr>
          <w:rFonts w:ascii="Times New Roman" w:hAnsi="Times New Roman" w:cs="Times New Roman"/>
          <w:b/>
          <w:highlight w:val="green"/>
          <w:u w:val="single"/>
        </w:rPr>
        <w:t>seriously</w:t>
      </w:r>
      <w:r w:rsidRPr="00A1663C">
        <w:rPr>
          <w:rFonts w:ascii="Times New Roman" w:hAnsi="Times New Roman" w:cs="Times New Roman"/>
          <w:b/>
          <w:u w:val="single"/>
        </w:rPr>
        <w:t xml:space="preserve"> fear or </w:t>
      </w:r>
      <w:r w:rsidRPr="00A1663C">
        <w:rPr>
          <w:rFonts w:ascii="Times New Roman" w:hAnsi="Times New Roman" w:cs="Times New Roman"/>
          <w:b/>
          <w:highlight w:val="green"/>
          <w:u w:val="single"/>
        </w:rPr>
        <w:t>anticipate</w:t>
      </w:r>
      <w:r w:rsidRPr="00A1663C">
        <w:rPr>
          <w:rFonts w:ascii="Times New Roman" w:hAnsi="Times New Roman" w:cs="Times New Roman"/>
          <w:b/>
          <w:u w:val="single"/>
        </w:rPr>
        <w:t xml:space="preserve"> their own nation’s </w:t>
      </w:r>
      <w:r w:rsidRPr="00A1663C">
        <w:rPr>
          <w:rFonts w:ascii="Times New Roman" w:hAnsi="Times New Roman" w:cs="Times New Roman"/>
          <w:b/>
          <w:highlight w:val="green"/>
          <w:u w:val="single"/>
        </w:rPr>
        <w:t>decline</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then</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 xml:space="preserve">they may </w:t>
      </w:r>
      <w:r w:rsidRPr="00A1663C">
        <w:rPr>
          <w:rFonts w:ascii="Times New Roman" w:hAnsi="Times New Roman" w:cs="Times New Roman"/>
          <w:b/>
          <w:u w:val="single"/>
        </w:rPr>
        <w:t xml:space="preserve">blame </w:t>
      </w:r>
      <w:r w:rsidRPr="00F4436E">
        <w:rPr>
          <w:rFonts w:ascii="Times New Roman" w:hAnsi="Times New Roman" w:cs="Times New Roman"/>
          <w:sz w:val="14"/>
          <w:szCs w:val="16"/>
        </w:rPr>
        <w:t>this on external dependence, appeal to anti-foreign sentiments,</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contemplate</w:t>
      </w:r>
      <w:r w:rsidRPr="00A1663C">
        <w:rPr>
          <w:rFonts w:ascii="Times New Roman" w:hAnsi="Times New Roman" w:cs="Times New Roman"/>
          <w:b/>
          <w:u w:val="single"/>
        </w:rPr>
        <w:t xml:space="preserve"> the </w:t>
      </w:r>
      <w:r w:rsidRPr="00A1663C">
        <w:rPr>
          <w:rFonts w:ascii="Times New Roman" w:hAnsi="Times New Roman" w:cs="Times New Roman"/>
          <w:b/>
          <w:highlight w:val="green"/>
          <w:u w:val="single"/>
        </w:rPr>
        <w:t>use of force to gain</w:t>
      </w:r>
      <w:r w:rsidRPr="00A1663C">
        <w:rPr>
          <w:rFonts w:ascii="Times New Roman" w:hAnsi="Times New Roman" w:cs="Times New Roman"/>
          <w:b/>
          <w:u w:val="single"/>
        </w:rPr>
        <w:t xml:space="preserve"> respect or </w:t>
      </w:r>
      <w:r w:rsidRPr="00A1663C">
        <w:rPr>
          <w:rFonts w:ascii="Times New Roman" w:hAnsi="Times New Roman" w:cs="Times New Roman"/>
          <w:b/>
          <w:highlight w:val="green"/>
          <w:u w:val="single"/>
        </w:rPr>
        <w:t>credibility</w:t>
      </w:r>
      <w:r w:rsidRPr="00A1663C">
        <w:rPr>
          <w:rFonts w:ascii="Times New Roman" w:hAnsi="Times New Roman" w:cs="Times New Roman"/>
          <w:b/>
          <w:u w:val="single"/>
        </w:rPr>
        <w:t xml:space="preserve">, adopt protectionist policies, </w:t>
      </w:r>
      <w:r w:rsidRPr="00A1663C">
        <w:rPr>
          <w:rFonts w:ascii="Times New Roman" w:hAnsi="Times New Roman" w:cs="Times New Roman"/>
          <w:b/>
          <w:highlight w:val="green"/>
          <w:u w:val="single"/>
        </w:rPr>
        <w:t>and</w:t>
      </w:r>
      <w:r w:rsidRPr="00A1663C">
        <w:rPr>
          <w:rFonts w:ascii="Times New Roman" w:hAnsi="Times New Roman" w:cs="Times New Roman"/>
          <w:b/>
          <w:u w:val="single"/>
        </w:rPr>
        <w:t xml:space="preserve"> ultimately </w:t>
      </w:r>
      <w:r w:rsidRPr="00A1663C">
        <w:rPr>
          <w:rFonts w:ascii="Times New Roman" w:hAnsi="Times New Roman" w:cs="Times New Roman"/>
          <w:b/>
          <w:highlight w:val="green"/>
          <w:u w:val="single"/>
        </w:rPr>
        <w:t>refuse to be deterred by</w:t>
      </w:r>
      <w:r w:rsidRPr="00A1663C">
        <w:rPr>
          <w:rFonts w:ascii="Times New Roman" w:hAnsi="Times New Roman" w:cs="Times New Roman"/>
          <w:b/>
          <w:u w:val="single"/>
        </w:rPr>
        <w:t xml:space="preserve"> either </w:t>
      </w:r>
      <w:r w:rsidRPr="006A75E5">
        <w:rPr>
          <w:rFonts w:ascii="Times New Roman" w:hAnsi="Times New Roman" w:cs="Times New Roman"/>
          <w:b/>
          <w:u w:val="single"/>
        </w:rPr>
        <w:t>nuclear</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arms</w:t>
      </w:r>
      <w:r w:rsidRPr="00A1663C">
        <w:rPr>
          <w:rFonts w:ascii="Times New Roman" w:hAnsi="Times New Roman" w:cs="Times New Roman"/>
          <w:b/>
          <w:u w:val="single"/>
        </w:rPr>
        <w:t xml:space="preserve"> or prospects of socioeconomic calamities. </w:t>
      </w:r>
      <w:r w:rsidRPr="00A1663C">
        <w:rPr>
          <w:rFonts w:ascii="Times New Roman" w:eastAsia="Calibri" w:hAnsi="Times New Roman" w:cs="Times New Roman"/>
          <w:b/>
          <w:u w:val="single"/>
        </w:rPr>
        <w:t xml:space="preserve">Such a </w:t>
      </w:r>
      <w:r w:rsidRPr="00A1663C">
        <w:rPr>
          <w:rFonts w:ascii="Times New Roman" w:eastAsia="Calibri" w:hAnsi="Times New Roman" w:cs="Times New Roman"/>
          <w:b/>
          <w:highlight w:val="green"/>
          <w:u w:val="single"/>
        </w:rPr>
        <w:t>dangerous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shift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could</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happen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abruptly</w:t>
      </w:r>
      <w:r w:rsidRPr="00F4436E">
        <w:rPr>
          <w:rFonts w:ascii="Times New Roman" w:hAnsi="Times New Roman" w:cs="Times New Roman"/>
          <w:sz w:val="14"/>
          <w:szCs w:val="16"/>
        </w:rPr>
        <w:t xml:space="preserve">, </w:t>
      </w:r>
      <w:proofErr w:type="gramStart"/>
      <w:r w:rsidRPr="00F4436E">
        <w:rPr>
          <w:rFonts w:ascii="Times New Roman" w:hAnsi="Times New Roman" w:cs="Times New Roman"/>
          <w:sz w:val="14"/>
          <w:szCs w:val="16"/>
        </w:rPr>
        <w:t>i.e.</w:t>
      </w:r>
      <w:proofErr w:type="gramEnd"/>
      <w:r w:rsidRPr="00F4436E">
        <w:rPr>
          <w:rFonts w:ascii="Times New Roman" w:hAnsi="Times New Roman" w:cs="Times New Roman"/>
          <w:sz w:val="14"/>
          <w:szCs w:val="16"/>
        </w:rPr>
        <w:t xml:space="preserve"> under the instigation of actions by a third party – or against a third party. Yet </w:t>
      </w:r>
      <w:proofErr w:type="gramStart"/>
      <w:r w:rsidRPr="00F4436E">
        <w:rPr>
          <w:rFonts w:ascii="Times New Roman" w:hAnsi="Times New Roman" w:cs="Times New Roman"/>
          <w:sz w:val="14"/>
          <w:szCs w:val="16"/>
        </w:rPr>
        <w:t>as long as</w:t>
      </w:r>
      <w:proofErr w:type="gramEnd"/>
      <w:r w:rsidRPr="00F4436E">
        <w:rPr>
          <w:rFonts w:ascii="Times New Roman" w:hAnsi="Times New Roman" w:cs="Times New Roman"/>
          <w:sz w:val="14"/>
          <w:szCs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A1663C">
        <w:rPr>
          <w:rFonts w:ascii="Times New Roman" w:hAnsi="Times New Roman" w:cs="Times New Roman"/>
          <w:b/>
          <w:u w:val="single"/>
        </w:rPr>
        <w:t xml:space="preserve">The </w:t>
      </w:r>
      <w:r w:rsidRPr="00A1663C">
        <w:rPr>
          <w:rFonts w:ascii="Times New Roman" w:eastAsia="Calibri" w:hAnsi="Times New Roman" w:cs="Times New Roman"/>
          <w:b/>
          <w:highlight w:val="green"/>
          <w:u w:val="single"/>
        </w:rPr>
        <w:t>greatest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 xml:space="preserve">risk is </w:t>
      </w:r>
      <w:r w:rsidRPr="00A1663C">
        <w:rPr>
          <w:rFonts w:ascii="Times New Roman" w:eastAsia="Calibri" w:hAnsi="Times New Roman" w:cs="Times New Roman"/>
          <w:b/>
          <w:u w:val="single"/>
        </w:rPr>
        <w:t xml:space="preserve">not that a territorial dispute leads to war under present circumstances but that </w:t>
      </w:r>
      <w:r w:rsidRPr="00A1663C">
        <w:rPr>
          <w:rFonts w:ascii="Times New Roman" w:eastAsia="Calibri" w:hAnsi="Times New Roman" w:cs="Times New Roman"/>
          <w:b/>
          <w:highlight w:val="green"/>
          <w:u w:val="single"/>
        </w:rPr>
        <w:t>changes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in</w:t>
      </w:r>
      <w:r w:rsidRPr="00A1663C">
        <w:rPr>
          <w:rFonts w:ascii="Times New Roman" w:eastAsia="Calibri" w:hAnsi="Times New Roman" w:cs="Times New Roman"/>
          <w:b/>
          <w:u w:val="single"/>
        </w:rPr>
        <w:t xml:space="preserve"> the world </w:t>
      </w:r>
      <w:r w:rsidRPr="00A1663C">
        <w:rPr>
          <w:rFonts w:ascii="Times New Roman" w:eastAsia="Calibri" w:hAnsi="Times New Roman" w:cs="Times New Roman"/>
          <w:b/>
          <w:highlight w:val="green"/>
          <w:u w:val="single"/>
        </w:rPr>
        <w:t>econ</w:t>
      </w:r>
      <w:r w:rsidRPr="00A1663C">
        <w:rPr>
          <w:rFonts w:ascii="Times New Roman" w:eastAsia="Calibri" w:hAnsi="Times New Roman" w:cs="Times New Roman"/>
          <w:b/>
          <w:u w:val="single"/>
        </w:rPr>
        <w:t xml:space="preserve">omy </w:t>
      </w:r>
      <w:r w:rsidRPr="00A1663C">
        <w:rPr>
          <w:rFonts w:ascii="Times New Roman" w:hAnsi="Times New Roman" w:cs="Times New Roman"/>
          <w:b/>
          <w:u w:val="single"/>
        </w:rPr>
        <w:t>alter those circumstances in ways that render inter-state peace more precarious</w:t>
      </w:r>
      <w:r w:rsidRPr="00F4436E">
        <w:rPr>
          <w:rFonts w:ascii="Times New Roman" w:hAnsi="Times New Roman" w:cs="Times New Roman"/>
          <w:sz w:val="14"/>
          <w:szCs w:val="16"/>
        </w:rPr>
        <w:t xml:space="preserve">. If China and the US fail to rebalance their financial and trading relations (Roach, 2014) then </w:t>
      </w:r>
      <w:r w:rsidRPr="00A1663C">
        <w:rPr>
          <w:rFonts w:ascii="Times New Roman" w:hAnsi="Times New Roman" w:cs="Times New Roman"/>
          <w:b/>
          <w:u w:val="single"/>
        </w:rPr>
        <w:t xml:space="preserve">a </w:t>
      </w:r>
      <w:r w:rsidRPr="001B5848">
        <w:rPr>
          <w:rFonts w:ascii="Times New Roman" w:hAnsi="Times New Roman" w:cs="Times New Roman"/>
          <w:b/>
          <w:highlight w:val="green"/>
          <w:u w:val="single"/>
        </w:rPr>
        <w:t>trade war</w:t>
      </w:r>
      <w:r w:rsidRPr="00A1663C">
        <w:rPr>
          <w:rFonts w:ascii="Times New Roman" w:hAnsi="Times New Roman" w:cs="Times New Roman"/>
          <w:b/>
          <w:u w:val="single"/>
        </w:rPr>
        <w:t xml:space="preserve"> could</w:t>
      </w:r>
      <w:r w:rsidRPr="00F4436E">
        <w:rPr>
          <w:rFonts w:ascii="Times New Roman" w:hAnsi="Times New Roman" w:cs="Times New Roman"/>
          <w:sz w:val="14"/>
          <w:szCs w:val="16"/>
        </w:rPr>
        <w:t xml:space="preserve"> result, </w:t>
      </w:r>
      <w:r w:rsidRPr="001B5848">
        <w:rPr>
          <w:rFonts w:ascii="Times New Roman" w:hAnsi="Times New Roman" w:cs="Times New Roman"/>
          <w:b/>
          <w:highlight w:val="green"/>
          <w:u w:val="single"/>
        </w:rPr>
        <w:t>interrupt</w:t>
      </w:r>
      <w:r w:rsidRPr="00F4436E">
        <w:rPr>
          <w:rFonts w:ascii="Times New Roman" w:hAnsi="Times New Roman" w:cs="Times New Roman"/>
          <w:sz w:val="14"/>
          <w:szCs w:val="16"/>
        </w:rPr>
        <w:t xml:space="preserve">ing </w:t>
      </w:r>
      <w:r w:rsidRPr="00A1663C">
        <w:rPr>
          <w:rFonts w:ascii="Times New Roman" w:hAnsi="Times New Roman" w:cs="Times New Roman"/>
          <w:b/>
          <w:u w:val="single"/>
        </w:rPr>
        <w:t xml:space="preserve">transnational </w:t>
      </w:r>
      <w:r w:rsidRPr="001B5848">
        <w:rPr>
          <w:rFonts w:ascii="Times New Roman" w:hAnsi="Times New Roman" w:cs="Times New Roman"/>
          <w:b/>
          <w:highlight w:val="green"/>
          <w:u w:val="single"/>
        </w:rPr>
        <w:t>production networks</w:t>
      </w:r>
      <w:r w:rsidRPr="00A1663C">
        <w:rPr>
          <w:rFonts w:ascii="Times New Roman" w:hAnsi="Times New Roman" w:cs="Times New Roman"/>
          <w:b/>
          <w:u w:val="single"/>
        </w:rPr>
        <w:t xml:space="preserve">, provoking social distress, and </w:t>
      </w:r>
      <w:r w:rsidRPr="001B5848">
        <w:rPr>
          <w:rFonts w:ascii="Times New Roman" w:hAnsi="Times New Roman" w:cs="Times New Roman"/>
          <w:b/>
          <w:highlight w:val="green"/>
          <w:u w:val="single"/>
        </w:rPr>
        <w:t>exacerbating nationalist emotions</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This could have </w:t>
      </w:r>
      <w:r w:rsidRPr="00A1663C">
        <w:rPr>
          <w:rFonts w:ascii="Times New Roman" w:hAnsi="Times New Roman" w:cs="Times New Roman"/>
          <w:b/>
          <w:highlight w:val="green"/>
          <w:u w:val="single"/>
        </w:rPr>
        <w:t>unforeseen consequences in the field of security, with nuclear deterrence remaining</w:t>
      </w:r>
      <w:r w:rsidRPr="00F4436E">
        <w:rPr>
          <w:rFonts w:ascii="Times New Roman" w:hAnsi="Times New Roman" w:cs="Times New Roman"/>
          <w:sz w:val="14"/>
          <w:szCs w:val="16"/>
        </w:rPr>
        <w:t xml:space="preserve"> the only factor to protect the world from Armageddon, and </w:t>
      </w:r>
      <w:r w:rsidRPr="00A1663C">
        <w:rPr>
          <w:rFonts w:ascii="Times New Roman" w:hAnsi="Times New Roman" w:cs="Times New Roman"/>
          <w:b/>
          <w:u w:val="single"/>
        </w:rPr>
        <w:t>unreliably</w:t>
      </w:r>
      <w:r w:rsidRPr="00F4436E">
        <w:rPr>
          <w:rFonts w:ascii="Times New Roman" w:hAnsi="Times New Roman" w:cs="Times New Roman"/>
          <w:sz w:val="14"/>
          <w:szCs w:val="16"/>
        </w:rPr>
        <w:t xml:space="preserve"> so. Deterrence could lose its credibility: one of the two </w:t>
      </w:r>
      <w:r w:rsidRPr="00A1663C">
        <w:rPr>
          <w:rFonts w:ascii="Times New Roman" w:hAnsi="Times New Roman" w:cs="Times New Roman"/>
          <w:b/>
          <w:highlight w:val="green"/>
          <w:u w:val="single"/>
        </w:rPr>
        <w:t>great powers might gamble</w:t>
      </w:r>
      <w:r w:rsidRPr="00A1663C">
        <w:rPr>
          <w:rFonts w:ascii="Times New Roman" w:hAnsi="Times New Roman" w:cs="Times New Roman"/>
          <w:b/>
          <w:u w:val="single"/>
        </w:rPr>
        <w:t xml:space="preserve"> that the other</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yield in a cyber-war or </w:t>
      </w:r>
      <w:r w:rsidRPr="006A75E5">
        <w:rPr>
          <w:rStyle w:val="Emphasis"/>
          <w:highlight w:val="green"/>
        </w:rPr>
        <w:t>conventional</w:t>
      </w:r>
      <w:r w:rsidRPr="00A1663C">
        <w:rPr>
          <w:rFonts w:ascii="Times New Roman" w:hAnsi="Times New Roman" w:cs="Times New Roman"/>
          <w:b/>
          <w:u w:val="single"/>
        </w:rPr>
        <w:t xml:space="preserve"> limited </w:t>
      </w:r>
      <w:r w:rsidRPr="006A75E5">
        <w:rPr>
          <w:rFonts w:ascii="Times New Roman" w:hAnsi="Times New Roman" w:cs="Times New Roman"/>
          <w:b/>
          <w:highlight w:val="green"/>
          <w:u w:val="single"/>
        </w:rPr>
        <w:t>war</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or </w:t>
      </w:r>
      <w:proofErr w:type="gramStart"/>
      <w:r w:rsidRPr="00A1663C">
        <w:rPr>
          <w:rFonts w:ascii="Times New Roman" w:hAnsi="Times New Roman" w:cs="Times New Roman"/>
          <w:b/>
          <w:highlight w:val="green"/>
          <w:u w:val="single"/>
        </w:rPr>
        <w:t>third party</w:t>
      </w:r>
      <w:proofErr w:type="gramEnd"/>
      <w:r w:rsidRPr="00A1663C">
        <w:rPr>
          <w:rFonts w:ascii="Times New Roman" w:hAnsi="Times New Roman" w:cs="Times New Roman"/>
          <w:b/>
          <w:highlight w:val="green"/>
          <w:u w:val="single"/>
        </w:rPr>
        <w:t xml:space="preserve"> countries might engage</w:t>
      </w:r>
      <w:r w:rsidRPr="00F4436E">
        <w:rPr>
          <w:rFonts w:ascii="Times New Roman" w:hAnsi="Times New Roman" w:cs="Times New Roman"/>
          <w:sz w:val="14"/>
          <w:szCs w:val="16"/>
        </w:rPr>
        <w:t xml:space="preserve"> in conflict with each other, </w:t>
      </w:r>
      <w:r w:rsidRPr="00A1663C">
        <w:rPr>
          <w:rFonts w:ascii="Times New Roman" w:hAnsi="Times New Roman" w:cs="Times New Roman"/>
          <w:b/>
          <w:u w:val="single"/>
        </w:rPr>
        <w:t xml:space="preserve">with a view to </w:t>
      </w:r>
      <w:r w:rsidRPr="00A1663C">
        <w:rPr>
          <w:rFonts w:ascii="Times New Roman" w:hAnsi="Times New Roman" w:cs="Times New Roman"/>
          <w:b/>
          <w:highlight w:val="green"/>
          <w:u w:val="single"/>
        </w:rPr>
        <w:t>obliging</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Washington</w:t>
      </w:r>
      <w:r w:rsidRPr="00A1663C">
        <w:rPr>
          <w:rFonts w:ascii="Times New Roman" w:hAnsi="Times New Roman" w:cs="Times New Roman"/>
          <w:b/>
          <w:u w:val="single"/>
        </w:rPr>
        <w:t xml:space="preserve"> or Beijing </w:t>
      </w:r>
      <w:r w:rsidRPr="00A1663C">
        <w:rPr>
          <w:rFonts w:ascii="Times New Roman" w:hAnsi="Times New Roman" w:cs="Times New Roman"/>
          <w:b/>
          <w:highlight w:val="green"/>
          <w:u w:val="single"/>
        </w:rPr>
        <w:t>to</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intervene</w:t>
      </w:r>
      <w:r w:rsidRPr="00F4436E">
        <w:rPr>
          <w:rFonts w:ascii="Times New Roman" w:hAnsi="Times New Roman" w:cs="Times New Roman"/>
          <w:sz w:val="14"/>
          <w:szCs w:val="16"/>
        </w:rPr>
        <w:t xml:space="preserve">. </w:t>
      </w:r>
    </w:p>
    <w:p w14:paraId="374C5A5D" w14:textId="77777777" w:rsidR="001F3528" w:rsidRPr="00A1663C" w:rsidRDefault="001F3528" w:rsidP="001F3528">
      <w:pPr>
        <w:rPr>
          <w:rFonts w:ascii="Times New Roman" w:hAnsi="Times New Roman" w:cs="Times New Roman"/>
        </w:rPr>
      </w:pPr>
    </w:p>
    <w:p w14:paraId="1BA1B712" w14:textId="05846D16" w:rsidR="001F3528" w:rsidRPr="00A1663C" w:rsidRDefault="001F3528" w:rsidP="001F3528">
      <w:pPr>
        <w:pStyle w:val="Heading3"/>
        <w:rPr>
          <w:sz w:val="36"/>
        </w:rPr>
      </w:pPr>
      <w:r w:rsidRPr="00A1663C">
        <w:lastRenderedPageBreak/>
        <w:t>Hospital DA</w:t>
      </w:r>
    </w:p>
    <w:p w14:paraId="25F8FD44" w14:textId="77777777" w:rsidR="001F3528" w:rsidRPr="00A1663C" w:rsidRDefault="001F3528" w:rsidP="001F3528">
      <w:pPr>
        <w:pStyle w:val="NormalWeb"/>
        <w:spacing w:before="40" w:beforeAutospacing="0" w:after="0" w:afterAutospacing="0"/>
        <w:rPr>
          <w:b/>
          <w:bCs/>
          <w:color w:val="000000"/>
          <w:sz w:val="26"/>
          <w:szCs w:val="26"/>
        </w:rPr>
      </w:pPr>
    </w:p>
    <w:p w14:paraId="5C18D75E" w14:textId="77777777" w:rsidR="001F3528" w:rsidRDefault="001F3528" w:rsidP="001F3528">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00B1DCB" w14:textId="77777777" w:rsidR="001F3528" w:rsidRPr="00580499" w:rsidRDefault="001F3528" w:rsidP="001F3528">
      <w:r w:rsidRPr="00580499">
        <w:rPr>
          <w:rStyle w:val="Style13ptBold"/>
        </w:rPr>
        <w:t>Masterson 17</w:t>
      </w:r>
      <w:r>
        <w:t xml:space="preserve"> </w:t>
      </w:r>
      <w:r w:rsidRPr="00580499">
        <w:t>Les Masterson 8-15-2017 "Nursing strikes can cause harm well beyond labor relations"</w:t>
      </w:r>
      <w:r>
        <w:t xml:space="preserve"> </w:t>
      </w:r>
      <w:hyperlink r:id="rId12"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0582DD20" w14:textId="77777777" w:rsidR="001F3528" w:rsidRPr="009023E8" w:rsidRDefault="001F3528" w:rsidP="001F3528">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 xml:space="preserve">To find temporary replacements, Allina needed to include enticing offers, such </w:t>
      </w:r>
      <w:r w:rsidRPr="00580499">
        <w:rPr>
          <w:u w:val="single"/>
        </w:rPr>
        <w:lastRenderedPageBreak/>
        <w:t>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0869C914" w14:textId="77777777" w:rsidR="001F3528" w:rsidRPr="00A1663C" w:rsidRDefault="001F3528" w:rsidP="001F3528">
      <w:pPr>
        <w:pStyle w:val="Heading4"/>
      </w:pPr>
      <w:r>
        <w:t>S</w:t>
      </w:r>
      <w:r w:rsidRPr="00A1663C">
        <w:t xml:space="preserve">trikes </w:t>
      </w:r>
      <w:r w:rsidRPr="00A1663C">
        <w:rPr>
          <w:u w:val="single"/>
        </w:rPr>
        <w:t>endanger patients</w:t>
      </w:r>
      <w:r w:rsidRPr="00A1663C">
        <w:t xml:space="preserve"> and violates moral duties to others AND hurts trust between patients and doctors</w:t>
      </w:r>
    </w:p>
    <w:p w14:paraId="5D53BD6F" w14:textId="77777777" w:rsidR="001F3528" w:rsidRPr="00A1663C" w:rsidRDefault="001F3528" w:rsidP="001F3528">
      <w:pPr>
        <w:pStyle w:val="NormalWeb"/>
        <w:spacing w:before="0" w:beforeAutospacing="0" w:after="0" w:afterAutospacing="0"/>
        <w:rPr>
          <w:color w:val="000000"/>
        </w:rPr>
      </w:pPr>
      <w:r w:rsidRPr="00A1663C">
        <w:rPr>
          <w:b/>
          <w:bCs/>
          <w:color w:val="000000"/>
          <w:sz w:val="26"/>
          <w:szCs w:val="26"/>
        </w:rPr>
        <w:t>Campbell 16</w:t>
      </w:r>
      <w:r w:rsidRPr="00A1663C">
        <w:rPr>
          <w:color w:val="000000"/>
          <w:sz w:val="22"/>
          <w:szCs w:val="22"/>
        </w:rPr>
        <w:t xml:space="preserve"> </w:t>
      </w:r>
      <w:r w:rsidRPr="00A1663C">
        <w:rPr>
          <w:color w:val="000000"/>
        </w:rPr>
        <w:t>Denis Campbell 4-9-2016 "All-out junior doctors’ strike unethical and reckless, says NHS chief"</w:t>
      </w:r>
      <w:hyperlink r:id="rId13" w:history="1">
        <w:r w:rsidRPr="00A1663C">
          <w:rPr>
            <w:rStyle w:val="Hyperlink"/>
            <w:rFonts w:eastAsiaTheme="majorEastAsia"/>
            <w:color w:val="000000"/>
          </w:rPr>
          <w:t xml:space="preserve"> </w:t>
        </w:r>
        <w:r w:rsidRPr="00A1663C">
          <w:rPr>
            <w:rStyle w:val="Hyperlink"/>
            <w:rFonts w:eastAsiaTheme="majorEastAsia"/>
            <w:color w:val="000000"/>
            <w:sz w:val="16"/>
            <w:szCs w:val="16"/>
          </w:rPr>
          <w:t>https://www.theguardian.com/society/2016/apr/09/doctors-strike-nhs-chief-england</w:t>
        </w:r>
      </w:hyperlink>
      <w:r w:rsidRPr="00A1663C">
        <w:rPr>
          <w:color w:val="000000"/>
          <w:sz w:val="16"/>
          <w:szCs w:val="16"/>
        </w:rPr>
        <w:t xml:space="preserve"> (Denis Campbell is health policy editor for the</w:t>
      </w:r>
      <w:r w:rsidRPr="00A1663C">
        <w:rPr>
          <w:color w:val="000000"/>
        </w:rPr>
        <w:t xml:space="preserve"> </w:t>
      </w:r>
      <w:r w:rsidRPr="00A1663C">
        <w:rPr>
          <w:color w:val="000000"/>
          <w:sz w:val="16"/>
          <w:szCs w:val="16"/>
        </w:rPr>
        <w:t>Guardian and the Observer. He has written about the NHS, public health and</w:t>
      </w:r>
      <w:r w:rsidRPr="00A1663C">
        <w:rPr>
          <w:color w:val="000000"/>
        </w:rPr>
        <w:t xml:space="preserve"> </w:t>
      </w:r>
      <w:r w:rsidRPr="00A1663C">
        <w:rPr>
          <w:color w:val="000000"/>
          <w:sz w:val="16"/>
          <w:szCs w:val="16"/>
        </w:rPr>
        <w:t xml:space="preserve">medicine since 2007 and shares health-writing duties with Sarah </w:t>
      </w:r>
      <w:proofErr w:type="spellStart"/>
      <w:r w:rsidRPr="00A1663C">
        <w:rPr>
          <w:color w:val="000000"/>
          <w:sz w:val="16"/>
          <w:szCs w:val="16"/>
        </w:rPr>
        <w:t>Boseley</w:t>
      </w:r>
      <w:proofErr w:type="spellEnd"/>
      <w:r w:rsidRPr="00A1663C">
        <w:rPr>
          <w:color w:val="000000"/>
          <w:sz w:val="16"/>
          <w:szCs w:val="16"/>
        </w:rPr>
        <w:t xml:space="preserve">, the </w:t>
      </w:r>
      <w:r w:rsidRPr="00A1663C">
        <w:t>health editor)</w:t>
      </w:r>
      <w:r w:rsidRPr="00A1663C">
        <w:rPr>
          <w:color w:val="000000"/>
          <w:sz w:val="14"/>
          <w:szCs w:val="16"/>
        </w:rPr>
        <w:t xml:space="preserve"> JG </w:t>
      </w:r>
    </w:p>
    <w:p w14:paraId="70973BDD" w14:textId="77777777" w:rsidR="001F3528" w:rsidRPr="00A1663C" w:rsidRDefault="001F3528" w:rsidP="001F3528">
      <w:pPr>
        <w:pStyle w:val="NormalWeb"/>
        <w:spacing w:before="0" w:beforeAutospacing="0" w:after="0" w:afterAutospacing="0"/>
        <w:rPr>
          <w:color w:val="000000"/>
          <w:sz w:val="14"/>
          <w:szCs w:val="16"/>
        </w:rPr>
      </w:pPr>
    </w:p>
    <w:p w14:paraId="74E086BE" w14:textId="77777777" w:rsidR="001F3528" w:rsidRPr="00F4436E" w:rsidRDefault="001F3528" w:rsidP="001F3528">
      <w:pPr>
        <w:pStyle w:val="NormalWeb"/>
        <w:spacing w:before="0" w:beforeAutospacing="0" w:after="0" w:afterAutospacing="0"/>
        <w:rPr>
          <w:color w:val="000000"/>
          <w:sz w:val="12"/>
        </w:rPr>
      </w:pPr>
      <w:r w:rsidRPr="00A1663C">
        <w:rPr>
          <w:b/>
          <w:bCs/>
          <w:color w:val="000000"/>
          <w:sz w:val="26"/>
          <w:szCs w:val="26"/>
          <w:u w:val="single"/>
          <w:shd w:val="clear" w:color="auto" w:fill="00FF00"/>
        </w:rPr>
        <w:t xml:space="preserve">A </w:t>
      </w:r>
      <w:r w:rsidRPr="00A1663C">
        <w:rPr>
          <w:b/>
          <w:bCs/>
          <w:color w:val="000000"/>
          <w:sz w:val="26"/>
          <w:szCs w:val="26"/>
          <w:u w:val="single"/>
        </w:rPr>
        <w:t xml:space="preserve">total </w:t>
      </w:r>
      <w:r w:rsidRPr="00A1663C">
        <w:rPr>
          <w:b/>
          <w:bCs/>
          <w:color w:val="000000"/>
          <w:sz w:val="26"/>
          <w:szCs w:val="26"/>
          <w:u w:val="single"/>
          <w:shd w:val="clear" w:color="auto" w:fill="00FF00"/>
        </w:rPr>
        <w:t xml:space="preserve">withdrawal of </w:t>
      </w:r>
      <w:proofErr w:type="spellStart"/>
      <w:r w:rsidRPr="00A1663C">
        <w:rPr>
          <w:b/>
          <w:bCs/>
          <w:color w:val="000000"/>
          <w:sz w:val="26"/>
          <w:szCs w:val="26"/>
          <w:u w:val="single"/>
          <w:shd w:val="clear" w:color="auto" w:fill="00FF00"/>
        </w:rPr>
        <w:t>labour</w:t>
      </w:r>
      <w:proofErr w:type="spellEnd"/>
      <w:r w:rsidRPr="00A1663C">
        <w:rPr>
          <w:b/>
          <w:bCs/>
          <w:color w:val="000000"/>
          <w:sz w:val="26"/>
          <w:szCs w:val="26"/>
          <w:u w:val="single"/>
        </w:rPr>
        <w:t>, scheduled for later this</w:t>
      </w:r>
      <w:r w:rsidRPr="00F4436E">
        <w:rPr>
          <w:color w:val="000000"/>
          <w:sz w:val="12"/>
        </w:rPr>
        <w:t xml:space="preserve"> </w:t>
      </w:r>
      <w:r w:rsidRPr="00A1663C">
        <w:rPr>
          <w:b/>
          <w:bCs/>
          <w:color w:val="000000"/>
          <w:sz w:val="26"/>
          <w:szCs w:val="26"/>
          <w:u w:val="single"/>
        </w:rPr>
        <w:t xml:space="preserve">month, </w:t>
      </w:r>
      <w:r w:rsidRPr="00A1663C">
        <w:rPr>
          <w:color w:val="000000"/>
          <w:sz w:val="26"/>
          <w:szCs w:val="26"/>
          <w:u w:val="single"/>
          <w:shd w:val="clear" w:color="auto" w:fill="00FF00"/>
        </w:rPr>
        <w:t xml:space="preserve">will threaten hospitals’ ability to deliver safe care </w:t>
      </w:r>
      <w:r w:rsidRPr="00A1663C">
        <w:rPr>
          <w:b/>
          <w:bCs/>
          <w:color w:val="000000"/>
          <w:sz w:val="26"/>
          <w:szCs w:val="26"/>
          <w:u w:val="single"/>
        </w:rPr>
        <w:t>in areas such as A&amp;E, childbirth and intensive care,</w:t>
      </w:r>
      <w:r w:rsidRPr="00F4436E">
        <w:rPr>
          <w:color w:val="000000"/>
          <w:sz w:val="12"/>
        </w:rPr>
        <w:t xml:space="preserve"> </w:t>
      </w:r>
      <w:r w:rsidRPr="00A1663C">
        <w:rPr>
          <w:b/>
          <w:bCs/>
          <w:color w:val="000000"/>
          <w:sz w:val="26"/>
          <w:szCs w:val="26"/>
          <w:u w:val="single"/>
        </w:rPr>
        <w:t>according to Prof Sir Bruce Keogh, the national medical director of NHS England</w:t>
      </w:r>
      <w:r w:rsidRPr="00F4436E">
        <w:rPr>
          <w:b/>
          <w:bCs/>
          <w:color w:val="000000"/>
          <w:sz w:val="12"/>
          <w:szCs w:val="14"/>
        </w:rPr>
        <w:t>. In a strongly worded article</w:t>
      </w:r>
      <w:r w:rsidRPr="00F4436E">
        <w:rPr>
          <w:color w:val="000000"/>
          <w:sz w:val="12"/>
        </w:rPr>
        <w:t xml:space="preserve"> </w:t>
      </w:r>
      <w:r w:rsidRPr="00F4436E">
        <w:rPr>
          <w:b/>
          <w:bCs/>
          <w:color w:val="000000"/>
          <w:sz w:val="12"/>
          <w:szCs w:val="14"/>
        </w:rPr>
        <w:t xml:space="preserve">in the Observer, Keogh writes that such an escalation of the dispute </w:t>
      </w:r>
      <w:r w:rsidRPr="00A1663C">
        <w:rPr>
          <w:b/>
          <w:bCs/>
          <w:color w:val="000000"/>
          <w:sz w:val="26"/>
          <w:szCs w:val="26"/>
          <w:u w:val="single"/>
        </w:rPr>
        <w:t xml:space="preserve">with the government </w:t>
      </w:r>
      <w:r w:rsidRPr="00A1663C">
        <w:rPr>
          <w:b/>
          <w:bCs/>
          <w:color w:val="000000"/>
          <w:sz w:val="26"/>
          <w:szCs w:val="26"/>
          <w:u w:val="single"/>
          <w:shd w:val="clear" w:color="auto" w:fill="00FF00"/>
        </w:rPr>
        <w:t xml:space="preserve">would be </w:t>
      </w:r>
      <w:r w:rsidRPr="00A1663C">
        <w:rPr>
          <w:color w:val="000000"/>
          <w:sz w:val="26"/>
          <w:szCs w:val="26"/>
          <w:u w:val="single"/>
          <w:shd w:val="clear" w:color="auto" w:fill="00FF00"/>
        </w:rPr>
        <w:t>reckless, unethical</w:t>
      </w:r>
      <w:r w:rsidRPr="00A1663C">
        <w:rPr>
          <w:b/>
          <w:bCs/>
          <w:color w:val="000000"/>
          <w:sz w:val="26"/>
          <w:szCs w:val="26"/>
          <w:u w:val="single"/>
        </w:rPr>
        <w:t xml:space="preserve">, </w:t>
      </w:r>
      <w:r w:rsidRPr="00A1663C">
        <w:rPr>
          <w:b/>
          <w:bCs/>
          <w:color w:val="000000"/>
          <w:sz w:val="26"/>
          <w:szCs w:val="26"/>
          <w:u w:val="single"/>
          <w:shd w:val="clear" w:color="auto" w:fill="00FF00"/>
        </w:rPr>
        <w:t xml:space="preserve">a breach of </w:t>
      </w:r>
      <w:r w:rsidRPr="00A1663C">
        <w:rPr>
          <w:b/>
          <w:bCs/>
          <w:color w:val="000000"/>
          <w:sz w:val="26"/>
          <w:szCs w:val="26"/>
          <w:u w:val="single"/>
        </w:rPr>
        <w:t xml:space="preserve">the medical </w:t>
      </w:r>
      <w:r w:rsidRPr="00A1663C">
        <w:rPr>
          <w:b/>
          <w:bCs/>
          <w:color w:val="000000"/>
          <w:sz w:val="26"/>
          <w:szCs w:val="26"/>
          <w:u w:val="single"/>
          <w:shd w:val="clear" w:color="auto" w:fill="00FF00"/>
        </w:rPr>
        <w:t xml:space="preserve">profession’s </w:t>
      </w:r>
      <w:r w:rsidRPr="00A1663C">
        <w:rPr>
          <w:color w:val="000000"/>
          <w:sz w:val="26"/>
          <w:szCs w:val="26"/>
          <w:u w:val="single"/>
          <w:shd w:val="clear" w:color="auto" w:fill="00FF00"/>
        </w:rPr>
        <w:t>fundamental duty to “do no</w:t>
      </w:r>
      <w:r w:rsidRPr="00F4436E">
        <w:rPr>
          <w:color w:val="000000"/>
          <w:sz w:val="12"/>
        </w:rPr>
        <w:t xml:space="preserve"> </w:t>
      </w:r>
      <w:r w:rsidRPr="00A1663C">
        <w:rPr>
          <w:color w:val="000000"/>
          <w:sz w:val="26"/>
          <w:szCs w:val="26"/>
          <w:u w:val="single"/>
          <w:shd w:val="clear" w:color="auto" w:fill="00FF00"/>
        </w:rPr>
        <w:t>harm</w:t>
      </w:r>
      <w:r w:rsidRPr="00A1663C">
        <w:rPr>
          <w:b/>
          <w:bCs/>
          <w:color w:val="000000"/>
          <w:sz w:val="26"/>
          <w:szCs w:val="26"/>
          <w:u w:val="single"/>
        </w:rPr>
        <w:t xml:space="preserve">” </w:t>
      </w:r>
      <w:r w:rsidRPr="00A1663C">
        <w:rPr>
          <w:b/>
          <w:bCs/>
          <w:color w:val="000000"/>
          <w:sz w:val="26"/>
          <w:szCs w:val="26"/>
          <w:u w:val="single"/>
          <w:shd w:val="clear" w:color="auto" w:fill="00FF00"/>
        </w:rPr>
        <w:t xml:space="preserve">and </w:t>
      </w:r>
      <w:r w:rsidRPr="00A1663C">
        <w:rPr>
          <w:b/>
          <w:bCs/>
          <w:color w:val="000000"/>
          <w:sz w:val="26"/>
          <w:szCs w:val="26"/>
          <w:u w:val="single"/>
        </w:rPr>
        <w:t xml:space="preserve">a move that </w:t>
      </w:r>
      <w:r w:rsidRPr="00A1663C">
        <w:rPr>
          <w:b/>
          <w:bCs/>
          <w:color w:val="000000"/>
          <w:sz w:val="26"/>
          <w:szCs w:val="26"/>
          <w:u w:val="single"/>
          <w:shd w:val="clear" w:color="auto" w:fill="00FF00"/>
        </w:rPr>
        <w:t xml:space="preserve">will destroy </w:t>
      </w:r>
      <w:r w:rsidRPr="00A1663C">
        <w:rPr>
          <w:b/>
          <w:bCs/>
          <w:color w:val="000000"/>
          <w:sz w:val="26"/>
          <w:szCs w:val="26"/>
          <w:u w:val="single"/>
        </w:rPr>
        <w:t xml:space="preserve">the </w:t>
      </w:r>
      <w:r w:rsidRPr="00A1663C">
        <w:rPr>
          <w:b/>
          <w:bCs/>
          <w:color w:val="000000"/>
          <w:sz w:val="26"/>
          <w:szCs w:val="26"/>
          <w:u w:val="single"/>
          <w:shd w:val="clear" w:color="auto" w:fill="00FF00"/>
        </w:rPr>
        <w:t>public’s trust in doctors</w:t>
      </w:r>
      <w:r w:rsidRPr="00F4436E">
        <w:rPr>
          <w:b/>
          <w:bCs/>
          <w:color w:val="000000"/>
          <w:sz w:val="12"/>
          <w:szCs w:val="14"/>
        </w:rPr>
        <w:t>. “Despite the fact that</w:t>
      </w:r>
      <w:r w:rsidRPr="00F4436E">
        <w:rPr>
          <w:color w:val="000000"/>
          <w:sz w:val="12"/>
        </w:rPr>
        <w:t xml:space="preserve"> </w:t>
      </w:r>
      <w:r w:rsidRPr="00F4436E">
        <w:rPr>
          <w:b/>
          <w:bCs/>
          <w:color w:val="000000"/>
          <w:sz w:val="12"/>
          <w:szCs w:val="14"/>
        </w:rPr>
        <w:t>consultants will do their best to cover, the fact is that junior doctors are</w:t>
      </w:r>
      <w:r w:rsidRPr="00F4436E">
        <w:rPr>
          <w:color w:val="000000"/>
          <w:sz w:val="12"/>
        </w:rPr>
        <w:t xml:space="preserve"> </w:t>
      </w:r>
      <w:r w:rsidRPr="00F4436E">
        <w:rPr>
          <w:b/>
          <w:bCs/>
          <w:color w:val="000000"/>
          <w:sz w:val="12"/>
          <w:szCs w:val="14"/>
        </w:rPr>
        <w:t xml:space="preserve">key to the safe and effective running of our NHS. </w:t>
      </w:r>
      <w:proofErr w:type="gramStart"/>
      <w:r w:rsidRPr="00A1663C">
        <w:rPr>
          <w:b/>
          <w:bCs/>
          <w:color w:val="000000"/>
          <w:sz w:val="26"/>
          <w:szCs w:val="26"/>
          <w:u w:val="single"/>
        </w:rPr>
        <w:t>So</w:t>
      </w:r>
      <w:proofErr w:type="gramEnd"/>
      <w:r w:rsidRPr="00A1663C">
        <w:rPr>
          <w:b/>
          <w:bCs/>
          <w:color w:val="000000"/>
          <w:sz w:val="26"/>
          <w:szCs w:val="26"/>
          <w:u w:val="single"/>
        </w:rPr>
        <w:t xml:space="preserve"> this new action will put additional, significant</w:t>
      </w:r>
      <w:r w:rsidRPr="00F4436E">
        <w:rPr>
          <w:color w:val="000000"/>
          <w:sz w:val="12"/>
        </w:rPr>
        <w:t xml:space="preserve"> </w:t>
      </w:r>
      <w:r w:rsidRPr="00A1663C">
        <w:rPr>
          <w:b/>
          <w:bCs/>
          <w:color w:val="000000"/>
          <w:sz w:val="26"/>
          <w:szCs w:val="26"/>
          <w:u w:val="single"/>
        </w:rPr>
        <w:t>strain on A&amp;E, intensive care and maternity services, particularly in</w:t>
      </w:r>
      <w:r w:rsidRPr="00F4436E">
        <w:rPr>
          <w:color w:val="000000"/>
          <w:sz w:val="12"/>
        </w:rPr>
        <w:t xml:space="preserve"> </w:t>
      </w:r>
      <w:r w:rsidRPr="00A1663C">
        <w:rPr>
          <w:b/>
          <w:bCs/>
          <w:color w:val="000000"/>
          <w:sz w:val="26"/>
          <w:szCs w:val="26"/>
          <w:u w:val="single"/>
        </w:rPr>
        <w:t>smaller hospital</w:t>
      </w:r>
      <w:r w:rsidRPr="00F4436E">
        <w:rPr>
          <w:b/>
          <w:bCs/>
          <w:color w:val="000000"/>
          <w:sz w:val="12"/>
          <w:szCs w:val="14"/>
        </w:rPr>
        <w:t>,” Keogh explains. “</w:t>
      </w:r>
      <w:r w:rsidRPr="00A1663C">
        <w:rPr>
          <w:b/>
          <w:bCs/>
          <w:color w:val="000000"/>
          <w:sz w:val="26"/>
          <w:szCs w:val="26"/>
          <w:u w:val="single"/>
        </w:rPr>
        <w:t xml:space="preserve">I worry that </w:t>
      </w:r>
      <w:r w:rsidRPr="00A1663C">
        <w:rPr>
          <w:b/>
          <w:bCs/>
          <w:color w:val="000000"/>
          <w:sz w:val="26"/>
          <w:szCs w:val="26"/>
          <w:u w:val="single"/>
          <w:shd w:val="clear" w:color="auto" w:fill="00FF00"/>
        </w:rPr>
        <w:t xml:space="preserve">withdrawal </w:t>
      </w:r>
      <w:r w:rsidRPr="00A1663C">
        <w:rPr>
          <w:b/>
          <w:bCs/>
          <w:color w:val="000000"/>
          <w:sz w:val="26"/>
          <w:szCs w:val="26"/>
          <w:u w:val="single"/>
        </w:rPr>
        <w:t xml:space="preserve">of emergency cover </w:t>
      </w:r>
      <w:r w:rsidRPr="00A1663C">
        <w:rPr>
          <w:b/>
          <w:bCs/>
          <w:color w:val="000000"/>
          <w:sz w:val="26"/>
          <w:szCs w:val="26"/>
          <w:u w:val="single"/>
          <w:shd w:val="clear" w:color="auto" w:fill="00FF00"/>
        </w:rPr>
        <w:t xml:space="preserve">will put </w:t>
      </w:r>
      <w:r w:rsidRPr="00A1663C">
        <w:rPr>
          <w:b/>
          <w:bCs/>
          <w:color w:val="000000"/>
          <w:sz w:val="26"/>
          <w:szCs w:val="26"/>
          <w:u w:val="single"/>
        </w:rPr>
        <w:t xml:space="preserve">our </w:t>
      </w:r>
      <w:r w:rsidRPr="00A1663C">
        <w:rPr>
          <w:b/>
          <w:bCs/>
          <w:color w:val="000000"/>
          <w:sz w:val="26"/>
          <w:szCs w:val="26"/>
          <w:u w:val="single"/>
          <w:shd w:val="clear" w:color="auto" w:fill="00FF00"/>
        </w:rPr>
        <w:t xml:space="preserve">sickest and most vulnerable </w:t>
      </w:r>
      <w:r w:rsidRPr="00A1663C">
        <w:rPr>
          <w:b/>
          <w:bCs/>
          <w:color w:val="000000"/>
          <w:sz w:val="26"/>
          <w:szCs w:val="26"/>
          <w:u w:val="single"/>
        </w:rPr>
        <w:t xml:space="preserve">patients </w:t>
      </w:r>
      <w:r w:rsidRPr="00A1663C">
        <w:rPr>
          <w:b/>
          <w:bCs/>
          <w:color w:val="000000"/>
          <w:sz w:val="26"/>
          <w:szCs w:val="26"/>
          <w:u w:val="single"/>
          <w:shd w:val="clear" w:color="auto" w:fill="00FF00"/>
        </w:rPr>
        <w:t>at greater risk</w:t>
      </w:r>
      <w:r w:rsidRPr="00A1663C">
        <w:rPr>
          <w:b/>
          <w:bCs/>
          <w:color w:val="000000"/>
          <w:sz w:val="26"/>
          <w:szCs w:val="26"/>
          <w:u w:val="single"/>
        </w:rPr>
        <w:t>. This challenges the</w:t>
      </w:r>
      <w:r w:rsidRPr="00F4436E">
        <w:rPr>
          <w:color w:val="000000"/>
          <w:sz w:val="12"/>
        </w:rPr>
        <w:t xml:space="preserve"> </w:t>
      </w:r>
      <w:r w:rsidRPr="00A1663C">
        <w:rPr>
          <w:b/>
          <w:bCs/>
          <w:color w:val="000000"/>
          <w:sz w:val="26"/>
          <w:szCs w:val="26"/>
          <w:u w:val="single"/>
        </w:rPr>
        <w:t xml:space="preserve">ethical framework on which our profession is founded and </w:t>
      </w:r>
      <w:r w:rsidRPr="00A1663C">
        <w:rPr>
          <w:b/>
          <w:bCs/>
          <w:color w:val="000000"/>
          <w:sz w:val="26"/>
          <w:szCs w:val="26"/>
          <w:u w:val="single"/>
          <w:shd w:val="clear" w:color="auto" w:fill="00FF00"/>
        </w:rPr>
        <w:t xml:space="preserve">runs against </w:t>
      </w:r>
      <w:r w:rsidRPr="00A1663C">
        <w:rPr>
          <w:b/>
          <w:bCs/>
          <w:color w:val="000000"/>
          <w:sz w:val="26"/>
          <w:szCs w:val="26"/>
          <w:u w:val="single"/>
        </w:rPr>
        <w:t xml:space="preserve">the grain of our NHS and our personal and </w:t>
      </w:r>
      <w:r w:rsidRPr="00A1663C">
        <w:rPr>
          <w:color w:val="000000"/>
          <w:sz w:val="26"/>
          <w:szCs w:val="26"/>
          <w:u w:val="single"/>
          <w:shd w:val="clear" w:color="auto" w:fill="00FF00"/>
        </w:rPr>
        <w:t>professional values</w:t>
      </w:r>
      <w:r w:rsidRPr="00F4436E">
        <w:rPr>
          <w:b/>
          <w:bCs/>
          <w:color w:val="000000"/>
          <w:sz w:val="12"/>
          <w:szCs w:val="14"/>
        </w:rPr>
        <w:t xml:space="preserve">”, </w:t>
      </w:r>
      <w:r w:rsidRPr="00F4436E">
        <w:rPr>
          <w:color w:val="000000"/>
          <w:sz w:val="12"/>
          <w:szCs w:val="14"/>
        </w:rPr>
        <w:t>he adds. Junior doctors are</w:t>
      </w:r>
      <w:r w:rsidRPr="00F4436E">
        <w:rPr>
          <w:color w:val="000000"/>
          <w:sz w:val="12"/>
        </w:rPr>
        <w:t xml:space="preserve"> </w:t>
      </w:r>
      <w:r w:rsidRPr="00F4436E">
        <w:rPr>
          <w:color w:val="000000"/>
          <w:sz w:val="12"/>
          <w:szCs w:val="14"/>
        </w:rPr>
        <w:t>due to refuse to work in any medical setting at all between 8am and 5pm on 26</w:t>
      </w:r>
      <w:r w:rsidRPr="00F4436E">
        <w:rPr>
          <w:color w:val="000000"/>
          <w:sz w:val="12"/>
        </w:rPr>
        <w:t xml:space="preserve"> </w:t>
      </w:r>
      <w:r w:rsidRPr="00F4436E">
        <w:rPr>
          <w:color w:val="000000"/>
          <w:sz w:val="12"/>
          <w:szCs w:val="14"/>
        </w:rPr>
        <w:t>and 27 April as part of their campaign of industrial action in the bitter and</w:t>
      </w:r>
      <w:r w:rsidRPr="00F4436E">
        <w:rPr>
          <w:color w:val="000000"/>
          <w:sz w:val="12"/>
        </w:rPr>
        <w:t xml:space="preserve"> </w:t>
      </w:r>
      <w:r w:rsidRPr="00F4436E">
        <w:rPr>
          <w:color w:val="000000"/>
          <w:sz w:val="12"/>
          <w:szCs w:val="14"/>
        </w:rPr>
        <w:t>long-running row with Jeremy Hunt, the health secretary, over the new contract</w:t>
      </w:r>
      <w:r w:rsidRPr="00F4436E">
        <w:rPr>
          <w:color w:val="000000"/>
          <w:sz w:val="12"/>
        </w:rPr>
        <w:t xml:space="preserve"> </w:t>
      </w:r>
      <w:r w:rsidRPr="00F4436E">
        <w:rPr>
          <w:color w:val="000000"/>
          <w:sz w:val="12"/>
          <w:szCs w:val="14"/>
        </w:rPr>
        <w:t>he intends to impose on them from August. The British Medical Association</w:t>
      </w:r>
      <w:r w:rsidRPr="00F4436E">
        <w:rPr>
          <w:color w:val="000000"/>
          <w:sz w:val="12"/>
        </w:rPr>
        <w:t xml:space="preserve"> </w:t>
      </w:r>
      <w:r w:rsidRPr="00F4436E">
        <w:rPr>
          <w:color w:val="000000"/>
          <w:sz w:val="12"/>
          <w:szCs w:val="14"/>
        </w:rPr>
        <w:t xml:space="preserve">reacted angrily to Keogh’s intervention. Johann </w:t>
      </w:r>
      <w:proofErr w:type="spellStart"/>
      <w:r w:rsidRPr="00F4436E">
        <w:rPr>
          <w:color w:val="000000"/>
          <w:sz w:val="12"/>
          <w:szCs w:val="14"/>
        </w:rPr>
        <w:t>Malawana</w:t>
      </w:r>
      <w:proofErr w:type="spellEnd"/>
      <w:r w:rsidRPr="00F4436E">
        <w:rPr>
          <w:color w:val="000000"/>
          <w:sz w:val="12"/>
          <w:szCs w:val="14"/>
        </w:rPr>
        <w:t>, the BMA’s junior</w:t>
      </w:r>
      <w:r w:rsidRPr="00F4436E">
        <w:rPr>
          <w:color w:val="000000"/>
          <w:sz w:val="12"/>
        </w:rPr>
        <w:t xml:space="preserve"> </w:t>
      </w:r>
      <w:r w:rsidRPr="00F4436E">
        <w:rPr>
          <w:color w:val="000000"/>
          <w:sz w:val="12"/>
          <w:szCs w:val="14"/>
        </w:rPr>
        <w:t xml:space="preserve">doctor chair, said: “No junior doctor wants to take this </w:t>
      </w:r>
      <w:proofErr w:type="gramStart"/>
      <w:r w:rsidRPr="00F4436E">
        <w:rPr>
          <w:color w:val="000000"/>
          <w:sz w:val="12"/>
          <w:szCs w:val="14"/>
        </w:rPr>
        <w:t>action</w:t>
      </w:r>
      <w:proofErr w:type="gramEnd"/>
      <w:r w:rsidRPr="00F4436E">
        <w:rPr>
          <w:color w:val="000000"/>
          <w:sz w:val="12"/>
          <w:szCs w:val="14"/>
        </w:rPr>
        <w:t xml:space="preserve"> but we have</w:t>
      </w:r>
      <w:r w:rsidRPr="00F4436E">
        <w:rPr>
          <w:color w:val="000000"/>
          <w:sz w:val="12"/>
        </w:rPr>
        <w:t xml:space="preserve"> </w:t>
      </w:r>
      <w:r w:rsidRPr="00F4436E">
        <w:rPr>
          <w:color w:val="000000"/>
          <w:sz w:val="12"/>
          <w:szCs w:val="14"/>
        </w:rPr>
        <w:t>been left with no choice. They have already done everything else in their power</w:t>
      </w:r>
      <w:r w:rsidRPr="00F4436E">
        <w:rPr>
          <w:color w:val="000000"/>
          <w:sz w:val="12"/>
        </w:rPr>
        <w:t xml:space="preserve"> </w:t>
      </w:r>
      <w:r w:rsidRPr="00F4436E">
        <w:rPr>
          <w:color w:val="000000"/>
          <w:sz w:val="12"/>
          <w:szCs w:val="14"/>
        </w:rPr>
        <w:t>to make their voices heard - protests, marches, petitions, emergency care only</w:t>
      </w:r>
      <w:r w:rsidRPr="00F4436E">
        <w:rPr>
          <w:color w:val="000000"/>
          <w:sz w:val="12"/>
        </w:rPr>
        <w:t xml:space="preserve"> </w:t>
      </w:r>
      <w:r w:rsidRPr="00F4436E">
        <w:rPr>
          <w:color w:val="000000"/>
          <w:sz w:val="12"/>
          <w:szCs w:val="14"/>
        </w:rPr>
        <w:t>strikes. By continuing to ignore them, the government has left them left with</w:t>
      </w:r>
      <w:r w:rsidRPr="00F4436E">
        <w:rPr>
          <w:color w:val="000000"/>
          <w:sz w:val="12"/>
        </w:rPr>
        <w:t xml:space="preserve"> </w:t>
      </w:r>
      <w:r w:rsidRPr="00F4436E">
        <w:rPr>
          <w:color w:val="000000"/>
          <w:sz w:val="12"/>
          <w:szCs w:val="14"/>
        </w:rPr>
        <w:t>no choice. “</w:t>
      </w:r>
      <w:r w:rsidRPr="00F4436E">
        <w:rPr>
          <w:color w:val="000000"/>
          <w:sz w:val="26"/>
          <w:szCs w:val="26"/>
          <w:u w:val="single"/>
        </w:rPr>
        <w:t xml:space="preserve">We </w:t>
      </w:r>
      <w:r w:rsidRPr="00F4436E">
        <w:rPr>
          <w:color w:val="000000"/>
          <w:sz w:val="26"/>
          <w:szCs w:val="26"/>
          <w:u w:val="single"/>
        </w:rPr>
        <w:lastRenderedPageBreak/>
        <w:t>regret any disruption</w:t>
      </w:r>
      <w:r w:rsidRPr="00F4436E">
        <w:rPr>
          <w:color w:val="000000"/>
          <w:sz w:val="12"/>
        </w:rPr>
        <w:t xml:space="preserve"> </w:t>
      </w:r>
      <w:r w:rsidRPr="00F4436E">
        <w:rPr>
          <w:color w:val="000000"/>
          <w:sz w:val="26"/>
          <w:szCs w:val="26"/>
          <w:u w:val="single"/>
        </w:rPr>
        <w:t>caused to patients and have given trusts enough notice for them to plan ahead,</w:t>
      </w:r>
      <w:r w:rsidRPr="00F4436E">
        <w:rPr>
          <w:color w:val="000000"/>
          <w:sz w:val="12"/>
        </w:rPr>
        <w:t xml:space="preserve"> </w:t>
      </w:r>
      <w:r w:rsidRPr="00F4436E">
        <w:rPr>
          <w:color w:val="000000"/>
          <w:sz w:val="26"/>
          <w:szCs w:val="26"/>
          <w:u w:val="single"/>
        </w:rPr>
        <w:t>and to ensure that senior hospital doctors, GPs and other NHS staff will</w:t>
      </w:r>
      <w:r w:rsidRPr="00F4436E">
        <w:rPr>
          <w:color w:val="000000"/>
          <w:sz w:val="12"/>
        </w:rPr>
        <w:t xml:space="preserve"> </w:t>
      </w:r>
      <w:r w:rsidRPr="00F4436E">
        <w:rPr>
          <w:color w:val="000000"/>
          <w:sz w:val="26"/>
          <w:szCs w:val="26"/>
          <w:u w:val="single"/>
        </w:rPr>
        <w:t>continue to provide excellent care for patients. Please be assured that should</w:t>
      </w:r>
      <w:r w:rsidRPr="00F4436E">
        <w:rPr>
          <w:color w:val="000000"/>
          <w:sz w:val="12"/>
        </w:rPr>
        <w:t xml:space="preserve"> </w:t>
      </w:r>
      <w:r w:rsidRPr="00F4436E">
        <w:rPr>
          <w:color w:val="000000"/>
          <w:sz w:val="26"/>
          <w:szCs w:val="26"/>
          <w:u w:val="single"/>
        </w:rPr>
        <w:t>someone need emergency care on a day of action, they will receive it</w:t>
      </w:r>
      <w:r w:rsidRPr="00F4436E">
        <w:rPr>
          <w:color w:val="000000"/>
          <w:sz w:val="12"/>
          <w:szCs w:val="14"/>
        </w:rPr>
        <w:t>. “It is disappointing that</w:t>
      </w:r>
      <w:r w:rsidRPr="00F4436E">
        <w:rPr>
          <w:color w:val="000000"/>
          <w:sz w:val="12"/>
        </w:rPr>
        <w:t xml:space="preserve"> </w:t>
      </w:r>
      <w:r w:rsidRPr="00F4436E">
        <w:rPr>
          <w:color w:val="000000"/>
          <w:sz w:val="12"/>
          <w:szCs w:val="14"/>
        </w:rPr>
        <w:t>Bruce Keogh is attacking frontline doctors rather than echoing calls, from</w:t>
      </w:r>
      <w:r w:rsidRPr="00F4436E">
        <w:rPr>
          <w:color w:val="000000"/>
          <w:sz w:val="12"/>
        </w:rPr>
        <w:t xml:space="preserve"> </w:t>
      </w:r>
      <w:r w:rsidRPr="00F4436E">
        <w:rPr>
          <w:color w:val="000000"/>
          <w:sz w:val="12"/>
          <w:szCs w:val="14"/>
        </w:rPr>
        <w:t>patients’ groups to senior NHS managers, for the government to get back around</w:t>
      </w:r>
      <w:r w:rsidRPr="00F4436E">
        <w:rPr>
          <w:color w:val="000000"/>
          <w:sz w:val="12"/>
        </w:rPr>
        <w:t xml:space="preserve"> </w:t>
      </w:r>
      <w:r w:rsidRPr="00F4436E">
        <w:rPr>
          <w:color w:val="000000"/>
          <w:sz w:val="12"/>
          <w:szCs w:val="14"/>
        </w:rPr>
        <w:t>the table and end this dispute through talks. In his article, Keogh argues that</w:t>
      </w:r>
      <w:r w:rsidRPr="00F4436E">
        <w:rPr>
          <w:color w:val="000000"/>
          <w:sz w:val="12"/>
        </w:rPr>
        <w:t xml:space="preserve"> </w:t>
      </w:r>
      <w:r w:rsidRPr="00F4436E">
        <w:rPr>
          <w:color w:val="000000"/>
          <w:sz w:val="12"/>
          <w:szCs w:val="14"/>
        </w:rPr>
        <w:t>the continuing series of strikes have caused too much “distress, anxiety and</w:t>
      </w:r>
      <w:r w:rsidRPr="00F4436E">
        <w:rPr>
          <w:color w:val="000000"/>
          <w:sz w:val="12"/>
        </w:rPr>
        <w:t xml:space="preserve"> </w:t>
      </w:r>
      <w:r w:rsidRPr="00F4436E">
        <w:rPr>
          <w:color w:val="000000"/>
          <w:sz w:val="12"/>
          <w:szCs w:val="14"/>
        </w:rPr>
        <w:t>confusion” to patients already through the cancellation of almost 25,000</w:t>
      </w:r>
      <w:r w:rsidRPr="00F4436E">
        <w:rPr>
          <w:color w:val="000000"/>
          <w:sz w:val="12"/>
        </w:rPr>
        <w:t xml:space="preserve"> </w:t>
      </w:r>
      <w:r w:rsidRPr="00F4436E">
        <w:rPr>
          <w:color w:val="000000"/>
          <w:sz w:val="12"/>
          <w:szCs w:val="14"/>
        </w:rPr>
        <w:t>operations, as a result of four walkouts since January. He says an all-out</w:t>
      </w:r>
      <w:r w:rsidRPr="00F4436E">
        <w:rPr>
          <w:color w:val="000000"/>
          <w:sz w:val="12"/>
        </w:rPr>
        <w:t xml:space="preserve"> </w:t>
      </w:r>
      <w:r w:rsidRPr="00F4436E">
        <w:rPr>
          <w:color w:val="000000"/>
          <w:sz w:val="12"/>
          <w:szCs w:val="14"/>
        </w:rPr>
        <w:t>strike would be “a watershed moment for the NHS”. Keogh is the first senior</w:t>
      </w:r>
      <w:r w:rsidRPr="00F4436E">
        <w:rPr>
          <w:color w:val="000000"/>
          <w:sz w:val="12"/>
        </w:rPr>
        <w:t xml:space="preserve"> </w:t>
      </w:r>
      <w:r w:rsidRPr="00F4436E">
        <w:rPr>
          <w:color w:val="000000"/>
          <w:sz w:val="12"/>
          <w:szCs w:val="14"/>
        </w:rPr>
        <w:t>doctor to articulate in public the warnings that many leaders of the profession</w:t>
      </w:r>
      <w:r w:rsidRPr="00F4436E">
        <w:rPr>
          <w:color w:val="000000"/>
          <w:sz w:val="12"/>
        </w:rPr>
        <w:t xml:space="preserve"> </w:t>
      </w:r>
      <w:r w:rsidRPr="00F4436E">
        <w:rPr>
          <w:color w:val="000000"/>
          <w:sz w:val="12"/>
          <w:szCs w:val="14"/>
        </w:rPr>
        <w:t>have recently given the BMA privately about the danger of patients dying</w:t>
      </w:r>
      <w:r w:rsidRPr="00F4436E">
        <w:rPr>
          <w:color w:val="000000"/>
          <w:sz w:val="12"/>
        </w:rPr>
        <w:t xml:space="preserve"> </w:t>
      </w:r>
      <w:r w:rsidRPr="00F4436E">
        <w:rPr>
          <w:color w:val="000000"/>
          <w:sz w:val="12"/>
          <w:szCs w:val="14"/>
        </w:rPr>
        <w:t>because too few doctors were on duty. M</w:t>
      </w:r>
      <w:r w:rsidRPr="00F4436E">
        <w:rPr>
          <w:color w:val="000000"/>
          <w:sz w:val="26"/>
          <w:szCs w:val="26"/>
          <w:u w:val="single"/>
        </w:rPr>
        <w:t>any of the medical royal colleges, which represent</w:t>
      </w:r>
      <w:r w:rsidRPr="00F4436E">
        <w:rPr>
          <w:color w:val="000000"/>
          <w:sz w:val="12"/>
        </w:rPr>
        <w:t xml:space="preserve"> </w:t>
      </w:r>
      <w:r w:rsidRPr="00F4436E">
        <w:rPr>
          <w:color w:val="000000"/>
          <w:sz w:val="26"/>
          <w:szCs w:val="26"/>
          <w:u w:val="single"/>
        </w:rPr>
        <w:t>different types of doctors professionally, are torn between support for their</w:t>
      </w:r>
      <w:r w:rsidRPr="00F4436E">
        <w:rPr>
          <w:color w:val="000000"/>
          <w:sz w:val="12"/>
        </w:rPr>
        <w:t xml:space="preserve"> </w:t>
      </w:r>
      <w:r w:rsidRPr="00F4436E">
        <w:rPr>
          <w:color w:val="000000"/>
          <w:sz w:val="26"/>
          <w:szCs w:val="26"/>
          <w:u w:val="single"/>
        </w:rPr>
        <w:t>striking trainees and fear that doctors’ high standing with the public could be</w:t>
      </w:r>
      <w:r w:rsidRPr="00F4436E">
        <w:rPr>
          <w:color w:val="000000"/>
          <w:sz w:val="12"/>
        </w:rPr>
        <w:t xml:space="preserve"> </w:t>
      </w:r>
      <w:r w:rsidRPr="00F4436E">
        <w:rPr>
          <w:color w:val="000000"/>
          <w:sz w:val="26"/>
          <w:szCs w:val="26"/>
          <w:u w:val="single"/>
        </w:rPr>
        <w:t>ruined if a total withdrawal of cover is seen as a step too far.</w:t>
      </w:r>
    </w:p>
    <w:p w14:paraId="649E11CB" w14:textId="77777777" w:rsidR="001F3528" w:rsidRDefault="001F3528" w:rsidP="001F3528">
      <w:pPr>
        <w:pStyle w:val="NormalWeb"/>
        <w:spacing w:before="0" w:beforeAutospacing="0" w:after="0" w:afterAutospacing="0"/>
        <w:rPr>
          <w:color w:val="000000"/>
        </w:rPr>
      </w:pPr>
    </w:p>
    <w:p w14:paraId="1F1D92CE" w14:textId="77777777" w:rsidR="001F3528" w:rsidRPr="00A1663C" w:rsidRDefault="001F3528" w:rsidP="001F3528">
      <w:pPr>
        <w:pStyle w:val="Heading4"/>
      </w:pPr>
      <w:r w:rsidRPr="00A1663C">
        <w:t xml:space="preserve">Hospitals are the critical </w:t>
      </w:r>
      <w:r w:rsidRPr="00A1663C">
        <w:rPr>
          <w:u w:val="single"/>
        </w:rPr>
        <w:t>internal link</w:t>
      </w:r>
      <w:r w:rsidRPr="00A1663C">
        <w:t xml:space="preserve"> for pandemic preparedness.</w:t>
      </w:r>
    </w:p>
    <w:p w14:paraId="4C95BE8E" w14:textId="77777777" w:rsidR="001F3528" w:rsidRPr="00A1663C" w:rsidRDefault="001F3528" w:rsidP="001F3528">
      <w:pPr>
        <w:pStyle w:val="NormalWeb"/>
        <w:spacing w:before="0" w:beforeAutospacing="0" w:after="160" w:afterAutospacing="0"/>
        <w:rPr>
          <w:color w:val="000000"/>
          <w:sz w:val="22"/>
          <w:szCs w:val="22"/>
        </w:rPr>
      </w:pPr>
      <w:r w:rsidRPr="00A1663C">
        <w:rPr>
          <w:b/>
          <w:bCs/>
          <w:color w:val="000000"/>
          <w:sz w:val="26"/>
          <w:szCs w:val="26"/>
        </w:rPr>
        <w:t xml:space="preserve">Al </w:t>
      </w:r>
      <w:proofErr w:type="spellStart"/>
      <w:r w:rsidRPr="00A1663C">
        <w:rPr>
          <w:b/>
          <w:bCs/>
          <w:color w:val="000000"/>
          <w:sz w:val="26"/>
          <w:szCs w:val="26"/>
        </w:rPr>
        <w:t>Thobaity</w:t>
      </w:r>
      <w:proofErr w:type="spellEnd"/>
      <w:r w:rsidRPr="00A1663C">
        <w:rPr>
          <w:b/>
          <w:bCs/>
          <w:color w:val="000000"/>
          <w:sz w:val="26"/>
          <w:szCs w:val="26"/>
        </w:rPr>
        <w:t xml:space="preserve"> 20</w:t>
      </w:r>
      <w:r w:rsidRPr="00A1663C">
        <w:rPr>
          <w:color w:val="000000"/>
          <w:sz w:val="22"/>
          <w:szCs w:val="22"/>
        </w:rPr>
        <w:t xml:space="preserve">, </w:t>
      </w:r>
      <w:proofErr w:type="spellStart"/>
      <w:r w:rsidRPr="00A1663C">
        <w:rPr>
          <w:color w:val="000000"/>
          <w:sz w:val="22"/>
          <w:szCs w:val="22"/>
        </w:rPr>
        <w:t>Abdullelah</w:t>
      </w:r>
      <w:proofErr w:type="spellEnd"/>
      <w:r w:rsidRPr="00A1663C">
        <w:rPr>
          <w:color w:val="000000"/>
          <w:sz w:val="22"/>
          <w:szCs w:val="22"/>
        </w:rPr>
        <w:t xml:space="preserve">, and Farhan </w:t>
      </w:r>
      <w:proofErr w:type="spellStart"/>
      <w:r w:rsidRPr="00A1663C">
        <w:rPr>
          <w:color w:val="000000"/>
          <w:sz w:val="22"/>
          <w:szCs w:val="22"/>
        </w:rPr>
        <w:t>Alshammari</w:t>
      </w:r>
      <w:proofErr w:type="spellEnd"/>
      <w:r w:rsidRPr="00A1663C">
        <w:rPr>
          <w:color w:val="000000"/>
          <w:sz w:val="22"/>
          <w:szCs w:val="22"/>
        </w:rPr>
        <w:t>. "Nurses on the frontline against the COVID-19 pandemic: an Integrative review." Dubai Medical Journal 3.3 (2020): 87-92. (Associate Professor of Nursing at Taif University)</w:t>
      </w:r>
    </w:p>
    <w:p w14:paraId="27BC1FA2" w14:textId="77777777" w:rsidR="001F3528" w:rsidRPr="00A1663C" w:rsidRDefault="001F3528" w:rsidP="001F3528">
      <w:pPr>
        <w:pStyle w:val="NormalWeb"/>
        <w:spacing w:before="0" w:beforeAutospacing="0" w:after="160" w:afterAutospacing="0"/>
        <w:rPr>
          <w:b/>
          <w:bCs/>
          <w:color w:val="000000"/>
        </w:rPr>
      </w:pPr>
      <w:r w:rsidRPr="00A1663C">
        <w:rPr>
          <w:b/>
          <w:bCs/>
          <w:color w:val="000000"/>
          <w:sz w:val="22"/>
          <w:szCs w:val="22"/>
          <w:u w:val="single"/>
        </w:rPr>
        <w:t xml:space="preserve">The </w:t>
      </w:r>
      <w:r w:rsidRPr="00A1663C">
        <w:rPr>
          <w:b/>
          <w:bCs/>
          <w:color w:val="000000"/>
          <w:sz w:val="22"/>
          <w:szCs w:val="22"/>
          <w:u w:val="single"/>
          <w:shd w:val="clear" w:color="auto" w:fill="00FF00"/>
        </w:rPr>
        <w:t xml:space="preserve">majority of infected </w:t>
      </w:r>
      <w:r w:rsidRPr="00A1663C">
        <w:rPr>
          <w:b/>
          <w:bCs/>
          <w:color w:val="000000"/>
          <w:sz w:val="22"/>
          <w:szCs w:val="22"/>
          <w:u w:val="single"/>
        </w:rPr>
        <w:t xml:space="preserve">or symptomatic </w:t>
      </w:r>
      <w:r w:rsidRPr="00A1663C">
        <w:rPr>
          <w:b/>
          <w:bCs/>
          <w:color w:val="000000"/>
          <w:sz w:val="22"/>
          <w:szCs w:val="22"/>
          <w:u w:val="single"/>
          <w:shd w:val="clear" w:color="auto" w:fill="00FF00"/>
        </w:rPr>
        <w:t xml:space="preserve">people seek medical treatment in </w:t>
      </w:r>
      <w:r w:rsidRPr="00A1663C">
        <w:rPr>
          <w:b/>
          <w:bCs/>
          <w:color w:val="000000"/>
          <w:sz w:val="22"/>
          <w:szCs w:val="22"/>
          <w:u w:val="single"/>
        </w:rPr>
        <w:t xml:space="preserve">medical facilities, particularly </w:t>
      </w:r>
      <w:r w:rsidRPr="00A1663C">
        <w:rPr>
          <w:b/>
          <w:bCs/>
          <w:color w:val="000000"/>
          <w:sz w:val="22"/>
          <w:szCs w:val="22"/>
          <w:u w:val="single"/>
          <w:shd w:val="clear" w:color="auto" w:fill="00FF00"/>
        </w:rPr>
        <w:t>hospitals</w:t>
      </w:r>
      <w:r w:rsidRPr="00A1663C">
        <w:rPr>
          <w:b/>
          <w:bCs/>
          <w:color w:val="000000"/>
          <w:sz w:val="22"/>
          <w:szCs w:val="22"/>
          <w:u w:val="single"/>
        </w:rPr>
        <w:t xml:space="preserve">, as a high number of cases, especially those in critical condition, will have an impact on hospitals [4]. The concept of </w:t>
      </w:r>
      <w:r w:rsidRPr="00A1663C">
        <w:rPr>
          <w:b/>
          <w:bCs/>
          <w:color w:val="000000"/>
          <w:sz w:val="22"/>
          <w:szCs w:val="22"/>
          <w:u w:val="single"/>
          <w:shd w:val="clear" w:color="auto" w:fill="00FF00"/>
        </w:rPr>
        <w:t xml:space="preserve">hospital resilience </w:t>
      </w:r>
      <w:r w:rsidRPr="00A1663C">
        <w:rPr>
          <w:b/>
          <w:bCs/>
          <w:color w:val="000000"/>
          <w:sz w:val="22"/>
          <w:szCs w:val="22"/>
          <w:u w:val="single"/>
        </w:rPr>
        <w:t xml:space="preserve">in disaster situations is </w:t>
      </w:r>
      <w:r w:rsidRPr="00A1663C">
        <w:rPr>
          <w:b/>
          <w:bCs/>
          <w:color w:val="000000"/>
          <w:sz w:val="22"/>
          <w:szCs w:val="22"/>
          <w:u w:val="single"/>
          <w:shd w:val="clear" w:color="auto" w:fill="00FF00"/>
        </w:rPr>
        <w:t xml:space="preserve">defined as </w:t>
      </w:r>
      <w:r w:rsidRPr="00A1663C">
        <w:rPr>
          <w:b/>
          <w:bCs/>
          <w:color w:val="000000"/>
          <w:sz w:val="22"/>
          <w:szCs w:val="22"/>
          <w:u w:val="single"/>
        </w:rPr>
        <w:t xml:space="preserve">the </w:t>
      </w:r>
      <w:r w:rsidRPr="00A1663C">
        <w:rPr>
          <w:b/>
          <w:bCs/>
          <w:color w:val="000000"/>
          <w:sz w:val="22"/>
          <w:szCs w:val="22"/>
          <w:u w:val="single"/>
          <w:shd w:val="clear" w:color="auto" w:fill="00FF00"/>
        </w:rPr>
        <w:t xml:space="preserve">ability to recover from </w:t>
      </w:r>
      <w:r w:rsidRPr="00A1663C">
        <w:rPr>
          <w:b/>
          <w:bCs/>
          <w:color w:val="000000"/>
          <w:sz w:val="22"/>
          <w:szCs w:val="22"/>
          <w:u w:val="single"/>
        </w:rPr>
        <w:t xml:space="preserve">the damage caused by </w:t>
      </w:r>
      <w:r w:rsidRPr="00A1663C">
        <w:rPr>
          <w:b/>
          <w:bCs/>
          <w:color w:val="000000"/>
          <w:sz w:val="22"/>
          <w:szCs w:val="22"/>
          <w:u w:val="single"/>
          <w:shd w:val="clear" w:color="auto" w:fill="00FF00"/>
        </w:rPr>
        <w:t xml:space="preserve">huge disturbances </w:t>
      </w:r>
      <w:r w:rsidRPr="00A1663C">
        <w:rPr>
          <w:b/>
          <w:bCs/>
          <w:color w:val="000000"/>
          <w:sz w:val="22"/>
          <w:szCs w:val="22"/>
          <w:u w:val="single"/>
        </w:rPr>
        <w:t>quickly [2].</w:t>
      </w:r>
      <w:r w:rsidRPr="00A1663C">
        <w:rPr>
          <w:b/>
          <w:bCs/>
          <w:color w:val="000000"/>
          <w:sz w:val="16"/>
          <w:szCs w:val="16"/>
        </w:rPr>
        <w:t xml:space="preserve"> The resilience of hospitals to pandemic cases depends on the preparedness of the institutions, and not all hospitals have the same resilience. </w:t>
      </w:r>
      <w:r w:rsidRPr="00A1663C">
        <w:rPr>
          <w:b/>
          <w:bCs/>
          <w:color w:val="000000"/>
          <w:sz w:val="22"/>
          <w:szCs w:val="22"/>
          <w:u w:val="single"/>
          <w:shd w:val="clear" w:color="auto" w:fill="00FF00"/>
        </w:rPr>
        <w:t xml:space="preserve">A lower resilience will affect </w:t>
      </w:r>
      <w:r w:rsidRPr="00A1663C">
        <w:rPr>
          <w:b/>
          <w:bCs/>
          <w:color w:val="000000"/>
          <w:sz w:val="22"/>
          <w:szCs w:val="22"/>
          <w:u w:val="single"/>
        </w:rPr>
        <w:t xml:space="preserve">the </w:t>
      </w:r>
      <w:r w:rsidRPr="00A1663C">
        <w:rPr>
          <w:b/>
          <w:bCs/>
          <w:color w:val="000000"/>
          <w:sz w:val="22"/>
          <w:szCs w:val="22"/>
          <w:u w:val="single"/>
          <w:shd w:val="clear" w:color="auto" w:fill="00FF00"/>
        </w:rPr>
        <w:t>sustainability of the health services</w:t>
      </w:r>
      <w:r w:rsidRPr="00A1663C">
        <w:rPr>
          <w:b/>
          <w:bCs/>
          <w:color w:val="000000"/>
          <w:sz w:val="16"/>
          <w:szCs w:val="16"/>
        </w:rPr>
        <w:t xml:space="preserve">. This also affects healthcare providers such as doctors, nurses, and allied health professionals [5, 6]. </w:t>
      </w:r>
      <w:r w:rsidRPr="00A1663C">
        <w:rPr>
          <w:b/>
          <w:bCs/>
          <w:color w:val="000000"/>
          <w:sz w:val="22"/>
          <w:szCs w:val="22"/>
          <w:u w:val="single"/>
        </w:rPr>
        <w:t xml:space="preserve">Despite the impact on healthcare providers, </w:t>
      </w:r>
      <w:r w:rsidRPr="00A1663C">
        <w:rPr>
          <w:b/>
          <w:bCs/>
          <w:color w:val="000000"/>
          <w:sz w:val="22"/>
          <w:szCs w:val="22"/>
          <w:u w:val="single"/>
          <w:shd w:val="clear" w:color="auto" w:fill="00FF00"/>
        </w:rPr>
        <w:t xml:space="preserve">excellent management of </w:t>
      </w:r>
      <w:r w:rsidRPr="00A1663C">
        <w:rPr>
          <w:b/>
          <w:bCs/>
          <w:color w:val="000000"/>
          <w:sz w:val="22"/>
          <w:szCs w:val="22"/>
          <w:u w:val="single"/>
        </w:rPr>
        <w:t xml:space="preserve">a </w:t>
      </w:r>
      <w:r w:rsidRPr="00A1663C">
        <w:rPr>
          <w:b/>
          <w:bCs/>
          <w:color w:val="000000"/>
          <w:sz w:val="22"/>
          <w:szCs w:val="22"/>
          <w:u w:val="single"/>
          <w:shd w:val="clear" w:color="auto" w:fill="00FF00"/>
        </w:rPr>
        <w:t xml:space="preserve">pandemic depends on </w:t>
      </w:r>
      <w:r w:rsidRPr="00A1663C">
        <w:rPr>
          <w:b/>
          <w:bCs/>
          <w:color w:val="000000"/>
          <w:sz w:val="22"/>
          <w:szCs w:val="22"/>
          <w:u w:val="single"/>
        </w:rPr>
        <w:t xml:space="preserve">the </w:t>
      </w:r>
      <w:r w:rsidRPr="00A1663C">
        <w:rPr>
          <w:b/>
          <w:bCs/>
          <w:color w:val="000000"/>
          <w:sz w:val="22"/>
          <w:szCs w:val="22"/>
          <w:u w:val="single"/>
          <w:shd w:val="clear" w:color="auto" w:fill="00FF00"/>
        </w:rPr>
        <w:t>level of preparedness of healthcare providers</w:t>
      </w:r>
      <w:r w:rsidRPr="00A1663C">
        <w:rPr>
          <w:b/>
          <w:bCs/>
          <w:color w:val="000000"/>
          <w:sz w:val="22"/>
          <w:szCs w:val="22"/>
          <w:u w:val="single"/>
        </w:rPr>
        <w:t xml:space="preserve">, </w:t>
      </w:r>
      <w:r w:rsidRPr="00A1663C">
        <w:rPr>
          <w:b/>
          <w:bCs/>
          <w:color w:val="000000"/>
          <w:sz w:val="22"/>
          <w:szCs w:val="22"/>
          <w:u w:val="single"/>
          <w:shd w:val="clear" w:color="auto" w:fill="00FF00"/>
        </w:rPr>
        <w:t>including nurses</w:t>
      </w:r>
      <w:r w:rsidRPr="00A1663C">
        <w:rPr>
          <w:b/>
          <w:bCs/>
          <w:color w:val="000000"/>
          <w:sz w:val="16"/>
          <w:szCs w:val="16"/>
        </w:rPr>
        <w:t>. This means that if it was impossible to be ready before a crisis or disaster, responsible people will do all but the impossible to save lives.</w:t>
      </w:r>
    </w:p>
    <w:p w14:paraId="77165FB7" w14:textId="77777777" w:rsidR="001F3528" w:rsidRDefault="001F3528" w:rsidP="001F3528">
      <w:pPr>
        <w:pStyle w:val="NormalWeb"/>
        <w:spacing w:before="0" w:beforeAutospacing="0" w:after="0" w:afterAutospacing="0"/>
        <w:rPr>
          <w:color w:val="000000"/>
        </w:rPr>
      </w:pPr>
      <w:r w:rsidRPr="00A1663C">
        <w:rPr>
          <w:color w:val="000000"/>
        </w:rPr>
        <w:t> </w:t>
      </w:r>
    </w:p>
    <w:p w14:paraId="3062F5D4" w14:textId="77777777" w:rsidR="001F3528" w:rsidRPr="00A1663C" w:rsidRDefault="001F3528" w:rsidP="001F3528">
      <w:pPr>
        <w:pStyle w:val="Heading4"/>
      </w:pPr>
      <w:r w:rsidRPr="00A1663C">
        <w:t>New Pandemics are deadlier and faster are coming – COVID is just the beginning</w:t>
      </w:r>
    </w:p>
    <w:p w14:paraId="5F7D93B7" w14:textId="77777777" w:rsidR="001F3528" w:rsidRPr="00A1663C" w:rsidRDefault="001F3528" w:rsidP="001F3528">
      <w:pPr>
        <w:pStyle w:val="NormalWeb"/>
        <w:spacing w:before="0" w:beforeAutospacing="0" w:after="160" w:afterAutospacing="0"/>
        <w:rPr>
          <w:color w:val="000000"/>
        </w:rPr>
      </w:pPr>
      <w:r w:rsidRPr="00A1663C">
        <w:rPr>
          <w:b/>
          <w:bCs/>
          <w:color w:val="000000"/>
          <w:sz w:val="26"/>
          <w:szCs w:val="26"/>
        </w:rPr>
        <w:t>Antonelli 20</w:t>
      </w:r>
      <w:r w:rsidRPr="00A1663C">
        <w:rPr>
          <w:color w:val="000000"/>
          <w:sz w:val="22"/>
          <w:szCs w:val="22"/>
        </w:rPr>
        <w:t xml:space="preserve"> Ashley Fuoco Antonelli 5-15-2020</w:t>
      </w:r>
      <w:hyperlink r:id="rId14" w:history="1">
        <w:r w:rsidRPr="00A1663C">
          <w:rPr>
            <w:rStyle w:val="Hyperlink"/>
            <w:rFonts w:eastAsiaTheme="majorEastAsia"/>
            <w:color w:val="000000"/>
            <w:sz w:val="22"/>
            <w:szCs w:val="22"/>
          </w:rPr>
          <w:t xml:space="preserve"> https://www.advisory.com/daily-briefing/2020/05/15/weekly-line</w:t>
        </w:r>
      </w:hyperlink>
      <w:r w:rsidRPr="00A1663C">
        <w:rPr>
          <w:color w:val="000000"/>
          <w:sz w:val="22"/>
          <w:szCs w:val="22"/>
        </w:rPr>
        <w:t xml:space="preserve"> "Weekly line: Why deadly disease outbreaks could become more common—even after Covid-19" (Associate Editor — American Health Line)</w:t>
      </w:r>
    </w:p>
    <w:p w14:paraId="6F98BB2E" w14:textId="77777777" w:rsidR="001F3528" w:rsidRPr="00A1663C" w:rsidRDefault="001F3528" w:rsidP="001F3528">
      <w:pPr>
        <w:pStyle w:val="NormalWeb"/>
        <w:spacing w:before="0" w:beforeAutospacing="0" w:after="160" w:afterAutospacing="0"/>
        <w:rPr>
          <w:color w:val="000000"/>
        </w:rPr>
      </w:pPr>
      <w:r w:rsidRPr="00A1663C">
        <w:rPr>
          <w:color w:val="000000"/>
          <w:sz w:val="16"/>
          <w:szCs w:val="16"/>
        </w:rPr>
        <w:t xml:space="preserve">Contagious during the so-called "incubation period"—the time when people are infected with a pathogen but are not yet showing symptoms of the infection or are showing only mild </w:t>
      </w:r>
      <w:proofErr w:type="gramStart"/>
      <w:r w:rsidRPr="00A1663C">
        <w:rPr>
          <w:color w:val="000000"/>
          <w:sz w:val="16"/>
          <w:szCs w:val="16"/>
        </w:rPr>
        <w:t>symptoms;</w:t>
      </w:r>
      <w:proofErr w:type="gramEnd"/>
      <w:r w:rsidRPr="00A1663C">
        <w:rPr>
          <w:color w:val="000000"/>
          <w:sz w:val="16"/>
          <w:szCs w:val="16"/>
        </w:rPr>
        <w:t xml:space="preserve"> and Resistant to any known prevention or treatment methods. </w:t>
      </w:r>
      <w:r w:rsidRPr="00A1663C">
        <w:rPr>
          <w:color w:val="000000"/>
          <w:sz w:val="22"/>
          <w:szCs w:val="22"/>
          <w:u w:val="single"/>
        </w:rPr>
        <w:t>The researchers also concluded that such a pathogen would have a "low but significant" fatality rate, meaning the pathogen wouldn't kill human hosts fast enough to inhibit its spread</w:t>
      </w:r>
      <w:r w:rsidRPr="00A1663C">
        <w:rPr>
          <w:color w:val="000000"/>
          <w:sz w:val="16"/>
          <w:szCs w:val="16"/>
        </w:rPr>
        <w:t xml:space="preserve">. </w:t>
      </w:r>
      <w:r w:rsidRPr="00A1663C">
        <w:rPr>
          <w:color w:val="000000"/>
          <w:sz w:val="22"/>
          <w:szCs w:val="22"/>
          <w:u w:val="single"/>
        </w:rPr>
        <w:t xml:space="preserve">As </w:t>
      </w:r>
      <w:proofErr w:type="spellStart"/>
      <w:r w:rsidRPr="00A1663C">
        <w:rPr>
          <w:b/>
          <w:bCs/>
          <w:color w:val="000000"/>
          <w:sz w:val="22"/>
          <w:szCs w:val="22"/>
          <w:u w:val="single"/>
        </w:rPr>
        <w:t>Amesh</w:t>
      </w:r>
      <w:proofErr w:type="spellEnd"/>
      <w:r w:rsidRPr="00A1663C">
        <w:rPr>
          <w:b/>
          <w:bCs/>
          <w:color w:val="000000"/>
          <w:sz w:val="22"/>
          <w:szCs w:val="22"/>
          <w:u w:val="single"/>
        </w:rPr>
        <w:t xml:space="preserve"> Adalja</w:t>
      </w:r>
      <w:r w:rsidRPr="00A1663C">
        <w:rPr>
          <w:color w:val="000000"/>
          <w:sz w:val="22"/>
          <w:szCs w:val="22"/>
          <w:u w:val="single"/>
        </w:rPr>
        <w:t xml:space="preserve">—a senior scholar at the Johns Hopkins Center for Health Security, who led the report—told Live Science's Rachael </w:t>
      </w:r>
      <w:proofErr w:type="spellStart"/>
      <w:r w:rsidRPr="00A1663C">
        <w:rPr>
          <w:color w:val="000000"/>
          <w:sz w:val="22"/>
          <w:szCs w:val="22"/>
          <w:u w:val="single"/>
        </w:rPr>
        <w:t>Rettner</w:t>
      </w:r>
      <w:proofErr w:type="spellEnd"/>
      <w:r w:rsidRPr="00A1663C">
        <w:rPr>
          <w:color w:val="000000"/>
          <w:sz w:val="22"/>
          <w:szCs w:val="22"/>
          <w:u w:val="single"/>
        </w:rPr>
        <w:t xml:space="preserve"> at the time, "</w:t>
      </w:r>
      <w:r w:rsidRPr="00A1663C">
        <w:rPr>
          <w:b/>
          <w:bCs/>
          <w:color w:val="000000"/>
          <w:sz w:val="22"/>
          <w:szCs w:val="22"/>
          <w:u w:val="single"/>
        </w:rPr>
        <w:t>It just has to make a lot of people sick" to disrupt society</w:t>
      </w:r>
      <w:r w:rsidRPr="00A1663C">
        <w:rPr>
          <w:color w:val="000000"/>
          <w:sz w:val="22"/>
          <w:szCs w:val="22"/>
          <w:u w:val="single"/>
        </w:rPr>
        <w:t>.</w:t>
      </w:r>
      <w:r w:rsidRPr="00A1663C">
        <w:rPr>
          <w:color w:val="000000"/>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A1663C">
        <w:rPr>
          <w:color w:val="000000"/>
          <w:sz w:val="16"/>
          <w:szCs w:val="16"/>
        </w:rPr>
        <w:t>Rettner</w:t>
      </w:r>
      <w:proofErr w:type="spellEnd"/>
      <w:r w:rsidRPr="00A1663C">
        <w:rPr>
          <w:color w:val="000000"/>
          <w:sz w:val="16"/>
          <w:szCs w:val="16"/>
        </w:rPr>
        <w:t xml:space="preserve"> that there were "a whole host of viral families that get very little attention when it comes to pandemic preparedness." </w:t>
      </w:r>
      <w:r w:rsidRPr="00A1663C">
        <w:rPr>
          <w:color w:val="000000"/>
          <w:sz w:val="22"/>
          <w:szCs w:val="22"/>
          <w:u w:val="single"/>
        </w:rPr>
        <w:t>Not even two years later, the new coronavirus, which causes Covid-19, emerged and quickly spread throughout the world, reaching pandemic status in just a few months</w:t>
      </w:r>
      <w:r w:rsidRPr="00A1663C">
        <w:rPr>
          <w:color w:val="000000"/>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A1663C">
        <w:rPr>
          <w:color w:val="000000"/>
          <w:sz w:val="22"/>
          <w:szCs w:val="22"/>
          <w:u w:val="single"/>
        </w:rPr>
        <w:t xml:space="preserve">And as concerning as that revelation may be on </w:t>
      </w:r>
      <w:r w:rsidRPr="00A1663C">
        <w:rPr>
          <w:color w:val="000000"/>
          <w:sz w:val="22"/>
          <w:szCs w:val="22"/>
          <w:u w:val="single"/>
        </w:rPr>
        <w:lastRenderedPageBreak/>
        <w:t xml:space="preserve">its own, </w:t>
      </w:r>
      <w:r w:rsidRPr="00A1663C">
        <w:rPr>
          <w:b/>
          <w:bCs/>
          <w:color w:val="000000"/>
          <w:sz w:val="22"/>
          <w:szCs w:val="22"/>
          <w:u w:val="single"/>
        </w:rPr>
        <w:t xml:space="preserve">perhaps even more worrisome is that public health experts predict life-threatening infectious disease outbreaks are likely to become more </w:t>
      </w:r>
      <w:proofErr w:type="gramStart"/>
      <w:r w:rsidRPr="00A1663C">
        <w:rPr>
          <w:b/>
          <w:bCs/>
          <w:color w:val="000000"/>
          <w:sz w:val="22"/>
          <w:szCs w:val="22"/>
          <w:u w:val="single"/>
        </w:rPr>
        <w:t>common—meaning</w:t>
      </w:r>
      <w:proofErr w:type="gramEnd"/>
      <w:r w:rsidRPr="00A1663C">
        <w:rPr>
          <w:b/>
          <w:bCs/>
          <w:color w:val="000000"/>
          <w:sz w:val="22"/>
          <w:szCs w:val="22"/>
          <w:u w:val="single"/>
        </w:rPr>
        <w:t xml:space="preserve"> </w:t>
      </w:r>
      <w:r w:rsidRPr="00A1663C">
        <w:rPr>
          <w:b/>
          <w:bCs/>
          <w:color w:val="000000"/>
          <w:sz w:val="22"/>
          <w:szCs w:val="22"/>
          <w:u w:val="single"/>
          <w:shd w:val="clear" w:color="auto" w:fill="00FF00"/>
        </w:rPr>
        <w:t>we could be susceptible to another pandemic in the future</w:t>
      </w:r>
      <w:r w:rsidRPr="00A1663C">
        <w:rPr>
          <w:color w:val="000000"/>
          <w:sz w:val="16"/>
          <w:szCs w:val="16"/>
        </w:rPr>
        <w:t>. Why experts think deadly infectious disease outbreaks could become more common As the Los Angeles Times's Joshua Emerson Smith notes, infectious disease experts for more than ten years now have noted that "[</w:t>
      </w:r>
      <w:r w:rsidRPr="00A1663C">
        <w:rPr>
          <w:color w:val="000000"/>
          <w:sz w:val="22"/>
          <w:szCs w:val="22"/>
          <w:u w:val="single"/>
          <w:shd w:val="clear" w:color="auto" w:fill="00FF00"/>
        </w:rPr>
        <w:t>o]</w:t>
      </w:r>
      <w:proofErr w:type="spellStart"/>
      <w:r w:rsidRPr="00A1663C">
        <w:rPr>
          <w:color w:val="000000"/>
          <w:sz w:val="22"/>
          <w:szCs w:val="22"/>
          <w:u w:val="single"/>
          <w:shd w:val="clear" w:color="auto" w:fill="00FF00"/>
        </w:rPr>
        <w:t>utbreaks</w:t>
      </w:r>
      <w:proofErr w:type="spellEnd"/>
      <w:r w:rsidRPr="00A1663C">
        <w:rPr>
          <w:color w:val="000000"/>
          <w:sz w:val="16"/>
          <w:szCs w:val="16"/>
          <w:shd w:val="clear" w:color="auto" w:fill="00FF00"/>
        </w:rPr>
        <w:t xml:space="preserve"> </w:t>
      </w:r>
      <w:r w:rsidRPr="00A1663C">
        <w:rPr>
          <w:color w:val="000000"/>
          <w:sz w:val="22"/>
          <w:szCs w:val="22"/>
          <w:u w:val="single"/>
          <w:shd w:val="clear" w:color="auto" w:fill="00FF00"/>
        </w:rPr>
        <w:t>of</w:t>
      </w:r>
      <w:r w:rsidRPr="00A1663C">
        <w:rPr>
          <w:color w:val="000000"/>
          <w:sz w:val="16"/>
          <w:szCs w:val="16"/>
          <w:shd w:val="clear" w:color="auto" w:fill="00FF00"/>
        </w:rPr>
        <w:t xml:space="preserve"> </w:t>
      </w:r>
      <w:r w:rsidRPr="00A1663C">
        <w:rPr>
          <w:color w:val="000000"/>
          <w:sz w:val="16"/>
          <w:szCs w:val="16"/>
        </w:rPr>
        <w:t xml:space="preserve">dangerous </w:t>
      </w:r>
      <w:r w:rsidRPr="00A1663C">
        <w:rPr>
          <w:color w:val="000000"/>
          <w:sz w:val="22"/>
          <w:szCs w:val="22"/>
          <w:u w:val="single"/>
          <w:shd w:val="clear" w:color="auto" w:fill="00FF00"/>
        </w:rPr>
        <w:t>new diseases</w:t>
      </w:r>
      <w:r w:rsidRPr="00A1663C">
        <w:rPr>
          <w:color w:val="000000"/>
          <w:sz w:val="16"/>
          <w:szCs w:val="16"/>
          <w:shd w:val="clear" w:color="auto" w:fill="00FF00"/>
        </w:rPr>
        <w:t xml:space="preserve"> </w:t>
      </w:r>
      <w:r w:rsidRPr="00A1663C">
        <w:rPr>
          <w:color w:val="000000"/>
          <w:sz w:val="16"/>
          <w:szCs w:val="16"/>
        </w:rPr>
        <w:t xml:space="preserve">with the potential to become </w:t>
      </w:r>
      <w:r w:rsidRPr="00A1663C">
        <w:rPr>
          <w:color w:val="000000"/>
          <w:sz w:val="22"/>
          <w:szCs w:val="22"/>
          <w:u w:val="single"/>
        </w:rPr>
        <w:t xml:space="preserve">pandemics </w:t>
      </w:r>
      <w:r w:rsidRPr="00A1663C">
        <w:rPr>
          <w:color w:val="000000"/>
          <w:sz w:val="22"/>
          <w:szCs w:val="22"/>
          <w:u w:val="single"/>
          <w:shd w:val="clear" w:color="auto" w:fill="00FF00"/>
        </w:rPr>
        <w:t>have been on the rise</w:t>
      </w:r>
      <w:r w:rsidRPr="00A1663C">
        <w:rPr>
          <w:color w:val="000000"/>
          <w:sz w:val="22"/>
          <w:szCs w:val="22"/>
          <w:u w:val="single"/>
        </w:rPr>
        <w:t xml:space="preserve">—from </w:t>
      </w:r>
      <w:r w:rsidRPr="00A1663C">
        <w:rPr>
          <w:color w:val="000000"/>
          <w:sz w:val="22"/>
          <w:szCs w:val="22"/>
          <w:u w:val="single"/>
          <w:shd w:val="clear" w:color="auto" w:fill="00FF00"/>
        </w:rPr>
        <w:t xml:space="preserve">HIV </w:t>
      </w:r>
      <w:r w:rsidRPr="00A1663C">
        <w:rPr>
          <w:color w:val="000000"/>
          <w:sz w:val="22"/>
          <w:szCs w:val="22"/>
          <w:u w:val="single"/>
        </w:rPr>
        <w:t xml:space="preserve">to </w:t>
      </w:r>
      <w:r w:rsidRPr="00A1663C">
        <w:rPr>
          <w:color w:val="000000"/>
          <w:sz w:val="22"/>
          <w:szCs w:val="22"/>
          <w:u w:val="single"/>
          <w:shd w:val="clear" w:color="auto" w:fill="00FF00"/>
        </w:rPr>
        <w:t xml:space="preserve">swine flu </w:t>
      </w:r>
      <w:r w:rsidRPr="00A1663C">
        <w:rPr>
          <w:color w:val="000000"/>
          <w:sz w:val="22"/>
          <w:szCs w:val="22"/>
          <w:u w:val="single"/>
        </w:rPr>
        <w:t xml:space="preserve">to </w:t>
      </w:r>
      <w:r w:rsidRPr="00A1663C">
        <w:rPr>
          <w:color w:val="000000"/>
          <w:sz w:val="22"/>
          <w:szCs w:val="22"/>
          <w:u w:val="single"/>
          <w:shd w:val="clear" w:color="auto" w:fill="00FF00"/>
        </w:rPr>
        <w:t xml:space="preserve">SARS </w:t>
      </w:r>
      <w:r w:rsidRPr="00A1663C">
        <w:rPr>
          <w:color w:val="000000"/>
          <w:sz w:val="22"/>
          <w:szCs w:val="22"/>
          <w:u w:val="single"/>
        </w:rPr>
        <w:t xml:space="preserve">to </w:t>
      </w:r>
      <w:r w:rsidRPr="00A1663C">
        <w:rPr>
          <w:color w:val="000000"/>
          <w:sz w:val="22"/>
          <w:szCs w:val="22"/>
          <w:u w:val="single"/>
          <w:shd w:val="clear" w:color="auto" w:fill="00FF00"/>
        </w:rPr>
        <w:t>Ebola</w:t>
      </w:r>
      <w:r w:rsidRPr="00A1663C">
        <w:rPr>
          <w:color w:val="000000"/>
          <w:sz w:val="16"/>
          <w:szCs w:val="16"/>
        </w:rPr>
        <w:t xml:space="preserve">." For instance, a report </w:t>
      </w:r>
      <w:r w:rsidRPr="00A1663C">
        <w:rPr>
          <w:color w:val="000000"/>
          <w:sz w:val="22"/>
          <w:szCs w:val="22"/>
          <w:u w:val="single"/>
        </w:rPr>
        <w:t xml:space="preserve">published in Nature in 2008 found that </w:t>
      </w:r>
      <w:r w:rsidRPr="00A1663C">
        <w:rPr>
          <w:b/>
          <w:bCs/>
          <w:color w:val="000000"/>
          <w:sz w:val="22"/>
          <w:szCs w:val="22"/>
          <w:u w:val="single"/>
          <w:shd w:val="clear" w:color="auto" w:fill="00FF00"/>
        </w:rPr>
        <w:t xml:space="preserve">the number of emerging infectious disease </w:t>
      </w:r>
      <w:r w:rsidRPr="00A1663C">
        <w:rPr>
          <w:b/>
          <w:bCs/>
          <w:color w:val="000000"/>
          <w:sz w:val="22"/>
          <w:szCs w:val="22"/>
          <w:u w:val="single"/>
        </w:rPr>
        <w:t xml:space="preserve">events that occurred in the 1990s </w:t>
      </w:r>
      <w:r w:rsidRPr="00A1663C">
        <w:rPr>
          <w:b/>
          <w:bCs/>
          <w:color w:val="000000"/>
          <w:sz w:val="22"/>
          <w:szCs w:val="22"/>
          <w:u w:val="single"/>
          <w:shd w:val="clear" w:color="auto" w:fill="00FF00"/>
        </w:rPr>
        <w:t xml:space="preserve">was </w:t>
      </w:r>
      <w:r w:rsidRPr="00A1663C">
        <w:rPr>
          <w:b/>
          <w:bCs/>
          <w:color w:val="000000"/>
          <w:sz w:val="22"/>
          <w:szCs w:val="22"/>
          <w:u w:val="single"/>
        </w:rPr>
        <w:t xml:space="preserve">more than </w:t>
      </w:r>
      <w:r w:rsidRPr="00A1663C">
        <w:rPr>
          <w:b/>
          <w:bCs/>
          <w:color w:val="000000"/>
          <w:sz w:val="22"/>
          <w:szCs w:val="22"/>
          <w:u w:val="single"/>
          <w:shd w:val="clear" w:color="auto" w:fill="00FF00"/>
        </w:rPr>
        <w:t xml:space="preserve">three times higher </w:t>
      </w:r>
      <w:r w:rsidRPr="00A1663C">
        <w:rPr>
          <w:b/>
          <w:bCs/>
          <w:color w:val="000000"/>
          <w:sz w:val="22"/>
          <w:szCs w:val="22"/>
          <w:u w:val="single"/>
        </w:rPr>
        <w:t>than it was in the 1940s</w:t>
      </w:r>
      <w:r w:rsidRPr="00A1663C">
        <w:rPr>
          <w:color w:val="000000"/>
          <w:sz w:val="16"/>
          <w:szCs w:val="16"/>
        </w:rPr>
        <w:t xml:space="preserve">. Many experts believe the recent increase in infectious disease outbreaks is </w:t>
      </w:r>
      <w:r w:rsidRPr="00A1663C">
        <w:rPr>
          <w:color w:val="000000"/>
          <w:sz w:val="22"/>
          <w:szCs w:val="22"/>
          <w:u w:val="single"/>
          <w:shd w:val="clear" w:color="auto" w:fill="00FF00"/>
        </w:rPr>
        <w:t>tied to human behaviors</w:t>
      </w:r>
      <w:r w:rsidRPr="00A1663C">
        <w:rPr>
          <w:color w:val="000000"/>
          <w:sz w:val="22"/>
          <w:szCs w:val="22"/>
          <w:u w:val="single"/>
        </w:rPr>
        <w:t xml:space="preserve"> that disrupt the environment, "</w:t>
      </w:r>
      <w:r w:rsidRPr="00A1663C">
        <w:rPr>
          <w:color w:val="000000"/>
          <w:sz w:val="22"/>
          <w:szCs w:val="22"/>
          <w:u w:val="single"/>
          <w:shd w:val="clear" w:color="auto" w:fill="00FF00"/>
        </w:rPr>
        <w:t xml:space="preserve">such as </w:t>
      </w:r>
      <w:r w:rsidRPr="00A1663C">
        <w:rPr>
          <w:b/>
          <w:bCs/>
          <w:color w:val="000000"/>
          <w:sz w:val="22"/>
          <w:szCs w:val="22"/>
          <w:u w:val="single"/>
          <w:shd w:val="clear" w:color="auto" w:fill="00FF00"/>
        </w:rPr>
        <w:t>deforestation and poaching</w:t>
      </w:r>
      <w:r w:rsidRPr="00A1663C">
        <w:rPr>
          <w:color w:val="000000"/>
          <w:sz w:val="22"/>
          <w:szCs w:val="22"/>
          <w:u w:val="single"/>
        </w:rPr>
        <w:t>," which have led "to increased contact between highly mobile, urbanized human populations and wild animals</w:t>
      </w:r>
      <w:r w:rsidRPr="00A1663C">
        <w:rPr>
          <w:color w:val="000000"/>
          <w:sz w:val="16"/>
          <w:szCs w:val="16"/>
        </w:rPr>
        <w:t xml:space="preserve">," Emerson Smith writes. </w:t>
      </w:r>
      <w:r w:rsidRPr="00A1663C">
        <w:rPr>
          <w:color w:val="000000"/>
          <w:sz w:val="22"/>
          <w:szCs w:val="22"/>
          <w:u w:val="single"/>
        </w:rPr>
        <w:t>In the 2008 report, for example, researchers noted that about 60% of 355 emerging infectious disease events that occurred over a 50-year period could be largely linked to wild animals, livestock, and, to a lesser extent, pets.</w:t>
      </w:r>
      <w:r w:rsidRPr="00A1663C">
        <w:rPr>
          <w:color w:val="000000"/>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A1663C">
        <w:rPr>
          <w:color w:val="000000"/>
          <w:sz w:val="22"/>
          <w:szCs w:val="22"/>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A1663C">
        <w:rPr>
          <w:color w:val="000000"/>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A1663C">
        <w:rPr>
          <w:color w:val="000000"/>
          <w:sz w:val="22"/>
          <w:szCs w:val="22"/>
          <w:u w:val="single"/>
        </w:rPr>
        <w:t xml:space="preserve">Further, experts note that infectious </w:t>
      </w:r>
      <w:r w:rsidRPr="00A1663C">
        <w:rPr>
          <w:color w:val="000000"/>
          <w:sz w:val="22"/>
          <w:szCs w:val="22"/>
          <w:u w:val="single"/>
          <w:shd w:val="clear" w:color="auto" w:fill="00FF00"/>
        </w:rPr>
        <w:t xml:space="preserve">diseases </w:t>
      </w:r>
      <w:r w:rsidRPr="00A1663C">
        <w:rPr>
          <w:color w:val="000000"/>
          <w:sz w:val="22"/>
          <w:szCs w:val="22"/>
          <w:u w:val="single"/>
        </w:rPr>
        <w:t xml:space="preserve">today </w:t>
      </w:r>
      <w:proofErr w:type="gramStart"/>
      <w:r w:rsidRPr="00A1663C">
        <w:rPr>
          <w:color w:val="000000"/>
          <w:sz w:val="22"/>
          <w:szCs w:val="22"/>
          <w:u w:val="single"/>
        </w:rPr>
        <w:t>are able to</w:t>
      </w:r>
      <w:proofErr w:type="gramEnd"/>
      <w:r w:rsidRPr="00A1663C">
        <w:rPr>
          <w:color w:val="000000"/>
          <w:sz w:val="22"/>
          <w:szCs w:val="22"/>
          <w:u w:val="single"/>
        </w:rPr>
        <w:t xml:space="preserve"> </w:t>
      </w:r>
      <w:r w:rsidRPr="00A1663C">
        <w:rPr>
          <w:color w:val="000000"/>
          <w:sz w:val="22"/>
          <w:szCs w:val="22"/>
          <w:u w:val="single"/>
          <w:shd w:val="clear" w:color="auto" w:fill="00FF00"/>
        </w:rPr>
        <w:t xml:space="preserve">spread much faster and farther </w:t>
      </w:r>
      <w:r w:rsidRPr="00A1663C">
        <w:rPr>
          <w:color w:val="000000"/>
          <w:sz w:val="22"/>
          <w:szCs w:val="22"/>
          <w:u w:val="single"/>
        </w:rPr>
        <w:t xml:space="preserve">than they could decades ago </w:t>
      </w:r>
      <w:r w:rsidRPr="00A1663C">
        <w:rPr>
          <w:color w:val="000000"/>
          <w:sz w:val="22"/>
          <w:szCs w:val="22"/>
          <w:u w:val="single"/>
          <w:shd w:val="clear" w:color="auto" w:fill="00FF00"/>
        </w:rPr>
        <w:t xml:space="preserve">because of </w:t>
      </w:r>
      <w:r w:rsidRPr="00A1663C">
        <w:rPr>
          <w:color w:val="000000"/>
          <w:sz w:val="22"/>
          <w:szCs w:val="22"/>
          <w:u w:val="single"/>
        </w:rPr>
        <w:t xml:space="preserve">increasing </w:t>
      </w:r>
      <w:r w:rsidRPr="00A1663C">
        <w:rPr>
          <w:color w:val="000000"/>
          <w:sz w:val="22"/>
          <w:szCs w:val="22"/>
          <w:u w:val="single"/>
          <w:shd w:val="clear" w:color="auto" w:fill="00FF00"/>
        </w:rPr>
        <w:t xml:space="preserve">globalization </w:t>
      </w:r>
      <w:r w:rsidRPr="00A1663C">
        <w:rPr>
          <w:color w:val="000000"/>
          <w:sz w:val="22"/>
          <w:szCs w:val="22"/>
          <w:u w:val="single"/>
        </w:rPr>
        <w:t>and travel. While some have suggested the Covid-19 pandemic could stifle that trend, others argue globalization is likely to continue—meaning so could infectious diseases' far spread</w:t>
      </w:r>
      <w:r w:rsidRPr="00A1663C">
        <w:rPr>
          <w:color w:val="000000"/>
          <w:sz w:val="16"/>
          <w:szCs w:val="16"/>
        </w:rPr>
        <w:t>.</w:t>
      </w:r>
    </w:p>
    <w:p w14:paraId="5151BC89" w14:textId="14499E2B" w:rsidR="001F3528" w:rsidRDefault="001F3528" w:rsidP="001F3528">
      <w:pPr>
        <w:spacing w:after="240"/>
        <w:rPr>
          <w:rFonts w:ascii="Times New Roman" w:hAnsi="Times New Roman" w:cs="Times New Roman"/>
        </w:rPr>
      </w:pPr>
    </w:p>
    <w:p w14:paraId="6AD9B4F1" w14:textId="77777777" w:rsidR="001F3528" w:rsidRPr="00C92F68" w:rsidRDefault="001F3528" w:rsidP="001F3528">
      <w:pPr>
        <w:rPr>
          <w:rFonts w:ascii="Times New Roman" w:hAnsi="Times New Roman" w:cs="Times New Roman"/>
        </w:rPr>
      </w:pPr>
    </w:p>
    <w:p w14:paraId="3CFF60A3" w14:textId="77777777" w:rsidR="001F3528" w:rsidRPr="00C92F68" w:rsidRDefault="001F3528" w:rsidP="001F3528">
      <w:pPr>
        <w:rPr>
          <w:rFonts w:ascii="Times New Roman" w:hAnsi="Times New Roman" w:cs="Times New Roman"/>
        </w:rPr>
      </w:pPr>
    </w:p>
    <w:p w14:paraId="2C2B1406" w14:textId="77777777" w:rsidR="001F3528" w:rsidRPr="00C92F68" w:rsidRDefault="001F3528" w:rsidP="001F3528">
      <w:pPr>
        <w:rPr>
          <w:rFonts w:ascii="Times New Roman" w:hAnsi="Times New Roman" w:cs="Times New Roman"/>
        </w:rPr>
      </w:pPr>
    </w:p>
    <w:p w14:paraId="0BABF69C" w14:textId="77777777" w:rsidR="001F3528" w:rsidRPr="00C92F68" w:rsidRDefault="001F3528" w:rsidP="001F3528">
      <w:pPr>
        <w:rPr>
          <w:rFonts w:ascii="Times New Roman" w:hAnsi="Times New Roman" w:cs="Times New Roman"/>
        </w:rPr>
      </w:pPr>
    </w:p>
    <w:p w14:paraId="5F207CA3" w14:textId="77777777" w:rsidR="001F3528" w:rsidRDefault="001F3528" w:rsidP="001F3528">
      <w:pPr>
        <w:rPr>
          <w:rFonts w:ascii="Times New Roman" w:hAnsi="Times New Roman" w:cs="Times New Roman"/>
          <w:color w:val="000000"/>
          <w:sz w:val="13"/>
          <w:szCs w:val="13"/>
        </w:rPr>
      </w:pPr>
    </w:p>
    <w:p w14:paraId="7C5A5B5E" w14:textId="77777777" w:rsidR="001F3528" w:rsidRDefault="001F3528" w:rsidP="001F3528">
      <w:pPr>
        <w:rPr>
          <w:rFonts w:ascii="Times New Roman" w:hAnsi="Times New Roman" w:cs="Times New Roman"/>
          <w:color w:val="000000"/>
          <w:sz w:val="13"/>
          <w:szCs w:val="13"/>
        </w:rPr>
      </w:pPr>
    </w:p>
    <w:p w14:paraId="6745A58B" w14:textId="77777777" w:rsidR="001F3528" w:rsidRPr="00A1663C" w:rsidRDefault="001F3528" w:rsidP="001F3528">
      <w:pPr>
        <w:spacing w:after="240"/>
        <w:rPr>
          <w:rFonts w:ascii="Times New Roman" w:hAnsi="Times New Roman" w:cs="Times New Roman"/>
        </w:rPr>
      </w:pPr>
    </w:p>
    <w:p w14:paraId="1A61200B" w14:textId="77777777" w:rsidR="001F3528" w:rsidRDefault="001F3528" w:rsidP="00C4789D">
      <w:pPr>
        <w:rPr>
          <w:rFonts w:eastAsiaTheme="majorEastAsia" w:cstheme="majorBidi"/>
          <w:b/>
          <w:bCs/>
          <w:sz w:val="52"/>
          <w:szCs w:val="32"/>
        </w:rPr>
      </w:pPr>
    </w:p>
    <w:p w14:paraId="3151543C" w14:textId="2F81056A" w:rsidR="00C4789D" w:rsidRDefault="00C4789D" w:rsidP="00C4789D">
      <w:pPr>
        <w:pStyle w:val="Heading1"/>
      </w:pPr>
      <w:r>
        <w:lastRenderedPageBreak/>
        <w:t>1NR</w:t>
      </w:r>
    </w:p>
    <w:p w14:paraId="160C895D" w14:textId="47BAB21B" w:rsidR="00C4789D" w:rsidRDefault="00C4789D" w:rsidP="00C4789D"/>
    <w:p w14:paraId="3505C5E6" w14:textId="77777777" w:rsidR="001F3528" w:rsidRDefault="001F3528" w:rsidP="001F3528">
      <w:pPr>
        <w:pStyle w:val="Heading3"/>
      </w:pPr>
      <w:proofErr w:type="spellStart"/>
      <w:r>
        <w:lastRenderedPageBreak/>
        <w:t>Indopak</w:t>
      </w:r>
      <w:proofErr w:type="spellEnd"/>
    </w:p>
    <w:p w14:paraId="3985D668" w14:textId="77777777" w:rsidR="001F3528" w:rsidRDefault="001F3528" w:rsidP="001F3528">
      <w:pPr>
        <w:spacing w:line="276" w:lineRule="auto"/>
        <w:rPr>
          <w:rStyle w:val="Style13ptBold"/>
          <w:sz w:val="28"/>
          <w:szCs w:val="28"/>
        </w:rPr>
      </w:pPr>
    </w:p>
    <w:p w14:paraId="5E7F230E" w14:textId="05305312" w:rsidR="001F3528" w:rsidRPr="00C92F68" w:rsidRDefault="001F3528" w:rsidP="001F3528">
      <w:pPr>
        <w:pStyle w:val="Heading4"/>
        <w:rPr>
          <w:b w:val="0"/>
          <w:sz w:val="28"/>
          <w:szCs w:val="28"/>
        </w:rPr>
      </w:pPr>
      <w:r w:rsidRPr="00C92F68">
        <w:rPr>
          <w:rStyle w:val="Style13ptBold"/>
          <w:b/>
          <w:bCs w:val="0"/>
          <w:sz w:val="28"/>
          <w:szCs w:val="28"/>
        </w:rPr>
        <w:t xml:space="preserve">The India-Pakistan conflict will never escalate to </w:t>
      </w:r>
      <w:r>
        <w:rPr>
          <w:rStyle w:val="Style13ptBold"/>
          <w:b/>
          <w:bCs w:val="0"/>
          <w:sz w:val="28"/>
          <w:szCs w:val="28"/>
        </w:rPr>
        <w:t xml:space="preserve">nuke war </w:t>
      </w:r>
      <w:r w:rsidRPr="00C92F68">
        <w:rPr>
          <w:rStyle w:val="Style13ptBold"/>
          <w:b/>
          <w:bCs w:val="0"/>
          <w:sz w:val="28"/>
          <w:szCs w:val="28"/>
        </w:rPr>
        <w:t>despite their brutal past</w:t>
      </w:r>
      <w:r>
        <w:rPr>
          <w:rStyle w:val="Style13ptBold"/>
        </w:rPr>
        <w:br/>
      </w:r>
      <w:r w:rsidRPr="002B4B64">
        <w:rPr>
          <w:rStyle w:val="Style13ptBold"/>
        </w:rPr>
        <w:t xml:space="preserve">Kadir 19 </w:t>
      </w:r>
      <w:r w:rsidRPr="002B4B64">
        <w:rPr>
          <w:sz w:val="10"/>
          <w:szCs w:val="10"/>
        </w:rPr>
        <w:t>Jawad Kadir, UK-based Pakistani PhD Scholar. Area of research includes Pakistan-India relations, “</w:t>
      </w:r>
      <w:r w:rsidRPr="00EA3C2F">
        <w:rPr>
          <w:rStyle w:val="Emphasis"/>
          <w:highlight w:val="cyan"/>
        </w:rPr>
        <w:t>India and Pakistan Won’t Fight to Death Because They Need Each Other Alive</w:t>
      </w:r>
      <w:r w:rsidRPr="002B4B64">
        <w:rPr>
          <w:sz w:val="10"/>
          <w:szCs w:val="10"/>
        </w:rPr>
        <w:t>”, The Globe Post, 6/3/19, https://theglobepost.com/2019/03/06/india-pakistan-conflict/, DOA: 1/25/20//TT</w:t>
      </w:r>
    </w:p>
    <w:p w14:paraId="4E70B0AB" w14:textId="77777777" w:rsidR="001F3528" w:rsidRDefault="001F3528" w:rsidP="001F3528">
      <w:pPr>
        <w:spacing w:line="276" w:lineRule="auto"/>
        <w:rPr>
          <w:sz w:val="16"/>
        </w:rPr>
      </w:pPr>
      <w:r w:rsidRPr="002B4B64">
        <w:rPr>
          <w:sz w:val="16"/>
        </w:rPr>
        <w:t xml:space="preserve">These </w:t>
      </w:r>
      <w:r w:rsidRPr="002B4B64">
        <w:rPr>
          <w:u w:val="single"/>
        </w:rPr>
        <w:t>developments have the international community worried about the possibility of an all-out conflict, which would seriously challenge security in the Asian subcontinent. However</w:t>
      </w:r>
      <w:r w:rsidRPr="002B4B64">
        <w:rPr>
          <w:sz w:val="16"/>
        </w:rPr>
        <w:t xml:space="preserve">, there also prevails a popular narrative that </w:t>
      </w:r>
      <w:r w:rsidRPr="002B4B64">
        <w:rPr>
          <w:u w:val="single"/>
        </w:rPr>
        <w:t xml:space="preserve">the </w:t>
      </w:r>
      <w:r w:rsidRPr="00631F9F">
        <w:rPr>
          <w:highlight w:val="cyan"/>
          <w:u w:val="single"/>
        </w:rPr>
        <w:t>elites in both countries use the flare-ups to serve their political agenda</w:t>
      </w:r>
      <w:r w:rsidRPr="002B4B64">
        <w:rPr>
          <w:u w:val="single"/>
        </w:rPr>
        <w:t xml:space="preserve">. </w:t>
      </w:r>
      <w:r w:rsidRPr="002B4B64">
        <w:rPr>
          <w:sz w:val="16"/>
        </w:rPr>
        <w:t xml:space="preserve">A recent book, written by the former intelligence chiefs of India and Pakistan, goes further and claims that </w:t>
      </w:r>
      <w:r w:rsidRPr="00631F9F">
        <w:rPr>
          <w:highlight w:val="cyan"/>
          <w:u w:val="single"/>
        </w:rPr>
        <w:t>the governments sometimes accommodate each other</w:t>
      </w:r>
      <w:r w:rsidRPr="002B4B64">
        <w:rPr>
          <w:u w:val="single"/>
        </w:rPr>
        <w:t xml:space="preserve">. At times </w:t>
      </w:r>
      <w:r w:rsidRPr="00631F9F">
        <w:rPr>
          <w:highlight w:val="cyan"/>
          <w:u w:val="single"/>
        </w:rPr>
        <w:t>Pakistan has even allowed India to drop</w:t>
      </w:r>
      <w:r w:rsidRPr="002B4B64">
        <w:rPr>
          <w:u w:val="single"/>
        </w:rPr>
        <w:t xml:space="preserve"> a couple of </w:t>
      </w:r>
      <w:r w:rsidRPr="00631F9F">
        <w:rPr>
          <w:highlight w:val="cyan"/>
          <w:u w:val="single"/>
        </w:rPr>
        <w:t>bombs at harmless places</w:t>
      </w:r>
      <w:r w:rsidRPr="002B4B64">
        <w:rPr>
          <w:u w:val="single"/>
        </w:rPr>
        <w:t xml:space="preserve"> in Pakistan, just </w:t>
      </w:r>
      <w:r w:rsidRPr="00631F9F">
        <w:rPr>
          <w:highlight w:val="cyan"/>
          <w:u w:val="single"/>
        </w:rPr>
        <w:t>to satisfy</w:t>
      </w:r>
      <w:r w:rsidRPr="002B4B64">
        <w:rPr>
          <w:u w:val="single"/>
        </w:rPr>
        <w:t xml:space="preserve"> the Indian </w:t>
      </w:r>
      <w:r w:rsidRPr="00631F9F">
        <w:rPr>
          <w:highlight w:val="cyan"/>
          <w:u w:val="single"/>
        </w:rPr>
        <w:t>public</w:t>
      </w:r>
      <w:r w:rsidRPr="002B4B64">
        <w:rPr>
          <w:u w:val="single"/>
        </w:rPr>
        <w:t xml:space="preserve">’s </w:t>
      </w:r>
      <w:r w:rsidRPr="00631F9F">
        <w:rPr>
          <w:highlight w:val="cyan"/>
          <w:u w:val="single"/>
        </w:rPr>
        <w:t>opinion</w:t>
      </w:r>
      <w:r w:rsidRPr="002B4B64">
        <w:rPr>
          <w:u w:val="single"/>
        </w:rPr>
        <w:t>. Since the</w:t>
      </w:r>
      <w:r w:rsidRPr="002B4B64">
        <w:rPr>
          <w:sz w:val="16"/>
        </w:rPr>
        <w:t xml:space="preserve"> </w:t>
      </w:r>
      <w:r w:rsidRPr="002B4B64">
        <w:rPr>
          <w:u w:val="single"/>
        </w:rPr>
        <w:t>violent 1947 partition of British India in India and Pakistan, both countries have pursued policies that diametrically oppose each other.</w:t>
      </w:r>
      <w:r w:rsidRPr="002B4B64">
        <w:rPr>
          <w:sz w:val="16"/>
        </w:rPr>
        <w:t xml:space="preserve"> Pakistan’s military even owes its powerful role in politics to the popular “desire” for competing/defeating India at any cost. </w:t>
      </w:r>
      <w:proofErr w:type="gramStart"/>
      <w:r w:rsidRPr="002B4B64">
        <w:rPr>
          <w:sz w:val="16"/>
        </w:rPr>
        <w:t>The majority of</w:t>
      </w:r>
      <w:proofErr w:type="gramEnd"/>
      <w:r w:rsidRPr="002B4B64">
        <w:rPr>
          <w:sz w:val="16"/>
        </w:rPr>
        <w:t xml:space="preserve"> Pakistanis see the military as the only powerful institution that can compete with India. </w:t>
      </w:r>
      <w:r w:rsidRPr="002B4B64">
        <w:rPr>
          <w:u w:val="single"/>
        </w:rPr>
        <w:t xml:space="preserve">To secure the popular votes, all the political parties in Pakistan currently seem to be on the same anti-Indian page. The scenario is not much different in India, where Prime Minister Narendra Modi is said to have ignited anti-Pakistani sentiments </w:t>
      </w:r>
      <w:proofErr w:type="gramStart"/>
      <w:r w:rsidRPr="002B4B64">
        <w:rPr>
          <w:u w:val="single"/>
        </w:rPr>
        <w:t>in light of</w:t>
      </w:r>
      <w:proofErr w:type="gramEnd"/>
      <w:r w:rsidRPr="002B4B64">
        <w:rPr>
          <w:u w:val="single"/>
        </w:rPr>
        <w:t xml:space="preserve"> the upcoming elections. </w:t>
      </w:r>
      <w:r w:rsidRPr="002B4B64">
        <w:rPr>
          <w:sz w:val="16"/>
        </w:rPr>
        <w:t xml:space="preserve">Prestige Competition </w:t>
      </w:r>
      <w:proofErr w:type="gramStart"/>
      <w:r w:rsidRPr="002B4B64">
        <w:rPr>
          <w:sz w:val="16"/>
        </w:rPr>
        <w:t>In</w:t>
      </w:r>
      <w:proofErr w:type="gramEnd"/>
      <w:r w:rsidRPr="002B4B64">
        <w:rPr>
          <w:sz w:val="16"/>
        </w:rPr>
        <w:t xml:space="preserve"> India and Pakistan, it is the popular sentiment to undermine the other that determines policies. </w:t>
      </w:r>
      <w:r w:rsidRPr="002B4B64">
        <w:rPr>
          <w:u w:val="single"/>
        </w:rPr>
        <w:t xml:space="preserve">After the recent incident in Kashmir, one can easily notice an ongoing prestige competition on social media, engaging people in all classes from both countries. </w:t>
      </w:r>
      <w:r w:rsidRPr="002B4B64">
        <w:rPr>
          <w:sz w:val="16"/>
        </w:rPr>
        <w:t>E</w:t>
      </w:r>
      <w:r w:rsidRPr="002B4B64">
        <w:rPr>
          <w:u w:val="single"/>
        </w:rPr>
        <w:t>ven during times of peace, the nations are electronically belittling each other</w:t>
      </w:r>
      <w:r w:rsidRPr="002B4B64">
        <w:rPr>
          <w:sz w:val="16"/>
        </w:rPr>
        <w:t xml:space="preserve">; be it during a sports event or because of a victory in the technological field. A recent visit of the Saudi Crown prince to both countries started a debate about which of the states was more respected by the visitor. </w:t>
      </w:r>
      <w:r w:rsidRPr="002B4B64">
        <w:rPr>
          <w:u w:val="single"/>
        </w:rPr>
        <w:t>This prestige factor has always been present in India-Pakistan relations.</w:t>
      </w:r>
      <w:r w:rsidRPr="002B4B64">
        <w:rPr>
          <w:sz w:val="16"/>
        </w:rPr>
        <w:t xml:space="preserve"> After India conducted five nuclear tests in 1998, Pakistan responded with six tests to satisfy the nation psychologically and to prove to the world that “we are no less than India.” This act was in line with the local idiom “</w:t>
      </w:r>
      <w:proofErr w:type="spellStart"/>
      <w:r w:rsidRPr="002B4B64">
        <w:rPr>
          <w:sz w:val="16"/>
        </w:rPr>
        <w:t>Pagg</w:t>
      </w:r>
      <w:proofErr w:type="spellEnd"/>
      <w:r w:rsidRPr="002B4B64">
        <w:rPr>
          <w:sz w:val="16"/>
        </w:rPr>
        <w:t xml:space="preserve"> </w:t>
      </w:r>
      <w:proofErr w:type="spellStart"/>
      <w:r w:rsidRPr="002B4B64">
        <w:rPr>
          <w:sz w:val="16"/>
        </w:rPr>
        <w:t>Uchi</w:t>
      </w:r>
      <w:proofErr w:type="spellEnd"/>
      <w:r w:rsidRPr="002B4B64">
        <w:rPr>
          <w:sz w:val="16"/>
        </w:rPr>
        <w:t xml:space="preserve"> ho </w:t>
      </w:r>
      <w:proofErr w:type="spellStart"/>
      <w:r w:rsidRPr="002B4B64">
        <w:rPr>
          <w:sz w:val="16"/>
        </w:rPr>
        <w:t>jaye</w:t>
      </w:r>
      <w:proofErr w:type="spellEnd"/>
      <w:r w:rsidRPr="002B4B64">
        <w:rPr>
          <w:sz w:val="16"/>
        </w:rPr>
        <w:t xml:space="preserve">” (the turban must stay high) and implies that Pakistan’s policies revolve around acquiring prestige, with India as a reference point. Humiliation over Elimination It is also worthy to mention that </w:t>
      </w:r>
      <w:r w:rsidRPr="00631F9F">
        <w:rPr>
          <w:highlight w:val="cyan"/>
          <w:u w:val="single"/>
        </w:rPr>
        <w:t>it is humiliation and not elimination that matters in India-Pakistan relatio</w:t>
      </w:r>
      <w:r w:rsidRPr="00631F9F">
        <w:rPr>
          <w:sz w:val="16"/>
          <w:highlight w:val="cyan"/>
        </w:rPr>
        <w:t>ns</w:t>
      </w:r>
      <w:r w:rsidRPr="002B4B64">
        <w:rPr>
          <w:sz w:val="16"/>
        </w:rPr>
        <w:t>. The</w:t>
      </w:r>
      <w:r w:rsidRPr="002B4B64">
        <w:rPr>
          <w:u w:val="single"/>
        </w:rPr>
        <w:t xml:space="preserve"> two </w:t>
      </w:r>
      <w:r w:rsidRPr="00631F9F">
        <w:rPr>
          <w:highlight w:val="cyan"/>
          <w:u w:val="single"/>
        </w:rPr>
        <w:t>each need their counterpart alive</w:t>
      </w:r>
      <w:r w:rsidRPr="002B4B64">
        <w:rPr>
          <w:u w:val="single"/>
        </w:rPr>
        <w:t xml:space="preserve">, just to let the other down again and again, and </w:t>
      </w:r>
      <w:r w:rsidRPr="00631F9F">
        <w:rPr>
          <w:highlight w:val="cyan"/>
          <w:u w:val="single"/>
        </w:rPr>
        <w:t>to prove their superiority</w:t>
      </w:r>
      <w:r w:rsidRPr="002B4B64">
        <w:rPr>
          <w:u w:val="single"/>
        </w:rPr>
        <w:t xml:space="preserve"> </w:t>
      </w:r>
      <w:r w:rsidRPr="00EA3C2F">
        <w:rPr>
          <w:highlight w:val="cyan"/>
          <w:u w:val="single"/>
        </w:rPr>
        <w:t>to the international community</w:t>
      </w:r>
      <w:r w:rsidRPr="002B4B64">
        <w:rPr>
          <w:sz w:val="16"/>
        </w:rPr>
        <w:t xml:space="preserve">. For this reason, the obvious numerical and military might of India is persistently challenged by Pakistan </w:t>
      </w:r>
      <w:proofErr w:type="gramStart"/>
      <w:r w:rsidRPr="002B4B64">
        <w:rPr>
          <w:sz w:val="16"/>
        </w:rPr>
        <w:t>in spite of</w:t>
      </w:r>
      <w:proofErr w:type="gramEnd"/>
      <w:r w:rsidRPr="002B4B64">
        <w:rPr>
          <w:sz w:val="16"/>
        </w:rPr>
        <w:t xml:space="preserve"> having lesser capabilities, which always hurts India’s prestigious stance. </w:t>
      </w:r>
      <w:r w:rsidRPr="002B4B64">
        <w:rPr>
          <w:u w:val="single"/>
        </w:rPr>
        <w:t xml:space="preserve">India suffers from an “I am not respected” syndrome, while Pakistan feels it is not given a proper status. Naturally, </w:t>
      </w:r>
      <w:r w:rsidRPr="00631F9F">
        <w:rPr>
          <w:highlight w:val="cyan"/>
          <w:u w:val="single"/>
        </w:rPr>
        <w:t>when both countries feel they have proven their prestige, tension starts to de-escalate</w:t>
      </w:r>
      <w:r w:rsidRPr="002B4B64">
        <w:rPr>
          <w:u w:val="single"/>
        </w:rPr>
        <w:t>. T</w:t>
      </w:r>
      <w:r w:rsidRPr="002B4B64">
        <w:rPr>
          <w:sz w:val="16"/>
        </w:rPr>
        <w:t xml:space="preserve">his appears to be the current stage the states are at after Pakistan returned the Indian pilot the country captured. </w:t>
      </w:r>
      <w:proofErr w:type="gramStart"/>
      <w:r w:rsidRPr="00631F9F">
        <w:rPr>
          <w:highlight w:val="cyan"/>
          <w:u w:val="single"/>
        </w:rPr>
        <w:t>This is why</w:t>
      </w:r>
      <w:proofErr w:type="gramEnd"/>
      <w:r w:rsidRPr="00631F9F">
        <w:rPr>
          <w:highlight w:val="cyan"/>
          <w:u w:val="single"/>
        </w:rPr>
        <w:t xml:space="preserve"> clashes never lead to the point of no return</w:t>
      </w:r>
      <w:r w:rsidRPr="002B4B64">
        <w:rPr>
          <w:u w:val="single"/>
        </w:rPr>
        <w:t xml:space="preserve">, </w:t>
      </w:r>
      <w:r w:rsidRPr="00EA3C2F">
        <w:rPr>
          <w:b/>
          <w:bCs/>
          <w:sz w:val="28"/>
          <w:szCs w:val="28"/>
          <w:highlight w:val="cyan"/>
          <w:u w:val="single"/>
        </w:rPr>
        <w:t>despite having had three major wars and several armed conflicts.</w:t>
      </w:r>
      <w:r w:rsidRPr="002B4B64">
        <w:rPr>
          <w:u w:val="single"/>
        </w:rPr>
        <w:t xml:space="preserve"> Even during the Indo-Pakistani War of 1971, India captured over 93,000 Pakistani prisoners of war only to return them safely after India’s prestige had been satisfied. Both nations will continue to compete with the purpose of maximizing their prestige </w:t>
      </w:r>
      <w:r w:rsidRPr="002B4B64">
        <w:rPr>
          <w:sz w:val="16"/>
        </w:rPr>
        <w:t xml:space="preserve">against each other, </w:t>
      </w:r>
      <w:r w:rsidRPr="002B4B64">
        <w:rPr>
          <w:u w:val="single"/>
        </w:rPr>
        <w:t>but it is not</w:t>
      </w:r>
      <w:r w:rsidRPr="002B4B64">
        <w:rPr>
          <w:sz w:val="16"/>
        </w:rPr>
        <w:t xml:space="preserve"> likely they will </w:t>
      </w:r>
      <w:r w:rsidRPr="002B4B64">
        <w:rPr>
          <w:u w:val="single"/>
        </w:rPr>
        <w:t xml:space="preserve">eliminate each </w:t>
      </w:r>
      <w:r w:rsidRPr="002B4B64">
        <w:rPr>
          <w:sz w:val="16"/>
        </w:rPr>
        <w:t xml:space="preserve">other. </w:t>
      </w:r>
      <w:r w:rsidRPr="002B4B64">
        <w:rPr>
          <w:u w:val="single"/>
        </w:rPr>
        <w:t>India and Pakistan need each other as a part of their psychological integrity</w:t>
      </w:r>
      <w:r w:rsidRPr="002B4B64">
        <w:rPr>
          <w:sz w:val="16"/>
        </w:rPr>
        <w:t>. Because an all-out conflict would endanger the other’s existence, this is a questionable scenario.</w:t>
      </w:r>
    </w:p>
    <w:p w14:paraId="1A67FB06" w14:textId="77777777" w:rsidR="001F3528" w:rsidRPr="00470E67" w:rsidRDefault="001F3528" w:rsidP="001F3528">
      <w:pPr>
        <w:pStyle w:val="Heading3"/>
        <w:rPr>
          <w:u w:val="double"/>
        </w:rPr>
      </w:pPr>
      <w:r>
        <w:lastRenderedPageBreak/>
        <w:t>Nuke War</w:t>
      </w:r>
    </w:p>
    <w:p w14:paraId="2215E6EE" w14:textId="77777777" w:rsidR="001F3528" w:rsidRPr="00132EB0" w:rsidRDefault="001F3528" w:rsidP="001F3528">
      <w:pPr>
        <w:pStyle w:val="Heading4"/>
        <w:rPr>
          <w:rFonts w:cs="Calibri"/>
        </w:rPr>
      </w:pPr>
      <w:r>
        <w:rPr>
          <w:rFonts w:cs="Calibri"/>
        </w:rPr>
        <w:t>S</w:t>
      </w:r>
      <w:r w:rsidRPr="00132EB0">
        <w:rPr>
          <w:rFonts w:cs="Calibri"/>
        </w:rPr>
        <w:t xml:space="preserve">mall arsenals and tests </w:t>
      </w:r>
      <w:r w:rsidRPr="002C0520">
        <w:rPr>
          <w:rFonts w:cs="Calibri"/>
          <w:u w:val="single"/>
        </w:rPr>
        <w:t>prove</w:t>
      </w:r>
      <w:r>
        <w:rPr>
          <w:rFonts w:cs="Calibri"/>
        </w:rPr>
        <w:t xml:space="preserve"> no extinction from nuke war</w:t>
      </w:r>
    </w:p>
    <w:p w14:paraId="3D48F275" w14:textId="77777777" w:rsidR="001F3528" w:rsidRPr="00132EB0" w:rsidRDefault="001F3528" w:rsidP="001F3528">
      <w:r w:rsidRPr="00132EB0">
        <w:rPr>
          <w:rStyle w:val="Style13ptBold"/>
        </w:rPr>
        <w:t>Frankel et al. 15</w:t>
      </w:r>
      <w:r w:rsidRPr="00132EB0">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32EB0">
        <w:t>Scouras</w:t>
      </w:r>
      <w:proofErr w:type="spellEnd"/>
      <w:r w:rsidRPr="00132EB0">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5" w:history="1">
        <w:r w:rsidRPr="00132EB0">
          <w:rPr>
            <w:rStyle w:val="Hyperlink"/>
          </w:rPr>
          <w:t>https://apps.dtic.mil/dtic/tr/fulltext/u2/a618999.pdf</w:t>
        </w:r>
      </w:hyperlink>
      <w:r w:rsidRPr="00132EB0">
        <w:rPr>
          <w:rStyle w:val="Hyperlink"/>
        </w:rPr>
        <w:t>] Justin</w:t>
      </w:r>
    </w:p>
    <w:p w14:paraId="328A3C9C" w14:textId="77777777" w:rsidR="001F3528" w:rsidRPr="00132EB0" w:rsidRDefault="001F3528" w:rsidP="001F3528">
      <w:pPr>
        <w:rPr>
          <w:sz w:val="16"/>
        </w:rPr>
      </w:pPr>
      <w:r w:rsidRPr="00EB1708">
        <w:rPr>
          <w:rStyle w:val="StyleUnderline"/>
          <w:highlight w:val="green"/>
        </w:rPr>
        <w:t xml:space="preserve">Scientific </w:t>
      </w:r>
      <w:r w:rsidRPr="00132EB0">
        <w:rPr>
          <w:rStyle w:val="StyleUnderline"/>
        </w:rPr>
        <w:t xml:space="preserve">work based on real </w:t>
      </w:r>
      <w:r w:rsidRPr="00EB1708">
        <w:rPr>
          <w:rStyle w:val="StyleUnderline"/>
          <w:highlight w:val="green"/>
        </w:rPr>
        <w:t>data</w:t>
      </w:r>
      <w:r w:rsidRPr="00132EB0">
        <w:rPr>
          <w:rStyle w:val="StyleUnderline"/>
        </w:rPr>
        <w:t>, rather than models</w:t>
      </w:r>
      <w:r w:rsidRPr="00132EB0">
        <w:rPr>
          <w:sz w:val="16"/>
        </w:rPr>
        <w:t xml:space="preserve">, also </w:t>
      </w:r>
      <w:r w:rsidRPr="00EB1708">
        <w:rPr>
          <w:rStyle w:val="StyleUnderline"/>
          <w:highlight w:val="green"/>
        </w:rPr>
        <w:t xml:space="preserve">cast </w:t>
      </w:r>
      <w:r w:rsidRPr="00132EB0">
        <w:rPr>
          <w:rStyle w:val="Emphasis"/>
        </w:rPr>
        <w:t xml:space="preserve">additional </w:t>
      </w:r>
      <w:r w:rsidRPr="00EB1708">
        <w:rPr>
          <w:rStyle w:val="Emphasis"/>
          <w:highlight w:val="green"/>
        </w:rPr>
        <w:t>doubt</w:t>
      </w:r>
      <w:r w:rsidRPr="00132EB0">
        <w:rPr>
          <w:rStyle w:val="Emphasis"/>
        </w:rPr>
        <w:t xml:space="preserve"> on the basic premise</w:t>
      </w:r>
      <w:r w:rsidRPr="00132EB0">
        <w:rPr>
          <w:sz w:val="16"/>
        </w:rPr>
        <w:t xml:space="preserve">. Interestingly, publication of several contradictory papers describing experimental observations </w:t>
      </w:r>
      <w:proofErr w:type="gramStart"/>
      <w:r w:rsidRPr="00132EB0">
        <w:rPr>
          <w:sz w:val="16"/>
        </w:rPr>
        <w:t>actually predated</w:t>
      </w:r>
      <w:proofErr w:type="gramEnd"/>
      <w:r w:rsidRPr="00132EB0">
        <w:rPr>
          <w:sz w:val="16"/>
        </w:rPr>
        <w:t xml:space="preserve"> Schell’s work. In 1973, nine years before publication of The Fate of the Earth, </w:t>
      </w:r>
      <w:r w:rsidRPr="00132EB0">
        <w:rPr>
          <w:rStyle w:val="StyleUnderline"/>
        </w:rPr>
        <w:t xml:space="preserve">a published report </w:t>
      </w:r>
      <w:r w:rsidRPr="00EB1708">
        <w:rPr>
          <w:rStyle w:val="StyleUnderline"/>
          <w:highlight w:val="green"/>
        </w:rPr>
        <w:t xml:space="preserve">failed to find </w:t>
      </w:r>
      <w:r w:rsidRPr="00132EB0">
        <w:rPr>
          <w:rStyle w:val="StyleUnderline"/>
        </w:rPr>
        <w:t xml:space="preserve">any </w:t>
      </w:r>
      <w:r w:rsidRPr="00EB1708">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EB1708">
        <w:rPr>
          <w:rStyle w:val="Emphasis"/>
          <w:highlight w:val="green"/>
        </w:rPr>
        <w:t>nuclear testing</w:t>
      </w:r>
      <w:r w:rsidRPr="00132EB0">
        <w:rPr>
          <w:sz w:val="16"/>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132EB0">
        <w:rPr>
          <w:sz w:val="16"/>
        </w:rPr>
        <w:t xml:space="preserve">27 At present, </w:t>
      </w:r>
      <w:r w:rsidRPr="00132EB0">
        <w:rPr>
          <w:rStyle w:val="StyleUnderline"/>
        </w:rPr>
        <w:t>with</w:t>
      </w:r>
      <w:r w:rsidRPr="00132EB0">
        <w:rPr>
          <w:sz w:val="16"/>
        </w:rPr>
        <w:t xml:space="preserve"> the </w:t>
      </w:r>
      <w:r w:rsidRPr="00EB1708">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132EB0">
        <w:rPr>
          <w:sz w:val="16"/>
        </w:rPr>
        <w:t xml:space="preserve"> on the scale of Cold War planning scenarios, </w:t>
      </w:r>
      <w:r w:rsidRPr="00132EB0">
        <w:rPr>
          <w:rStyle w:val="StyleUnderline"/>
        </w:rPr>
        <w:t>official concern over nuclear ozone depletion has essentially fallen off the table</w:t>
      </w:r>
      <w:r w:rsidRPr="00132EB0">
        <w:rPr>
          <w:sz w:val="16"/>
        </w:rPr>
        <w:t xml:space="preserve">. Yet </w:t>
      </w:r>
      <w:r w:rsidRPr="00132EB0">
        <w:rPr>
          <w:rStyle w:val="StyleUnderline"/>
        </w:rPr>
        <w:t xml:space="preserve">continuing scientific studies by a </w:t>
      </w:r>
      <w:proofErr w:type="gramStart"/>
      <w:r w:rsidRPr="00132EB0">
        <w:rPr>
          <w:rStyle w:val="StyleUnderline"/>
        </w:rPr>
        <w:t>small dedicated</w:t>
      </w:r>
      <w:proofErr w:type="gramEnd"/>
      <w:r w:rsidRPr="00132EB0">
        <w:rPr>
          <w:rStyle w:val="StyleUnderline"/>
        </w:rPr>
        <w:t xml:space="preserve"> community of researchers suggest the potential for dire consequences</w:t>
      </w:r>
      <w:r w:rsidRPr="00132EB0">
        <w:rPr>
          <w:sz w:val="16"/>
        </w:rPr>
        <w:t xml:space="preserve">, even for relatively small regional nuclear wars involving </w:t>
      </w:r>
      <w:proofErr w:type="spellStart"/>
      <w:r w:rsidRPr="00132EB0">
        <w:rPr>
          <w:sz w:val="16"/>
        </w:rPr>
        <w:t>Hiroshimasize</w:t>
      </w:r>
      <w:proofErr w:type="spellEnd"/>
      <w:r w:rsidRPr="00132EB0">
        <w:rPr>
          <w:sz w:val="16"/>
        </w:rPr>
        <w:t xml:space="preserve"> bombs. Nuclear Winter The possibility of catastrophic climate changes came </w:t>
      </w:r>
      <w:proofErr w:type="gramStart"/>
      <w:r w:rsidRPr="00132EB0">
        <w:rPr>
          <w:sz w:val="16"/>
        </w:rPr>
        <w:t>as yet</w:t>
      </w:r>
      <w:proofErr w:type="gramEnd"/>
      <w:r w:rsidRPr="00132EB0">
        <w:rPr>
          <w:sz w:val="16"/>
        </w:rPr>
        <w:t xml:space="preserve"> another surprise to Department of Defense scientists. In 1982, </w:t>
      </w:r>
      <w:proofErr w:type="spellStart"/>
      <w:r w:rsidRPr="00132EB0">
        <w:rPr>
          <w:sz w:val="16"/>
        </w:rPr>
        <w:t>Crutzen</w:t>
      </w:r>
      <w:proofErr w:type="spellEnd"/>
      <w:r w:rsidRPr="00132EB0">
        <w:rPr>
          <w:sz w:val="16"/>
        </w:rPr>
        <w:t xml:space="preserve"> and Birks highlighted the potential effects of high-altitude smoke on climate,29 and in 1983, </w:t>
      </w:r>
      <w:r w:rsidRPr="00132EB0">
        <w:rPr>
          <w:rStyle w:val="StyleUnderline"/>
        </w:rPr>
        <w:t>a research team</w:t>
      </w:r>
      <w:r w:rsidRPr="00132EB0">
        <w:rPr>
          <w:sz w:val="16"/>
        </w:rPr>
        <w:t xml:space="preserve"> consisting of Turco, Toon, Ackerman, Pollack, and Sagan (</w:t>
      </w:r>
      <w:r w:rsidRPr="00132EB0">
        <w:rPr>
          <w:rStyle w:val="StyleUnderline"/>
        </w:rPr>
        <w:t>referred to as TTAPS</w:t>
      </w:r>
      <w:r w:rsidRPr="00132EB0">
        <w:rPr>
          <w:sz w:val="16"/>
        </w:rPr>
        <w:t xml:space="preserve">) </w:t>
      </w:r>
      <w:r w:rsidRPr="00132EB0">
        <w:rPr>
          <w:rStyle w:val="StyleUnderline"/>
        </w:rPr>
        <w:t>suggested that a five-thousand-megaton strategic exchange of weapons</w:t>
      </w:r>
      <w:r w:rsidRPr="00132EB0">
        <w:rPr>
          <w:sz w:val="16"/>
        </w:rPr>
        <w:t xml:space="preserve"> between the United States and the Soviet Union </w:t>
      </w:r>
      <w:r w:rsidRPr="00132EB0">
        <w:rPr>
          <w:rStyle w:val="StyleUnderline"/>
        </w:rPr>
        <w:t>could effectively spell national suicide for both belligerents</w:t>
      </w:r>
      <w:r w:rsidRPr="00132EB0">
        <w:rPr>
          <w:sz w:val="16"/>
        </w:rPr>
        <w:t xml:space="preserve">.30 </w:t>
      </w:r>
      <w:r w:rsidRPr="00132EB0">
        <w:rPr>
          <w:rStyle w:val="StyleUnderline"/>
        </w:rPr>
        <w:t>They argued that a massive nuclear exchange between the United States and the Soviet Union would inject copious amounts of soot</w:t>
      </w:r>
      <w:r w:rsidRPr="00132EB0">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132EB0">
        <w:rPr>
          <w:sz w:val="16"/>
        </w:rPr>
        <w:t>period of time</w:t>
      </w:r>
      <w:proofErr w:type="gramEnd"/>
      <w:r w:rsidRPr="00132EB0">
        <w:rPr>
          <w:sz w:val="16"/>
        </w:rPr>
        <w:t xml:space="preserv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132EB0">
        <w:rPr>
          <w:sz w:val="16"/>
        </w:rPr>
        <w:t xml:space="preserve"> and a lively debate ensued between passionate critics of and defenders of the analysis. Some </w:t>
      </w:r>
      <w:r w:rsidRPr="00132EB0">
        <w:rPr>
          <w:rStyle w:val="StyleUnderline"/>
        </w:rPr>
        <w:t>of the technical objections critics raised included the TTAPS team’s neglect of the potentially significant role of cloud</w:t>
      </w:r>
      <w:r w:rsidRPr="00132EB0">
        <w:rPr>
          <w:sz w:val="16"/>
        </w:rPr>
        <w:t xml:space="preserve">s;32 </w:t>
      </w:r>
      <w:r w:rsidRPr="00EB1708">
        <w:rPr>
          <w:rStyle w:val="StyleUnderline"/>
          <w:highlight w:val="green"/>
        </w:rPr>
        <w:t xml:space="preserve">lack of an </w:t>
      </w:r>
      <w:r w:rsidRPr="00EB1708">
        <w:rPr>
          <w:rStyle w:val="Emphasis"/>
          <w:highlight w:val="green"/>
        </w:rPr>
        <w:t>accurate model</w:t>
      </w:r>
      <w:r w:rsidRPr="00EB1708">
        <w:rPr>
          <w:rStyle w:val="StyleUnderline"/>
          <w:highlight w:val="green"/>
        </w:rPr>
        <w:t xml:space="preserve"> </w:t>
      </w:r>
      <w:r w:rsidRPr="00132EB0">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EB1708">
        <w:rPr>
          <w:rStyle w:val="Emphasis"/>
          <w:highlight w:val="green"/>
        </w:rPr>
        <w:lastRenderedPageBreak/>
        <w:t>careful analysis</w:t>
      </w:r>
      <w:r w:rsidRPr="00132EB0">
        <w:rPr>
          <w:rStyle w:val="Emphasis"/>
        </w:rPr>
        <w:t xml:space="preserve"> of the range of uncertainties associated with the widely varying published estimates of fuel quantities and properties </w:t>
      </w:r>
      <w:r w:rsidRPr="00EB1708">
        <w:rPr>
          <w:rStyle w:val="Emphasis"/>
          <w:highlight w:val="green"/>
        </w:rPr>
        <w:t>suggested</w:t>
      </w:r>
      <w:r w:rsidRPr="00132EB0">
        <w:rPr>
          <w:rStyle w:val="Emphasis"/>
        </w:rPr>
        <w:t xml:space="preserve"> a possible range of outcomes encompassing much </w:t>
      </w:r>
      <w:r w:rsidRPr="00EB1708">
        <w:rPr>
          <w:rStyle w:val="Emphasis"/>
          <w:highlight w:val="green"/>
        </w:rPr>
        <w:t xml:space="preserve">milder impacts </w:t>
      </w:r>
      <w:r w:rsidRPr="00132EB0">
        <w:rPr>
          <w:rStyle w:val="Emphasis"/>
        </w:rPr>
        <w:t>than anything predicted by TTAPS</w:t>
      </w:r>
      <w:r w:rsidRPr="00132EB0">
        <w:rPr>
          <w:sz w:val="16"/>
        </w:rPr>
        <w:t xml:space="preserve">.37 Aside from the technical issues critics raised, </w:t>
      </w:r>
      <w:r w:rsidRPr="00132EB0">
        <w:rPr>
          <w:rStyle w:val="StyleUnderline"/>
        </w:rPr>
        <w:t xml:space="preserve">the five-thousand-megaton baseline exchange scenario TTAPS envisioned was rendered obsolete when </w:t>
      </w:r>
      <w:r w:rsidRPr="00132EB0">
        <w:rPr>
          <w:sz w:val="16"/>
        </w:rPr>
        <w:t xml:space="preserve">the </w:t>
      </w:r>
      <w:r w:rsidRPr="00132EB0">
        <w:rPr>
          <w:rStyle w:val="StyleUnderline"/>
        </w:rPr>
        <w:t>major powers decreased both their nuclear arsenals and the average yield of the remaining weapons</w:t>
      </w:r>
      <w:r w:rsidRPr="00132EB0">
        <w:rPr>
          <w:sz w:val="16"/>
        </w:rPr>
        <w:t xml:space="preserve">. With the demise of the Soviet Union, </w:t>
      </w:r>
      <w:r w:rsidRPr="00132EB0">
        <w:rPr>
          <w:rStyle w:val="StyleUnderline"/>
        </w:rPr>
        <w:t>the nuclear winter issue essentially fell off the radar screen for Department of Defense scientists</w:t>
      </w:r>
      <w:r w:rsidRPr="00132EB0">
        <w:rPr>
          <w:sz w:val="16"/>
        </w:rPr>
        <w:t xml:space="preserve">, which is not to say that it completely disappeared from the scientific literature. In the last few years, </w:t>
      </w:r>
      <w:proofErr w:type="gramStart"/>
      <w:r w:rsidRPr="00132EB0">
        <w:rPr>
          <w:sz w:val="16"/>
        </w:rPr>
        <w:t>a number of</w:t>
      </w:r>
      <w:proofErr w:type="gramEnd"/>
      <w:r w:rsidRPr="00132EB0">
        <w:rPr>
          <w:sz w:val="16"/>
        </w:rPr>
        <w:t xml:space="preserve"> analysts, including some of the original TTAPS authors, suggested that even a “modest” regional exchange of nuclear weapons—one hundred explosions of </w:t>
      </w:r>
      <w:proofErr w:type="spellStart"/>
      <w:r w:rsidRPr="00132EB0">
        <w:rPr>
          <w:sz w:val="16"/>
        </w:rPr>
        <w:t>fifteenkiloton</w:t>
      </w:r>
      <w:proofErr w:type="spellEnd"/>
      <w:r w:rsidRPr="00132EB0">
        <w:rPr>
          <w:sz w:val="16"/>
        </w:rPr>
        <w:t xml:space="preserve">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132EB0">
        <w:rPr>
          <w:sz w:val="16"/>
        </w:rPr>
        <w:t>.</w:t>
      </w:r>
    </w:p>
    <w:p w14:paraId="7C43F8CC" w14:textId="77777777" w:rsidR="001F3528" w:rsidRDefault="001F3528" w:rsidP="001F3528">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56AC98ED" w14:textId="77777777" w:rsidR="001F3528" w:rsidRPr="00491681" w:rsidRDefault="001F3528" w:rsidP="001F3528">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 PhD student in Modern History at the University of St Andrews</w:t>
      </w:r>
      <w:r>
        <w:t xml:space="preserve">. </w:t>
      </w:r>
      <w:r w:rsidRPr="002C0520">
        <w:t xml:space="preserve">“The understandable fear of nuclear weapons doesn’t match reality”. 3/14/17. </w:t>
      </w:r>
      <w:hyperlink r:id="rId16" w:history="1">
        <w:r w:rsidRPr="00E41138">
          <w:rPr>
            <w:rStyle w:val="Hyperlink"/>
          </w:rPr>
          <w:t>https://theconversation.com/the-understandable-fear-of-nuclear-weapons-doesnt-match-reality-73563</w:t>
        </w:r>
      </w:hyperlink>
      <w:r>
        <w:t>] // Re-Cut Justin</w:t>
      </w:r>
    </w:p>
    <w:p w14:paraId="3673AED0" w14:textId="77777777" w:rsidR="001F3528" w:rsidRPr="00652F15" w:rsidRDefault="001F3528" w:rsidP="001F3528">
      <w:pPr>
        <w:rPr>
          <w:color w:val="000000" w:themeColor="text1"/>
          <w:sz w:val="16"/>
          <w:szCs w:val="16"/>
        </w:rPr>
      </w:pPr>
      <w:r w:rsidRPr="00EB1708">
        <w:rPr>
          <w:highlight w:val="green"/>
          <w:u w:val="single"/>
        </w:rPr>
        <w:t>Nuclear weapons</w:t>
      </w:r>
      <w:r w:rsidRPr="001F6CE9">
        <w:rPr>
          <w:u w:val="single"/>
        </w:rPr>
        <w:t xml:space="preserve"> are unambiguously the most destructive weapons on the planet</w:t>
      </w:r>
      <w:r w:rsidRPr="001F6CE9">
        <w:rPr>
          <w:sz w:val="16"/>
          <w:szCs w:val="16"/>
        </w:rPr>
        <w:t xml:space="preserve">. Pound for pound, </w:t>
      </w:r>
      <w:r w:rsidRPr="001F6CE9">
        <w:rPr>
          <w:u w:val="single"/>
        </w:rPr>
        <w:t>they are the most lethal weapons ever created, capable of killing millions</w:t>
      </w:r>
      <w:r w:rsidRPr="001F6CE9">
        <w:rPr>
          <w:sz w:val="16"/>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EB1708">
        <w:rPr>
          <w:b/>
          <w:bCs/>
          <w:highlight w:val="green"/>
          <w:u w:val="single"/>
        </w:rPr>
        <w:t>exaggerated</w:t>
      </w:r>
      <w:r w:rsidRPr="001F6CE9">
        <w:rPr>
          <w:sz w:val="16"/>
          <w:szCs w:val="16"/>
        </w:rPr>
        <w:t>, albeit for good reasons.</w:t>
      </w:r>
      <w:r>
        <w:rPr>
          <w:sz w:val="16"/>
          <w:szCs w:val="16"/>
        </w:rPr>
        <w:t xml:space="preserve"> </w:t>
      </w:r>
      <w:r w:rsidRPr="001F6CE9">
        <w:rPr>
          <w:u w:val="single"/>
        </w:rPr>
        <w:t>Public fear of nuclear weapons being used in anger</w:t>
      </w:r>
      <w:r w:rsidRPr="001F6CE9">
        <w:rPr>
          <w:sz w:val="16"/>
          <w:szCs w:val="16"/>
        </w:rPr>
        <w:t xml:space="preserve">, whether by terrorists or nuclear-armed nations, </w:t>
      </w:r>
      <w:r w:rsidRPr="001F6CE9">
        <w:rPr>
          <w:u w:val="single"/>
        </w:rPr>
        <w:t>has risen once again in recent years</w:t>
      </w:r>
      <w:r w:rsidRPr="001F6CE9">
        <w:rPr>
          <w:sz w:val="16"/>
          <w:szCs w:val="16"/>
        </w:rPr>
        <w:t xml:space="preserve">. </w:t>
      </w:r>
      <w:r w:rsidRPr="00EA1C1C">
        <w:rPr>
          <w:b/>
          <w:bCs/>
          <w:u w:val="single"/>
        </w:rPr>
        <w:t>This is</w:t>
      </w:r>
      <w:r w:rsidRPr="001F6CE9">
        <w:rPr>
          <w:sz w:val="16"/>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 w:val="16"/>
          <w:szCs w:val="16"/>
        </w:rPr>
        <w:t xml:space="preserve"> the various nuclear tests conducted by </w:t>
      </w:r>
      <w:r w:rsidRPr="001F6CE9">
        <w:rPr>
          <w:u w:val="single"/>
        </w:rPr>
        <w:t>North Korea. But when</w:t>
      </w:r>
      <w:r w:rsidRPr="001F6CE9">
        <w:rPr>
          <w:sz w:val="16"/>
          <w:szCs w:val="16"/>
        </w:rPr>
        <w:t xml:space="preserve">ever </w:t>
      </w:r>
      <w:r w:rsidRPr="001F6CE9">
        <w:rPr>
          <w:u w:val="single"/>
        </w:rPr>
        <w:t xml:space="preserve">we talk about nuclear weapons, it’s easy to get carried away with doomsday scenarios and apocalyptic language. </w:t>
      </w:r>
      <w:r w:rsidRPr="001F6CE9">
        <w:rPr>
          <w:sz w:val="16"/>
          <w:szCs w:val="16"/>
        </w:rPr>
        <w:t xml:space="preserve">As the historian Spencer </w:t>
      </w:r>
      <w:proofErr w:type="spellStart"/>
      <w:r w:rsidRPr="001F6CE9">
        <w:rPr>
          <w:sz w:val="16"/>
          <w:szCs w:val="16"/>
        </w:rPr>
        <w:t>Weart</w:t>
      </w:r>
      <w:proofErr w:type="spellEnd"/>
      <w:r w:rsidRPr="001F6CE9">
        <w:rPr>
          <w:sz w:val="16"/>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EA1C1C">
        <w:rPr>
          <w:b/>
          <w:bCs/>
          <w:sz w:val="16"/>
          <w:szCs w:val="16"/>
        </w:rPr>
        <w:t>.</w:t>
      </w:r>
      <w:r w:rsidRPr="001F6CE9">
        <w:rPr>
          <w:sz w:val="16"/>
          <w:szCs w:val="16"/>
        </w:rPr>
        <w:t xml:space="preserve">” </w:t>
      </w:r>
      <w:r w:rsidRPr="001F6CE9">
        <w:rPr>
          <w:u w:val="single"/>
        </w:rPr>
        <w:t xml:space="preserve">Yet </w:t>
      </w:r>
      <w:r w:rsidRPr="001F6CE9">
        <w:rPr>
          <w:sz w:val="16"/>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 w:val="16"/>
          <w:szCs w:val="16"/>
        </w:rPr>
        <w:t xml:space="preserve">in fact </w:t>
      </w:r>
      <w:r w:rsidRPr="001F6CE9">
        <w:rPr>
          <w:u w:val="single"/>
        </w:rPr>
        <w:t xml:space="preserve">detonate one </w:t>
      </w:r>
      <w:r w:rsidRPr="001F6CE9">
        <w:rPr>
          <w:sz w:val="16"/>
          <w:szCs w:val="16"/>
        </w:rPr>
        <w:t xml:space="preserve">might be very serious indeed, </w:t>
      </w:r>
      <w:r w:rsidRPr="00EA1C1C">
        <w:rPr>
          <w:b/>
          <w:bCs/>
          <w:u w:val="single"/>
        </w:rPr>
        <w:t>the chances that it would mean “the end of the world” are vanishingly small</w:t>
      </w:r>
      <w:r w:rsidRPr="001F6CE9">
        <w:rPr>
          <w:u w:val="single"/>
        </w:rPr>
        <w:t>.</w:t>
      </w:r>
      <w:r>
        <w:rPr>
          <w:sz w:val="16"/>
          <w:szCs w:val="16"/>
        </w:rPr>
        <w:t xml:space="preserve"> </w:t>
      </w:r>
      <w:r w:rsidRPr="001F6CE9">
        <w:rPr>
          <w:sz w:val="16"/>
          <w:szCs w:val="16"/>
        </w:rPr>
        <w:t xml:space="preserve">In his 2013 book Command and Control, the author </w:t>
      </w:r>
      <w:r w:rsidRPr="00D7179F">
        <w:rPr>
          <w:u w:val="single"/>
        </w:rPr>
        <w:t>Eric Schlosser tried to scare us into perpetual fear of nuclear weapons by recounting</w:t>
      </w:r>
      <w:r w:rsidRPr="001F6CE9">
        <w:rPr>
          <w:sz w:val="16"/>
          <w:szCs w:val="16"/>
        </w:rPr>
        <w:t xml:space="preserve"> stories of near misses and accidents involving nuclear weapons. One such event, </w:t>
      </w:r>
      <w:r w:rsidRPr="00D7179F">
        <w:rPr>
          <w:u w:val="single"/>
        </w:rPr>
        <w:t>the 1980 Damascus incident</w:t>
      </w:r>
      <w:r w:rsidRPr="001F6CE9">
        <w:rPr>
          <w:sz w:val="16"/>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 w:val="16"/>
          <w:szCs w:val="16"/>
        </w:rPr>
        <w:t xml:space="preserve">warhead involved in the incident </w:t>
      </w:r>
      <w:r w:rsidRPr="00D7179F">
        <w:rPr>
          <w:u w:val="single"/>
        </w:rPr>
        <w:t>didn’t detonate, Schlosser claims that “if it had, much of Arkansas would be gone”.</w:t>
      </w:r>
      <w:r>
        <w:rPr>
          <w:sz w:val="16"/>
          <w:szCs w:val="16"/>
        </w:rPr>
        <w:t xml:space="preserve"> </w:t>
      </w:r>
      <w:r w:rsidRPr="001F6CE9">
        <w:rPr>
          <w:sz w:val="16"/>
          <w:szCs w:val="16"/>
        </w:rPr>
        <w:t xml:space="preserve">But </w:t>
      </w:r>
      <w:r w:rsidRPr="00D7179F">
        <w:rPr>
          <w:u w:val="single"/>
        </w:rPr>
        <w:t xml:space="preserve">that’s not quite the case. The nine-megaton </w:t>
      </w:r>
      <w:r w:rsidRPr="00EB1708">
        <w:rPr>
          <w:highlight w:val="gree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EB1708">
        <w:rPr>
          <w:highlight w:val="green"/>
          <w:u w:val="single"/>
        </w:rPr>
        <w:t>blast radius of 10km</w:t>
      </w:r>
      <w:r w:rsidRPr="001F6CE9">
        <w:rPr>
          <w:sz w:val="16"/>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EB1708">
        <w:rPr>
          <w:b/>
          <w:bCs/>
          <w:highlight w:val="green"/>
          <w:u w:val="single"/>
        </w:rPr>
        <w:t>0.2% of the state</w:t>
      </w:r>
      <w:r w:rsidRPr="00EA1C1C">
        <w:rPr>
          <w:b/>
          <w:bCs/>
          <w:u w:val="single"/>
        </w:rPr>
        <w:t xml:space="preserve">. </w:t>
      </w:r>
      <w:r w:rsidRPr="00652F15">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52F15">
        <w:rPr>
          <w:color w:val="000000" w:themeColor="text1"/>
          <w:u w:val="single"/>
        </w:rPr>
        <w:t xml:space="preserve">It is by no means certain that a single nuclear detonation </w:t>
      </w:r>
      <w:r w:rsidRPr="00652F15">
        <w:rPr>
          <w:b/>
          <w:bCs/>
          <w:color w:val="000000" w:themeColor="text1"/>
          <w:u w:val="single"/>
        </w:rPr>
        <w:t>(or even several)</w:t>
      </w:r>
      <w:r w:rsidRPr="00652F15">
        <w:rPr>
          <w:color w:val="000000" w:themeColor="text1"/>
          <w:u w:val="single"/>
        </w:rPr>
        <w:t xml:space="preserve"> would do away with our current way of life.</w:t>
      </w:r>
      <w:r w:rsidRPr="00652F15">
        <w:rPr>
          <w:color w:val="000000" w:themeColor="text1"/>
          <w:sz w:val="16"/>
          <w:szCs w:val="16"/>
        </w:rPr>
        <w:t xml:space="preserve"> Indeed, </w:t>
      </w:r>
      <w:r w:rsidRPr="00652F15">
        <w:rPr>
          <w:b/>
          <w:bCs/>
          <w:color w:val="000000" w:themeColor="text1"/>
          <w:highlight w:val="green"/>
          <w:u w:val="single"/>
        </w:rPr>
        <w:t>we’re still here despite</w:t>
      </w:r>
      <w:r w:rsidRPr="00652F15">
        <w:rPr>
          <w:b/>
          <w:bCs/>
          <w:color w:val="000000" w:themeColor="text1"/>
          <w:u w:val="single"/>
        </w:rPr>
        <w:t xml:space="preserve"> having </w:t>
      </w:r>
      <w:r w:rsidRPr="00652F15">
        <w:rPr>
          <w:b/>
          <w:bCs/>
          <w:color w:val="000000" w:themeColor="text1"/>
          <w:highlight w:val="green"/>
          <w:u w:val="single"/>
        </w:rPr>
        <w:t>nuked our</w:t>
      </w:r>
      <w:r w:rsidRPr="00652F15">
        <w:rPr>
          <w:b/>
          <w:bCs/>
          <w:color w:val="000000" w:themeColor="text1"/>
          <w:u w:val="single"/>
        </w:rPr>
        <w:t xml:space="preserve"> own </w:t>
      </w:r>
      <w:r w:rsidRPr="00652F15">
        <w:rPr>
          <w:b/>
          <w:bCs/>
          <w:color w:val="000000" w:themeColor="text1"/>
          <w:highlight w:val="green"/>
          <w:u w:val="single"/>
        </w:rPr>
        <w:t>planet</w:t>
      </w:r>
      <w:r w:rsidRPr="00652F15">
        <w:rPr>
          <w:b/>
          <w:bCs/>
          <w:color w:val="000000" w:themeColor="text1"/>
          <w:u w:val="single"/>
        </w:rPr>
        <w:t xml:space="preserve"> more than </w:t>
      </w:r>
      <w:r w:rsidRPr="00652F15">
        <w:rPr>
          <w:b/>
          <w:bCs/>
          <w:color w:val="000000" w:themeColor="text1"/>
          <w:highlight w:val="green"/>
          <w:u w:val="single"/>
        </w:rPr>
        <w:t>2,000 times</w:t>
      </w:r>
      <w:r w:rsidRPr="00652F15">
        <w:rPr>
          <w:color w:val="000000" w:themeColor="text1"/>
          <w:sz w:val="16"/>
          <w:szCs w:val="16"/>
        </w:rPr>
        <w:t xml:space="preserve"> – a tally expressed beautifully in this video by Japanese artist Isao Hashimoto). </w:t>
      </w:r>
      <w:r w:rsidRPr="00652F15">
        <w:rPr>
          <w:color w:val="000000" w:themeColor="text1"/>
          <w:u w:val="single"/>
        </w:rPr>
        <w:t xml:space="preserve">While the 1963 Limited Test Ban Treaty forced nuclear tests underground, </w:t>
      </w:r>
      <w:r w:rsidRPr="00652F15">
        <w:rPr>
          <w:b/>
          <w:bCs/>
          <w:color w:val="000000" w:themeColor="text1"/>
          <w:u w:val="single"/>
        </w:rPr>
        <w:t>around 500 of</w:t>
      </w:r>
      <w:r w:rsidRPr="00652F15">
        <w:rPr>
          <w:color w:val="000000" w:themeColor="text1"/>
          <w:sz w:val="16"/>
          <w:szCs w:val="16"/>
        </w:rPr>
        <w:t xml:space="preserve"> all </w:t>
      </w:r>
      <w:r w:rsidRPr="00652F15">
        <w:rPr>
          <w:b/>
          <w:bCs/>
          <w:color w:val="000000" w:themeColor="text1"/>
          <w:u w:val="single"/>
        </w:rPr>
        <w:t xml:space="preserve">the </w:t>
      </w:r>
      <w:r w:rsidRPr="00652F15">
        <w:rPr>
          <w:b/>
          <w:bCs/>
          <w:color w:val="000000" w:themeColor="text1"/>
          <w:u w:val="single"/>
        </w:rPr>
        <w:lastRenderedPageBreak/>
        <w:t>nuclear weapons detonated were unleashed in the Earth’s atmosphere</w:t>
      </w:r>
      <w:r w:rsidRPr="00652F15">
        <w:rPr>
          <w:color w:val="000000" w:themeColor="text1"/>
          <w:u w:val="single"/>
        </w:rPr>
        <w:t>. This includes</w:t>
      </w:r>
      <w:r w:rsidRPr="00652F15">
        <w:rPr>
          <w:color w:val="000000" w:themeColor="text1"/>
          <w:sz w:val="16"/>
          <w:szCs w:val="16"/>
        </w:rPr>
        <w:t xml:space="preserve"> the world’s largest ever nuclear detonation, </w:t>
      </w:r>
      <w:r w:rsidRPr="00652F15">
        <w:rPr>
          <w:color w:val="000000" w:themeColor="text1"/>
          <w:u w:val="single"/>
        </w:rPr>
        <w:t>the</w:t>
      </w:r>
      <w:r w:rsidRPr="00652F15">
        <w:rPr>
          <w:color w:val="000000" w:themeColor="text1"/>
          <w:sz w:val="16"/>
          <w:szCs w:val="16"/>
        </w:rPr>
        <w:t xml:space="preserve"> </w:t>
      </w:r>
      <w:r w:rsidRPr="00652F15">
        <w:rPr>
          <w:color w:val="000000" w:themeColor="text1"/>
          <w:u w:val="single"/>
        </w:rPr>
        <w:t xml:space="preserve">57-megaton bomb known as </w:t>
      </w:r>
      <w:r w:rsidRPr="00652F15">
        <w:rPr>
          <w:b/>
          <w:bCs/>
          <w:color w:val="000000" w:themeColor="text1"/>
          <w:u w:val="single"/>
        </w:rPr>
        <w:t xml:space="preserve">Tsar </w:t>
      </w:r>
      <w:proofErr w:type="spellStart"/>
      <w:r w:rsidRPr="00652F15">
        <w:rPr>
          <w:b/>
          <w:bCs/>
          <w:color w:val="000000" w:themeColor="text1"/>
          <w:u w:val="single"/>
        </w:rPr>
        <w:t>Bomba</w:t>
      </w:r>
      <w:proofErr w:type="spellEnd"/>
      <w:r w:rsidRPr="00652F15">
        <w:rPr>
          <w:color w:val="000000" w:themeColor="text1"/>
          <w:sz w:val="16"/>
          <w:szCs w:val="16"/>
        </w:rPr>
        <w:t>, detonated by the Soviet Union on October 30</w:t>
      </w:r>
      <w:proofErr w:type="gramStart"/>
      <w:r w:rsidRPr="00652F15">
        <w:rPr>
          <w:color w:val="000000" w:themeColor="text1"/>
          <w:sz w:val="16"/>
          <w:szCs w:val="16"/>
        </w:rPr>
        <w:t xml:space="preserve"> 1961</w:t>
      </w:r>
      <w:proofErr w:type="gramEnd"/>
      <w:r w:rsidRPr="00652F15">
        <w:rPr>
          <w:color w:val="000000" w:themeColor="text1"/>
          <w:sz w:val="16"/>
          <w:szCs w:val="16"/>
        </w:rPr>
        <w:t xml:space="preserve">. Tsar </w:t>
      </w:r>
      <w:proofErr w:type="spellStart"/>
      <w:r w:rsidRPr="00652F15">
        <w:rPr>
          <w:color w:val="000000" w:themeColor="text1"/>
          <w:sz w:val="16"/>
          <w:szCs w:val="16"/>
        </w:rPr>
        <w:t>Bomba</w:t>
      </w:r>
      <w:proofErr w:type="spellEnd"/>
      <w:r w:rsidRPr="00652F15">
        <w:rPr>
          <w:color w:val="000000" w:themeColor="text1"/>
          <w:sz w:val="16"/>
          <w:szCs w:val="16"/>
        </w:rPr>
        <w:t xml:space="preserve"> was </w:t>
      </w:r>
      <w:r w:rsidRPr="00652F15">
        <w:rPr>
          <w:color w:val="000000" w:themeColor="text1"/>
          <w:u w:val="single"/>
        </w:rPr>
        <w:t>more than 3,000 times more powerful than the bomb dropped on Hiroshima.</w:t>
      </w:r>
      <w:r w:rsidRPr="00652F15">
        <w:rPr>
          <w:color w:val="000000" w:themeColor="text1"/>
          <w:sz w:val="16"/>
          <w:szCs w:val="16"/>
        </w:rPr>
        <w:t xml:space="preserve"> </w:t>
      </w:r>
      <w:r w:rsidRPr="00652F15">
        <w:rPr>
          <w:color w:val="000000" w:themeColor="text1"/>
          <w:u w:val="single"/>
        </w:rPr>
        <w:t>That is immense destructive power</w:t>
      </w:r>
      <w:r w:rsidRPr="00652F15">
        <w:rPr>
          <w:color w:val="000000" w:themeColor="text1"/>
          <w:sz w:val="16"/>
          <w:szCs w:val="16"/>
        </w:rPr>
        <w:t xml:space="preserve"> – </w:t>
      </w:r>
      <w:r w:rsidRPr="00652F15">
        <w:rPr>
          <w:color w:val="000000" w:themeColor="text1"/>
          <w:u w:val="single"/>
        </w:rPr>
        <w:t>but</w:t>
      </w:r>
      <w:r w:rsidRPr="00652F15">
        <w:rPr>
          <w:color w:val="000000" w:themeColor="text1"/>
          <w:sz w:val="16"/>
          <w:szCs w:val="16"/>
        </w:rPr>
        <w:t xml:space="preserve"> as one physicist explained, </w:t>
      </w:r>
      <w:r w:rsidRPr="00652F15">
        <w:rPr>
          <w:b/>
          <w:bCs/>
          <w:color w:val="000000" w:themeColor="text1"/>
          <w:u w:val="single"/>
        </w:rPr>
        <w:t>it’s only “</w:t>
      </w:r>
      <w:r w:rsidRPr="00652F15">
        <w:rPr>
          <w:b/>
          <w:bCs/>
          <w:color w:val="000000" w:themeColor="text1"/>
          <w:highlight w:val="green"/>
          <w:u w:val="single"/>
        </w:rPr>
        <w:t>one-thousandth</w:t>
      </w:r>
      <w:r w:rsidRPr="00652F15">
        <w:rPr>
          <w:b/>
          <w:bCs/>
          <w:color w:val="000000" w:themeColor="text1"/>
          <w:u w:val="single"/>
        </w:rPr>
        <w:t xml:space="preserve"> the </w:t>
      </w:r>
      <w:r w:rsidRPr="00652F15">
        <w:rPr>
          <w:b/>
          <w:bCs/>
          <w:color w:val="000000" w:themeColor="text1"/>
          <w:highlight w:val="green"/>
          <w:u w:val="single"/>
        </w:rPr>
        <w:t>force of an earthquake</w:t>
      </w:r>
      <w:r w:rsidRPr="00652F15">
        <w:rPr>
          <w:b/>
          <w:bCs/>
          <w:color w:val="000000" w:themeColor="text1"/>
          <w:u w:val="single"/>
        </w:rPr>
        <w:t xml:space="preserve">, one-thousandth the force of a </w:t>
      </w:r>
      <w:r w:rsidRPr="00652F15">
        <w:rPr>
          <w:b/>
          <w:bCs/>
          <w:color w:val="000000" w:themeColor="text1"/>
          <w:highlight w:val="green"/>
          <w:u w:val="single"/>
        </w:rPr>
        <w:t>hurricane</w:t>
      </w:r>
      <w:r w:rsidRPr="00652F15">
        <w:rPr>
          <w:b/>
          <w:bCs/>
          <w:color w:val="000000" w:themeColor="text1"/>
          <w:u w:val="single"/>
        </w:rPr>
        <w:t>”.</w:t>
      </w:r>
      <w:r w:rsidRPr="00652F15">
        <w:rPr>
          <w:color w:val="000000" w:themeColor="text1"/>
          <w:sz w:val="16"/>
          <w:szCs w:val="16"/>
        </w:rPr>
        <w:t xml:space="preserve"> The </w:t>
      </w:r>
      <w:r w:rsidRPr="00652F15">
        <w:rPr>
          <w:color w:val="000000" w:themeColor="text1"/>
          <w:u w:val="single"/>
        </w:rPr>
        <w:t>Damascus</w:t>
      </w:r>
      <w:r w:rsidRPr="00652F15">
        <w:rPr>
          <w:color w:val="000000" w:themeColor="text1"/>
          <w:sz w:val="16"/>
          <w:szCs w:val="16"/>
        </w:rPr>
        <w:t xml:space="preserve"> incident </w:t>
      </w:r>
      <w:r w:rsidRPr="00652F15">
        <w:rPr>
          <w:color w:val="000000" w:themeColor="text1"/>
          <w:u w:val="single"/>
        </w:rPr>
        <w:t>proved how incredibly hard it is to set off a nuclear bomb and the limited effect that would have come from just one warhead detonating</w:t>
      </w:r>
      <w:r w:rsidRPr="00652F15">
        <w:rPr>
          <w:color w:val="000000" w:themeColor="text1"/>
          <w:sz w:val="16"/>
          <w:szCs w:val="16"/>
        </w:rPr>
        <w:t xml:space="preserve">. Despite this, </w:t>
      </w:r>
      <w:r w:rsidRPr="00652F15">
        <w:rPr>
          <w:color w:val="000000" w:themeColor="text1"/>
          <w:u w:val="single"/>
        </w:rPr>
        <w:t>some scientists</w:t>
      </w:r>
      <w:r w:rsidRPr="00652F15">
        <w:rPr>
          <w:color w:val="000000" w:themeColor="text1"/>
          <w:sz w:val="16"/>
          <w:szCs w:val="16"/>
        </w:rPr>
        <w:t xml:space="preserve"> have controversially </w:t>
      </w:r>
      <w:r w:rsidRPr="00652F15">
        <w:rPr>
          <w:color w:val="000000" w:themeColor="text1"/>
          <w:u w:val="single"/>
        </w:rPr>
        <w:t>argued that</w:t>
      </w:r>
      <w:r w:rsidRPr="00652F15">
        <w:rPr>
          <w:color w:val="000000" w:themeColor="text1"/>
          <w:sz w:val="16"/>
          <w:szCs w:val="16"/>
        </w:rPr>
        <w:t xml:space="preserve"> an even limited all-out </w:t>
      </w:r>
      <w:r w:rsidRPr="00652F15">
        <w:rPr>
          <w:color w:val="000000" w:themeColor="text1"/>
          <w:u w:val="single"/>
        </w:rPr>
        <w:t>nuclear war might lead to</w:t>
      </w:r>
      <w:r w:rsidRPr="00652F15">
        <w:rPr>
          <w:color w:val="000000" w:themeColor="text1"/>
          <w:sz w:val="16"/>
          <w:szCs w:val="16"/>
        </w:rPr>
        <w:t xml:space="preserve"> a so-called </w:t>
      </w:r>
      <w:r w:rsidRPr="00652F15">
        <w:rPr>
          <w:color w:val="000000" w:themeColor="text1"/>
          <w:u w:val="single"/>
        </w:rPr>
        <w:t>nuclear winter</w:t>
      </w:r>
      <w:r w:rsidRPr="00652F15">
        <w:rPr>
          <w:color w:val="000000" w:themeColor="text1"/>
          <w:sz w:val="16"/>
          <w:szCs w:val="16"/>
        </w:rPr>
        <w:t xml:space="preserve">, since the smoke and debris created by very large bombs could block out the sun’s rays for a considerable amount of time. </w:t>
      </w:r>
      <w:r w:rsidRPr="00652F15">
        <w:rPr>
          <w:color w:val="000000" w:themeColor="text1"/>
          <w:u w:val="single"/>
        </w:rPr>
        <w:t>To inflict such ecological societal annihilation with weapons alone, we would have to detonate hundreds if not thousands of thermonuclear devices in a short time</w:t>
      </w:r>
      <w:r w:rsidRPr="00652F15">
        <w:rPr>
          <w:color w:val="000000" w:themeColor="text1"/>
          <w:sz w:val="16"/>
          <w:szCs w:val="16"/>
        </w:rPr>
        <w:t xml:space="preserve">. </w:t>
      </w:r>
      <w:r w:rsidRPr="00652F15">
        <w:rPr>
          <w:color w:val="000000" w:themeColor="text1"/>
          <w:u w:val="single"/>
        </w:rPr>
        <w:t xml:space="preserve">Even in such extreme conditions, the area </w:t>
      </w:r>
      <w:proofErr w:type="gramStart"/>
      <w:r w:rsidRPr="00652F15">
        <w:rPr>
          <w:color w:val="000000" w:themeColor="text1"/>
          <w:u w:val="single"/>
        </w:rPr>
        <w:t>actually devastated</w:t>
      </w:r>
      <w:proofErr w:type="gramEnd"/>
      <w:r w:rsidRPr="00652F15">
        <w:rPr>
          <w:color w:val="000000" w:themeColor="text1"/>
          <w:u w:val="single"/>
        </w:rPr>
        <w:t xml:space="preserve"> by the bombs would be limited: for example, </w:t>
      </w:r>
      <w:r w:rsidRPr="00652F15">
        <w:rPr>
          <w:b/>
          <w:bCs/>
          <w:color w:val="000000" w:themeColor="text1"/>
          <w:u w:val="single"/>
        </w:rPr>
        <w:t>2,000 one-megaton explosions with a destructive radius of five miles each would directly destroy less than 5% of the territory of the US</w:t>
      </w:r>
      <w:r w:rsidRPr="00652F15">
        <w:rPr>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52F15">
        <w:rPr>
          <w:color w:val="000000" w:themeColor="text1"/>
          <w:sz w:val="16"/>
          <w:szCs w:val="16"/>
        </w:rPr>
        <w:t>keeps</w:t>
      </w:r>
      <w:proofErr w:type="gramEnd"/>
      <w:r w:rsidRPr="00652F15">
        <w:rPr>
          <w:color w:val="000000" w:themeColor="text1"/>
          <w:sz w:val="16"/>
          <w:szCs w:val="16"/>
        </w:rPr>
        <w:t xml:space="preserve"> nobody safe.</w:t>
      </w:r>
    </w:p>
    <w:p w14:paraId="0F063EED" w14:textId="77777777" w:rsidR="001F3528" w:rsidRPr="00652F15" w:rsidRDefault="001F3528" w:rsidP="001F3528">
      <w:pPr>
        <w:pStyle w:val="Heading4"/>
        <w:rPr>
          <w:color w:val="000000" w:themeColor="text1"/>
        </w:rPr>
      </w:pPr>
      <w:r w:rsidRPr="00652F15">
        <w:rPr>
          <w:color w:val="000000" w:themeColor="text1"/>
        </w:rPr>
        <w:t xml:space="preserve">Analysis of </w:t>
      </w:r>
      <w:r w:rsidRPr="00652F15">
        <w:rPr>
          <w:color w:val="000000" w:themeColor="text1"/>
          <w:u w:val="single"/>
        </w:rPr>
        <w:t>historical volcano activity</w:t>
      </w:r>
      <w:r w:rsidRPr="00652F15">
        <w:rPr>
          <w:color w:val="000000" w:themeColor="text1"/>
        </w:rPr>
        <w:t xml:space="preserve"> disproves nuclear winter – an eruption </w:t>
      </w:r>
      <w:r w:rsidRPr="00652F15">
        <w:rPr>
          <w:color w:val="000000" w:themeColor="text1"/>
          <w:u w:val="single"/>
        </w:rPr>
        <w:t>5 times the size</w:t>
      </w:r>
      <w:r w:rsidRPr="00652F15">
        <w:rPr>
          <w:color w:val="000000" w:themeColor="text1"/>
        </w:rPr>
        <w:t xml:space="preserve"> of a regional nuclear exchange dissipated in </w:t>
      </w:r>
      <w:r w:rsidRPr="00652F15">
        <w:rPr>
          <w:color w:val="000000" w:themeColor="text1"/>
          <w:u w:val="single"/>
        </w:rPr>
        <w:t>just 2 years</w:t>
      </w:r>
    </w:p>
    <w:p w14:paraId="7DA8CA02" w14:textId="77777777" w:rsidR="001F3528" w:rsidRPr="00652F15" w:rsidRDefault="001F3528" w:rsidP="001F3528">
      <w:pPr>
        <w:rPr>
          <w:color w:val="000000" w:themeColor="text1"/>
        </w:rPr>
      </w:pPr>
      <w:r w:rsidRPr="00652F15">
        <w:rPr>
          <w:rStyle w:val="Style13ptBold"/>
          <w:color w:val="000000" w:themeColor="text1"/>
        </w:rPr>
        <w:t>Reisner et al. 18</w:t>
      </w:r>
      <w:r w:rsidRPr="00652F15">
        <w:rPr>
          <w:color w:val="000000" w:themeColor="text1"/>
        </w:rP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652F15">
        <w:rPr>
          <w:color w:val="000000" w:themeColor="text1"/>
        </w:rPr>
        <w:t>Eunmo</w:t>
      </w:r>
      <w:proofErr w:type="spellEnd"/>
      <w:r w:rsidRPr="00652F15">
        <w:rPr>
          <w:color w:val="000000" w:themeColor="text1"/>
        </w:rP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652F15">
        <w:rPr>
          <w:color w:val="000000" w:themeColor="text1"/>
        </w:rPr>
        <w:t>HiLAT</w:t>
      </w:r>
      <w:proofErr w:type="spellEnd"/>
      <w:r w:rsidRPr="00652F15">
        <w:rPr>
          <w:color w:val="000000" w:themeColor="text1"/>
        </w:rPr>
        <w:t xml:space="preserve"> project; Elizabeth </w:t>
      </w:r>
      <w:proofErr w:type="spellStart"/>
      <w:r w:rsidRPr="00652F15">
        <w:rPr>
          <w:color w:val="000000" w:themeColor="text1"/>
        </w:rPr>
        <w:t>Hunke</w:t>
      </w:r>
      <w:proofErr w:type="spellEnd"/>
      <w:r w:rsidRPr="00652F15">
        <w:rPr>
          <w:color w:val="000000" w:themeColor="text1"/>
        </w:rP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rsidRPr="00652F15">
        <w:rPr>
          <w:color w:val="000000" w:themeColor="text1"/>
        </w:rPr>
        <w:t>On</w:t>
      </w:r>
      <w:proofErr w:type="gramEnd"/>
      <w:r w:rsidRPr="00652F15">
        <w:rPr>
          <w:color w:val="000000" w:themeColor="text1"/>
        </w:rPr>
        <w:t xml:space="preserve"> Detailed Source Calculations.” Journal of Geophysical Research: Atmospheres, vol. 123, no. 5, pp. 2752–2772] // Re-Cut Justin</w:t>
      </w:r>
    </w:p>
    <w:p w14:paraId="4F5AAC9B" w14:textId="77777777" w:rsidR="001F3528" w:rsidRPr="00652F15" w:rsidRDefault="001F3528" w:rsidP="001F3528">
      <w:pPr>
        <w:rPr>
          <w:color w:val="000000" w:themeColor="text1"/>
          <w:u w:val="single"/>
        </w:rPr>
      </w:pPr>
      <w:r w:rsidRPr="00652F15">
        <w:rPr>
          <w:color w:val="000000" w:themeColor="text1"/>
          <w:u w:val="single"/>
        </w:rPr>
        <w:t>To quantitatively account for</w:t>
      </w:r>
      <w:r w:rsidRPr="00652F15">
        <w:rPr>
          <w:color w:val="000000" w:themeColor="text1"/>
          <w:sz w:val="16"/>
          <w:szCs w:val="16"/>
        </w:rPr>
        <w:t xml:space="preserve"> natural and forced </w:t>
      </w:r>
      <w:r w:rsidRPr="00652F15">
        <w:rPr>
          <w:color w:val="000000" w:themeColor="text1"/>
          <w:u w:val="single"/>
        </w:rPr>
        <w:t>variability in the climate system, we created two ensembles</w:t>
      </w:r>
      <w:r w:rsidRPr="00652F15">
        <w:rPr>
          <w:color w:val="000000" w:themeColor="text1"/>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652F15">
        <w:rPr>
          <w:color w:val="000000" w:themeColor="text1"/>
          <w:u w:val="single"/>
        </w:rPr>
        <w:t xml:space="preserve">These ensembles were then used to create “super ensembles” using a statistical emulator, which </w:t>
      </w:r>
      <w:r w:rsidRPr="00652F15">
        <w:rPr>
          <w:color w:val="000000" w:themeColor="text1"/>
          <w:u w:val="single"/>
        </w:rPr>
        <w:lastRenderedPageBreak/>
        <w:t xml:space="preserve">allows a robust statistical comparison of our simulated results with and without the carbon forcing. Our </w:t>
      </w:r>
      <w:r w:rsidRPr="00652F15">
        <w:rPr>
          <w:color w:val="000000" w:themeColor="text1"/>
          <w:sz w:val="16"/>
          <w:szCs w:val="16"/>
        </w:rPr>
        <w:t xml:space="preserve">primary </w:t>
      </w:r>
      <w:r w:rsidRPr="00652F15">
        <w:rPr>
          <w:color w:val="000000" w:themeColor="text1"/>
          <w:u w:val="single"/>
        </w:rPr>
        <w:t xml:space="preserve">result is </w:t>
      </w:r>
      <w:r w:rsidRPr="00652F15">
        <w:rPr>
          <w:color w:val="000000" w:themeColor="text1"/>
          <w:sz w:val="16"/>
          <w:szCs w:val="16"/>
        </w:rPr>
        <w:t xml:space="preserve">the </w:t>
      </w:r>
      <w:r w:rsidRPr="00652F15">
        <w:rPr>
          <w:b/>
          <w:bCs/>
          <w:color w:val="000000" w:themeColor="text1"/>
          <w:u w:val="single"/>
        </w:rPr>
        <w:t>decreased impact on global climate indices</w:t>
      </w:r>
      <w:r w:rsidRPr="00652F15">
        <w:rPr>
          <w:color w:val="000000" w:themeColor="text1"/>
          <w:u w:val="single"/>
        </w:rPr>
        <w:t xml:space="preserve">, such as </w:t>
      </w:r>
      <w:r w:rsidRPr="00652F15">
        <w:rPr>
          <w:color w:val="000000" w:themeColor="text1"/>
          <w:sz w:val="16"/>
          <w:szCs w:val="16"/>
        </w:rPr>
        <w:t xml:space="preserve">global average </w:t>
      </w:r>
      <w:r w:rsidRPr="00652F15">
        <w:rPr>
          <w:color w:val="000000" w:themeColor="text1"/>
          <w:u w:val="single"/>
        </w:rPr>
        <w:t>surface temperature and precipitation</w:t>
      </w:r>
      <w:r w:rsidRPr="00652F15">
        <w:rPr>
          <w:color w:val="000000" w:themeColor="text1"/>
          <w:sz w:val="16"/>
          <w:szCs w:val="16"/>
        </w:rPr>
        <w:t xml:space="preserve">, relative to standard scenarios considered in previous work (e.g., </w:t>
      </w:r>
      <w:proofErr w:type="spellStart"/>
      <w:r w:rsidRPr="00652F15">
        <w:rPr>
          <w:color w:val="000000" w:themeColor="text1"/>
          <w:sz w:val="16"/>
          <w:szCs w:val="16"/>
        </w:rPr>
        <w:t>Robock</w:t>
      </w:r>
      <w:proofErr w:type="spellEnd"/>
      <w:r w:rsidRPr="00652F15">
        <w:rPr>
          <w:color w:val="000000" w:themeColor="text1"/>
          <w:sz w:val="16"/>
          <w:szCs w:val="16"/>
        </w:rPr>
        <w:t xml:space="preserve"> et al., 2007a; </w:t>
      </w:r>
      <w:proofErr w:type="spellStart"/>
      <w:r w:rsidRPr="00652F15">
        <w:rPr>
          <w:color w:val="000000" w:themeColor="text1"/>
          <w:sz w:val="16"/>
          <w:szCs w:val="16"/>
        </w:rPr>
        <w:t>Stenke</w:t>
      </w:r>
      <w:proofErr w:type="spellEnd"/>
      <w:r w:rsidRPr="00652F15">
        <w:rPr>
          <w:color w:val="000000" w:themeColor="text1"/>
          <w:sz w:val="16"/>
          <w:szCs w:val="16"/>
        </w:rPr>
        <w:t xml:space="preserve"> et al., 2013; Mills et al., 2014; </w:t>
      </w:r>
      <w:proofErr w:type="spellStart"/>
      <w:r w:rsidRPr="00652F15">
        <w:rPr>
          <w:color w:val="000000" w:themeColor="text1"/>
          <w:sz w:val="16"/>
          <w:szCs w:val="16"/>
        </w:rPr>
        <w:t>Pausata</w:t>
      </w:r>
      <w:proofErr w:type="spellEnd"/>
      <w:r w:rsidRPr="00652F15">
        <w:rPr>
          <w:color w:val="000000" w:themeColor="text1"/>
          <w:sz w:val="16"/>
          <w:szCs w:val="16"/>
        </w:rPr>
        <w:t xml:space="preserve"> et al., 2016). </w:t>
      </w:r>
      <w:r w:rsidRPr="00652F15">
        <w:rPr>
          <w:color w:val="000000" w:themeColor="text1"/>
          <w:u w:val="single"/>
        </w:rPr>
        <w:t xml:space="preserve">With our finding of </w:t>
      </w:r>
      <w:r w:rsidRPr="00652F15">
        <w:rPr>
          <w:b/>
          <w:bCs/>
          <w:color w:val="000000" w:themeColor="text1"/>
          <w:u w:val="single"/>
        </w:rPr>
        <w:t>substantially less BC aerosol being lofted to stratospheric heights</w:t>
      </w:r>
      <w:r w:rsidRPr="00652F15">
        <w:rPr>
          <w:color w:val="000000" w:themeColor="text1"/>
          <w:u w:val="single"/>
        </w:rPr>
        <w:t xml:space="preserve"> </w:t>
      </w:r>
      <w:r w:rsidRPr="00652F15">
        <w:rPr>
          <w:color w:val="000000" w:themeColor="text1"/>
          <w:sz w:val="16"/>
          <w:szCs w:val="16"/>
        </w:rPr>
        <w:t xml:space="preserve">(e.g., over a factor of four less than in most of the scenarios considered by previous studies), </w:t>
      </w:r>
      <w:r w:rsidRPr="00652F15">
        <w:rPr>
          <w:color w:val="000000" w:themeColor="text1"/>
          <w:u w:val="single"/>
        </w:rPr>
        <w:t>these</w:t>
      </w:r>
      <w:r w:rsidRPr="00652F15">
        <w:rPr>
          <w:color w:val="000000" w:themeColor="text1"/>
          <w:sz w:val="16"/>
          <w:szCs w:val="16"/>
        </w:rPr>
        <w:t xml:space="preserve"> globally averaged </w:t>
      </w:r>
      <w:r w:rsidRPr="00652F15">
        <w:rPr>
          <w:color w:val="000000" w:themeColor="text1"/>
          <w:u w:val="single"/>
        </w:rPr>
        <w:t xml:space="preserve">anomalies drop to </w:t>
      </w:r>
      <w:r w:rsidRPr="00652F15">
        <w:rPr>
          <w:b/>
          <w:bCs/>
          <w:color w:val="000000" w:themeColor="text1"/>
          <w:u w:val="single"/>
        </w:rPr>
        <w:t xml:space="preserve">statistically insignificant levels </w:t>
      </w:r>
      <w:r w:rsidRPr="00652F15">
        <w:rPr>
          <w:color w:val="000000" w:themeColor="text1"/>
          <w:u w:val="single"/>
        </w:rPr>
        <w:t>after the first several years</w:t>
      </w:r>
      <w:r w:rsidRPr="00652F15">
        <w:rPr>
          <w:color w:val="000000" w:themeColor="text1"/>
          <w:sz w:val="16"/>
          <w:szCs w:val="16"/>
        </w:rPr>
        <w:t xml:space="preserve"> (Figures 14 and 16). </w:t>
      </w:r>
      <w:r w:rsidRPr="00652F15">
        <w:rPr>
          <w:color w:val="000000" w:themeColor="text1"/>
          <w:u w:val="single"/>
        </w:rPr>
        <w:t xml:space="preserve">Our results are </w:t>
      </w:r>
      <w:r w:rsidRPr="00652F15">
        <w:rPr>
          <w:color w:val="000000" w:themeColor="text1"/>
          <w:sz w:val="16"/>
          <w:szCs w:val="16"/>
        </w:rPr>
        <w:t xml:space="preserve">generally </w:t>
      </w:r>
      <w:r w:rsidRPr="00652F15">
        <w:rPr>
          <w:color w:val="000000" w:themeColor="text1"/>
          <w:u w:val="single"/>
        </w:rPr>
        <w:t xml:space="preserve">comparable to </w:t>
      </w:r>
      <w:r w:rsidRPr="00652F15">
        <w:rPr>
          <w:color w:val="000000" w:themeColor="text1"/>
          <w:sz w:val="16"/>
          <w:szCs w:val="16"/>
        </w:rPr>
        <w:t xml:space="preserve">those predicted by </w:t>
      </w:r>
      <w:r w:rsidRPr="00652F15">
        <w:rPr>
          <w:color w:val="000000" w:themeColor="text1"/>
          <w:u w:val="single"/>
        </w:rPr>
        <w:t>other</w:t>
      </w:r>
      <w:r w:rsidRPr="00652F15">
        <w:rPr>
          <w:color w:val="000000" w:themeColor="text1"/>
          <w:sz w:val="16"/>
          <w:szCs w:val="16"/>
        </w:rPr>
        <w:t xml:space="preserve"> </w:t>
      </w:r>
      <w:r w:rsidRPr="00652F15">
        <w:rPr>
          <w:color w:val="000000" w:themeColor="text1"/>
          <w:u w:val="single"/>
        </w:rPr>
        <w:t xml:space="preserve">studies </w:t>
      </w:r>
      <w:r w:rsidRPr="00652F15">
        <w:rPr>
          <w:color w:val="000000" w:themeColor="text1"/>
          <w:sz w:val="16"/>
          <w:szCs w:val="16"/>
        </w:rPr>
        <w:t xml:space="preserve">that considered exchange scenarios </w:t>
      </w:r>
      <w:r w:rsidRPr="00652F15">
        <w:rPr>
          <w:color w:val="000000" w:themeColor="text1"/>
          <w:u w:val="single"/>
        </w:rPr>
        <w:t xml:space="preserve">in which only </w:t>
      </w:r>
      <w:r w:rsidRPr="00652F15">
        <w:rPr>
          <w:color w:val="000000" w:themeColor="text1"/>
          <w:sz w:val="16"/>
          <w:szCs w:val="16"/>
        </w:rPr>
        <w:t xml:space="preserve">about </w:t>
      </w:r>
      <w:r w:rsidRPr="00652F15">
        <w:rPr>
          <w:color w:val="000000" w:themeColor="text1"/>
          <w:u w:val="single"/>
        </w:rPr>
        <w:t xml:space="preserve">1 </w:t>
      </w:r>
      <w:proofErr w:type="spellStart"/>
      <w:r w:rsidRPr="00652F15">
        <w:rPr>
          <w:color w:val="000000" w:themeColor="text1"/>
          <w:u w:val="single"/>
        </w:rPr>
        <w:t>Tg</w:t>
      </w:r>
      <w:proofErr w:type="spellEnd"/>
      <w:r w:rsidRPr="00652F15">
        <w:rPr>
          <w:color w:val="000000" w:themeColor="text1"/>
          <w:u w:val="single"/>
        </w:rPr>
        <w:t xml:space="preserve"> of soot is emitted in the upper troposphere </w:t>
      </w:r>
      <w:r w:rsidRPr="00652F15">
        <w:rPr>
          <w:color w:val="000000" w:themeColor="text1"/>
          <w:sz w:val="16"/>
          <w:szCs w:val="16"/>
        </w:rPr>
        <w:t>(</w:t>
      </w:r>
      <w:proofErr w:type="spellStart"/>
      <w:r w:rsidRPr="00652F15">
        <w:rPr>
          <w:color w:val="000000" w:themeColor="text1"/>
          <w:sz w:val="16"/>
          <w:szCs w:val="16"/>
        </w:rPr>
        <w:t>Robock</w:t>
      </w:r>
      <w:proofErr w:type="spellEnd"/>
      <w:r w:rsidRPr="00652F15">
        <w:rPr>
          <w:color w:val="000000" w:themeColor="text1"/>
          <w:sz w:val="16"/>
          <w:szCs w:val="16"/>
        </w:rPr>
        <w:t xml:space="preserve"> et al., 2007a; Mills et al., 2008; </w:t>
      </w:r>
      <w:proofErr w:type="spellStart"/>
      <w:r w:rsidRPr="00652F15">
        <w:rPr>
          <w:color w:val="000000" w:themeColor="text1"/>
          <w:sz w:val="16"/>
          <w:szCs w:val="16"/>
        </w:rPr>
        <w:t>Stenke</w:t>
      </w:r>
      <w:proofErr w:type="spellEnd"/>
      <w:r w:rsidRPr="00652F15">
        <w:rPr>
          <w:color w:val="000000" w:themeColor="text1"/>
          <w:sz w:val="16"/>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652F15">
        <w:rPr>
          <w:color w:val="000000" w:themeColor="text1"/>
          <w:u w:val="single"/>
        </w:rPr>
        <w:t xml:space="preserve">Historical analysis of several </w:t>
      </w:r>
      <w:r w:rsidRPr="00652F15">
        <w:rPr>
          <w:color w:val="000000" w:themeColor="text1"/>
          <w:highlight w:val="green"/>
          <w:u w:val="single"/>
        </w:rPr>
        <w:t>large volcanic eruptions</w:t>
      </w:r>
      <w:r w:rsidRPr="00652F15">
        <w:rPr>
          <w:color w:val="000000" w:themeColor="text1"/>
          <w:u w:val="single"/>
        </w:rPr>
        <w:t xml:space="preserve"> and </w:t>
      </w:r>
      <w:r w:rsidRPr="00652F15">
        <w:rPr>
          <w:color w:val="000000" w:themeColor="text1"/>
          <w:sz w:val="16"/>
          <w:szCs w:val="16"/>
        </w:rPr>
        <w:t xml:space="preserve">a </w:t>
      </w:r>
      <w:r w:rsidRPr="00652F15">
        <w:rPr>
          <w:color w:val="000000" w:themeColor="text1"/>
          <w:u w:val="single"/>
        </w:rPr>
        <w:t xml:space="preserve">recent </w:t>
      </w:r>
      <w:r w:rsidRPr="00652F15">
        <w:rPr>
          <w:color w:val="000000" w:themeColor="text1"/>
          <w:sz w:val="16"/>
          <w:szCs w:val="16"/>
        </w:rPr>
        <w:t xml:space="preserve">large </w:t>
      </w:r>
      <w:r w:rsidRPr="00652F15">
        <w:rPr>
          <w:color w:val="000000" w:themeColor="text1"/>
          <w:u w:val="single"/>
        </w:rPr>
        <w:t>fire also supports this result. For example,</w:t>
      </w:r>
      <w:r w:rsidRPr="00652F15">
        <w:rPr>
          <w:color w:val="000000" w:themeColor="text1"/>
          <w:sz w:val="16"/>
          <w:szCs w:val="16"/>
        </w:rPr>
        <w:t xml:space="preserve"> </w:t>
      </w:r>
      <w:proofErr w:type="spellStart"/>
      <w:r w:rsidRPr="00652F15">
        <w:rPr>
          <w:color w:val="000000" w:themeColor="text1"/>
          <w:sz w:val="16"/>
          <w:szCs w:val="16"/>
        </w:rPr>
        <w:t>Timmreck</w:t>
      </w:r>
      <w:proofErr w:type="spellEnd"/>
      <w:r w:rsidRPr="00652F15">
        <w:rPr>
          <w:color w:val="000000" w:themeColor="text1"/>
          <w:sz w:val="16"/>
          <w:szCs w:val="16"/>
        </w:rPr>
        <w:t xml:space="preserve"> et al. (2010) claim that </w:t>
      </w:r>
      <w:r w:rsidRPr="00652F15">
        <w:rPr>
          <w:color w:val="000000" w:themeColor="text1"/>
          <w:u w:val="single"/>
        </w:rPr>
        <w:t xml:space="preserve">nonlinear aerosol effects of the Toba Tuff eruption </w:t>
      </w:r>
      <w:r w:rsidRPr="00652F15">
        <w:rPr>
          <w:color w:val="000000" w:themeColor="text1"/>
          <w:sz w:val="16"/>
          <w:szCs w:val="16"/>
        </w:rPr>
        <w:t xml:space="preserve">74,000 years ago </w:t>
      </w:r>
      <w:r w:rsidRPr="00652F15">
        <w:rPr>
          <w:color w:val="000000" w:themeColor="text1"/>
          <w:u w:val="single"/>
        </w:rPr>
        <w:t xml:space="preserve">helped </w:t>
      </w:r>
      <w:r w:rsidRPr="00652F15">
        <w:rPr>
          <w:b/>
          <w:bCs/>
          <w:color w:val="000000" w:themeColor="text1"/>
          <w:highlight w:val="green"/>
          <w:u w:val="single"/>
        </w:rPr>
        <w:t>limit</w:t>
      </w:r>
      <w:r w:rsidRPr="00652F15">
        <w:rPr>
          <w:b/>
          <w:bCs/>
          <w:color w:val="000000" w:themeColor="text1"/>
          <w:u w:val="single"/>
        </w:rPr>
        <w:t xml:space="preserve"> significant global </w:t>
      </w:r>
      <w:r w:rsidRPr="00652F15">
        <w:rPr>
          <w:b/>
          <w:bCs/>
          <w:color w:val="000000" w:themeColor="text1"/>
          <w:highlight w:val="green"/>
          <w:u w:val="single"/>
        </w:rPr>
        <w:t>cooling</w:t>
      </w:r>
      <w:r w:rsidRPr="00652F15">
        <w:rPr>
          <w:color w:val="000000" w:themeColor="text1"/>
          <w:u w:val="single"/>
        </w:rPr>
        <w:t xml:space="preserve"> impacts </w:t>
      </w:r>
      <w:r w:rsidRPr="00652F15">
        <w:rPr>
          <w:color w:val="000000" w:themeColor="text1"/>
          <w:highlight w:val="green"/>
          <w:u w:val="single"/>
        </w:rPr>
        <w:t xml:space="preserve">to a </w:t>
      </w:r>
      <w:r w:rsidRPr="00652F15">
        <w:rPr>
          <w:b/>
          <w:bCs/>
          <w:color w:val="000000" w:themeColor="text1"/>
          <w:highlight w:val="green"/>
          <w:u w:val="single"/>
        </w:rPr>
        <w:t>two-year</w:t>
      </w:r>
      <w:r w:rsidRPr="00652F15">
        <w:rPr>
          <w:b/>
          <w:bCs/>
          <w:color w:val="000000" w:themeColor="text1"/>
          <w:u w:val="single"/>
        </w:rPr>
        <w:t xml:space="preserve"> time </w:t>
      </w:r>
      <w:r w:rsidRPr="00652F15">
        <w:rPr>
          <w:b/>
          <w:bCs/>
          <w:color w:val="000000" w:themeColor="text1"/>
          <w:highlight w:val="green"/>
          <w:u w:val="single"/>
        </w:rPr>
        <w:t>period</w:t>
      </w:r>
      <w:r w:rsidRPr="00652F15">
        <w:rPr>
          <w:color w:val="000000" w:themeColor="text1"/>
          <w:u w:val="single"/>
        </w:rPr>
        <w:t xml:space="preserve"> and that any cooling beyond this time period could be due to other effects</w:t>
      </w:r>
      <w:r w:rsidRPr="00652F15">
        <w:rPr>
          <w:color w:val="000000" w:themeColor="text1"/>
          <w:sz w:val="16"/>
          <w:szCs w:val="16"/>
        </w:rPr>
        <w:t xml:space="preserve">. It should be noted that </w:t>
      </w:r>
      <w:r w:rsidRPr="00652F15">
        <w:rPr>
          <w:color w:val="000000" w:themeColor="text1"/>
          <w:u w:val="single"/>
        </w:rPr>
        <w:t xml:space="preserve">this eruption was estimated to have produced </w:t>
      </w:r>
      <w:r w:rsidRPr="00652F15">
        <w:rPr>
          <w:b/>
          <w:bCs/>
          <w:color w:val="000000" w:themeColor="text1"/>
          <w:u w:val="single"/>
        </w:rPr>
        <w:t xml:space="preserve">106 </w:t>
      </w:r>
      <w:proofErr w:type="spellStart"/>
      <w:r w:rsidRPr="00652F15">
        <w:rPr>
          <w:b/>
          <w:bCs/>
          <w:color w:val="000000" w:themeColor="text1"/>
          <w:u w:val="single"/>
        </w:rPr>
        <w:t>Tg</w:t>
      </w:r>
      <w:proofErr w:type="spellEnd"/>
      <w:r w:rsidRPr="00652F15">
        <w:rPr>
          <w:b/>
          <w:bCs/>
          <w:color w:val="000000" w:themeColor="text1"/>
          <w:u w:val="single"/>
        </w:rPr>
        <w:t xml:space="preserve"> </w:t>
      </w:r>
      <w:r w:rsidRPr="00652F15">
        <w:rPr>
          <w:color w:val="000000" w:themeColor="text1"/>
          <w:u w:val="single"/>
        </w:rPr>
        <w:t xml:space="preserve">of ash </w:t>
      </w:r>
      <w:r w:rsidRPr="00652F15">
        <w:rPr>
          <w:color w:val="000000" w:themeColor="text1"/>
          <w:sz w:val="16"/>
          <w:szCs w:val="16"/>
        </w:rPr>
        <w:t xml:space="preserve">and comparable amounts of other gases, such as sulfur dioxide (SO2), </w:t>
      </w:r>
      <w:r w:rsidRPr="00652F15">
        <w:rPr>
          <w:color w:val="000000" w:themeColor="text1"/>
          <w:u w:val="single"/>
        </w:rPr>
        <w:t xml:space="preserve">while the estimated amount of soot produced by a </w:t>
      </w:r>
      <w:r w:rsidRPr="00652F15">
        <w:rPr>
          <w:color w:val="000000" w:themeColor="text1"/>
          <w:highlight w:val="green"/>
          <w:u w:val="single"/>
        </w:rPr>
        <w:t>regional exchange</w:t>
      </w:r>
      <w:r w:rsidRPr="00652F15">
        <w:rPr>
          <w:color w:val="000000" w:themeColor="text1"/>
          <w:u w:val="single"/>
        </w:rPr>
        <w:t xml:space="preserve"> is on the order of </w:t>
      </w:r>
      <w:r w:rsidRPr="00652F15">
        <w:rPr>
          <w:b/>
          <w:bCs/>
          <w:color w:val="000000" w:themeColor="text1"/>
          <w:u w:val="single"/>
        </w:rPr>
        <w:t xml:space="preserve">10 </w:t>
      </w:r>
      <w:proofErr w:type="spellStart"/>
      <w:r w:rsidRPr="00652F15">
        <w:rPr>
          <w:b/>
          <w:bCs/>
          <w:color w:val="000000" w:themeColor="text1"/>
          <w:u w:val="single"/>
        </w:rPr>
        <w:t>Tg</w:t>
      </w:r>
      <w:proofErr w:type="spellEnd"/>
      <w:r w:rsidRPr="00652F15">
        <w:rPr>
          <w:color w:val="000000" w:themeColor="text1"/>
          <w:u w:val="single"/>
        </w:rPr>
        <w:t xml:space="preserve">, or </w:t>
      </w:r>
      <w:r w:rsidRPr="00652F15">
        <w:rPr>
          <w:b/>
          <w:bCs/>
          <w:color w:val="000000" w:themeColor="text1"/>
          <w:highlight w:val="green"/>
          <w:u w:val="single"/>
        </w:rPr>
        <w:t>5 orders</w:t>
      </w:r>
      <w:r w:rsidRPr="00652F15">
        <w:rPr>
          <w:b/>
          <w:bCs/>
          <w:color w:val="000000" w:themeColor="text1"/>
          <w:u w:val="single"/>
        </w:rPr>
        <w:t xml:space="preserve"> of magnitude </w:t>
      </w:r>
      <w:r w:rsidRPr="00652F15">
        <w:rPr>
          <w:b/>
          <w:bCs/>
          <w:color w:val="000000" w:themeColor="text1"/>
          <w:highlight w:val="green"/>
          <w:u w:val="single"/>
        </w:rPr>
        <w:t>smaller</w:t>
      </w:r>
      <w:r w:rsidRPr="00652F15">
        <w:rPr>
          <w:b/>
          <w:bCs/>
          <w:color w:val="000000" w:themeColor="text1"/>
          <w:u w:val="single"/>
        </w:rPr>
        <w:t xml:space="preserve"> than the ash</w:t>
      </w:r>
      <w:r w:rsidRPr="00652F15">
        <w:rPr>
          <w:color w:val="000000" w:themeColor="text1"/>
          <w:sz w:val="16"/>
          <w:szCs w:val="16"/>
        </w:rPr>
        <w:t xml:space="preserve"> (not including gases) </w:t>
      </w:r>
      <w:r w:rsidRPr="00652F15">
        <w:rPr>
          <w:b/>
          <w:bCs/>
          <w:color w:val="000000" w:themeColor="text1"/>
          <w:u w:val="single"/>
        </w:rPr>
        <w:t>produced by the Toba eruption</w:t>
      </w:r>
      <w:r w:rsidRPr="00652F15">
        <w:rPr>
          <w:color w:val="000000" w:themeColor="text1"/>
          <w:u w:val="single"/>
        </w:rPr>
        <w:t xml:space="preserve">. </w:t>
      </w:r>
      <w:r w:rsidRPr="00652F15">
        <w:rPr>
          <w:color w:val="000000" w:themeColor="text1"/>
          <w:sz w:val="16"/>
          <w:szCs w:val="16"/>
        </w:rPr>
        <w:t xml:space="preserve">Noting that a nuclear exchange is not identical to volcanic events, it has been asserted that </w:t>
      </w:r>
      <w:r w:rsidRPr="00652F15">
        <w:rPr>
          <w:color w:val="000000" w:themeColor="text1"/>
          <w:u w:val="single"/>
        </w:rPr>
        <w:t>BC particles produced by fires</w:t>
      </w:r>
      <w:r w:rsidRPr="00652F15">
        <w:rPr>
          <w:color w:val="000000" w:themeColor="text1"/>
          <w:sz w:val="16"/>
          <w:szCs w:val="16"/>
        </w:rPr>
        <w:t xml:space="preserve"> should </w:t>
      </w:r>
      <w:r w:rsidRPr="00652F15">
        <w:rPr>
          <w:color w:val="000000" w:themeColor="text1"/>
          <w:u w:val="single"/>
        </w:rPr>
        <w:t xml:space="preserve">have a </w:t>
      </w:r>
      <w:r w:rsidRPr="00652F15">
        <w:rPr>
          <w:b/>
          <w:bCs/>
          <w:color w:val="000000" w:themeColor="text1"/>
          <w:u w:val="single"/>
        </w:rPr>
        <w:t>greater impact on</w:t>
      </w:r>
      <w:r w:rsidRPr="00652F15">
        <w:rPr>
          <w:b/>
          <w:bCs/>
          <w:color w:val="000000" w:themeColor="text1"/>
          <w:sz w:val="16"/>
          <w:szCs w:val="16"/>
        </w:rPr>
        <w:t xml:space="preserve"> </w:t>
      </w:r>
      <w:r w:rsidRPr="00652F15">
        <w:rPr>
          <w:b/>
          <w:bCs/>
          <w:color w:val="000000" w:themeColor="text1"/>
          <w:u w:val="single"/>
        </w:rPr>
        <w:t>absorbing solar radiation</w:t>
      </w:r>
      <w:r w:rsidRPr="00652F15">
        <w:rPr>
          <w:b/>
          <w:bCs/>
          <w:color w:val="000000" w:themeColor="text1"/>
          <w:sz w:val="16"/>
          <w:szCs w:val="16"/>
        </w:rPr>
        <w:t xml:space="preserve"> </w:t>
      </w:r>
      <w:r w:rsidRPr="00652F15">
        <w:rPr>
          <w:color w:val="000000" w:themeColor="text1"/>
          <w:u w:val="single"/>
        </w:rPr>
        <w:t>than</w:t>
      </w:r>
      <w:r w:rsidRPr="00652F15">
        <w:rPr>
          <w:color w:val="000000" w:themeColor="text1"/>
          <w:sz w:val="16"/>
          <w:szCs w:val="16"/>
        </w:rPr>
        <w:t xml:space="preserve"> even </w:t>
      </w:r>
      <w:r w:rsidRPr="00652F15">
        <w:rPr>
          <w:color w:val="000000" w:themeColor="text1"/>
          <w:u w:val="single"/>
        </w:rPr>
        <w:t>has</w:t>
      </w:r>
      <w:r w:rsidRPr="00652F15">
        <w:rPr>
          <w:color w:val="000000" w:themeColor="text1"/>
          <w:sz w:val="16"/>
          <w:szCs w:val="16"/>
        </w:rPr>
        <w:t xml:space="preserve"> the </w:t>
      </w:r>
      <w:r w:rsidRPr="00652F15">
        <w:rPr>
          <w:color w:val="000000" w:themeColor="text1"/>
          <w:u w:val="single"/>
        </w:rPr>
        <w:t>significantly larger amounts of ash</w:t>
      </w:r>
      <w:r w:rsidRPr="00652F15">
        <w:rPr>
          <w:color w:val="000000" w:themeColor="text1"/>
          <w:sz w:val="16"/>
          <w:szCs w:val="16"/>
        </w:rPr>
        <w:t xml:space="preserve"> and various gases </w:t>
      </w:r>
      <w:r w:rsidRPr="00652F15">
        <w:rPr>
          <w:color w:val="000000" w:themeColor="text1"/>
          <w:u w:val="single"/>
        </w:rPr>
        <w:t>produced by large eruptions</w:t>
      </w:r>
      <w:r w:rsidRPr="00652F15">
        <w:rPr>
          <w:color w:val="000000" w:themeColor="text1"/>
          <w:sz w:val="16"/>
          <w:szCs w:val="16"/>
        </w:rPr>
        <w:t xml:space="preserve"> (e.g., </w:t>
      </w:r>
      <w:proofErr w:type="spellStart"/>
      <w:r w:rsidRPr="00652F15">
        <w:rPr>
          <w:color w:val="000000" w:themeColor="text1"/>
          <w:sz w:val="16"/>
          <w:szCs w:val="16"/>
        </w:rPr>
        <w:t>Robock</w:t>
      </w:r>
      <w:proofErr w:type="spellEnd"/>
      <w:r w:rsidRPr="00652F15">
        <w:rPr>
          <w:color w:val="000000" w:themeColor="text1"/>
          <w:sz w:val="16"/>
          <w:szCs w:val="16"/>
        </w:rPr>
        <w:t xml:space="preserve"> and Toon 2010). Likewise, </w:t>
      </w:r>
      <w:r w:rsidRPr="00652F15">
        <w:rPr>
          <w:color w:val="000000" w:themeColor="text1"/>
          <w:u w:val="single"/>
        </w:rPr>
        <w:t>recent work in analyzing BC emissions</w:t>
      </w:r>
      <w:r w:rsidRPr="00652F15">
        <w:rPr>
          <w:color w:val="000000" w:themeColor="text1"/>
          <w:sz w:val="16"/>
          <w:szCs w:val="16"/>
        </w:rPr>
        <w:t xml:space="preserve"> </w:t>
      </w:r>
      <w:r w:rsidRPr="00652F15">
        <w:rPr>
          <w:color w:val="000000" w:themeColor="text1"/>
          <w:u w:val="single"/>
        </w:rPr>
        <w:t xml:space="preserve">from </w:t>
      </w:r>
      <w:r w:rsidRPr="00652F15">
        <w:rPr>
          <w:color w:val="000000" w:themeColor="text1"/>
          <w:highlight w:val="green"/>
          <w:u w:val="single"/>
        </w:rPr>
        <w:t>large fires</w:t>
      </w:r>
      <w:r w:rsidRPr="00652F15">
        <w:rPr>
          <w:color w:val="000000" w:themeColor="text1"/>
          <w:u w:val="single"/>
        </w:rPr>
        <w:t xml:space="preserve"> suggests that</w:t>
      </w:r>
      <w:r w:rsidRPr="00652F15">
        <w:rPr>
          <w:color w:val="000000" w:themeColor="text1"/>
          <w:sz w:val="16"/>
          <w:szCs w:val="16"/>
        </w:rPr>
        <w:t xml:space="preserve"> in such fires, </w:t>
      </w:r>
      <w:proofErr w:type="gramStart"/>
      <w:r w:rsidRPr="00652F15">
        <w:rPr>
          <w:color w:val="000000" w:themeColor="text1"/>
          <w:u w:val="single"/>
        </w:rPr>
        <w:t>similar to</w:t>
      </w:r>
      <w:proofErr w:type="gramEnd"/>
      <w:r w:rsidRPr="00652F15">
        <w:rPr>
          <w:color w:val="000000" w:themeColor="text1"/>
          <w:u w:val="single"/>
        </w:rPr>
        <w:t xml:space="preserve"> large volcanic eruptions, </w:t>
      </w:r>
      <w:r w:rsidRPr="00652F15">
        <w:rPr>
          <w:b/>
          <w:bCs/>
          <w:color w:val="000000" w:themeColor="text1"/>
          <w:highlight w:val="green"/>
          <w:u w:val="single"/>
        </w:rPr>
        <w:t>coating</w:t>
      </w:r>
      <w:r w:rsidRPr="00652F15">
        <w:rPr>
          <w:b/>
          <w:bCs/>
          <w:color w:val="000000" w:themeColor="text1"/>
          <w:u w:val="single"/>
        </w:rPr>
        <w:t xml:space="preserve"> of </w:t>
      </w:r>
      <w:r w:rsidRPr="00652F15">
        <w:rPr>
          <w:b/>
          <w:bCs/>
          <w:color w:val="000000" w:themeColor="text1"/>
          <w:highlight w:val="green"/>
          <w:u w:val="single"/>
        </w:rPr>
        <w:t>soot particles</w:t>
      </w:r>
      <w:r w:rsidRPr="00652F15">
        <w:rPr>
          <w:b/>
          <w:bCs/>
          <w:color w:val="000000" w:themeColor="text1"/>
          <w:u w:val="single"/>
        </w:rPr>
        <w:t xml:space="preserve"> with other particles</w:t>
      </w:r>
      <w:r w:rsidRPr="00652F15">
        <w:rPr>
          <w:color w:val="000000" w:themeColor="text1"/>
          <w:sz w:val="16"/>
          <w:szCs w:val="16"/>
        </w:rPr>
        <w:t xml:space="preserve"> in convective eddies </w:t>
      </w:r>
      <w:r w:rsidRPr="00652F15">
        <w:rPr>
          <w:b/>
          <w:bCs/>
          <w:color w:val="000000" w:themeColor="text1"/>
          <w:u w:val="single"/>
        </w:rPr>
        <w:t xml:space="preserve">tends to </w:t>
      </w:r>
      <w:r w:rsidRPr="00652F15">
        <w:rPr>
          <w:b/>
          <w:bCs/>
          <w:color w:val="000000" w:themeColor="text1"/>
          <w:highlight w:val="green"/>
          <w:u w:val="single"/>
        </w:rPr>
        <w:t>increase</w:t>
      </w:r>
      <w:r w:rsidRPr="00652F15">
        <w:rPr>
          <w:b/>
          <w:bCs/>
          <w:color w:val="000000" w:themeColor="text1"/>
          <w:u w:val="single"/>
        </w:rPr>
        <w:t xml:space="preserve"> their </w:t>
      </w:r>
      <w:r w:rsidRPr="00652F15">
        <w:rPr>
          <w:b/>
          <w:bCs/>
          <w:color w:val="000000" w:themeColor="text1"/>
          <w:highlight w:val="green"/>
          <w:u w:val="single"/>
        </w:rPr>
        <w:t>size and</w:t>
      </w:r>
      <w:r w:rsidRPr="00652F15">
        <w:rPr>
          <w:b/>
          <w:bCs/>
          <w:color w:val="000000" w:themeColor="text1"/>
          <w:u w:val="single"/>
        </w:rPr>
        <w:t xml:space="preserve"> hence increase their subsequent </w:t>
      </w:r>
      <w:r w:rsidRPr="00652F15">
        <w:rPr>
          <w:b/>
          <w:bCs/>
          <w:color w:val="000000" w:themeColor="text1"/>
          <w:highlight w:val="green"/>
          <w:u w:val="single"/>
        </w:rPr>
        <w:t>rainout</w:t>
      </w:r>
      <w:r w:rsidRPr="00652F15">
        <w:rPr>
          <w:color w:val="000000" w:themeColor="text1"/>
          <w:sz w:val="16"/>
          <w:szCs w:val="16"/>
        </w:rPr>
        <w:t xml:space="preserve"> (China et al., 2013) </w:t>
      </w:r>
      <w:r w:rsidRPr="00652F15">
        <w:rPr>
          <w:color w:val="000000" w:themeColor="text1"/>
          <w:highlight w:val="green"/>
          <w:u w:val="single"/>
        </w:rPr>
        <w:t>before they</w:t>
      </w:r>
      <w:r w:rsidRPr="00652F15">
        <w:rPr>
          <w:color w:val="000000" w:themeColor="text1"/>
          <w:u w:val="single"/>
        </w:rPr>
        <w:t xml:space="preserve"> can </w:t>
      </w:r>
      <w:r w:rsidRPr="00652F15">
        <w:rPr>
          <w:color w:val="000000" w:themeColor="text1"/>
          <w:highlight w:val="green"/>
          <w:u w:val="single"/>
        </w:rPr>
        <w:t>reach the stratosphere</w:t>
      </w:r>
      <w:r w:rsidRPr="00652F15">
        <w:rPr>
          <w:color w:val="000000" w:themeColor="text1"/>
          <w:sz w:val="16"/>
          <w:szCs w:val="16"/>
        </w:rPr>
        <w:t xml:space="preserve">. In fact, the recent study of </w:t>
      </w:r>
      <w:proofErr w:type="spellStart"/>
      <w:r w:rsidRPr="00652F15">
        <w:rPr>
          <w:color w:val="000000" w:themeColor="text1"/>
          <w:sz w:val="16"/>
          <w:szCs w:val="16"/>
        </w:rPr>
        <w:t>Pausata</w:t>
      </w:r>
      <w:proofErr w:type="spellEnd"/>
      <w:r w:rsidRPr="00652F15">
        <w:rPr>
          <w:color w:val="000000" w:themeColor="text1"/>
          <w:sz w:val="16"/>
          <w:szCs w:val="16"/>
        </w:rPr>
        <w:t xml:space="preserve"> et al. (2016) found that </w:t>
      </w:r>
      <w:r w:rsidRPr="00652F15">
        <w:rPr>
          <w:color w:val="000000" w:themeColor="text1"/>
          <w:u w:val="single"/>
        </w:rPr>
        <w:t>growth of BC aerosol via coagulation with organic carbon significantly reduce the particles’ lifetime in the atmosphere</w:t>
      </w:r>
    </w:p>
    <w:p w14:paraId="649C9624" w14:textId="77777777" w:rsidR="001F3528" w:rsidRPr="000678B3" w:rsidRDefault="001F3528" w:rsidP="001F3528">
      <w:pPr>
        <w:rPr>
          <w:color w:val="FF0000"/>
        </w:rPr>
      </w:pPr>
    </w:p>
    <w:p w14:paraId="6638C921" w14:textId="77777777" w:rsidR="001F3528" w:rsidRPr="000678B3" w:rsidRDefault="001F3528" w:rsidP="001F3528">
      <w:pPr>
        <w:rPr>
          <w:color w:val="FF0000"/>
        </w:rPr>
      </w:pPr>
    </w:p>
    <w:p w14:paraId="2B88DFF7" w14:textId="77777777" w:rsidR="001F3528" w:rsidRPr="008825F4" w:rsidRDefault="001F3528" w:rsidP="001F3528"/>
    <w:p w14:paraId="6D0F81EC" w14:textId="77777777" w:rsidR="001F3528" w:rsidRDefault="001F3528" w:rsidP="001F3528">
      <w:pPr>
        <w:pStyle w:val="Heading3"/>
      </w:pPr>
      <w:r>
        <w:lastRenderedPageBreak/>
        <w:t>Climate Change</w:t>
      </w:r>
    </w:p>
    <w:p w14:paraId="06F83A57" w14:textId="77777777" w:rsidR="001F3528" w:rsidRDefault="001F3528" w:rsidP="001F3528"/>
    <w:p w14:paraId="7BE2DBF7" w14:textId="77777777" w:rsidR="001F3528" w:rsidRDefault="001F3528" w:rsidP="006A75E5">
      <w:pPr>
        <w:pStyle w:val="Heading4"/>
      </w:pPr>
      <w:r>
        <w:t>Link turn – strikes hurt the economy which affects all industries: including the green energy sector which is key to solving climate change</w:t>
      </w:r>
    </w:p>
    <w:p w14:paraId="491D940E" w14:textId="77777777" w:rsidR="001F3528" w:rsidRPr="00A1663C" w:rsidRDefault="001F3528" w:rsidP="001F3528">
      <w:pPr>
        <w:pStyle w:val="Heading4"/>
        <w:rPr>
          <w:rFonts w:ascii="Times New Roman" w:hAnsi="Times New Roman" w:cs="Times New Roman"/>
        </w:rPr>
      </w:pPr>
      <w:r>
        <w:rPr>
          <w:rFonts w:ascii="Times New Roman" w:hAnsi="Times New Roman" w:cs="Times New Roman"/>
        </w:rPr>
        <w:t xml:space="preserve">1] </w:t>
      </w:r>
      <w:r w:rsidRPr="00A1663C">
        <w:rPr>
          <w:rFonts w:ascii="Times New Roman" w:hAnsi="Times New Roman" w:cs="Times New Roman"/>
        </w:rPr>
        <w:t xml:space="preserve">Strikes </w:t>
      </w:r>
      <w:r>
        <w:rPr>
          <w:rFonts w:ascii="Times New Roman" w:hAnsi="Times New Roman" w:cs="Times New Roman"/>
        </w:rPr>
        <w:t>hurt the economy which also affects the green energy sector</w:t>
      </w:r>
    </w:p>
    <w:p w14:paraId="0EC5CAB6" w14:textId="77777777" w:rsidR="001F3528" w:rsidRPr="00A1663C" w:rsidRDefault="001F3528" w:rsidP="001F3528">
      <w:pPr>
        <w:rPr>
          <w:rFonts w:ascii="Times New Roman" w:hAnsi="Times New Roman" w:cs="Times New Roman"/>
        </w:rPr>
      </w:pPr>
      <w:proofErr w:type="spellStart"/>
      <w:r w:rsidRPr="00A1663C">
        <w:rPr>
          <w:rFonts w:ascii="Times New Roman" w:hAnsi="Times New Roman" w:cs="Times New Roman"/>
          <w:b/>
          <w:sz w:val="26"/>
          <w:szCs w:val="26"/>
        </w:rPr>
        <w:t>Tenza</w:t>
      </w:r>
      <w:proofErr w:type="spellEnd"/>
      <w:r w:rsidRPr="00A1663C">
        <w:rPr>
          <w:rFonts w:ascii="Times New Roman" w:hAnsi="Times New Roman" w:cs="Times New Roman"/>
          <w:b/>
          <w:sz w:val="26"/>
          <w:szCs w:val="26"/>
        </w:rPr>
        <w:t xml:space="preserve"> 20</w:t>
      </w:r>
      <w:r w:rsidRPr="00A1663C">
        <w:rPr>
          <w:rFonts w:ascii="Times New Roman" w:hAnsi="Times New Roman" w:cs="Times New Roman"/>
        </w:rPr>
        <w:t xml:space="preserve">, </w:t>
      </w:r>
      <w:proofErr w:type="spellStart"/>
      <w:r w:rsidRPr="00A1663C">
        <w:rPr>
          <w:rFonts w:ascii="Times New Roman" w:hAnsi="Times New Roman" w:cs="Times New Roman"/>
        </w:rPr>
        <w:t>Mlungisi</w:t>
      </w:r>
      <w:proofErr w:type="spellEnd"/>
      <w:r w:rsidRPr="00A1663C">
        <w:rPr>
          <w:rFonts w:ascii="Times New Roman" w:hAnsi="Times New Roman" w:cs="Times New Roman"/>
        </w:rPr>
        <w:t>. "The effects of violent strikes on the economy of a developing country: a case of South Africa." Obiter 41.3 (2020): 519-537. (Senior Lecturer, University of KwaZulu-Natal)</w:t>
      </w:r>
    </w:p>
    <w:p w14:paraId="54FE51A0" w14:textId="77777777" w:rsidR="001F3528" w:rsidRPr="00F4436E" w:rsidRDefault="001F3528" w:rsidP="001F3528">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w:t>
      </w:r>
      <w:proofErr w:type="spellStart"/>
      <w:r w:rsidRPr="00F4436E">
        <w:rPr>
          <w:rFonts w:ascii="Times New Roman" w:hAnsi="Times New Roman" w:cs="Times New Roman"/>
          <w:sz w:val="14"/>
          <w:szCs w:val="16"/>
        </w:rPr>
        <w:t>bedevilled</w:t>
      </w:r>
      <w:proofErr w:type="spellEnd"/>
      <w:r w:rsidRPr="00F4436E">
        <w:rPr>
          <w:rFonts w:ascii="Times New Roman" w:hAnsi="Times New Roman" w:cs="Times New Roman"/>
          <w:sz w:val="14"/>
          <w:szCs w:val="16"/>
        </w:rPr>
        <w:t xml:space="preserve">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proofErr w:type="spellStart"/>
      <w:r w:rsidRPr="00A1663C">
        <w:rPr>
          <w:rFonts w:ascii="Times New Roman" w:hAnsi="Times New Roman" w:cs="Times New Roman"/>
          <w:highlight w:val="green"/>
          <w:u w:val="single"/>
        </w:rPr>
        <w:t>characterised</w:t>
      </w:r>
      <w:proofErr w:type="spellEnd"/>
      <w:r w:rsidRPr="00A1663C">
        <w:rPr>
          <w:rFonts w:ascii="Times New Roman" w:hAnsi="Times New Roman" w:cs="Times New Roman"/>
          <w:highlight w:val="green"/>
          <w:u w:val="single"/>
        </w:rPr>
        <w:t xml:space="preserve">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F4436E">
        <w:rPr>
          <w:rFonts w:ascii="Times New Roman" w:hAnsi="Times New Roman" w:cs="Times New Roman"/>
          <w:sz w:val="14"/>
          <w:szCs w:val="16"/>
        </w:rPr>
        <w:t>characterise</w:t>
      </w:r>
      <w:proofErr w:type="spellEnd"/>
      <w:r w:rsidRPr="00F4436E">
        <w:rPr>
          <w:rFonts w:ascii="Times New Roman" w:hAnsi="Times New Roman" w:cs="Times New Roman"/>
          <w:sz w:val="14"/>
          <w:szCs w:val="16"/>
        </w:rPr>
        <w:t xml:space="preserve"> the South African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 xml:space="preserve">At the same time, if the economy is not showing signs of growth, employment opportunities are shed, and poverty becomes </w:t>
      </w:r>
      <w:proofErr w:type="gramStart"/>
      <w:r w:rsidRPr="00A1663C">
        <w:rPr>
          <w:rFonts w:ascii="Times New Roman" w:hAnsi="Times New Roman" w:cs="Times New Roman"/>
          <w:u w:val="single"/>
        </w:rPr>
        <w:t>the end result</w:t>
      </w:r>
      <w:proofErr w:type="gramEnd"/>
      <w:r w:rsidRPr="00F4436E">
        <w:rPr>
          <w:rFonts w:ascii="Times New Roman" w:hAnsi="Times New Roman" w:cs="Times New Roman"/>
          <w:sz w:val="14"/>
          <w:szCs w:val="16"/>
        </w:rPr>
        <w:t xml:space="preserve">. The economy of South Africa </w:t>
      </w:r>
      <w:proofErr w:type="gramStart"/>
      <w:r w:rsidRPr="00F4436E">
        <w:rPr>
          <w:rFonts w:ascii="Times New Roman" w:hAnsi="Times New Roman" w:cs="Times New Roman"/>
          <w:sz w:val="14"/>
          <w:szCs w:val="16"/>
        </w:rPr>
        <w:t>is in need of</w:t>
      </w:r>
      <w:proofErr w:type="gramEnd"/>
      <w:r w:rsidRPr="00F4436E">
        <w:rPr>
          <w:rFonts w:ascii="Times New Roman" w:hAnsi="Times New Roman" w:cs="Times New Roman"/>
          <w:sz w:val="14"/>
          <w:szCs w:val="16"/>
        </w:rPr>
        <w:t xml:space="preserve">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w:t>
      </w:r>
      <w:proofErr w:type="spellStart"/>
      <w:r w:rsidRPr="00A1663C">
        <w:rPr>
          <w:rFonts w:ascii="Times New Roman" w:hAnsi="Times New Roman" w:cs="Times New Roman"/>
          <w:highlight w:val="green"/>
          <w:u w:val="single"/>
        </w:rPr>
        <w:t>materialise</w:t>
      </w:r>
      <w:proofErr w:type="spellEnd"/>
      <w:r w:rsidRPr="00A1663C">
        <w:rPr>
          <w:rFonts w:ascii="Times New Roman" w:hAnsi="Times New Roman" w:cs="Times New Roman"/>
          <w:highlight w:val="green"/>
          <w:u w:val="single"/>
        </w:rPr>
        <w:t xml:space="preserve"> if </w:t>
      </w:r>
      <w:r w:rsidRPr="00A1663C">
        <w:rPr>
          <w:rFonts w:ascii="Times New Roman" w:hAnsi="Times New Roman" w:cs="Times New Roman"/>
          <w:u w:val="single"/>
        </w:rPr>
        <w:t xml:space="preserve">the </w:t>
      </w:r>
      <w:proofErr w:type="spellStart"/>
      <w:r w:rsidRPr="00A1663C">
        <w:rPr>
          <w:rFonts w:ascii="Times New Roman" w:hAnsi="Times New Roman" w:cs="Times New Roman"/>
          <w:highlight w:val="green"/>
          <w:u w:val="single"/>
        </w:rPr>
        <w:t>labour</w:t>
      </w:r>
      <w:proofErr w:type="spellEnd"/>
      <w:r w:rsidRPr="00A1663C">
        <w:rPr>
          <w:rFonts w:ascii="Times New Roman" w:hAnsi="Times New Roman" w:cs="Times New Roman"/>
          <w:highlight w:val="green"/>
          <w:u w:val="single"/>
        </w:rPr>
        <w:t xml:space="preserve">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for such investments as a result of, for example, unstable </w:t>
      </w:r>
      <w:proofErr w:type="spellStart"/>
      <w:r w:rsidRPr="00A1663C">
        <w:rPr>
          <w:rFonts w:ascii="Times New Roman" w:hAnsi="Times New Roman" w:cs="Times New Roman"/>
          <w:u w:val="single"/>
        </w:rPr>
        <w:t>labour</w:t>
      </w:r>
      <w:proofErr w:type="spellEnd"/>
      <w:r w:rsidRPr="00A1663C">
        <w:rPr>
          <w:rFonts w:ascii="Times New Roman" w:hAnsi="Times New Roman" w:cs="Times New Roman"/>
          <w:u w:val="single"/>
        </w:rPr>
        <w:t xml:space="preserve"> relations.</w:t>
      </w:r>
      <w:r w:rsidRPr="00F4436E">
        <w:rPr>
          <w:rFonts w:ascii="Times New Roman" w:hAnsi="Times New Roman" w:cs="Times New Roman"/>
          <w:sz w:val="14"/>
          <w:szCs w:val="16"/>
        </w:rPr>
        <w:t xml:space="preserve"> Therefore, investors may be reluctant to invest where there is an unstable or fragile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environment. 3 THE COMMISSION OF VIOLENCE DURING A STRIKE AND CONSEQUENCES The Constitution guarantees every worker the right to join a trade union, participate in the activities and </w:t>
      </w:r>
      <w:proofErr w:type="spellStart"/>
      <w:r w:rsidRPr="00F4436E">
        <w:rPr>
          <w:rFonts w:ascii="Times New Roman" w:hAnsi="Times New Roman" w:cs="Times New Roman"/>
          <w:sz w:val="14"/>
          <w:szCs w:val="16"/>
        </w:rPr>
        <w:t>programmes</w:t>
      </w:r>
      <w:proofErr w:type="spellEnd"/>
      <w:r w:rsidRPr="00F4436E">
        <w:rPr>
          <w:rFonts w:ascii="Times New Roman" w:hAnsi="Times New Roman" w:cs="Times New Roman"/>
          <w:sz w:val="14"/>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Act 66 of 199515 (LRA). The main purpose of the LRA is to “advance economic development, social justice,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peace and the </w:t>
      </w:r>
      <w:proofErr w:type="spellStart"/>
      <w:r w:rsidRPr="00F4436E">
        <w:rPr>
          <w:rFonts w:ascii="Times New Roman" w:hAnsi="Times New Roman" w:cs="Times New Roman"/>
          <w:sz w:val="14"/>
          <w:szCs w:val="16"/>
        </w:rPr>
        <w:t>democratisation</w:t>
      </w:r>
      <w:proofErr w:type="spellEnd"/>
      <w:r w:rsidRPr="00F4436E">
        <w:rPr>
          <w:rFonts w:ascii="Times New Roman" w:hAnsi="Times New Roman" w:cs="Times New Roman"/>
          <w:sz w:val="14"/>
          <w:szCs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F4436E">
        <w:rPr>
          <w:rFonts w:ascii="Times New Roman" w:hAnsi="Times New Roman" w:cs="Times New Roman"/>
          <w:sz w:val="14"/>
          <w:szCs w:val="16"/>
        </w:rPr>
        <w:t>emphasise</w:t>
      </w:r>
      <w:proofErr w:type="spellEnd"/>
      <w:r w:rsidRPr="00F4436E">
        <w:rPr>
          <w:rFonts w:ascii="Times New Roman" w:hAnsi="Times New Roman" w:cs="Times New Roman"/>
          <w:sz w:val="14"/>
          <w:szCs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F4436E">
        <w:rPr>
          <w:rFonts w:ascii="Times New Roman" w:hAnsi="Times New Roman" w:cs="Times New Roman"/>
          <w:sz w:val="14"/>
          <w:szCs w:val="16"/>
        </w:rPr>
        <w:t>ou</w:t>
      </w:r>
      <w:proofErr w:type="spellEnd"/>
      <w:r w:rsidRPr="00F4436E">
        <w:rPr>
          <w:rFonts w:ascii="Times New Roman" w:hAnsi="Times New Roman" w:cs="Times New Roman"/>
          <w:sz w:val="14"/>
          <w:szCs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w:t>
      </w:r>
      <w:r w:rsidRPr="00F4436E">
        <w:rPr>
          <w:rFonts w:ascii="Times New Roman" w:hAnsi="Times New Roman" w:cs="Times New Roman"/>
          <w:sz w:val="14"/>
          <w:szCs w:val="16"/>
        </w:rPr>
        <w:lastRenderedPageBreak/>
        <w:t xml:space="preserve">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22 This points to the fact that for many workers and their families’ living conditions remain unsafe and vulnerable to damage due to violence. In Security Services Employers </w:t>
      </w:r>
      <w:proofErr w:type="spellStart"/>
      <w:r w:rsidRPr="00F4436E">
        <w:rPr>
          <w:rFonts w:ascii="Times New Roman" w:hAnsi="Times New Roman" w:cs="Times New Roman"/>
          <w:sz w:val="14"/>
          <w:szCs w:val="16"/>
        </w:rPr>
        <w:t>Organisation</w:t>
      </w:r>
      <w:proofErr w:type="spellEnd"/>
      <w:r w:rsidRPr="00F4436E">
        <w:rPr>
          <w:rFonts w:ascii="Times New Roman" w:hAnsi="Times New Roman" w:cs="Times New Roman"/>
          <w:sz w:val="14"/>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F4436E">
        <w:rPr>
          <w:rFonts w:ascii="Times New Roman" w:hAnsi="Times New Roman" w:cs="Times New Roman"/>
          <w:sz w:val="14"/>
          <w:szCs w:val="16"/>
        </w:rPr>
        <w:t>Mr</w:t>
      </w:r>
      <w:proofErr w:type="spellEnd"/>
      <w:r w:rsidRPr="00F4436E">
        <w:rPr>
          <w:rFonts w:ascii="Times New Roman" w:hAnsi="Times New Roman" w:cs="Times New Roman"/>
          <w:sz w:val="14"/>
          <w:szCs w:val="16"/>
        </w:rPr>
        <w:t xml:space="preserve"> </w:t>
      </w:r>
      <w:proofErr w:type="spellStart"/>
      <w:r w:rsidRPr="00F4436E">
        <w:rPr>
          <w:rFonts w:ascii="Times New Roman" w:hAnsi="Times New Roman" w:cs="Times New Roman"/>
          <w:sz w:val="14"/>
          <w:szCs w:val="16"/>
        </w:rPr>
        <w:t>Nqoko</w:t>
      </w:r>
      <w:proofErr w:type="spellEnd"/>
      <w:r w:rsidRPr="00F4436E">
        <w:rPr>
          <w:rFonts w:ascii="Times New Roman" w:hAnsi="Times New Roman" w:cs="Times New Roman"/>
          <w:sz w:val="14"/>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A1663C">
        <w:rPr>
          <w:rFonts w:ascii="Times New Roman" w:hAnsi="Times New Roman" w:cs="Times New Roman"/>
          <w:u w:val="single"/>
        </w:rPr>
        <w:t>Anglo American</w:t>
      </w:r>
      <w:proofErr w:type="gramEnd"/>
      <w:r w:rsidRPr="00A1663C">
        <w:rPr>
          <w:rFonts w:ascii="Times New Roman" w:hAnsi="Times New Roman" w:cs="Times New Roman"/>
          <w:u w:val="single"/>
        </w:rPr>
        <w:t xml:space="preserve">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3B8E5917" w14:textId="77777777" w:rsidR="001F3528" w:rsidRDefault="001F3528" w:rsidP="001F3528">
      <w:pPr>
        <w:pStyle w:val="Heading4"/>
      </w:pPr>
      <w:r>
        <w:br/>
        <w:t>2] If there is any change at solving climate change, we need green energy to be able to replace fossil fuel electricity generation but strikes hurt those industries</w:t>
      </w:r>
    </w:p>
    <w:p w14:paraId="5EFCABC2" w14:textId="77777777" w:rsidR="001F3528" w:rsidRPr="008905CA" w:rsidRDefault="001F3528" w:rsidP="001F3528">
      <w:pPr>
        <w:rPr>
          <w:rStyle w:val="Style13ptBold"/>
          <w:sz w:val="16"/>
          <w:szCs w:val="16"/>
        </w:rPr>
      </w:pPr>
      <w:r w:rsidRPr="008905CA">
        <w:rPr>
          <w:rStyle w:val="Style13ptBold"/>
        </w:rPr>
        <w:t>Conca 7/21</w:t>
      </w:r>
      <w:r>
        <w:rPr>
          <w:rStyle w:val="Style13ptBold"/>
        </w:rPr>
        <w:t xml:space="preserve"> </w:t>
      </w:r>
      <w:r w:rsidRPr="008905CA">
        <w:rPr>
          <w:rStyle w:val="Style13ptBold"/>
          <w:b w:val="0"/>
          <w:bCs/>
          <w:sz w:val="14"/>
          <w:szCs w:val="14"/>
        </w:rPr>
        <w:t>[What’s Happening? Global Emissions Are Still Rising / https://www.forbes.com/sites/jamesconca/2021/07/23/whats-happening-global-emissions-are-still-rising/?sh=f498d4b77ec8 / been a scientist in the field of the earth and environmental sciences for 33 years, specializing in geologic disposal of nuclear waste, energy-related research, planetary surface processes, radiobiology and shielding for space colonies, subsurface transport and environmental clean-up of heavy metals</w:t>
      </w:r>
      <w:proofErr w:type="gramStart"/>
      <w:r w:rsidRPr="008905CA">
        <w:rPr>
          <w:rStyle w:val="Style13ptBold"/>
          <w:b w:val="0"/>
          <w:bCs/>
          <w:sz w:val="14"/>
          <w:szCs w:val="14"/>
        </w:rPr>
        <w:t>. ]</w:t>
      </w:r>
      <w:proofErr w:type="gramEnd"/>
      <w:r w:rsidRPr="008905CA">
        <w:rPr>
          <w:rStyle w:val="Style13ptBold"/>
          <w:b w:val="0"/>
          <w:bCs/>
          <w:sz w:val="14"/>
          <w:szCs w:val="14"/>
        </w:rPr>
        <w:t xml:space="preserve"> </w:t>
      </w:r>
    </w:p>
    <w:p w14:paraId="1E561A9A" w14:textId="77777777" w:rsidR="001F3528" w:rsidRPr="008905CA" w:rsidRDefault="001F3528" w:rsidP="001F3528">
      <w:pPr>
        <w:rPr>
          <w:rStyle w:val="Emphasis"/>
        </w:rPr>
      </w:pPr>
      <w:r w:rsidRPr="003676B7">
        <w:rPr>
          <w:rStyle w:val="StyleUnderline"/>
        </w:rPr>
        <w:t xml:space="preserve">After the </w:t>
      </w:r>
      <w:r w:rsidRPr="003676B7">
        <w:rPr>
          <w:rStyle w:val="Emphasis"/>
          <w:highlight w:val="cyan"/>
        </w:rPr>
        <w:t>world has spent</w:t>
      </w:r>
      <w:r w:rsidRPr="003676B7">
        <w:rPr>
          <w:rStyle w:val="StyleUnderline"/>
        </w:rPr>
        <w:t xml:space="preserve"> a </w:t>
      </w:r>
      <w:r w:rsidRPr="003676B7">
        <w:rPr>
          <w:rStyle w:val="Emphasis"/>
          <w:highlight w:val="cyan"/>
        </w:rPr>
        <w:t>few trillion dollars</w:t>
      </w:r>
      <w:r w:rsidRPr="003676B7">
        <w:rPr>
          <w:rStyle w:val="StyleUnderline"/>
        </w:rPr>
        <w:t xml:space="preserve"> over the last ten years trying </w:t>
      </w:r>
      <w:r w:rsidRPr="003676B7">
        <w:rPr>
          <w:rStyle w:val="Emphasis"/>
          <w:highlight w:val="cyan"/>
        </w:rPr>
        <w:t>to decarbonize</w:t>
      </w:r>
      <w:r w:rsidRPr="003676B7">
        <w:rPr>
          <w:rStyle w:val="StyleUnderline"/>
        </w:rPr>
        <w:t xml:space="preserve">, $503 billion in 2020 alone, </w:t>
      </w:r>
      <w:r w:rsidRPr="003676B7">
        <w:rPr>
          <w:rStyle w:val="Emphasis"/>
          <w:highlight w:val="cyan"/>
        </w:rPr>
        <w:t>carbon emissions are still increasing</w:t>
      </w:r>
      <w:r w:rsidRPr="00621269">
        <w:rPr>
          <w:sz w:val="8"/>
        </w:rPr>
        <w:t xml:space="preserve">. Even as the pandemic slowed that growth for a bit during 2020-2021, </w:t>
      </w:r>
      <w:r w:rsidRPr="003676B7">
        <w:rPr>
          <w:rStyle w:val="Emphasis"/>
          <w:highlight w:val="cyan"/>
        </w:rPr>
        <w:t>emissions in 2022-2023 will break all records</w:t>
      </w:r>
      <w:r w:rsidRPr="003676B7">
        <w:rPr>
          <w:rStyle w:val="StyleUnderline"/>
        </w:rPr>
        <w:t xml:space="preserve"> and exceed 55 billion tons/year by more than a little</w:t>
      </w:r>
      <w:r w:rsidRPr="00621269">
        <w:rPr>
          <w:sz w:val="8"/>
        </w:rPr>
        <w:t xml:space="preserve">. According to the International Energy Agency, global electricity demand will increase by 5% in 2021 and 4% in 2022, and half of this increase will be from fossil fuels, particularly new coal in the developing world. CO2 emissions from the power sector will rise to record levels in 2022, exceeding 34 billion tons. After dropping 4% in 2020, nuclear power generation is forecast to grow, but only by 1% in 2021. This is one important reason why carbon emissions will grow so much during this period. PROMOTED </w:t>
      </w:r>
      <w:r w:rsidRPr="003676B7">
        <w:rPr>
          <w:rStyle w:val="Emphasis"/>
          <w:highlight w:val="cyan"/>
        </w:rPr>
        <w:t>Renewable electricity generation</w:t>
      </w:r>
      <w:r w:rsidRPr="003676B7">
        <w:rPr>
          <w:rStyle w:val="StyleUnderline"/>
        </w:rPr>
        <w:t xml:space="preserve">, which </w:t>
      </w:r>
      <w:r w:rsidRPr="003676B7">
        <w:rPr>
          <w:rStyle w:val="Emphasis"/>
          <w:highlight w:val="cyan"/>
        </w:rPr>
        <w:t>grew 7%</w:t>
      </w:r>
      <w:r w:rsidRPr="003676B7">
        <w:rPr>
          <w:rStyle w:val="StyleUnderline"/>
        </w:rPr>
        <w:t xml:space="preserve"> in 2020, will continue to rise, </w:t>
      </w:r>
      <w:r w:rsidRPr="003676B7">
        <w:rPr>
          <w:rStyle w:val="Emphasis"/>
          <w:highlight w:val="cyan"/>
        </w:rPr>
        <w:t>but cannot keep up with increasing demand</w:t>
      </w:r>
      <w:r w:rsidRPr="003676B7">
        <w:rPr>
          <w:rStyle w:val="StyleUnderline"/>
        </w:rPr>
        <w:t xml:space="preserve">, not </w:t>
      </w:r>
      <w:r w:rsidRPr="003676B7">
        <w:rPr>
          <w:rStyle w:val="Emphasis"/>
          <w:highlight w:val="cyan"/>
        </w:rPr>
        <w:t>by half</w:t>
      </w:r>
      <w:r w:rsidRPr="003676B7">
        <w:rPr>
          <w:rStyle w:val="StyleUnderline"/>
        </w:rPr>
        <w:t>.</w:t>
      </w:r>
      <w:r w:rsidRPr="00621269">
        <w:rPr>
          <w:sz w:val="8"/>
        </w:rPr>
        <w:t xml:space="preserve"> </w:t>
      </w:r>
      <w:r w:rsidRPr="008905CA">
        <w:rPr>
          <w:rStyle w:val="Emphasis"/>
          <w:highlight w:val="cyan"/>
        </w:rPr>
        <w:t>Until growth in renewables</w:t>
      </w:r>
      <w:r w:rsidRPr="00621269">
        <w:rPr>
          <w:sz w:val="8"/>
        </w:rPr>
        <w:t xml:space="preserve"> and nuclear exceeds that of fossil fuels, and </w:t>
      </w:r>
      <w:r w:rsidRPr="00621269">
        <w:rPr>
          <w:rStyle w:val="Emphasis"/>
          <w:highlight w:val="cyan"/>
        </w:rPr>
        <w:t>by a lot</w:t>
      </w:r>
      <w:r w:rsidRPr="00621269">
        <w:rPr>
          <w:sz w:val="8"/>
        </w:rPr>
        <w:t xml:space="preserve">, we will make </w:t>
      </w:r>
      <w:r w:rsidRPr="008905CA">
        <w:rPr>
          <w:rStyle w:val="Emphasis"/>
          <w:highlight w:val="cyan"/>
        </w:rPr>
        <w:t xml:space="preserve">no headway against </w:t>
      </w:r>
      <w:r w:rsidRPr="00621269">
        <w:rPr>
          <w:sz w:val="8"/>
        </w:rPr>
        <w:t>the</w:t>
      </w:r>
      <w:r w:rsidRPr="008905CA">
        <w:rPr>
          <w:rStyle w:val="Emphasis"/>
          <w:highlight w:val="cyan"/>
        </w:rPr>
        <w:t xml:space="preserve"> environmental</w:t>
      </w:r>
      <w:r w:rsidRPr="00621269">
        <w:rPr>
          <w:sz w:val="8"/>
        </w:rPr>
        <w:t xml:space="preserve"> </w:t>
      </w:r>
      <w:r w:rsidRPr="008905CA">
        <w:rPr>
          <w:rStyle w:val="Emphasis"/>
          <w:highlight w:val="cyan"/>
        </w:rPr>
        <w:t>problems</w:t>
      </w:r>
      <w:r w:rsidRPr="00621269">
        <w:rPr>
          <w:sz w:val="8"/>
        </w:rPr>
        <w:t xml:space="preserve"> we need to solve in the next three decades. Renewables and fully electric vehicles aside, all fossil fuels are increasing worldwide primarily because of economic growth in the developing world. Even coal is increasing worldwide, producing more power than hydro, nuclear and renewables combined. This not because coal is cheapest – it’s not. Of all energy sources, </w:t>
      </w:r>
      <w:r w:rsidRPr="008905CA">
        <w:rPr>
          <w:rStyle w:val="StyleUnderline"/>
        </w:rPr>
        <w:t>coal is merely the easiest to set up in a poor or developing country that has little existing infrastructure.</w:t>
      </w:r>
      <w:r w:rsidRPr="00621269">
        <w:rPr>
          <w:sz w:val="8"/>
        </w:rPr>
        <w:t xml:space="preserve"> It is the easiest to transport – by ship, rail or truck. It is straightforward to build a coal-fired power plant. And to operate it. Thus, </w:t>
      </w:r>
      <w:r w:rsidRPr="008905CA">
        <w:rPr>
          <w:rStyle w:val="Emphasis"/>
          <w:highlight w:val="cyan"/>
        </w:rPr>
        <w:t>fossil fuel will keep increasing</w:t>
      </w:r>
      <w:r w:rsidRPr="00621269">
        <w:rPr>
          <w:sz w:val="8"/>
        </w:rPr>
        <w:t xml:space="preserve">. "Our analyses show that the short-term trend in global electricity markets is not consistent with a zero emissions pathway," the IEA said. While emissions go down a bit in the developed world, they keep increasing in the developing world. EIA While there </w:t>
      </w:r>
      <w:r w:rsidRPr="008905CA">
        <w:rPr>
          <w:rStyle w:val="Emphasis"/>
          <w:highlight w:val="cyan"/>
        </w:rPr>
        <w:t>plenty of Roadmaps to Net Zero</w:t>
      </w:r>
      <w:r w:rsidRPr="00621269">
        <w:rPr>
          <w:sz w:val="8"/>
        </w:rPr>
        <w:t xml:space="preserve"> by 2050, there are </w:t>
      </w:r>
      <w:r w:rsidRPr="008905CA">
        <w:rPr>
          <w:rStyle w:val="Emphasis"/>
          <w:highlight w:val="cyan"/>
        </w:rPr>
        <w:t>no actual projections that this will happen</w:t>
      </w:r>
      <w:r w:rsidRPr="00621269">
        <w:rPr>
          <w:sz w:val="8"/>
        </w:rPr>
        <w:t xml:space="preserve">. No serious projections even have global emissions much lower than 30 billion tons/year by 2050. That’s because the use of oil and natural gas keep increasing and only flatten by about </w:t>
      </w:r>
      <w:proofErr w:type="gramStart"/>
      <w:r w:rsidRPr="00621269">
        <w:rPr>
          <w:sz w:val="8"/>
        </w:rPr>
        <w:t>2040</w:t>
      </w:r>
      <w:proofErr w:type="gramEnd"/>
      <w:r w:rsidRPr="00621269">
        <w:rPr>
          <w:sz w:val="8"/>
        </w:rPr>
        <w:t xml:space="preserve"> They don’t ever decrease until the second half of this century. And coal decreases by only 15% or so. This is not the trend that’s going to get us to a low-carbon future. In fact, the only things that will get us to net-zero must include some form of the following , although other issues like infrastructure needs will also be essential: - stop building any new fossil fuel plants as soon as possible; </w:t>
      </w:r>
      <w:r w:rsidRPr="008905CA">
        <w:rPr>
          <w:u w:val="single"/>
        </w:rPr>
        <w:t xml:space="preserve">once built you’re locked into that fossil fuel for at least 40 years - stop closing perfectly performing and safe nuclear plants that have already been relicensed for another 20 or 40 years - install 3,500,000 of new MW of wind turbines (12 trillion </w:t>
      </w:r>
      <w:proofErr w:type="spellStart"/>
      <w:r w:rsidRPr="008905CA">
        <w:rPr>
          <w:u w:val="single"/>
        </w:rPr>
        <w:t>kWhs</w:t>
      </w:r>
      <w:proofErr w:type="spellEnd"/>
      <w:r w:rsidRPr="008905CA">
        <w:rPr>
          <w:u w:val="single"/>
        </w:rPr>
        <w:t xml:space="preserve">/year) - install 1,400,000 MW of new nuclear reactors, particularly SMRs that are especially ideal for load-following renewables (11 trillion </w:t>
      </w:r>
      <w:proofErr w:type="spellStart"/>
      <w:r w:rsidRPr="008905CA">
        <w:rPr>
          <w:u w:val="single"/>
        </w:rPr>
        <w:t>kWhs</w:t>
      </w:r>
      <w:proofErr w:type="spellEnd"/>
      <w:r w:rsidRPr="008905CA">
        <w:rPr>
          <w:u w:val="single"/>
        </w:rPr>
        <w:t xml:space="preserve">/year) - install 2,100,000 MW of new solar (7 trillion </w:t>
      </w:r>
      <w:proofErr w:type="spellStart"/>
      <w:r w:rsidRPr="008905CA">
        <w:rPr>
          <w:u w:val="single"/>
        </w:rPr>
        <w:t>kWhs</w:t>
      </w:r>
      <w:proofErr w:type="spellEnd"/>
      <w:r w:rsidRPr="008905CA">
        <w:rPr>
          <w:u w:val="single"/>
        </w:rPr>
        <w:t xml:space="preserve">/year) - install </w:t>
      </w:r>
      <w:r w:rsidRPr="008905CA">
        <w:rPr>
          <w:u w:val="single"/>
        </w:rPr>
        <w:lastRenderedPageBreak/>
        <w:t xml:space="preserve">1,200,000 new MW of hydro w/80,000 MW existing (7 trillion </w:t>
      </w:r>
      <w:proofErr w:type="spellStart"/>
      <w:r w:rsidRPr="008905CA">
        <w:rPr>
          <w:u w:val="single"/>
        </w:rPr>
        <w:t>kWhs</w:t>
      </w:r>
      <w:proofErr w:type="spellEnd"/>
      <w:r w:rsidRPr="008905CA">
        <w:rPr>
          <w:u w:val="single"/>
        </w:rPr>
        <w:t>/</w:t>
      </w:r>
      <w:proofErr w:type="spellStart"/>
      <w:r w:rsidRPr="008905CA">
        <w:rPr>
          <w:u w:val="single"/>
        </w:rPr>
        <w:t>yr</w:t>
      </w:r>
      <w:proofErr w:type="spellEnd"/>
      <w:r w:rsidRPr="008905CA">
        <w:rPr>
          <w:u w:val="single"/>
        </w:rPr>
        <w:t xml:space="preserve">) - secure sources of Li, Co, Nd, Fe and other metals needed to build these alternatives, especially to build the batteries for enough fully electric vehicles to replace oil. - build a fleet of 3 billion fully electric vehicles by 2050, much fewer will not sufficiently drop our consumption of oil. It turns out that the cost of this new low-carbon energy mix is about the same as business-as-usual, $65 trillion versus $63 trillion, over about 30 years. </w:t>
      </w:r>
      <w:r w:rsidRPr="00621269">
        <w:rPr>
          <w:sz w:val="8"/>
        </w:rPr>
        <w:t xml:space="preserve">It’s just that more of the total cost is in up-front capital costs instead of fuel costs - $28 trillion versus $11 trillion. It will take over 12 billion tons of steel alone for that </w:t>
      </w:r>
      <w:proofErr w:type="gramStart"/>
      <w:r w:rsidRPr="00621269">
        <w:rPr>
          <w:sz w:val="8"/>
        </w:rPr>
        <w:t>much</w:t>
      </w:r>
      <w:proofErr w:type="gramEnd"/>
      <w:r w:rsidRPr="00621269">
        <w:rPr>
          <w:sz w:val="8"/>
        </w:rPr>
        <w:t xml:space="preserve"> renewables (annual global output of steel is presently 1.6 billion tons). Cost estimates by the International Renewable Energy Agency for decarbonizing the world, all sectors not just energy, top $100 trillion by 2050. In a recent McKinsey report, the estimated cost of decarbonizing just the industrial sector would be about $21 trillion between now and 2050, although both could be significantly lower if technologies and efficiencies continue to advance. But it’s the lack of nuclear that really puts the stake in the heart of the decarbonization dream. The </w:t>
      </w:r>
      <w:proofErr w:type="spellStart"/>
      <w:r w:rsidRPr="00621269">
        <w:rPr>
          <w:sz w:val="8"/>
        </w:rPr>
        <w:t>Mochovce</w:t>
      </w:r>
      <w:proofErr w:type="spellEnd"/>
      <w:r w:rsidRPr="00621269">
        <w:rPr>
          <w:sz w:val="8"/>
        </w:rPr>
        <w:t xml:space="preserve"> 3 nuclear unit in the Slovak Republic is expected to start commercial operation this year, but the retirement of the </w:t>
      </w:r>
      <w:proofErr w:type="spellStart"/>
      <w:r w:rsidRPr="00621269">
        <w:rPr>
          <w:sz w:val="8"/>
        </w:rPr>
        <w:t>Fessenheim</w:t>
      </w:r>
      <w:proofErr w:type="spellEnd"/>
      <w:r w:rsidRPr="00621269">
        <w:rPr>
          <w:sz w:val="8"/>
        </w:rPr>
        <w:t xml:space="preserve"> nuclear plant in France and </w:t>
      </w:r>
      <w:proofErr w:type="spellStart"/>
      <w:r w:rsidRPr="00621269">
        <w:rPr>
          <w:sz w:val="8"/>
        </w:rPr>
        <w:t>Ringhals</w:t>
      </w:r>
      <w:proofErr w:type="spellEnd"/>
      <w:r w:rsidRPr="00621269">
        <w:rPr>
          <w:sz w:val="8"/>
        </w:rPr>
        <w:t xml:space="preserve"> in Sweden in 2020 negates that. With the retirement of 4.3 GW of nuclear in Germany, 2 GW in the U.K. and 1 GW in Belgium before the end of 2022, nuclear electricity generation is likely to drop again in 2022, by 3%, even if the </w:t>
      </w:r>
      <w:proofErr w:type="spellStart"/>
      <w:r w:rsidRPr="00621269">
        <w:rPr>
          <w:sz w:val="8"/>
        </w:rPr>
        <w:t>Olkiluoto</w:t>
      </w:r>
      <w:proofErr w:type="spellEnd"/>
      <w:r w:rsidRPr="00621269">
        <w:rPr>
          <w:sz w:val="8"/>
        </w:rPr>
        <w:t xml:space="preserve"> 3 EPR in Finland starts commercial operation. Aerial view of the Diablo Canyon Nuclear Like many nuclear power plants in America and a few other developed countries, Diablo Canyon in San ... [+] MARK RALSTON/AFP/GETTY IMAGES In the U.S., EIA predicts that 9.1 GW of nuclear capacity will be added by 2050, as well as another 4.7 GW of added nuclear capacity resulting from uprates - operational changes that allow existing plants to produce more electricity. However, more than offsetting this additional capacity, are projected retirements of 29.9 GW of nuclear capacity through 2050, especially those expected to close by 2026. Indian Point’s foolish closing recently has erased most of New York’s progress in lowering their carbon footprint with renewables. China is planning 180 GW of new nuclear plants, big ones, by 2035. If the rest of the world followed suit in proportion, we would have a chance. So, if you think we’ve been doing a reasonable job of curbing fossil fuel use, even after spending some trillions of dollars, you are sadly mistaken. It’s nice to have a plan, but if it’s not </w:t>
      </w:r>
      <w:proofErr w:type="gramStart"/>
      <w:r w:rsidRPr="00621269">
        <w:rPr>
          <w:sz w:val="8"/>
        </w:rPr>
        <w:t>based in reality, it’s</w:t>
      </w:r>
      <w:proofErr w:type="gramEnd"/>
      <w:r w:rsidRPr="00621269">
        <w:rPr>
          <w:sz w:val="8"/>
        </w:rPr>
        <w:t xml:space="preserve"> not going to happen.</w:t>
      </w:r>
    </w:p>
    <w:p w14:paraId="684759B7" w14:textId="77777777" w:rsidR="001F3528" w:rsidRPr="00621269" w:rsidRDefault="001F3528" w:rsidP="001F3528">
      <w:r>
        <w:t xml:space="preserve">The chances of a robust shift to green energy </w:t>
      </w:r>
      <w:proofErr w:type="gramStart"/>
      <w:r>
        <w:t>is</w:t>
      </w:r>
      <w:proofErr w:type="gramEnd"/>
      <w:r>
        <w:t xml:space="preserve"> unlikely by ~~~, but strikes exacerbate these concerns</w:t>
      </w:r>
    </w:p>
    <w:p w14:paraId="5235D622" w14:textId="77777777" w:rsidR="001F241F" w:rsidRPr="00C4789D" w:rsidRDefault="001F241F" w:rsidP="00C4789D"/>
    <w:sectPr w:rsidR="001F241F" w:rsidRPr="00C478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7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7B1"/>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41F"/>
    <w:rsid w:val="001F352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5E5"/>
    <w:rsid w:val="006A7E1D"/>
    <w:rsid w:val="006C3A56"/>
    <w:rsid w:val="006D13F4"/>
    <w:rsid w:val="006D54B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F1B"/>
    <w:rsid w:val="00A24B35"/>
    <w:rsid w:val="00A271BA"/>
    <w:rsid w:val="00A27F86"/>
    <w:rsid w:val="00A431C6"/>
    <w:rsid w:val="00A54315"/>
    <w:rsid w:val="00A60FBC"/>
    <w:rsid w:val="00A6202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89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2730E"/>
  <w14:defaultImageDpi w14:val="300"/>
  <w15:docId w15:val="{0AE39A54-2E0F-7C43-8B8B-C0495336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7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67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7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D67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
    <w:basedOn w:val="Normal"/>
    <w:next w:val="Normal"/>
    <w:link w:val="Heading4Char"/>
    <w:uiPriority w:val="9"/>
    <w:unhideWhenUsed/>
    <w:qFormat/>
    <w:rsid w:val="000D67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67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7B1"/>
  </w:style>
  <w:style w:type="character" w:customStyle="1" w:styleId="Heading1Char">
    <w:name w:val="Heading 1 Char"/>
    <w:aliases w:val="Pocket Char"/>
    <w:basedOn w:val="DefaultParagraphFont"/>
    <w:link w:val="Heading1"/>
    <w:uiPriority w:val="9"/>
    <w:rsid w:val="000D67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7B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0D67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0D67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D67B1"/>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0D67B1"/>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0D67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67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0D67B1"/>
    <w:rPr>
      <w:color w:val="auto"/>
      <w:u w:val="none"/>
    </w:rPr>
  </w:style>
  <w:style w:type="paragraph" w:styleId="DocumentMap">
    <w:name w:val="Document Map"/>
    <w:basedOn w:val="Normal"/>
    <w:link w:val="DocumentMapChar"/>
    <w:uiPriority w:val="99"/>
    <w:semiHidden/>
    <w:unhideWhenUsed/>
    <w:rsid w:val="000D67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7B1"/>
    <w:rPr>
      <w:rFonts w:ascii="Lucida Grande" w:hAnsi="Lucida Grande" w:cs="Lucida Grande"/>
    </w:rPr>
  </w:style>
  <w:style w:type="paragraph" w:customStyle="1" w:styleId="textbold">
    <w:name w:val="text bold"/>
    <w:basedOn w:val="Normal"/>
    <w:link w:val="Emphasis"/>
    <w:autoRedefine/>
    <w:uiPriority w:val="20"/>
    <w:qFormat/>
    <w:rsid w:val="00C4789D"/>
    <w:rPr>
      <w:b/>
      <w:iCs/>
      <w:u w:val="single"/>
    </w:rPr>
  </w:style>
  <w:style w:type="paragraph" w:styleId="NormalWeb">
    <w:name w:val="Normal (Web)"/>
    <w:basedOn w:val="Normal"/>
    <w:uiPriority w:val="99"/>
    <w:unhideWhenUsed/>
    <w:rsid w:val="001F352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1F35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1F241F"/>
    <w:pPr>
      <w:pBdr>
        <w:top w:val="single" w:sz="4" w:space="1" w:color="auto"/>
        <w:left w:val="single" w:sz="4" w:space="4" w:color="auto"/>
        <w:bottom w:val="single" w:sz="4" w:space="1" w:color="auto"/>
        <w:right w:val="single" w:sz="4" w:space="4" w:color="auto"/>
      </w:pBdr>
      <w:spacing w:after="0" w:line="240" w:lineRule="auto"/>
      <w:ind w:left="720"/>
      <w:jc w:val="both"/>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apr/09/doctors-strike-nhs-chief-englan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lthcaredive.com/news/nursing-strikes-can-cause-harm-well-beyond-labor-relations/44762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conversation.com/the-understandable-fear-of-nuclear-weapons-doesnt-match-reality-735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hyperlink" Target="https://apps.dtic.mil/dtic/tr/fulltext/u2/a618999.pdf" TargetMode="Externa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advisory.com/daily-briefing/2020/05/15/weekly-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19</Pages>
  <Words>11068</Words>
  <Characters>63093</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5</cp:revision>
  <dcterms:created xsi:type="dcterms:W3CDTF">2021-11-13T20:38:00Z</dcterms:created>
  <dcterms:modified xsi:type="dcterms:W3CDTF">2021-11-13T22:20:00Z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