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D8FD2" w14:textId="139D8700" w:rsidR="003F6942" w:rsidRDefault="003F6942" w:rsidP="008033C9">
      <w:pPr>
        <w:pStyle w:val="Heading3"/>
        <w:rPr>
          <w:rFonts w:ascii="Times New Roman" w:hAnsi="Times New Roman" w:cs="Times New Roman"/>
        </w:rPr>
      </w:pPr>
      <w:r>
        <w:rPr>
          <w:rFonts w:ascii="Times New Roman" w:hAnsi="Times New Roman" w:cs="Times New Roman"/>
        </w:rPr>
        <w:t>1 – T</w:t>
      </w:r>
    </w:p>
    <w:p w14:paraId="1D50B7CF" w14:textId="77777777" w:rsidR="003F6942" w:rsidRPr="00490775" w:rsidRDefault="003F6942" w:rsidP="003F6942">
      <w:pPr>
        <w:pStyle w:val="Heading4"/>
        <w:rPr>
          <w:rFonts w:ascii="Times New Roman" w:hAnsi="Times New Roman" w:cs="Times New Roman"/>
        </w:rPr>
      </w:pPr>
      <w:proofErr w:type="spellStart"/>
      <w:r w:rsidRPr="00490775">
        <w:rPr>
          <w:rFonts w:ascii="Times New Roman" w:hAnsi="Times New Roman" w:cs="Times New Roman"/>
        </w:rPr>
        <w:t>Interpetation</w:t>
      </w:r>
      <w:proofErr w:type="spellEnd"/>
      <w:r w:rsidRPr="00490775">
        <w:rPr>
          <w:rFonts w:ascii="Times New Roman" w:hAnsi="Times New Roman" w:cs="Times New Roman"/>
        </w:rPr>
        <w:t>: The affirmative must not defend anything more than the resolution alone.</w:t>
      </w:r>
    </w:p>
    <w:p w14:paraId="0E9661F1" w14:textId="710C3AE9" w:rsidR="003F6942" w:rsidRDefault="003F6942" w:rsidP="003F6942">
      <w:pPr>
        <w:pStyle w:val="Heading4"/>
        <w:rPr>
          <w:rFonts w:ascii="Times New Roman" w:hAnsi="Times New Roman" w:cs="Times New Roman"/>
        </w:rPr>
      </w:pPr>
      <w:r>
        <w:rPr>
          <w:rFonts w:ascii="Times New Roman" w:hAnsi="Times New Roman" w:cs="Times New Roman"/>
        </w:rPr>
        <w:br/>
      </w:r>
      <w:r w:rsidRPr="00490775">
        <w:rPr>
          <w:rFonts w:ascii="Times New Roman" w:hAnsi="Times New Roman" w:cs="Times New Roman"/>
        </w:rPr>
        <w:t xml:space="preserve">Violation: </w:t>
      </w:r>
      <w:r>
        <w:rPr>
          <w:rFonts w:ascii="Times New Roman" w:hAnsi="Times New Roman" w:cs="Times New Roman"/>
        </w:rPr>
        <w:t>Their plan, the OST, also doesn’t allow public entities to go to space which is outside the bounds of the resolution</w:t>
      </w:r>
    </w:p>
    <w:p w14:paraId="06962671" w14:textId="1FF8CB75" w:rsidR="003F6942" w:rsidRDefault="003F6942" w:rsidP="003F6942">
      <w:pPr>
        <w:pStyle w:val="Heading4"/>
      </w:pPr>
      <w:r>
        <w:br/>
      </w:r>
      <w:r>
        <w:t>Private entities</w:t>
      </w:r>
    </w:p>
    <w:p w14:paraId="494D60B7" w14:textId="77777777" w:rsidR="003F6942" w:rsidRDefault="003F6942" w:rsidP="003F6942">
      <w:pPr>
        <w:pStyle w:val="Heading4"/>
      </w:pPr>
      <w:r>
        <w:t>C</w:t>
      </w:r>
      <w:r w:rsidRPr="00ED2C9A">
        <w:t>ornell law</w:t>
      </w:r>
      <w:r>
        <w:t xml:space="preserve"> ND</w:t>
      </w:r>
    </w:p>
    <w:p w14:paraId="38843801" w14:textId="77777777" w:rsidR="003F6942" w:rsidRPr="00C64360" w:rsidRDefault="003F6942" w:rsidP="003F6942">
      <w:r w:rsidRPr="00ED2C9A">
        <w:t>https://www.law.cornell.edu/definitions/uscode.php?width=840&amp;height=800&amp;iframe=true&amp;def_id=6-USC-625312480-168358316&amp;term_occur=999&amp;term_src=title:6:chapter:6:subchapter:I:section:1501</w:t>
      </w:r>
    </w:p>
    <w:p w14:paraId="5C496435" w14:textId="2FA1E649" w:rsidR="003F6942" w:rsidRPr="003F6942" w:rsidRDefault="003F6942" w:rsidP="003F6942">
      <w:pPr>
        <w:pStyle w:val="ListParagraph"/>
        <w:numPr>
          <w:ilvl w:val="0"/>
          <w:numId w:val="12"/>
        </w:numPr>
        <w:rPr>
          <w:u w:val="single"/>
        </w:rPr>
      </w:pPr>
      <w:r w:rsidRPr="00ED2C9A">
        <w:rPr>
          <w:rFonts w:ascii="Verdana" w:hAnsi="Verdana"/>
          <w:color w:val="333333"/>
          <w:shd w:val="clear" w:color="auto" w:fill="FFFFFF"/>
        </w:rPr>
        <w:t xml:space="preserve">In </w:t>
      </w:r>
      <w:proofErr w:type="gramStart"/>
      <w:r w:rsidRPr="00ED2C9A">
        <w:rPr>
          <w:rFonts w:ascii="Verdana" w:hAnsi="Verdana"/>
          <w:color w:val="333333"/>
          <w:shd w:val="clear" w:color="auto" w:fill="FFFFFF"/>
        </w:rPr>
        <w:t>general</w:t>
      </w:r>
      <w:proofErr w:type="gramEnd"/>
      <w:r w:rsidRPr="00ED2C9A">
        <w:rPr>
          <w:rFonts w:ascii="Verdana" w:hAnsi="Verdana"/>
          <w:color w:val="333333"/>
          <w:shd w:val="clear" w:color="auto" w:fill="FFFFFF"/>
        </w:rPr>
        <w:t xml:space="preserve"> Except as otherwise provided in this paragraph, the term </w:t>
      </w:r>
      <w:r w:rsidRPr="00ED2C9A">
        <w:rPr>
          <w:rStyle w:val="StyleUnderline"/>
          <w:highlight w:val="green"/>
        </w:rPr>
        <w:t>“private entity” means any</w:t>
      </w:r>
      <w:r w:rsidRPr="00ED2C9A">
        <w:rPr>
          <w:rStyle w:val="StyleUnderline"/>
        </w:rPr>
        <w:t xml:space="preserve"> person or private group, organization, proprietorship, partnership, trust, cooperative, </w:t>
      </w:r>
      <w:r w:rsidRPr="00ED2C9A">
        <w:rPr>
          <w:rStyle w:val="StyleUnderline"/>
          <w:highlight w:val="green"/>
        </w:rPr>
        <w:t>corporation, or other commercial or nonprofit entity</w:t>
      </w:r>
      <w:r w:rsidRPr="00ED2C9A">
        <w:rPr>
          <w:rStyle w:val="StyleUnderline"/>
        </w:rPr>
        <w:t>, including an officer, employee, or agent thereof.</w:t>
      </w:r>
    </w:p>
    <w:p w14:paraId="3A380676" w14:textId="77777777" w:rsidR="003F6942" w:rsidRPr="00490775" w:rsidRDefault="003F6942" w:rsidP="003F6942">
      <w:pPr>
        <w:rPr>
          <w:rFonts w:ascii="Times New Roman" w:hAnsi="Times New Roman" w:cs="Times New Roman"/>
        </w:rPr>
      </w:pPr>
    </w:p>
    <w:p w14:paraId="125CA148" w14:textId="686E0677" w:rsidR="003F6942" w:rsidRPr="00490775" w:rsidRDefault="003F6942" w:rsidP="003F6942">
      <w:pPr>
        <w:pStyle w:val="Heading4"/>
        <w:rPr>
          <w:rFonts w:ascii="Times New Roman" w:hAnsi="Times New Roman" w:cs="Times New Roman"/>
        </w:rPr>
      </w:pPr>
      <w:r w:rsidRPr="00490775">
        <w:rPr>
          <w:rFonts w:ascii="Times New Roman" w:hAnsi="Times New Roman" w:cs="Times New Roman"/>
        </w:rPr>
        <w:t>Vote neg for limits and ground -- they can find a treaty that does 100 things and one of them is ban appropriation</w:t>
      </w:r>
      <w:r>
        <w:rPr>
          <w:rFonts w:ascii="Times New Roman" w:hAnsi="Times New Roman" w:cs="Times New Roman"/>
        </w:rPr>
        <w:t xml:space="preserve"> for private entities</w:t>
      </w:r>
      <w:r w:rsidRPr="00490775">
        <w:rPr>
          <w:rFonts w:ascii="Times New Roman" w:hAnsi="Times New Roman" w:cs="Times New Roman"/>
        </w:rPr>
        <w:t>, which dooms neg prep and means there’d be a new aff each week on different extra topical combinations that makes negating impossible.</w:t>
      </w:r>
    </w:p>
    <w:p w14:paraId="06A3F46B" w14:textId="77777777" w:rsidR="003F6942" w:rsidRPr="00490775" w:rsidRDefault="003F6942" w:rsidP="003F6942">
      <w:pPr>
        <w:rPr>
          <w:rFonts w:ascii="Times New Roman" w:hAnsi="Times New Roman" w:cs="Times New Roman"/>
        </w:rPr>
      </w:pPr>
    </w:p>
    <w:p w14:paraId="5AE45542" w14:textId="7A0A2600" w:rsidR="003F6942" w:rsidRPr="00490775" w:rsidRDefault="003F6942" w:rsidP="003F6942">
      <w:pPr>
        <w:pStyle w:val="Heading4"/>
        <w:rPr>
          <w:rFonts w:ascii="Times New Roman" w:hAnsi="Times New Roman" w:cs="Times New Roman"/>
        </w:rPr>
      </w:pPr>
      <w:r w:rsidRPr="00490775">
        <w:rPr>
          <w:rFonts w:ascii="Times New Roman" w:hAnsi="Times New Roman" w:cs="Times New Roman"/>
        </w:rPr>
        <w:t xml:space="preserve">Ci </w:t>
      </w:r>
      <w:proofErr w:type="spellStart"/>
      <w:r w:rsidRPr="00490775">
        <w:rPr>
          <w:rFonts w:ascii="Times New Roman" w:hAnsi="Times New Roman" w:cs="Times New Roman"/>
        </w:rPr>
        <w:t>bc</w:t>
      </w:r>
      <w:proofErr w:type="spellEnd"/>
      <w:r w:rsidRPr="00490775">
        <w:rPr>
          <w:rFonts w:ascii="Times New Roman" w:hAnsi="Times New Roman" w:cs="Times New Roman"/>
        </w:rPr>
        <w:t xml:space="preserve"> </w:t>
      </w:r>
      <w:r>
        <w:rPr>
          <w:rFonts w:ascii="Times New Roman" w:hAnsi="Times New Roman" w:cs="Times New Roman"/>
        </w:rPr>
        <w:t xml:space="preserve">norm debating is how we get the best norm possible </w:t>
      </w:r>
    </w:p>
    <w:p w14:paraId="04A79B26" w14:textId="77777777" w:rsidR="003F6942" w:rsidRPr="00490775" w:rsidRDefault="003F6942" w:rsidP="003F6942">
      <w:pPr>
        <w:rPr>
          <w:rFonts w:ascii="Times New Roman" w:hAnsi="Times New Roman" w:cs="Times New Roman"/>
        </w:rPr>
      </w:pPr>
    </w:p>
    <w:p w14:paraId="2CF7AFF0" w14:textId="78077399" w:rsidR="003F6942" w:rsidRPr="00490775" w:rsidRDefault="003F6942" w:rsidP="003F6942">
      <w:pPr>
        <w:pStyle w:val="Heading4"/>
        <w:rPr>
          <w:rFonts w:ascii="Times New Roman" w:hAnsi="Times New Roman" w:cs="Times New Roman"/>
        </w:rPr>
      </w:pPr>
      <w:proofErr w:type="spellStart"/>
      <w:r w:rsidRPr="00490775">
        <w:rPr>
          <w:rFonts w:ascii="Times New Roman" w:hAnsi="Times New Roman" w:cs="Times New Roman"/>
        </w:rPr>
        <w:t>Dtd</w:t>
      </w:r>
      <w:proofErr w:type="spellEnd"/>
      <w:r w:rsidRPr="00490775">
        <w:rPr>
          <w:rFonts w:ascii="Times New Roman" w:hAnsi="Times New Roman" w:cs="Times New Roman"/>
        </w:rPr>
        <w:t xml:space="preserve"> to set a norm</w:t>
      </w:r>
      <w:r w:rsidR="00B470D7">
        <w:rPr>
          <w:rFonts w:ascii="Times New Roman" w:hAnsi="Times New Roman" w:cs="Times New Roman"/>
        </w:rPr>
        <w:t xml:space="preserve"> also DTA is unpractical </w:t>
      </w:r>
    </w:p>
    <w:p w14:paraId="35254754" w14:textId="77777777" w:rsidR="003F6942" w:rsidRPr="00490775" w:rsidRDefault="003F6942" w:rsidP="003F6942">
      <w:pPr>
        <w:rPr>
          <w:rFonts w:ascii="Times New Roman" w:hAnsi="Times New Roman" w:cs="Times New Roman"/>
        </w:rPr>
      </w:pPr>
    </w:p>
    <w:p w14:paraId="50DD52E7" w14:textId="7260BDA4" w:rsidR="003F6942" w:rsidRPr="00490775" w:rsidRDefault="003F6942" w:rsidP="003F6942">
      <w:pPr>
        <w:pStyle w:val="Heading4"/>
        <w:rPr>
          <w:rFonts w:ascii="Times New Roman" w:hAnsi="Times New Roman" w:cs="Times New Roman"/>
        </w:rPr>
      </w:pPr>
      <w:r w:rsidRPr="00490775">
        <w:rPr>
          <w:rFonts w:ascii="Times New Roman" w:hAnsi="Times New Roman" w:cs="Times New Roman"/>
        </w:rPr>
        <w:t xml:space="preserve">No </w:t>
      </w:r>
      <w:proofErr w:type="spellStart"/>
      <w:r w:rsidRPr="00490775">
        <w:rPr>
          <w:rFonts w:ascii="Times New Roman" w:hAnsi="Times New Roman" w:cs="Times New Roman"/>
        </w:rPr>
        <w:t>rvis</w:t>
      </w:r>
      <w:proofErr w:type="spellEnd"/>
      <w:r w:rsidRPr="00490775">
        <w:rPr>
          <w:rFonts w:ascii="Times New Roman" w:hAnsi="Times New Roman" w:cs="Times New Roman"/>
        </w:rPr>
        <w:t xml:space="preserve"> </w:t>
      </w:r>
    </w:p>
    <w:p w14:paraId="55C24E0B" w14:textId="77777777" w:rsidR="003F6942" w:rsidRPr="00490775" w:rsidRDefault="003F6942" w:rsidP="003F6942">
      <w:pPr>
        <w:rPr>
          <w:rFonts w:ascii="Times New Roman" w:hAnsi="Times New Roman" w:cs="Times New Roman"/>
        </w:rPr>
      </w:pPr>
    </w:p>
    <w:p w14:paraId="1A38EBF1" w14:textId="77777777" w:rsidR="003F6942" w:rsidRPr="00490775" w:rsidRDefault="003F6942" w:rsidP="003F6942">
      <w:pPr>
        <w:pStyle w:val="Heading4"/>
        <w:rPr>
          <w:rFonts w:ascii="Times New Roman" w:hAnsi="Times New Roman" w:cs="Times New Roman"/>
        </w:rPr>
      </w:pPr>
      <w:r w:rsidRPr="00490775">
        <w:rPr>
          <w:rFonts w:ascii="Times New Roman" w:hAnsi="Times New Roman" w:cs="Times New Roman"/>
        </w:rPr>
        <w:t>Neg theory 1</w:t>
      </w:r>
      <w:r w:rsidRPr="00490775">
        <w:rPr>
          <w:rFonts w:ascii="Times New Roman" w:hAnsi="Times New Roman" w:cs="Times New Roman"/>
          <w:vertAlign w:val="superscript"/>
        </w:rPr>
        <w:t>st</w:t>
      </w:r>
      <w:r w:rsidRPr="00490775">
        <w:rPr>
          <w:rFonts w:ascii="Times New Roman" w:hAnsi="Times New Roman" w:cs="Times New Roman"/>
        </w:rPr>
        <w:t xml:space="preserve"> </w:t>
      </w:r>
      <w:proofErr w:type="spellStart"/>
      <w:r w:rsidRPr="00490775">
        <w:rPr>
          <w:rFonts w:ascii="Times New Roman" w:hAnsi="Times New Roman" w:cs="Times New Roman"/>
        </w:rPr>
        <w:t>bc</w:t>
      </w:r>
      <w:proofErr w:type="spellEnd"/>
      <w:r w:rsidRPr="00490775">
        <w:rPr>
          <w:rFonts w:ascii="Times New Roman" w:hAnsi="Times New Roman" w:cs="Times New Roman"/>
        </w:rPr>
        <w:t xml:space="preserve"> aff abuse happened first so ours was to get back in the game</w:t>
      </w:r>
    </w:p>
    <w:p w14:paraId="44634522" w14:textId="77777777" w:rsidR="003F6942" w:rsidRPr="003F6942" w:rsidRDefault="003F6942" w:rsidP="003F6942"/>
    <w:p w14:paraId="43B73317" w14:textId="60E871C5" w:rsidR="008033C9" w:rsidRDefault="003F6942" w:rsidP="008033C9">
      <w:pPr>
        <w:pStyle w:val="Heading3"/>
      </w:pPr>
      <w:r>
        <w:lastRenderedPageBreak/>
        <w:t>2</w:t>
      </w:r>
      <w:r w:rsidR="008033C9">
        <w:t xml:space="preserve"> - Innovation</w:t>
      </w:r>
    </w:p>
    <w:p w14:paraId="662FDA16" w14:textId="5CE4C3D2" w:rsidR="008033C9" w:rsidRDefault="008033C9" w:rsidP="008033C9">
      <w:pPr>
        <w:pStyle w:val="Heading4"/>
      </w:pPr>
      <w:r>
        <w:t xml:space="preserve">Space Commercialization </w:t>
      </w:r>
      <w:r>
        <w:rPr>
          <w:u w:val="single"/>
        </w:rPr>
        <w:t>drive</w:t>
      </w:r>
      <w:r w:rsidR="003F6942">
        <w:rPr>
          <w:u w:val="single"/>
        </w:rPr>
        <w:t>s</w:t>
      </w:r>
      <w:r>
        <w:t xml:space="preserve"> Tech Innovation in the Status Quo – it provides a </w:t>
      </w:r>
      <w:r>
        <w:rPr>
          <w:u w:val="single"/>
        </w:rPr>
        <w:t>unique impetus</w:t>
      </w:r>
      <w:r>
        <w:t>.</w:t>
      </w:r>
    </w:p>
    <w:p w14:paraId="54CE6AF0" w14:textId="77777777" w:rsidR="008033C9" w:rsidRDefault="008033C9" w:rsidP="008033C9">
      <w:r w:rsidRPr="000C5DFB">
        <w:rPr>
          <w:rStyle w:val="Style13ptBold"/>
        </w:rPr>
        <w:t>Hampson 17</w:t>
      </w:r>
      <w:r>
        <w:t xml:space="preserve"> Joshua Hampson 1-25-2017 “The Future of Space Commercialization” </w:t>
      </w:r>
      <w:hyperlink r:id="rId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0DE95713" w14:textId="77777777" w:rsidR="008033C9" w:rsidRPr="00D428FF" w:rsidRDefault="008033C9" w:rsidP="008033C9">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w:t>
      </w:r>
      <w:r w:rsidRPr="00D428FF">
        <w:rPr>
          <w:rStyle w:val="StyleUnderline"/>
        </w:rPr>
        <w:lastRenderedPageBreak/>
        <w:t xml:space="preserve">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4BBE3E3B" w14:textId="77777777" w:rsidR="008033C9" w:rsidRPr="004D4262" w:rsidRDefault="008033C9" w:rsidP="008033C9">
      <w:pPr>
        <w:pStyle w:val="Heading4"/>
      </w:pPr>
      <w:r>
        <w:t>Competition in space between private entities lowers costs and barriers of entry for other companies increasing technological innovation</w:t>
      </w:r>
    </w:p>
    <w:p w14:paraId="5C663E77" w14:textId="77777777" w:rsidR="008033C9" w:rsidRPr="004D4262" w:rsidRDefault="008033C9" w:rsidP="008033C9">
      <w:pPr>
        <w:rPr>
          <w:highlight w:val="yellow"/>
        </w:rPr>
      </w:pPr>
      <w:r w:rsidRPr="004D4262">
        <w:t xml:space="preserve">Lizzy </w:t>
      </w:r>
      <w:proofErr w:type="spellStart"/>
      <w:r w:rsidRPr="004D4262">
        <w:rPr>
          <w:rStyle w:val="Style13ptBold"/>
        </w:rPr>
        <w:t>Gurdus</w:t>
      </w:r>
      <w:proofErr w:type="spellEnd"/>
      <w:r>
        <w:t xml:space="preserve">, </w:t>
      </w:r>
      <w:r w:rsidRPr="004D4262">
        <w:t>FEB 27</w:t>
      </w:r>
      <w:proofErr w:type="gramStart"/>
      <w:r w:rsidRPr="004D4262">
        <w:t xml:space="preserve"> </w:t>
      </w:r>
      <w:r w:rsidRPr="004D4262">
        <w:rPr>
          <w:rFonts w:eastAsiaTheme="majorEastAsia" w:cstheme="majorBidi"/>
          <w:b/>
          <w:bCs/>
          <w:sz w:val="26"/>
          <w:szCs w:val="26"/>
        </w:rPr>
        <w:t>2021</w:t>
      </w:r>
      <w:proofErr w:type="gramEnd"/>
      <w:r w:rsidRPr="004D4262">
        <w:t xml:space="preserve">, CNBC, “Private companies such as SpaceX are driving costs down for everyone in the space race, says man behind UFO ETF”, [https://www.cnbc.com/2021/02/27/private-companies-like-spacex-are-driving-industry-costs-down-ceo.html] </w:t>
      </w:r>
      <w:proofErr w:type="spellStart"/>
      <w:r w:rsidRPr="004D4262">
        <w:t>ahs</w:t>
      </w:r>
      <w:proofErr w:type="spellEnd"/>
      <w:r w:rsidRPr="004D4262">
        <w:t xml:space="preserve"> ja </w:t>
      </w:r>
    </w:p>
    <w:p w14:paraId="59773DAF" w14:textId="7E91CB13" w:rsidR="008033C9" w:rsidRDefault="008033C9" w:rsidP="008033C9">
      <w:pPr>
        <w:rPr>
          <w:sz w:val="14"/>
        </w:rPr>
      </w:pPr>
      <w:r w:rsidRPr="007809A8">
        <w:rPr>
          <w:rStyle w:val="StyleUnderline"/>
          <w:highlight w:val="yellow"/>
        </w:rPr>
        <w:t>Private space companies</w:t>
      </w:r>
      <w:r w:rsidRPr="007809A8">
        <w:rPr>
          <w:rStyle w:val="StyleUnderline"/>
        </w:rPr>
        <w:t xml:space="preserve"> are paving the industry’s path to profits,</w:t>
      </w:r>
      <w:r w:rsidRPr="00404D8F">
        <w:rPr>
          <w:sz w:val="14"/>
        </w:rPr>
        <w:t xml:space="preserve"> says the man behind the Procure Space ETF (UFO). By </w:t>
      </w:r>
      <w:r w:rsidRPr="007809A8">
        <w:rPr>
          <w:rStyle w:val="Emphasis"/>
          <w:highlight w:val="yellow"/>
        </w:rPr>
        <w:t>taking part</w:t>
      </w:r>
      <w:r w:rsidRPr="007809A8">
        <w:rPr>
          <w:rStyle w:val="StyleUnderline"/>
        </w:rPr>
        <w:t xml:space="preserve"> </w:t>
      </w:r>
      <w:r w:rsidRPr="007809A8">
        <w:rPr>
          <w:rStyle w:val="StyleUnderline"/>
          <w:highlight w:val="yellow"/>
        </w:rPr>
        <w:t>in the rapidly developing “space race,”</w:t>
      </w:r>
      <w:r w:rsidRPr="00404D8F">
        <w:rPr>
          <w:sz w:val="14"/>
        </w:rPr>
        <w:t xml:space="preserve"> billionaire-backed entities </w:t>
      </w:r>
      <w:r w:rsidRPr="007809A8">
        <w:rPr>
          <w:rStyle w:val="Emphasis"/>
        </w:rPr>
        <w:t>such as Elon Musk’s SpaceX and Jeff Bezos’s Blue Origin</w:t>
      </w:r>
      <w:r w:rsidRPr="007809A8">
        <w:rPr>
          <w:rStyle w:val="StyleUnderline"/>
        </w:rPr>
        <w:t xml:space="preserve"> </w:t>
      </w:r>
      <w:r w:rsidRPr="007809A8">
        <w:rPr>
          <w:rStyle w:val="Emphasis"/>
          <w:highlight w:val="yellow"/>
        </w:rPr>
        <w:t>are lowering costs across the board</w:t>
      </w:r>
      <w:r w:rsidRPr="00404D8F">
        <w:rPr>
          <w:sz w:val="14"/>
        </w:rPr>
        <w:t xml:space="preserve">, </w:t>
      </w:r>
      <w:proofErr w:type="spellStart"/>
      <w:r w:rsidRPr="00404D8F">
        <w:rPr>
          <w:sz w:val="14"/>
        </w:rPr>
        <w:t>ProcureAM</w:t>
      </w:r>
      <w:proofErr w:type="spellEnd"/>
      <w:r w:rsidRPr="00404D8F">
        <w:rPr>
          <w:sz w:val="14"/>
        </w:rPr>
        <w:t xml:space="preserve"> CEO Andrew </w:t>
      </w:r>
      <w:proofErr w:type="spellStart"/>
      <w:r w:rsidRPr="00404D8F">
        <w:rPr>
          <w:sz w:val="14"/>
        </w:rPr>
        <w:t>Chanin</w:t>
      </w:r>
      <w:proofErr w:type="spellEnd"/>
      <w:r w:rsidRPr="00404D8F">
        <w:rPr>
          <w:sz w:val="14"/>
        </w:rPr>
        <w:t xml:space="preserve"> told CNBC’s “ETF Edge” this week. </w:t>
      </w:r>
      <w:r w:rsidRPr="007809A8">
        <w:rPr>
          <w:rStyle w:val="StyleUnderline"/>
        </w:rPr>
        <w:t>“</w:t>
      </w:r>
      <w:r w:rsidRPr="007809A8">
        <w:rPr>
          <w:rStyle w:val="StyleUnderline"/>
          <w:highlight w:val="yellow"/>
        </w:rPr>
        <w:t>They’re able to get the cost of launch down</w:t>
      </w:r>
      <w:r w:rsidRPr="007809A8">
        <w:rPr>
          <w:rStyle w:val="StyleUnderline"/>
        </w:rPr>
        <w:t xml:space="preserve"> and that’s going to allow more companies to send things into outer space cheaper,</w:t>
      </w:r>
      <w:r w:rsidRPr="00404D8F">
        <w:rPr>
          <w:sz w:val="14"/>
        </w:rPr>
        <w:t xml:space="preserve">” </w:t>
      </w:r>
      <w:proofErr w:type="spellStart"/>
      <w:r w:rsidRPr="00404D8F">
        <w:rPr>
          <w:sz w:val="14"/>
        </w:rPr>
        <w:t>Chanin</w:t>
      </w:r>
      <w:proofErr w:type="spellEnd"/>
      <w:r w:rsidRPr="00404D8F">
        <w:rPr>
          <w:sz w:val="14"/>
        </w:rPr>
        <w:t xml:space="preserve"> said in the Wednesday interview. “</w:t>
      </w:r>
      <w:r w:rsidRPr="007809A8">
        <w:rPr>
          <w:rStyle w:val="StyleUnderline"/>
        </w:rPr>
        <w:t xml:space="preserve">They’re really </w:t>
      </w:r>
      <w:r w:rsidRPr="007809A8">
        <w:rPr>
          <w:rStyle w:val="Emphasis"/>
          <w:highlight w:val="yellow"/>
        </w:rPr>
        <w:t>opening up the entire environment for space companies and future</w:t>
      </w:r>
      <w:r w:rsidRPr="007809A8">
        <w:rPr>
          <w:rStyle w:val="StyleUnderline"/>
        </w:rPr>
        <w:t xml:space="preserve"> would-be space </w:t>
      </w:r>
      <w:r w:rsidRPr="007809A8">
        <w:rPr>
          <w:rStyle w:val="StyleUnderline"/>
          <w:highlight w:val="yellow"/>
        </w:rPr>
        <w:t>companies</w:t>
      </w:r>
      <w:r w:rsidRPr="007809A8">
        <w:rPr>
          <w:rStyle w:val="StyleUnderline"/>
        </w:rPr>
        <w:t xml:space="preserve"> to lower those barriers of entry.”</w:t>
      </w:r>
      <w:r>
        <w:rPr>
          <w:rStyle w:val="StyleUnderline"/>
        </w:rPr>
        <w:t xml:space="preserve"> </w:t>
      </w:r>
      <w:r w:rsidRPr="00404D8F">
        <w:rPr>
          <w:rStyle w:val="StyleUnderline"/>
          <w:highlight w:val="yellow"/>
        </w:rPr>
        <w:t>They’re</w:t>
      </w:r>
      <w:r w:rsidRPr="00404D8F">
        <w:rPr>
          <w:rStyle w:val="StyleUnderline"/>
        </w:rPr>
        <w:t xml:space="preserve"> </w:t>
      </w:r>
      <w:r w:rsidRPr="00404D8F">
        <w:rPr>
          <w:rStyle w:val="Emphasis"/>
          <w:highlight w:val="yellow"/>
        </w:rPr>
        <w:t>also</w:t>
      </w:r>
      <w:r w:rsidRPr="00404D8F">
        <w:rPr>
          <w:rStyle w:val="StyleUnderline"/>
        </w:rPr>
        <w:t xml:space="preserve"> </w:t>
      </w:r>
      <w:r w:rsidRPr="00404D8F">
        <w:rPr>
          <w:rStyle w:val="Emphasis"/>
          <w:highlight w:val="yellow"/>
        </w:rPr>
        <w:t>lowering costs</w:t>
      </w:r>
      <w:r w:rsidRPr="00404D8F">
        <w:rPr>
          <w:rStyle w:val="StyleUnderline"/>
          <w:highlight w:val="yellow"/>
        </w:rPr>
        <w:t xml:space="preserve"> for government-sponsored space programs by competing amongst themselves</w:t>
      </w:r>
      <w:r w:rsidRPr="00404D8F">
        <w:rPr>
          <w:rStyle w:val="StyleUnderline"/>
        </w:rPr>
        <w:t xml:space="preserve"> for NASA contracts</w:t>
      </w:r>
      <w:r w:rsidRPr="00404D8F">
        <w:rPr>
          <w:sz w:val="14"/>
        </w:rPr>
        <w:t xml:space="preserve">, </w:t>
      </w:r>
      <w:proofErr w:type="spellStart"/>
      <w:r w:rsidRPr="00404D8F">
        <w:rPr>
          <w:sz w:val="14"/>
        </w:rPr>
        <w:t>Chanin</w:t>
      </w:r>
      <w:proofErr w:type="spellEnd"/>
      <w:r w:rsidRPr="00404D8F">
        <w:rPr>
          <w:sz w:val="14"/>
        </w:rPr>
        <w:t xml:space="preserve"> said. “They’re </w:t>
      </w:r>
      <w:r w:rsidRPr="00404D8F">
        <w:rPr>
          <w:rStyle w:val="Emphasis"/>
          <w:highlight w:val="yellow"/>
        </w:rPr>
        <w:t>actually freeing up more of NASA’s budget to be able to invest in other areas of space</w:t>
      </w:r>
      <w:r w:rsidRPr="00404D8F">
        <w:rPr>
          <w:sz w:val="14"/>
        </w:rPr>
        <w:t xml:space="preserve">, he said. “This competition I think is very healthy. Not necessarily every company’s going to be a winner, but hopefully </w:t>
      </w:r>
      <w:r w:rsidRPr="00404D8F">
        <w:rPr>
          <w:rStyle w:val="StyleUnderline"/>
          <w:highlight w:val="yellow"/>
        </w:rPr>
        <w:t>this competition can drive down prices and also let the best technologies win</w:t>
      </w:r>
      <w:r w:rsidRPr="00404D8F">
        <w:rPr>
          <w:sz w:val="14"/>
        </w:rPr>
        <w:t xml:space="preserve">.” NASA now also has contracts with more than 300 publicly traded U.S. companies, said </w:t>
      </w:r>
      <w:proofErr w:type="spellStart"/>
      <w:r w:rsidRPr="00404D8F">
        <w:rPr>
          <w:sz w:val="14"/>
        </w:rPr>
        <w:t>Chanin</w:t>
      </w:r>
      <w:proofErr w:type="spellEnd"/>
      <w:r w:rsidRPr="00404D8F">
        <w:rPr>
          <w:sz w:val="14"/>
        </w:rPr>
        <w:t xml:space="preserve">, whose UFO ETF counts Loral Space &amp; Communications and </w:t>
      </w:r>
      <w:proofErr w:type="spellStart"/>
      <w:r w:rsidRPr="00404D8F">
        <w:rPr>
          <w:sz w:val="14"/>
        </w:rPr>
        <w:t>Gilat</w:t>
      </w:r>
      <w:proofErr w:type="spellEnd"/>
      <w:r w:rsidRPr="00404D8F">
        <w:rPr>
          <w:sz w:val="14"/>
        </w:rPr>
        <w:t xml:space="preserve"> Satellite Networks as its top two holdings. “It’s not just necessarily a pure-play space company that might get a contract,” the CEO said. “It’s really opening up opportunities for everyone.” That’s why it’s important to look beyond name recognition in this particular area of investing, Matthew Bartolini, State Street’s head of SPDR Americas research, said in the same “ETF Edge” interview. State Street offers the SPDR S&amp;P </w:t>
      </w:r>
      <w:proofErr w:type="spellStart"/>
      <w:r w:rsidRPr="00404D8F">
        <w:rPr>
          <w:sz w:val="14"/>
        </w:rPr>
        <w:t>Kensho</w:t>
      </w:r>
      <w:proofErr w:type="spellEnd"/>
      <w:r w:rsidRPr="00404D8F">
        <w:rPr>
          <w:sz w:val="14"/>
        </w:rPr>
        <w:t xml:space="preserve"> Final Frontiers ETF (ROKT), the first space ETF to hit the market. The fund’s top three holdings are Maxar Technologies, Virgin Galactic and Aerojet Rocketdyne. Bartolini recommended “to not just look at the high-flying names like SpaceX or Blue Origin that are in the private </w:t>
      </w:r>
      <w:proofErr w:type="gramStart"/>
      <w:r w:rsidRPr="00404D8F">
        <w:rPr>
          <w:sz w:val="14"/>
        </w:rPr>
        <w:t>markets, but</w:t>
      </w:r>
      <w:proofErr w:type="gramEnd"/>
      <w:r w:rsidRPr="00404D8F">
        <w:rPr>
          <w:sz w:val="14"/>
        </w:rPr>
        <w:t xml:space="preserve"> showcase what companies in the public markets help supply them.” Aerojet Rocketdyne, which defense giant Lockheed Martin is buying in hopes of competing with private space companies, played a key role in Blue Origin’s New Shepard rocket launch, Bartolini said. “You can see the derivative effects of a private company impacting the public markets just from that one example of Lockheed and Aerojet,” he said. “It helps underscore the opportunity that you’re seeing in space.” As space companies embrace greater efficiency, more government </w:t>
      </w:r>
      <w:proofErr w:type="gramStart"/>
      <w:r w:rsidRPr="00404D8F">
        <w:rPr>
          <w:sz w:val="14"/>
        </w:rPr>
        <w:t>support</w:t>
      </w:r>
      <w:proofErr w:type="gramEnd"/>
      <w:r w:rsidRPr="00404D8F">
        <w:rPr>
          <w:sz w:val="14"/>
        </w:rPr>
        <w:t xml:space="preserve"> and more commercial applications on Earth in areas such as satellite technology, that opportunity is likely to grow and continue to filter into public markets, Bartolini said. Morgan Stanley has said the global space industry could produce revenues of over $1 trillion by 2040. Current global revenues are roughly $350 billion. UFO and ROKT both fell by more than 1% on Friday. UFO is up over 14% year to date, while ROKT is up nearly 2%.</w:t>
      </w:r>
    </w:p>
    <w:p w14:paraId="4260158E" w14:textId="77777777" w:rsidR="00CD24BC" w:rsidRPr="00490775" w:rsidRDefault="00CD24BC" w:rsidP="00CD24BC">
      <w:pPr>
        <w:pStyle w:val="Heading4"/>
        <w:rPr>
          <w:rFonts w:ascii="Times New Roman" w:hAnsi="Times New Roman" w:cs="Times New Roman"/>
        </w:rPr>
      </w:pPr>
      <w:r w:rsidRPr="00490775">
        <w:rPr>
          <w:rFonts w:ascii="Times New Roman" w:hAnsi="Times New Roman" w:cs="Times New Roman"/>
        </w:rPr>
        <w:t xml:space="preserve">This innovation is occurring in the </w:t>
      </w:r>
      <w:proofErr w:type="spellStart"/>
      <w:r w:rsidRPr="00490775">
        <w:rPr>
          <w:rFonts w:ascii="Times New Roman" w:hAnsi="Times New Roman" w:cs="Times New Roman"/>
        </w:rPr>
        <w:t>squo</w:t>
      </w:r>
      <w:proofErr w:type="spellEnd"/>
      <w:r w:rsidRPr="00490775">
        <w:rPr>
          <w:rFonts w:ascii="Times New Roman" w:hAnsi="Times New Roman" w:cs="Times New Roman"/>
        </w:rPr>
        <w:t xml:space="preserve"> – the aff plan will only harm progress</w:t>
      </w:r>
    </w:p>
    <w:p w14:paraId="7B27C8F1" w14:textId="77777777" w:rsidR="00CD24BC" w:rsidRPr="00490775" w:rsidRDefault="00CD24BC" w:rsidP="00CD24BC">
      <w:pPr>
        <w:rPr>
          <w:rFonts w:ascii="Times New Roman" w:hAnsi="Times New Roman" w:cs="Times New Roman"/>
        </w:rPr>
      </w:pPr>
      <w:r w:rsidRPr="00490775">
        <w:rPr>
          <w:rFonts w:ascii="Times New Roman" w:hAnsi="Times New Roman" w:cs="Times New Roman"/>
        </w:rPr>
        <w:t xml:space="preserve">Seetha </w:t>
      </w:r>
      <w:r w:rsidRPr="00490775">
        <w:rPr>
          <w:rStyle w:val="Style13ptBold"/>
          <w:rFonts w:ascii="Times New Roman" w:hAnsi="Times New Roman" w:cs="Times New Roman"/>
        </w:rPr>
        <w:t>Raghava</w:t>
      </w:r>
      <w:r w:rsidRPr="00490775">
        <w:rPr>
          <w:rFonts w:ascii="Times New Roman" w:hAnsi="Times New Roman" w:cs="Times New Roman"/>
        </w:rPr>
        <w:t>, August 4</w:t>
      </w:r>
      <w:r w:rsidRPr="00490775">
        <w:rPr>
          <w:rFonts w:ascii="Times New Roman" w:hAnsi="Times New Roman" w:cs="Times New Roman"/>
          <w:vertAlign w:val="superscript"/>
        </w:rPr>
        <w:t>th</w:t>
      </w:r>
      <w:proofErr w:type="gramStart"/>
      <w:r w:rsidRPr="00490775">
        <w:rPr>
          <w:rFonts w:ascii="Times New Roman" w:hAnsi="Times New Roman" w:cs="Times New Roman"/>
        </w:rPr>
        <w:t xml:space="preserve"> </w:t>
      </w:r>
      <w:r w:rsidRPr="00490775">
        <w:rPr>
          <w:rFonts w:ascii="Times New Roman" w:eastAsiaTheme="majorEastAsia" w:hAnsi="Times New Roman" w:cs="Times New Roman"/>
          <w:b/>
          <w:bCs/>
          <w:sz w:val="26"/>
          <w:szCs w:val="26"/>
        </w:rPr>
        <w:t>2021</w:t>
      </w:r>
      <w:proofErr w:type="gramEnd"/>
      <w:r w:rsidRPr="00490775">
        <w:rPr>
          <w:rFonts w:ascii="Times New Roman" w:hAnsi="Times New Roman" w:cs="Times New Roman"/>
        </w:rPr>
        <w:t xml:space="preserve">, UFC TODAY, “The Impact of Innovation in the New Era of Space Exploration”, [https://www.ucf.edu/news/the-impact-of-innovation-in-the-new-era-of-space-exploration/] </w:t>
      </w:r>
      <w:proofErr w:type="spellStart"/>
      <w:r w:rsidRPr="00490775">
        <w:rPr>
          <w:rFonts w:ascii="Times New Roman" w:hAnsi="Times New Roman" w:cs="Times New Roman"/>
        </w:rPr>
        <w:t>ahs</w:t>
      </w:r>
      <w:proofErr w:type="spellEnd"/>
      <w:r w:rsidRPr="00490775">
        <w:rPr>
          <w:rFonts w:ascii="Times New Roman" w:hAnsi="Times New Roman" w:cs="Times New Roman"/>
        </w:rPr>
        <w:t xml:space="preserve"> ja </w:t>
      </w:r>
    </w:p>
    <w:p w14:paraId="4054B605" w14:textId="77777777" w:rsidR="00CD24BC" w:rsidRPr="00490775" w:rsidRDefault="00CD24BC" w:rsidP="00CD24BC">
      <w:pPr>
        <w:rPr>
          <w:rFonts w:ascii="Times New Roman" w:hAnsi="Times New Roman" w:cs="Times New Roman"/>
          <w:sz w:val="8"/>
        </w:rPr>
      </w:pPr>
      <w:r w:rsidRPr="00490775">
        <w:rPr>
          <w:rFonts w:ascii="Times New Roman" w:hAnsi="Times New Roman" w:cs="Times New Roman"/>
          <w:sz w:val="8"/>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The surge of innovation that comes with this will create new opportunities and inspire the next generation of doers. When this happens, </w:t>
      </w:r>
      <w:r w:rsidRPr="00490775">
        <w:rPr>
          <w:rStyle w:val="StyleUnderline"/>
          <w:rFonts w:ascii="Times New Roman" w:hAnsi="Times New Roman" w:cs="Times New Roman"/>
          <w:highlight w:val="yellow"/>
        </w:rPr>
        <w:t>boundaries</w:t>
      </w:r>
      <w:r w:rsidRPr="00490775">
        <w:rPr>
          <w:rFonts w:ascii="Times New Roman" w:hAnsi="Times New Roman" w:cs="Times New Roman"/>
          <w:sz w:val="8"/>
        </w:rPr>
        <w:t xml:space="preserve"> </w:t>
      </w:r>
      <w:r w:rsidRPr="00490775">
        <w:rPr>
          <w:rStyle w:val="StyleUnderline"/>
          <w:rFonts w:ascii="Times New Roman" w:hAnsi="Times New Roman" w:cs="Times New Roman"/>
          <w:highlight w:val="yellow"/>
        </w:rPr>
        <w:t xml:space="preserve">between scientific and social impact are blurred. Innovation leading to scientific discovery can </w:t>
      </w:r>
      <w:r w:rsidRPr="00490775">
        <w:rPr>
          <w:rStyle w:val="StyleUnderline"/>
          <w:rFonts w:ascii="Times New Roman" w:hAnsi="Times New Roman" w:cs="Times New Roman"/>
          <w:highlight w:val="yellow"/>
        </w:rPr>
        <w:lastRenderedPageBreak/>
        <w:t>benefit society</w:t>
      </w:r>
      <w:r w:rsidRPr="00490775">
        <w:rPr>
          <w:rFonts w:ascii="Times New Roman" w:hAnsi="Times New Roman" w:cs="Times New Roman"/>
          <w:sz w:val="8"/>
        </w:rPr>
        <w:t xml:space="preserve"> in the same way that social innovation can diversify </w:t>
      </w:r>
      <w:r w:rsidRPr="00490775">
        <w:rPr>
          <w:rStyle w:val="StyleUnderline"/>
          <w:rFonts w:ascii="Times New Roman" w:hAnsi="Times New Roman" w:cs="Times New Roman"/>
          <w:highlight w:val="yellow"/>
        </w:rPr>
        <w:t>and</w:t>
      </w:r>
      <w:r w:rsidRPr="00490775">
        <w:rPr>
          <w:rFonts w:ascii="Times New Roman" w:hAnsi="Times New Roman" w:cs="Times New Roman"/>
          <w:sz w:val="8"/>
        </w:rPr>
        <w:t xml:space="preserve"> support scientific innovators, who can </w:t>
      </w:r>
      <w:r w:rsidRPr="00490775">
        <w:rPr>
          <w:rStyle w:val="Emphasis"/>
          <w:rFonts w:ascii="Times New Roman" w:hAnsi="Times New Roman" w:cs="Times New Roman"/>
          <w:highlight w:val="yellow"/>
        </w:rPr>
        <w:t>contribute to global progress</w:t>
      </w:r>
      <w:r w:rsidRPr="00490775">
        <w:rPr>
          <w:rFonts w:ascii="Times New Roman" w:hAnsi="Times New Roman" w:cs="Times New Roman"/>
          <w:sz w:val="8"/>
        </w:rPr>
        <w:t xml:space="preserve">. To ride this wave of progress, </w:t>
      </w:r>
      <w:r w:rsidRPr="00490775">
        <w:rPr>
          <w:rStyle w:val="Emphasis"/>
          <w:rFonts w:ascii="Times New Roman" w:hAnsi="Times New Roman" w:cs="Times New Roman"/>
          <w:highlight w:val="yellow"/>
        </w:rPr>
        <w:t>we must all participate and innovate in the new era of space exploration</w:t>
      </w:r>
      <w:r w:rsidRPr="00490775">
        <w:rPr>
          <w:rFonts w:ascii="Times New Roman" w:hAnsi="Times New Roman" w:cs="Times New Roman"/>
          <w:sz w:val="8"/>
        </w:rPr>
        <w:t xml:space="preserve">. The intersection of space exploration, innovation and impact isn’t a new phenomenon. In the past, technology developments and spin-offs from space research have consistently found their way into communities worldwide sometimes with lifesaving benefits.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 Space exploration has always been relevant to everyone no matter the discipline or interest. </w:t>
      </w:r>
      <w:r w:rsidRPr="00490775">
        <w:rPr>
          <w:rStyle w:val="Emphasis"/>
          <w:rFonts w:ascii="Times New Roman" w:hAnsi="Times New Roman" w:cs="Times New Roman"/>
          <w:highlight w:val="yellow"/>
        </w:rPr>
        <w:t>Commercialization of space has been key</w:t>
      </w:r>
      <w:r w:rsidRPr="00490775">
        <w:rPr>
          <w:rFonts w:ascii="Times New Roman" w:hAnsi="Times New Roman" w:cs="Times New Roman"/>
          <w:sz w:val="8"/>
        </w:rPr>
        <w:t xml:space="preserve"> in many ways to the current boost </w:t>
      </w:r>
      <w:r w:rsidRPr="00490775">
        <w:rPr>
          <w:rStyle w:val="Emphasis"/>
          <w:rFonts w:ascii="Times New Roman" w:hAnsi="Times New Roman" w:cs="Times New Roman"/>
          <w:highlight w:val="yellow"/>
        </w:rPr>
        <w:t>in “firsts” over the last few years</w:t>
      </w:r>
      <w:r w:rsidRPr="00490775">
        <w:rPr>
          <w:rStyle w:val="StyleUnderline"/>
          <w:rFonts w:ascii="Times New Roman" w:hAnsi="Times New Roman" w:cs="Times New Roman"/>
          <w:highlight w:val="yellow"/>
        </w:rPr>
        <w:t>. It</w:t>
      </w:r>
      <w:r w:rsidRPr="00490775">
        <w:rPr>
          <w:rStyle w:val="StyleUnderline"/>
          <w:rFonts w:ascii="Times New Roman" w:hAnsi="Times New Roman" w:cs="Times New Roman"/>
        </w:rPr>
        <w:t xml:space="preserve"> </w:t>
      </w:r>
      <w:r w:rsidRPr="00490775">
        <w:rPr>
          <w:rStyle w:val="StyleUnderline"/>
          <w:rFonts w:ascii="Times New Roman" w:hAnsi="Times New Roman" w:cs="Times New Roman"/>
          <w:highlight w:val="yellow"/>
        </w:rPr>
        <w:t>has spurred innovation in launch vehicles and related technologies that led to firsts in vertical-takeoff-vertical landing rocket technology, reusability of rocket boosters and privately developed crewed missions to orbit.</w:t>
      </w:r>
      <w:r w:rsidRPr="00490775">
        <w:rPr>
          <w:rFonts w:ascii="Times New Roman" w:hAnsi="Times New Roman" w:cs="Times New Roman"/>
          <w:sz w:val="8"/>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But much like all scientific endeavors, we cannot ignore the importance of pre-emptively identifying and mitigating negative impacts of new ventures some of which may have already taken shape. We need to consider space debris that threatens the very access that facilitates it, </w:t>
      </w:r>
      <w:proofErr w:type="gramStart"/>
      <w:r w:rsidRPr="00490775">
        <w:rPr>
          <w:rFonts w:ascii="Times New Roman" w:hAnsi="Times New Roman" w:cs="Times New Roman"/>
          <w:sz w:val="8"/>
        </w:rPr>
        <w:t>safety</w:t>
      </w:r>
      <w:proofErr w:type="gramEnd"/>
      <w:r w:rsidRPr="00490775">
        <w:rPr>
          <w:rFonts w:ascii="Times New Roman" w:hAnsi="Times New Roman" w:cs="Times New Roman"/>
          <w:sz w:val="8"/>
        </w:rPr>
        <w:t xml:space="preserve">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05160CFB" w14:textId="77777777" w:rsidR="00CD24BC" w:rsidRPr="00490775" w:rsidRDefault="00CD24BC" w:rsidP="00CD24BC">
      <w:pPr>
        <w:pStyle w:val="Heading4"/>
        <w:rPr>
          <w:rFonts w:ascii="Times New Roman" w:hAnsi="Times New Roman" w:cs="Times New Roman"/>
        </w:rPr>
      </w:pPr>
      <w:r w:rsidRPr="00490775">
        <w:rPr>
          <w:rFonts w:ascii="Times New Roman" w:hAnsi="Times New Roman" w:cs="Times New Roman"/>
        </w:rPr>
        <w:t xml:space="preserve">Strong commercial space catalyzes </w:t>
      </w:r>
      <w:r w:rsidRPr="00490775">
        <w:rPr>
          <w:rFonts w:ascii="Times New Roman" w:hAnsi="Times New Roman" w:cs="Times New Roman"/>
          <w:u w:val="single"/>
        </w:rPr>
        <w:t>tech innovation</w:t>
      </w:r>
      <w:r w:rsidRPr="00490775">
        <w:rPr>
          <w:rFonts w:ascii="Times New Roman" w:hAnsi="Times New Roman" w:cs="Times New Roman"/>
        </w:rPr>
        <w:t xml:space="preserve"> – progress at the margins and spinoff tech change global information networks </w:t>
      </w:r>
    </w:p>
    <w:p w14:paraId="39FCB9B3" w14:textId="77777777" w:rsidR="00CD24BC" w:rsidRPr="00490775" w:rsidRDefault="00CD24BC" w:rsidP="00CD24BC">
      <w:pPr>
        <w:rPr>
          <w:rFonts w:ascii="Times New Roman" w:hAnsi="Times New Roman" w:cs="Times New Roman"/>
        </w:rPr>
      </w:pPr>
      <w:r w:rsidRPr="00490775">
        <w:rPr>
          <w:rFonts w:ascii="Times New Roman" w:hAnsi="Times New Roman" w:cs="Times New Roman"/>
        </w:rPr>
        <w:t xml:space="preserve">Joshua </w:t>
      </w:r>
      <w:r w:rsidRPr="00490775">
        <w:rPr>
          <w:rStyle w:val="Style13ptBold"/>
          <w:rFonts w:ascii="Times New Roman" w:hAnsi="Times New Roman" w:cs="Times New Roman"/>
        </w:rPr>
        <w:t>Hampson 17</w:t>
      </w:r>
      <w:r w:rsidRPr="00490775">
        <w:rPr>
          <w:rFonts w:ascii="Times New Roman" w:hAnsi="Times New Roman" w:cs="Times New Roman"/>
        </w:rPr>
        <w:t xml:space="preserve">, Security Studies Fellow at the </w:t>
      </w:r>
      <w:proofErr w:type="spellStart"/>
      <w:r w:rsidRPr="00490775">
        <w:rPr>
          <w:rFonts w:ascii="Times New Roman" w:hAnsi="Times New Roman" w:cs="Times New Roman"/>
        </w:rPr>
        <w:t>Niskanen</w:t>
      </w:r>
      <w:proofErr w:type="spellEnd"/>
      <w:r w:rsidRPr="00490775">
        <w:rPr>
          <w:rFonts w:ascii="Times New Roman" w:hAnsi="Times New Roman" w:cs="Times New Roman"/>
        </w:rPr>
        <w:t xml:space="preserve"> Center, 1-25-2017, “The Future of Space Commercialization”, </w:t>
      </w:r>
      <w:proofErr w:type="spellStart"/>
      <w:r w:rsidRPr="00490775">
        <w:rPr>
          <w:rFonts w:ascii="Times New Roman" w:hAnsi="Times New Roman" w:cs="Times New Roman"/>
        </w:rPr>
        <w:t>Niskanen</w:t>
      </w:r>
      <w:proofErr w:type="spellEnd"/>
      <w:r w:rsidRPr="00490775">
        <w:rPr>
          <w:rFonts w:ascii="Times New Roman" w:hAnsi="Times New Roman" w:cs="Times New Roman"/>
        </w:rPr>
        <w:t xml:space="preserve"> Center, https://republicans-science.house.gov/sites/republicans.science.house.gov/files/documents/TheFutureofSpaceCommercializationFinal.pdf</w:t>
      </w:r>
    </w:p>
    <w:p w14:paraId="3A28981B" w14:textId="7BA3DB8A" w:rsidR="00CD24BC" w:rsidRPr="00CD24BC" w:rsidRDefault="00CD24BC" w:rsidP="008033C9">
      <w:pPr>
        <w:rPr>
          <w:rFonts w:ascii="Times New Roman" w:hAnsi="Times New Roman" w:cs="Times New Roman"/>
          <w:b/>
          <w:iCs/>
          <w:u w:val="single"/>
        </w:rPr>
      </w:pPr>
      <w:r w:rsidRPr="00490775">
        <w:rPr>
          <w:rStyle w:val="StyleUnderline"/>
          <w:rFonts w:ascii="Times New Roman" w:hAnsi="Times New Roman" w:cs="Times New Roman"/>
          <w:highlight w:val="cyan"/>
        </w:rPr>
        <w:t xml:space="preserve">Innovation is </w:t>
      </w:r>
      <w:r w:rsidRPr="00490775">
        <w:rPr>
          <w:rStyle w:val="StyleUnderline"/>
          <w:rFonts w:ascii="Times New Roman" w:hAnsi="Times New Roman" w:cs="Times New Roman"/>
        </w:rPr>
        <w:t xml:space="preserve">generally </w:t>
      </w:r>
      <w:r w:rsidRPr="00490775">
        <w:rPr>
          <w:rStyle w:val="StyleUnderline"/>
          <w:rFonts w:ascii="Times New Roman" w:hAnsi="Times New Roman" w:cs="Times New Roman"/>
          <w:highlight w:val="cyan"/>
        </w:rPr>
        <w:t>hard to predict</w:t>
      </w:r>
      <w:r w:rsidRPr="00490775">
        <w:rPr>
          <w:rStyle w:val="StyleUnderline"/>
          <w:rFonts w:ascii="Times New Roman" w:hAnsi="Times New Roman" w:cs="Times New Roman"/>
        </w:rPr>
        <w:t xml:space="preserve">; some </w:t>
      </w:r>
      <w:r w:rsidRPr="00490775">
        <w:rPr>
          <w:rStyle w:val="StyleUnderline"/>
          <w:rFonts w:ascii="Times New Roman" w:hAnsi="Times New Roman" w:cs="Times New Roman"/>
          <w:highlight w:val="cyan"/>
        </w:rPr>
        <w:t>new tech</w:t>
      </w:r>
      <w:r w:rsidRPr="00490775">
        <w:rPr>
          <w:rStyle w:val="StyleUnderline"/>
          <w:rFonts w:ascii="Times New Roman" w:hAnsi="Times New Roman" w:cs="Times New Roman"/>
        </w:rPr>
        <w:t xml:space="preserve">nologies </w:t>
      </w:r>
      <w:r w:rsidRPr="00490775">
        <w:rPr>
          <w:rStyle w:val="StyleUnderline"/>
          <w:rFonts w:ascii="Times New Roman" w:hAnsi="Times New Roman" w:cs="Times New Roman"/>
          <w:highlight w:val="cyan"/>
        </w:rPr>
        <w:t>seem to come out of nowhere and</w:t>
      </w:r>
      <w:r w:rsidRPr="00490775">
        <w:rPr>
          <w:rStyle w:val="StyleUnderline"/>
          <w:rFonts w:ascii="Times New Roman" w:hAnsi="Times New Roman" w:cs="Times New Roman"/>
        </w:rPr>
        <w:t xml:space="preserve"> others only </w:t>
      </w:r>
      <w:r w:rsidRPr="00490775">
        <w:rPr>
          <w:rStyle w:val="StyleUnderline"/>
          <w:rFonts w:ascii="Times New Roman" w:hAnsi="Times New Roman" w:cs="Times New Roman"/>
          <w:highlight w:val="cyan"/>
        </w:rPr>
        <w:t>take off when paired with</w:t>
      </w:r>
      <w:r w:rsidRPr="00490775">
        <w:rPr>
          <w:rStyle w:val="StyleUnderline"/>
          <w:rFonts w:ascii="Times New Roman" w:hAnsi="Times New Roman" w:cs="Times New Roman"/>
        </w:rPr>
        <w:t xml:space="preserve"> a </w:t>
      </w:r>
      <w:r w:rsidRPr="00490775">
        <w:rPr>
          <w:rStyle w:val="StyleUnderline"/>
          <w:rFonts w:ascii="Times New Roman" w:hAnsi="Times New Roman" w:cs="Times New Roman"/>
          <w:highlight w:val="cyan"/>
        </w:rPr>
        <w:t>new application</w:t>
      </w:r>
      <w:r w:rsidRPr="00490775">
        <w:rPr>
          <w:rFonts w:ascii="Times New Roman" w:hAnsi="Times New Roman" w:cs="Times New Roman"/>
          <w:sz w:val="16"/>
        </w:rPr>
        <w:t xml:space="preserve">. </w:t>
      </w:r>
      <w:r w:rsidRPr="00490775">
        <w:rPr>
          <w:rStyle w:val="StyleUnderline"/>
          <w:rFonts w:ascii="Times New Roman" w:hAnsi="Times New Roman" w:cs="Times New Roman"/>
        </w:rPr>
        <w:t xml:space="preserve">It is difficult to predict the future, but </w:t>
      </w:r>
      <w:r w:rsidRPr="00490775">
        <w:rPr>
          <w:rStyle w:val="Emphasis"/>
          <w:rFonts w:ascii="Times New Roman" w:hAnsi="Times New Roman" w:cs="Times New Roman"/>
        </w:rPr>
        <w:t xml:space="preserve">it is reasonable to expect that </w:t>
      </w:r>
      <w:r w:rsidRPr="00490775">
        <w:rPr>
          <w:rStyle w:val="Emphasis"/>
          <w:rFonts w:ascii="Times New Roman" w:hAnsi="Times New Roman" w:cs="Times New Roman"/>
          <w:highlight w:val="cyan"/>
        </w:rPr>
        <w:t>a growing space economy would open opportunities for tech</w:t>
      </w:r>
      <w:r w:rsidRPr="00490775">
        <w:rPr>
          <w:rStyle w:val="Emphasis"/>
          <w:rFonts w:ascii="Times New Roman" w:hAnsi="Times New Roman" w:cs="Times New Roman"/>
        </w:rPr>
        <w:t xml:space="preserve">nological and organizational </w:t>
      </w:r>
      <w:r w:rsidRPr="00490775">
        <w:rPr>
          <w:rStyle w:val="Emphasis"/>
          <w:rFonts w:ascii="Times New Roman" w:hAnsi="Times New Roman" w:cs="Times New Roman"/>
          <w:highlight w:val="cyan"/>
        </w:rPr>
        <w:t>innovation</w:t>
      </w:r>
      <w:r w:rsidRPr="00490775">
        <w:rPr>
          <w:rFonts w:ascii="Times New Roman" w:hAnsi="Times New Roman" w:cs="Times New Roman"/>
          <w:sz w:val="16"/>
        </w:rPr>
        <w:t xml:space="preserve">. </w:t>
      </w:r>
      <w:r w:rsidRPr="00490775">
        <w:rPr>
          <w:rStyle w:val="StyleUnderline"/>
          <w:rFonts w:ascii="Times New Roman" w:hAnsi="Times New Roman" w:cs="Times New Roman"/>
        </w:rPr>
        <w:t xml:space="preserve">In terms of technology, </w:t>
      </w:r>
      <w:r w:rsidRPr="00490775">
        <w:rPr>
          <w:rStyle w:val="Emphasis"/>
          <w:rFonts w:ascii="Times New Roman" w:hAnsi="Times New Roman" w:cs="Times New Roman"/>
          <w:highlight w:val="cyan"/>
        </w:rPr>
        <w:t xml:space="preserve">the </w:t>
      </w:r>
      <w:r w:rsidRPr="00490775">
        <w:rPr>
          <w:rStyle w:val="Emphasis"/>
          <w:rFonts w:ascii="Times New Roman" w:hAnsi="Times New Roman" w:cs="Times New Roman"/>
        </w:rPr>
        <w:t xml:space="preserve">difficult </w:t>
      </w:r>
      <w:r w:rsidRPr="00490775">
        <w:rPr>
          <w:rStyle w:val="Emphasis"/>
          <w:rFonts w:ascii="Times New Roman" w:hAnsi="Times New Roman" w:cs="Times New Roman"/>
          <w:highlight w:val="cyan"/>
        </w:rPr>
        <w:t>environment of outer space</w:t>
      </w:r>
      <w:r w:rsidRPr="00490775">
        <w:rPr>
          <w:rStyle w:val="Emphasis"/>
          <w:rFonts w:ascii="Times New Roman" w:hAnsi="Times New Roman" w:cs="Times New Roman"/>
        </w:rPr>
        <w:t xml:space="preserve"> </w:t>
      </w:r>
      <w:r w:rsidRPr="00490775">
        <w:rPr>
          <w:rStyle w:val="Emphasis"/>
          <w:rFonts w:ascii="Times New Roman" w:hAnsi="Times New Roman" w:cs="Times New Roman"/>
          <w:highlight w:val="cyan"/>
        </w:rPr>
        <w:t>helps incentivize progress</w:t>
      </w:r>
      <w:r w:rsidRPr="00490775">
        <w:rPr>
          <w:rStyle w:val="Emphasis"/>
          <w:rFonts w:ascii="Times New Roman" w:hAnsi="Times New Roman" w:cs="Times New Roman"/>
        </w:rPr>
        <w:t xml:space="preserve"> along the margins.</w:t>
      </w:r>
      <w:r w:rsidRPr="00490775">
        <w:rPr>
          <w:rFonts w:ascii="Times New Roman" w:hAnsi="Times New Roman" w:cs="Times New Roman"/>
          <w:sz w:val="16"/>
        </w:rPr>
        <w:t xml:space="preserve"> Because each object launched into orbit costs a significant amount of money—at the moment between $27,000 and $43,000 per pound, though that will likely drop in the future —</w:t>
      </w:r>
      <w:r w:rsidRPr="00490775">
        <w:rPr>
          <w:rStyle w:val="StyleUnderline"/>
          <w:rFonts w:ascii="Times New Roman" w:hAnsi="Times New Roman" w:cs="Times New Roman"/>
        </w:rPr>
        <w:t>each</w:t>
      </w:r>
      <w:r w:rsidRPr="00490775">
        <w:rPr>
          <w:rFonts w:ascii="Times New Roman" w:hAnsi="Times New Roman" w:cs="Times New Roman"/>
          <w:sz w:val="16"/>
        </w:rPr>
        <w:t xml:space="preserve"> 19 </w:t>
      </w:r>
      <w:proofErr w:type="gramStart"/>
      <w:r w:rsidRPr="00490775">
        <w:rPr>
          <w:rStyle w:val="StyleUnderline"/>
          <w:rFonts w:ascii="Times New Roman" w:hAnsi="Times New Roman" w:cs="Times New Roman"/>
        </w:rPr>
        <w:t>reduction</w:t>
      </w:r>
      <w:proofErr w:type="gramEnd"/>
      <w:r w:rsidRPr="00490775">
        <w:rPr>
          <w:rStyle w:val="StyleUnderline"/>
          <w:rFonts w:ascii="Times New Roman" w:hAnsi="Times New Roman" w:cs="Times New Roman"/>
        </w:rPr>
        <w:t xml:space="preserve"> in payload size saves money or means more can be launched</w:t>
      </w:r>
      <w:r w:rsidRPr="00490775">
        <w:rPr>
          <w:rFonts w:ascii="Times New Roman" w:hAnsi="Times New Roman" w:cs="Times New Roman"/>
          <w:sz w:val="16"/>
        </w:rPr>
        <w:t xml:space="preserve">. At the same time, </w:t>
      </w:r>
      <w:r w:rsidRPr="00490775">
        <w:rPr>
          <w:rStyle w:val="StyleUnderline"/>
          <w:rFonts w:ascii="Times New Roman" w:hAnsi="Times New Roman" w:cs="Times New Roman"/>
        </w:rPr>
        <w:t>the ability to fit more capability into a smaller satellite opens outer space to actors that previously were priced out of the market</w:t>
      </w:r>
      <w:r w:rsidRPr="00490775">
        <w:rPr>
          <w:rFonts w:ascii="Times New Roman" w:hAnsi="Times New Roman" w:cs="Times New Roman"/>
          <w:sz w:val="16"/>
        </w:rPr>
        <w:t xml:space="preserve">. This is one of the reasons why small, affordable satellites are increasingly pursued by companies or organizations that cannot afford to launch larger traditional satellites. </w:t>
      </w:r>
      <w:r w:rsidRPr="00490775">
        <w:rPr>
          <w:rStyle w:val="StyleUnderline"/>
          <w:rFonts w:ascii="Times New Roman" w:hAnsi="Times New Roman" w:cs="Times New Roman"/>
        </w:rPr>
        <w:t>These small</w:t>
      </w:r>
      <w:r w:rsidRPr="00490775">
        <w:rPr>
          <w:rFonts w:ascii="Times New Roman" w:hAnsi="Times New Roman" w:cs="Times New Roman"/>
          <w:sz w:val="16"/>
        </w:rPr>
        <w:t xml:space="preserve"> 20 </w:t>
      </w:r>
      <w:r w:rsidRPr="00490775">
        <w:rPr>
          <w:rStyle w:val="StyleUnderline"/>
          <w:rFonts w:ascii="Times New Roman" w:hAnsi="Times New Roman" w:cs="Times New Roman"/>
        </w:rPr>
        <w:t xml:space="preserve">satellites also provide non-traditional launchers, such as engineering students or </w:t>
      </w:r>
      <w:proofErr w:type="spellStart"/>
      <w:r w:rsidRPr="00490775">
        <w:rPr>
          <w:rStyle w:val="StyleUnderline"/>
          <w:rFonts w:ascii="Times New Roman" w:hAnsi="Times New Roman" w:cs="Times New Roman"/>
        </w:rPr>
        <w:t>prototypers</w:t>
      </w:r>
      <w:proofErr w:type="spellEnd"/>
      <w:r w:rsidRPr="00490775">
        <w:rPr>
          <w:rStyle w:val="StyleUnderline"/>
          <w:rFonts w:ascii="Times New Roman" w:hAnsi="Times New Roman" w:cs="Times New Roman"/>
        </w:rPr>
        <w:t>, the opportunity to learn about satellite production and test new technologies before working on a full-sized satellite</w:t>
      </w:r>
      <w:r w:rsidRPr="00490775">
        <w:rPr>
          <w:rFonts w:ascii="Times New Roman" w:hAnsi="Times New Roman" w:cs="Times New Roman"/>
          <w:sz w:val="16"/>
        </w:rPr>
        <w:t xml:space="preserve">. </w:t>
      </w:r>
      <w:r w:rsidRPr="00490775">
        <w:rPr>
          <w:rStyle w:val="Emphasis"/>
          <w:rFonts w:ascii="Times New Roman" w:hAnsi="Times New Roman" w:cs="Times New Roman"/>
        </w:rPr>
        <w:t xml:space="preserve">That </w:t>
      </w:r>
      <w:r w:rsidRPr="00490775">
        <w:rPr>
          <w:rStyle w:val="Emphasis"/>
          <w:rFonts w:ascii="Times New Roman" w:hAnsi="Times New Roman" w:cs="Times New Roman"/>
          <w:highlight w:val="cyan"/>
        </w:rPr>
        <w:t>expansion of developers, experimenters</w:t>
      </w:r>
      <w:r w:rsidRPr="00490775">
        <w:rPr>
          <w:rStyle w:val="Emphasis"/>
          <w:rFonts w:ascii="Times New Roman" w:hAnsi="Times New Roman" w:cs="Times New Roman"/>
        </w:rPr>
        <w:t xml:space="preserve">, </w:t>
      </w:r>
      <w:r w:rsidRPr="00490775">
        <w:rPr>
          <w:rStyle w:val="Emphasis"/>
          <w:rFonts w:ascii="Times New Roman" w:hAnsi="Times New Roman" w:cs="Times New Roman"/>
          <w:highlight w:val="cyan"/>
        </w:rPr>
        <w:t xml:space="preserve">and testers </w:t>
      </w:r>
      <w:r w:rsidRPr="00490775">
        <w:rPr>
          <w:rStyle w:val="Emphasis"/>
          <w:rFonts w:ascii="Times New Roman" w:hAnsi="Times New Roman" w:cs="Times New Roman"/>
        </w:rPr>
        <w:t xml:space="preserve">cannot but help </w:t>
      </w:r>
      <w:r w:rsidRPr="00490775">
        <w:rPr>
          <w:rStyle w:val="Emphasis"/>
          <w:rFonts w:ascii="Times New Roman" w:hAnsi="Times New Roman" w:cs="Times New Roman"/>
          <w:highlight w:val="cyan"/>
        </w:rPr>
        <w:t>increase innovation</w:t>
      </w:r>
      <w:r w:rsidRPr="00490775">
        <w:rPr>
          <w:rStyle w:val="Emphasis"/>
          <w:rFonts w:ascii="Times New Roman" w:hAnsi="Times New Roman" w:cs="Times New Roman"/>
        </w:rPr>
        <w:t xml:space="preserve"> opportunities</w:t>
      </w:r>
      <w:r w:rsidRPr="00490775">
        <w:rPr>
          <w:rFonts w:ascii="Times New Roman" w:hAnsi="Times New Roman" w:cs="Times New Roman"/>
          <w:sz w:val="16"/>
        </w:rPr>
        <w:t xml:space="preserve">. </w:t>
      </w:r>
      <w:r w:rsidRPr="00490775">
        <w:rPr>
          <w:rStyle w:val="Emphasis"/>
          <w:rFonts w:ascii="Times New Roman" w:hAnsi="Times New Roman" w:cs="Times New Roman"/>
          <w:highlight w:val="cyan"/>
        </w:rPr>
        <w:t>Tech</w:t>
      </w:r>
      <w:r w:rsidRPr="00490775">
        <w:rPr>
          <w:rStyle w:val="Emphasis"/>
          <w:rFonts w:ascii="Times New Roman" w:hAnsi="Times New Roman" w:cs="Times New Roman"/>
        </w:rPr>
        <w:t xml:space="preserve">nological </w:t>
      </w:r>
      <w:r w:rsidRPr="00490775">
        <w:rPr>
          <w:rStyle w:val="Emphasis"/>
          <w:rFonts w:ascii="Times New Roman" w:hAnsi="Times New Roman" w:cs="Times New Roman"/>
          <w:highlight w:val="cyan"/>
        </w:rPr>
        <w:t xml:space="preserve">developments from outer space have been applied to terrestrial life </w:t>
      </w:r>
      <w:r w:rsidRPr="00490775">
        <w:rPr>
          <w:rStyle w:val="Emphasis"/>
          <w:rFonts w:ascii="Times New Roman" w:hAnsi="Times New Roman" w:cs="Times New Roman"/>
        </w:rPr>
        <w:t>since the earliest days of space exploration</w:t>
      </w:r>
      <w:r w:rsidRPr="00490775">
        <w:rPr>
          <w:rFonts w:ascii="Times New Roman" w:hAnsi="Times New Roman" w:cs="Times New Roman"/>
          <w:sz w:val="16"/>
        </w:rPr>
        <w:t>. The National Aeronautics and Space Administration (</w:t>
      </w:r>
      <w:r w:rsidRPr="00490775">
        <w:rPr>
          <w:rStyle w:val="StyleUnderline"/>
          <w:rFonts w:ascii="Times New Roman" w:hAnsi="Times New Roman" w:cs="Times New Roman"/>
        </w:rPr>
        <w:t>NASA) maintains a website that lists technologies that have spun off from such research projects</w:t>
      </w:r>
      <w:r w:rsidRPr="00490775">
        <w:rPr>
          <w:rStyle w:val="Emphasis"/>
          <w:rFonts w:ascii="Times New Roman" w:hAnsi="Times New Roman" w:cs="Times New Roman"/>
        </w:rPr>
        <w:t>. Lightweight</w:t>
      </w:r>
      <w:r w:rsidRPr="00490775">
        <w:rPr>
          <w:rFonts w:ascii="Times New Roman" w:hAnsi="Times New Roman" w:cs="Times New Roman"/>
          <w:sz w:val="16"/>
        </w:rPr>
        <w:t xml:space="preserve"> 21 </w:t>
      </w:r>
      <w:r w:rsidRPr="00490775">
        <w:rPr>
          <w:rStyle w:val="Emphasis"/>
          <w:rFonts w:ascii="Times New Roman" w:hAnsi="Times New Roman" w:cs="Times New Roman"/>
        </w:rPr>
        <w:t>nanotubes</w:t>
      </w:r>
      <w:r w:rsidRPr="00490775">
        <w:rPr>
          <w:rFonts w:ascii="Times New Roman" w:hAnsi="Times New Roman" w:cs="Times New Roman"/>
          <w:sz w:val="16"/>
        </w:rPr>
        <w:t xml:space="preserve">, useful in protecting astronauts during space exploration, </w:t>
      </w:r>
      <w:r w:rsidRPr="00490775">
        <w:rPr>
          <w:rStyle w:val="Emphasis"/>
          <w:rFonts w:ascii="Times New Roman" w:hAnsi="Times New Roman" w:cs="Times New Roman"/>
        </w:rPr>
        <w:t>are now being tested for applications in emergency response gear and electrical insulation</w:t>
      </w:r>
      <w:r w:rsidRPr="00490775">
        <w:rPr>
          <w:rFonts w:ascii="Times New Roman" w:hAnsi="Times New Roman" w:cs="Times New Roman"/>
          <w:sz w:val="16"/>
        </w:rPr>
        <w:t xml:space="preserve">. </w:t>
      </w:r>
      <w:r w:rsidRPr="00490775">
        <w:rPr>
          <w:rStyle w:val="StyleUnderline"/>
          <w:rFonts w:ascii="Times New Roman" w:hAnsi="Times New Roman" w:cs="Times New Roman"/>
        </w:rPr>
        <w:t>The need for certainty about the resiliency of materials used in space led to the development of an analytics tool useful across a range of industries</w:t>
      </w:r>
      <w:r w:rsidRPr="00490775">
        <w:rPr>
          <w:rFonts w:ascii="Times New Roman" w:hAnsi="Times New Roman" w:cs="Times New Roman"/>
          <w:sz w:val="16"/>
        </w:rPr>
        <w:t xml:space="preserve">. </w:t>
      </w:r>
      <w:r w:rsidRPr="00490775">
        <w:rPr>
          <w:rStyle w:val="StyleUnderline"/>
          <w:rFonts w:ascii="Times New Roman" w:hAnsi="Times New Roman" w:cs="Times New Roman"/>
        </w:rPr>
        <w:t>Temper foam, the material used in memory-foam pillows, was developed for NASA for seat covers.</w:t>
      </w:r>
      <w:r w:rsidRPr="00490775">
        <w:rPr>
          <w:rFonts w:ascii="Times New Roman" w:hAnsi="Times New Roman" w:cs="Times New Roman"/>
          <w:sz w:val="16"/>
        </w:rPr>
        <w:t xml:space="preserve"> </w:t>
      </w:r>
      <w:r w:rsidRPr="00490775">
        <w:rPr>
          <w:rStyle w:val="Emphasis"/>
          <w:rFonts w:ascii="Times New Roman" w:hAnsi="Times New Roman" w:cs="Times New Roman"/>
          <w:highlight w:val="cyan"/>
        </w:rPr>
        <w:t>As more companies pursue</w:t>
      </w:r>
      <w:r w:rsidRPr="00490775">
        <w:rPr>
          <w:rStyle w:val="Emphasis"/>
          <w:rFonts w:ascii="Times New Roman" w:hAnsi="Times New Roman" w:cs="Times New Roman"/>
        </w:rPr>
        <w:t xml:space="preserve"> their own </w:t>
      </w:r>
      <w:r w:rsidRPr="00490775">
        <w:rPr>
          <w:rStyle w:val="Emphasis"/>
          <w:rFonts w:ascii="Times New Roman" w:hAnsi="Times New Roman" w:cs="Times New Roman"/>
          <w:highlight w:val="cyan"/>
        </w:rPr>
        <w:t>space goals</w:t>
      </w:r>
      <w:r w:rsidRPr="00490775">
        <w:rPr>
          <w:rStyle w:val="Emphasis"/>
          <w:rFonts w:ascii="Times New Roman" w:hAnsi="Times New Roman" w:cs="Times New Roman"/>
        </w:rPr>
        <w:t xml:space="preserve">, </w:t>
      </w:r>
      <w:r w:rsidRPr="00490775">
        <w:rPr>
          <w:rStyle w:val="Emphasis"/>
          <w:rFonts w:ascii="Times New Roman" w:hAnsi="Times New Roman" w:cs="Times New Roman"/>
          <w:highlight w:val="cyan"/>
        </w:rPr>
        <w:t>more innovations will</w:t>
      </w:r>
      <w:r w:rsidRPr="00490775">
        <w:rPr>
          <w:rStyle w:val="Emphasis"/>
          <w:rFonts w:ascii="Times New Roman" w:hAnsi="Times New Roman" w:cs="Times New Roman"/>
        </w:rPr>
        <w:t xml:space="preserve"> likely </w:t>
      </w:r>
      <w:r w:rsidRPr="00490775">
        <w:rPr>
          <w:rStyle w:val="Emphasis"/>
          <w:rFonts w:ascii="Times New Roman" w:hAnsi="Times New Roman" w:cs="Times New Roman"/>
          <w:highlight w:val="cyan"/>
        </w:rPr>
        <w:t>come from the commercial sector</w:t>
      </w:r>
      <w:r w:rsidRPr="00490775">
        <w:rPr>
          <w:rStyle w:val="Emphasis"/>
          <w:rFonts w:ascii="Times New Roman" w:hAnsi="Times New Roman" w:cs="Times New Roman"/>
        </w:rPr>
        <w:t>. Outer space is not just a catalyst for technological development.</w:t>
      </w:r>
      <w:r w:rsidRPr="00490775">
        <w:rPr>
          <w:rFonts w:ascii="Times New Roman" w:hAnsi="Times New Roman" w:cs="Times New Roman"/>
          <w:sz w:val="16"/>
        </w:rPr>
        <w:t xml:space="preserve"> </w:t>
      </w:r>
      <w:r w:rsidRPr="00490775">
        <w:rPr>
          <w:rStyle w:val="StyleUnderline"/>
          <w:rFonts w:ascii="Times New Roman" w:hAnsi="Times New Roman" w:cs="Times New Roman"/>
          <w:highlight w:val="cyan"/>
        </w:rPr>
        <w:t xml:space="preserve">Satellite constellations </w:t>
      </w:r>
      <w:r w:rsidRPr="00490775">
        <w:rPr>
          <w:rStyle w:val="StyleUnderline"/>
          <w:rFonts w:ascii="Times New Roman" w:hAnsi="Times New Roman" w:cs="Times New Roman"/>
        </w:rPr>
        <w:t xml:space="preserve">and their </w:t>
      </w:r>
      <w:r w:rsidRPr="00490775">
        <w:rPr>
          <w:rStyle w:val="StyleUnderline"/>
          <w:rFonts w:ascii="Times New Roman" w:hAnsi="Times New Roman" w:cs="Times New Roman"/>
          <w:highlight w:val="cyan"/>
        </w:rPr>
        <w:t>unique</w:t>
      </w:r>
      <w:r w:rsidRPr="00490775">
        <w:rPr>
          <w:rStyle w:val="StyleUnderline"/>
          <w:rFonts w:ascii="Times New Roman" w:hAnsi="Times New Roman" w:cs="Times New Roman"/>
        </w:rPr>
        <w:t xml:space="preserve"> line-of-sight </w:t>
      </w:r>
      <w:r w:rsidRPr="00490775">
        <w:rPr>
          <w:rStyle w:val="StyleUnderline"/>
          <w:rFonts w:ascii="Times New Roman" w:hAnsi="Times New Roman" w:cs="Times New Roman"/>
          <w:highlight w:val="cyan"/>
        </w:rPr>
        <w:t xml:space="preserve">vantage point </w:t>
      </w:r>
      <w:r w:rsidRPr="00490775">
        <w:rPr>
          <w:rStyle w:val="Emphasis"/>
          <w:rFonts w:ascii="Times New Roman" w:hAnsi="Times New Roman" w:cs="Times New Roman"/>
        </w:rPr>
        <w:t xml:space="preserve">can </w:t>
      </w:r>
      <w:r w:rsidRPr="00490775">
        <w:rPr>
          <w:rStyle w:val="Emphasis"/>
          <w:rFonts w:ascii="Times New Roman" w:hAnsi="Times New Roman" w:cs="Times New Roman"/>
          <w:highlight w:val="cyan"/>
        </w:rPr>
        <w:t>provide new perspectives</w:t>
      </w:r>
      <w:r w:rsidRPr="00490775">
        <w:rPr>
          <w:rStyle w:val="Emphasis"/>
          <w:rFonts w:ascii="Times New Roman" w:hAnsi="Times New Roman" w:cs="Times New Roman"/>
        </w:rPr>
        <w:t xml:space="preserve"> to old industries</w:t>
      </w:r>
      <w:r w:rsidRPr="00490775">
        <w:rPr>
          <w:rFonts w:ascii="Times New Roman" w:hAnsi="Times New Roman" w:cs="Times New Roman"/>
          <w:sz w:val="16"/>
        </w:rPr>
        <w:t xml:space="preserve">. </w:t>
      </w:r>
      <w:r w:rsidRPr="00490775">
        <w:rPr>
          <w:rStyle w:val="StyleUnderline"/>
          <w:rFonts w:ascii="Times New Roman" w:hAnsi="Times New Roman" w:cs="Times New Roman"/>
        </w:rPr>
        <w:t xml:space="preserve">Deploying satellites into low-Earth orbit, as Facebook wants to do, can connect large, </w:t>
      </w:r>
      <w:proofErr w:type="gramStart"/>
      <w:r w:rsidRPr="00490775">
        <w:rPr>
          <w:rStyle w:val="StyleUnderline"/>
          <w:rFonts w:ascii="Times New Roman" w:hAnsi="Times New Roman" w:cs="Times New Roman"/>
        </w:rPr>
        <w:t>previously-unreached</w:t>
      </w:r>
      <w:proofErr w:type="gramEnd"/>
      <w:r w:rsidRPr="00490775">
        <w:rPr>
          <w:rStyle w:val="StyleUnderline"/>
          <w:rFonts w:ascii="Times New Roman" w:hAnsi="Times New Roman" w:cs="Times New Roman"/>
        </w:rPr>
        <w:t xml:space="preserve"> swathes of 22 humanity to the Internet</w:t>
      </w:r>
      <w:r w:rsidRPr="00490775">
        <w:rPr>
          <w:rFonts w:ascii="Times New Roman" w:hAnsi="Times New Roman" w:cs="Times New Roman"/>
          <w:sz w:val="16"/>
        </w:rPr>
        <w:t xml:space="preserve">. </w:t>
      </w:r>
      <w:r w:rsidRPr="00490775">
        <w:rPr>
          <w:rStyle w:val="Emphasis"/>
          <w:rFonts w:ascii="Times New Roman" w:hAnsi="Times New Roman" w:cs="Times New Roman"/>
          <w:highlight w:val="cyan"/>
        </w:rPr>
        <w:t>Remote sensing</w:t>
      </w:r>
      <w:r w:rsidRPr="00490775">
        <w:rPr>
          <w:rStyle w:val="Emphasis"/>
          <w:rFonts w:ascii="Times New Roman" w:hAnsi="Times New Roman" w:cs="Times New Roman"/>
        </w:rPr>
        <w:t xml:space="preserve"> technology could </w:t>
      </w:r>
      <w:r w:rsidRPr="00490775">
        <w:rPr>
          <w:rStyle w:val="Emphasis"/>
          <w:rFonts w:ascii="Times New Roman" w:hAnsi="Times New Roman" w:cs="Times New Roman"/>
          <w:highlight w:val="cyan"/>
        </w:rPr>
        <w:t xml:space="preserve">change how </w:t>
      </w:r>
      <w:r w:rsidRPr="00490775">
        <w:rPr>
          <w:rStyle w:val="Emphasis"/>
          <w:rFonts w:ascii="Times New Roman" w:hAnsi="Times New Roman" w:cs="Times New Roman"/>
        </w:rPr>
        <w:t xml:space="preserve">whole </w:t>
      </w:r>
      <w:r w:rsidRPr="00490775">
        <w:rPr>
          <w:rStyle w:val="Emphasis"/>
          <w:rFonts w:ascii="Times New Roman" w:hAnsi="Times New Roman" w:cs="Times New Roman"/>
          <w:highlight w:val="cyan"/>
        </w:rPr>
        <w:t xml:space="preserve">industries operate, </w:t>
      </w:r>
      <w:r w:rsidRPr="00490775">
        <w:rPr>
          <w:rStyle w:val="Emphasis"/>
          <w:rFonts w:ascii="Times New Roman" w:hAnsi="Times New Roman" w:cs="Times New Roman"/>
        </w:rPr>
        <w:t>such as crop monitoring, herd management, crisis response, and land evaluation, among others</w:t>
      </w:r>
      <w:r w:rsidRPr="00490775">
        <w:rPr>
          <w:rFonts w:ascii="Times New Roman" w:hAnsi="Times New Roman" w:cs="Times New Roman"/>
          <w:sz w:val="16"/>
        </w:rPr>
        <w:t xml:space="preserve">. 23 </w:t>
      </w:r>
      <w:r w:rsidRPr="00490775">
        <w:rPr>
          <w:rStyle w:val="StyleUnderline"/>
          <w:rFonts w:ascii="Times New Roman" w:hAnsi="Times New Roman" w:cs="Times New Roman"/>
        </w:rPr>
        <w:t>While satellites cannot provide all essential information for some of these industries, they can fill in some useful gaps and work as part of a wider system of too</w:t>
      </w:r>
      <w:r w:rsidRPr="00490775">
        <w:rPr>
          <w:rFonts w:ascii="Times New Roman" w:hAnsi="Times New Roman" w:cs="Times New Roman"/>
          <w:sz w:val="16"/>
        </w:rPr>
        <w:t xml:space="preserve">ls. </w:t>
      </w:r>
      <w:r w:rsidRPr="00490775">
        <w:rPr>
          <w:rStyle w:val="Emphasis"/>
          <w:rFonts w:ascii="Times New Roman" w:hAnsi="Times New Roman" w:cs="Times New Roman"/>
          <w:highlight w:val="cyan"/>
        </w:rPr>
        <w:t>Space infrastructure</w:t>
      </w:r>
      <w:r w:rsidRPr="00490775">
        <w:rPr>
          <w:rStyle w:val="Emphasis"/>
          <w:rFonts w:ascii="Times New Roman" w:hAnsi="Times New Roman" w:cs="Times New Roman"/>
        </w:rPr>
        <w:t xml:space="preserve">, in helping to change how people connect and perceive Earth, could help </w:t>
      </w:r>
      <w:r w:rsidRPr="00490775">
        <w:rPr>
          <w:rStyle w:val="Emphasis"/>
          <w:rFonts w:ascii="Times New Roman" w:hAnsi="Times New Roman" w:cs="Times New Roman"/>
          <w:highlight w:val="cyan"/>
        </w:rPr>
        <w:lastRenderedPageBreak/>
        <w:t>spark innovations on the ground</w:t>
      </w:r>
      <w:r w:rsidRPr="00490775">
        <w:rPr>
          <w:rStyle w:val="Emphasis"/>
          <w:rFonts w:ascii="Times New Roman" w:hAnsi="Times New Roman" w:cs="Times New Roman"/>
        </w:rPr>
        <w:t xml:space="preserve"> as well. These innovations, changes to global networks, and new opportunities could lead to wider economic growth.</w:t>
      </w:r>
    </w:p>
    <w:p w14:paraId="4E865656" w14:textId="77777777" w:rsidR="008033C9" w:rsidRDefault="008033C9" w:rsidP="008033C9">
      <w:pPr>
        <w:pStyle w:val="Heading4"/>
      </w:pPr>
      <w:r>
        <w:t xml:space="preserve">Strong Innovation </w:t>
      </w:r>
      <w:r>
        <w:rPr>
          <w:u w:val="single"/>
        </w:rPr>
        <w:t>solves Extinction</w:t>
      </w:r>
      <w:r>
        <w:t>.</w:t>
      </w:r>
    </w:p>
    <w:p w14:paraId="12AB1370" w14:textId="77777777" w:rsidR="008033C9" w:rsidRPr="003C3DBE" w:rsidRDefault="008033C9" w:rsidP="008033C9">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48155C45" w14:textId="77777777" w:rsidR="008033C9" w:rsidRDefault="008033C9" w:rsidP="008033C9">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w:t>
      </w:r>
      <w:r w:rsidRPr="00AB017F">
        <w:rPr>
          <w:sz w:val="16"/>
        </w:rPr>
        <w:lastRenderedPageBreak/>
        <w:t xml:space="preserve">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1D3EC690" w14:textId="69A99B12" w:rsidR="008033C9" w:rsidRDefault="008033C9" w:rsidP="008033C9">
      <w:pPr>
        <w:pStyle w:val="Heading2"/>
      </w:pPr>
      <w:r>
        <w:lastRenderedPageBreak/>
        <w:t>Case</w:t>
      </w:r>
    </w:p>
    <w:p w14:paraId="76819FD3" w14:textId="496405C9" w:rsidR="008033C9" w:rsidRDefault="008033C9" w:rsidP="008033C9">
      <w:pPr>
        <w:pStyle w:val="Heading3"/>
      </w:pPr>
      <w:r>
        <w:lastRenderedPageBreak/>
        <w:t xml:space="preserve">Space Debris </w:t>
      </w:r>
    </w:p>
    <w:p w14:paraId="6F3FE1D4" w14:textId="646AD6C1" w:rsidR="0078063D" w:rsidRPr="00490775" w:rsidRDefault="0078063D" w:rsidP="0078063D">
      <w:pPr>
        <w:pStyle w:val="Heading4"/>
        <w:rPr>
          <w:rStyle w:val="Style13ptBold"/>
          <w:rFonts w:ascii="Times New Roman" w:hAnsi="Times New Roman" w:cs="Times New Roman"/>
          <w:b/>
        </w:rPr>
      </w:pPr>
      <w:r>
        <w:rPr>
          <w:rStyle w:val="Style13ptBold"/>
          <w:rFonts w:ascii="Times New Roman" w:hAnsi="Times New Roman" w:cs="Times New Roman"/>
          <w:b/>
        </w:rPr>
        <w:br/>
        <w:t xml:space="preserve">1) </w:t>
      </w:r>
      <w:r w:rsidRPr="00490775">
        <w:rPr>
          <w:rStyle w:val="Style13ptBold"/>
          <w:rFonts w:ascii="Times New Roman" w:hAnsi="Times New Roman" w:cs="Times New Roman"/>
          <w:b/>
        </w:rPr>
        <w:t>Space debris is rising to dangerous levels</w:t>
      </w:r>
      <w:r>
        <w:rPr>
          <w:rStyle w:val="Style13ptBold"/>
          <w:rFonts w:ascii="Times New Roman" w:hAnsi="Times New Roman" w:cs="Times New Roman"/>
          <w:b/>
        </w:rPr>
        <w:t xml:space="preserve"> in the status quo</w:t>
      </w:r>
    </w:p>
    <w:p w14:paraId="00C762C1" w14:textId="77777777" w:rsidR="0078063D" w:rsidRPr="00490775" w:rsidRDefault="0078063D" w:rsidP="0078063D">
      <w:pPr>
        <w:rPr>
          <w:rFonts w:ascii="Times New Roman" w:hAnsi="Times New Roman" w:cs="Times New Roman"/>
          <w:color w:val="000000" w:themeColor="text1"/>
          <w:sz w:val="16"/>
          <w:szCs w:val="16"/>
          <w:u w:val="single"/>
        </w:rPr>
      </w:pPr>
      <w:r w:rsidRPr="00490775">
        <w:rPr>
          <w:rStyle w:val="Style13ptBold"/>
          <w:rFonts w:ascii="Times New Roman" w:hAnsi="Times New Roman" w:cs="Times New Roman"/>
        </w:rPr>
        <w:t>Choudhury 18’</w:t>
      </w:r>
      <w:r w:rsidRPr="00490775">
        <w:rPr>
          <w:rFonts w:ascii="Times New Roman" w:hAnsi="Times New Roman" w:cs="Times New Roman"/>
          <w:color w:val="000000" w:themeColor="text1"/>
          <w:u w:val="single"/>
        </w:rPr>
        <w:t xml:space="preserve"> – </w:t>
      </w:r>
      <w:r w:rsidRPr="00490775">
        <w:rPr>
          <w:rFonts w:ascii="Times New Roman" w:hAnsi="Times New Roman" w:cs="Times New Roman"/>
          <w:color w:val="000000" w:themeColor="text1"/>
          <w:sz w:val="16"/>
          <w:szCs w:val="16"/>
        </w:rPr>
        <w:t>Saheli Roy Choudhury, Saheli Roy Choudhury is a reporter for CNBC.com. She reports on technology news in Asia Pacific, with a focus on artificial intelligence, 5G and cybersecurity. She also covers India and writes on market moves in the region, “Space junk is a big problem and it’s going to get worse”, CNBC, 09/18/18 [</w:t>
      </w:r>
      <w:hyperlink r:id="rId11">
        <w:r w:rsidRPr="00490775">
          <w:rPr>
            <w:rStyle w:val="Hyperlink"/>
            <w:rFonts w:ascii="Times New Roman" w:hAnsi="Times New Roman" w:cs="Times New Roman"/>
            <w:sz w:val="16"/>
            <w:szCs w:val="16"/>
          </w:rPr>
          <w:t>https://www.cnbc.com/2018/09/18/wef-tianjin-space-junk-is-a-big-problem-and-its-going-to-get-worse.html</w:t>
        </w:r>
      </w:hyperlink>
      <w:r w:rsidRPr="00490775">
        <w:rPr>
          <w:rFonts w:ascii="Times New Roman" w:hAnsi="Times New Roman" w:cs="Times New Roman"/>
          <w:color w:val="000000" w:themeColor="text1"/>
          <w:sz w:val="16"/>
          <w:szCs w:val="16"/>
        </w:rPr>
        <w:t>] Accessed 12/12/21 AHS//AP</w:t>
      </w:r>
    </w:p>
    <w:p w14:paraId="7C242667" w14:textId="77777777" w:rsidR="0078063D" w:rsidRPr="00490775" w:rsidRDefault="0078063D" w:rsidP="0078063D">
      <w:pPr>
        <w:rPr>
          <w:rFonts w:ascii="Times New Roman" w:hAnsi="Times New Roman" w:cs="Times New Roman"/>
          <w:color w:val="000000" w:themeColor="text1"/>
        </w:rPr>
      </w:pPr>
      <w:r w:rsidRPr="00490775">
        <w:rPr>
          <w:rFonts w:ascii="Times New Roman" w:hAnsi="Times New Roman" w:cs="Times New Roman"/>
          <w:color w:val="000000" w:themeColor="text1"/>
          <w:highlight w:val="yellow"/>
          <w:u w:val="single"/>
        </w:rPr>
        <w:t>Space debris has become a huge problem</w:t>
      </w:r>
      <w:r w:rsidRPr="00490775">
        <w:rPr>
          <w:rFonts w:ascii="Times New Roman" w:hAnsi="Times New Roman" w:cs="Times New Roman"/>
          <w:color w:val="000000" w:themeColor="text1"/>
        </w:rPr>
        <w:t xml:space="preserve">. </w:t>
      </w:r>
      <w:r w:rsidRPr="00490775">
        <w:rPr>
          <w:rFonts w:ascii="Times New Roman" w:hAnsi="Times New Roman" w:cs="Times New Roman"/>
          <w:color w:val="000000" w:themeColor="text1"/>
          <w:sz w:val="16"/>
          <w:szCs w:val="16"/>
        </w:rPr>
        <w:t>Their accumulation in Earth’s orbit has become a hindrance</w:t>
      </w:r>
      <w:r w:rsidRPr="00490775">
        <w:rPr>
          <w:rFonts w:ascii="Times New Roman" w:hAnsi="Times New Roman" w:cs="Times New Roman"/>
          <w:color w:val="000000" w:themeColor="text1"/>
        </w:rPr>
        <w:t xml:space="preserve"> </w:t>
      </w:r>
      <w:r w:rsidRPr="00490775">
        <w:rPr>
          <w:rFonts w:ascii="Times New Roman" w:hAnsi="Times New Roman" w:cs="Times New Roman"/>
          <w:color w:val="000000" w:themeColor="text1"/>
          <w:highlight w:val="yellow"/>
          <w:u w:val="single"/>
        </w:rPr>
        <w:t>and can endanger future missions</w:t>
      </w:r>
      <w:r w:rsidRPr="00490775">
        <w:rPr>
          <w:rFonts w:ascii="Times New Roman" w:hAnsi="Times New Roman" w:cs="Times New Roman"/>
          <w:color w:val="000000" w:themeColor="text1"/>
          <w:u w:val="single"/>
        </w:rPr>
        <w:t xml:space="preserve"> to the moon or Mars,</w:t>
      </w:r>
      <w:r w:rsidRPr="00490775">
        <w:rPr>
          <w:rFonts w:ascii="Times New Roman" w:hAnsi="Times New Roman" w:cs="Times New Roman"/>
          <w:color w:val="000000" w:themeColor="text1"/>
        </w:rPr>
        <w:t xml:space="preserve"> </w:t>
      </w:r>
      <w:r w:rsidRPr="00490775">
        <w:rPr>
          <w:rFonts w:ascii="Times New Roman" w:hAnsi="Times New Roman" w:cs="Times New Roman"/>
          <w:color w:val="000000" w:themeColor="text1"/>
          <w:sz w:val="16"/>
          <w:szCs w:val="16"/>
        </w:rPr>
        <w:t xml:space="preserve">according to the chief of a company that’s trying to solve the issue. A surge in aggressive space ventures in recent years has seen a build-up of space junk, and they are set to grow exponentially, Nobu Okada, founder and CEO of </w:t>
      </w:r>
      <w:proofErr w:type="spellStart"/>
      <w:r w:rsidRPr="00490775">
        <w:rPr>
          <w:rFonts w:ascii="Times New Roman" w:hAnsi="Times New Roman" w:cs="Times New Roman"/>
          <w:color w:val="000000" w:themeColor="text1"/>
          <w:sz w:val="16"/>
          <w:szCs w:val="16"/>
        </w:rPr>
        <w:t>Astroscale</w:t>
      </w:r>
      <w:proofErr w:type="spellEnd"/>
      <w:r w:rsidRPr="00490775">
        <w:rPr>
          <w:rFonts w:ascii="Times New Roman" w:hAnsi="Times New Roman" w:cs="Times New Roman"/>
          <w:color w:val="000000" w:themeColor="text1"/>
          <w:sz w:val="16"/>
          <w:szCs w:val="16"/>
        </w:rPr>
        <w:t>, told CNBC at the</w:t>
      </w:r>
      <w:r w:rsidRPr="00490775">
        <w:rPr>
          <w:rFonts w:ascii="Times New Roman" w:hAnsi="Times New Roman" w:cs="Times New Roman"/>
          <w:color w:val="000000" w:themeColor="text1"/>
        </w:rPr>
        <w:t> </w:t>
      </w:r>
      <w:hyperlink r:id="rId12" w:history="1">
        <w:r w:rsidRPr="00490775">
          <w:rPr>
            <w:rFonts w:ascii="Times New Roman" w:hAnsi="Times New Roman" w:cs="Times New Roman"/>
            <w:color w:val="000000" w:themeColor="text1"/>
            <w:u w:val="single"/>
          </w:rPr>
          <w:t>World Economic Forum’s</w:t>
        </w:r>
      </w:hyperlink>
      <w:r w:rsidRPr="00490775">
        <w:rPr>
          <w:rFonts w:ascii="Times New Roman" w:hAnsi="Times New Roman" w:cs="Times New Roman"/>
          <w:color w:val="000000" w:themeColor="text1"/>
        </w:rPr>
        <w:t> </w:t>
      </w:r>
      <w:r w:rsidRPr="00490775">
        <w:rPr>
          <w:rFonts w:ascii="Times New Roman" w:hAnsi="Times New Roman" w:cs="Times New Roman"/>
          <w:color w:val="000000" w:themeColor="text1"/>
          <w:sz w:val="16"/>
          <w:szCs w:val="16"/>
        </w:rPr>
        <w:t>Annual Meeting of the New Champions in Tianjin, </w:t>
      </w:r>
      <w:hyperlink r:id="rId13" w:history="1">
        <w:r w:rsidRPr="00490775">
          <w:rPr>
            <w:rFonts w:ascii="Times New Roman" w:hAnsi="Times New Roman" w:cs="Times New Roman"/>
            <w:color w:val="000000" w:themeColor="text1"/>
            <w:sz w:val="16"/>
            <w:szCs w:val="16"/>
            <w:u w:val="single"/>
          </w:rPr>
          <w:t>China</w:t>
        </w:r>
      </w:hyperlink>
      <w:r w:rsidRPr="00490775">
        <w:rPr>
          <w:rFonts w:ascii="Times New Roman" w:hAnsi="Times New Roman" w:cs="Times New Roman"/>
          <w:color w:val="000000" w:themeColor="text1"/>
          <w:sz w:val="16"/>
          <w:szCs w:val="16"/>
        </w:rPr>
        <w:t>. “Over the last 5 to 7 years, we saw (about) 2,000 space ventures in the world. Their plans are so aggressive, they’re going to launch 10,000 to 20,000 satellites over the next 5 to 10 years,” he said. “We see the exponential growth of objects in space.”</w:t>
      </w:r>
      <w:r w:rsidRPr="00490775">
        <w:rPr>
          <w:rFonts w:ascii="Times New Roman" w:hAnsi="Times New Roman" w:cs="Times New Roman"/>
          <w:color w:val="000000" w:themeColor="text1"/>
        </w:rPr>
        <w:t xml:space="preserve"> </w:t>
      </w:r>
      <w:r w:rsidRPr="00490775">
        <w:rPr>
          <w:rFonts w:ascii="Times New Roman" w:hAnsi="Times New Roman" w:cs="Times New Roman"/>
          <w:color w:val="000000" w:themeColor="text1"/>
          <w:highlight w:val="yellow"/>
          <w:u w:val="single"/>
        </w:rPr>
        <w:t>There are </w:t>
      </w:r>
      <w:hyperlink r:id="rId14" w:tgtFrame="_blank" w:history="1">
        <w:r w:rsidRPr="00490775">
          <w:rPr>
            <w:rFonts w:ascii="Times New Roman" w:hAnsi="Times New Roman" w:cs="Times New Roman"/>
            <w:color w:val="000000" w:themeColor="text1"/>
            <w:highlight w:val="yellow"/>
            <w:u w:val="single"/>
          </w:rPr>
          <w:t>more than 500,000 pieces of junk</w:t>
        </w:r>
      </w:hyperlink>
      <w:r w:rsidRPr="00490775">
        <w:rPr>
          <w:rFonts w:ascii="Times New Roman" w:hAnsi="Times New Roman" w:cs="Times New Roman"/>
          <w:color w:val="000000" w:themeColor="text1"/>
        </w:rPr>
        <w:t> </w:t>
      </w:r>
      <w:r w:rsidRPr="00490775">
        <w:rPr>
          <w:rFonts w:ascii="Times New Roman" w:hAnsi="Times New Roman" w:cs="Times New Roman"/>
          <w:color w:val="000000" w:themeColor="text1"/>
          <w:sz w:val="16"/>
          <w:szCs w:val="16"/>
        </w:rPr>
        <w:t>floating around Earth’s orbit, including defunct satellites, rocket boosters, nuts and bolts,</w:t>
      </w:r>
      <w:r w:rsidRPr="00490775">
        <w:rPr>
          <w:rFonts w:ascii="Times New Roman" w:hAnsi="Times New Roman" w:cs="Times New Roman"/>
          <w:color w:val="000000" w:themeColor="text1"/>
        </w:rPr>
        <w:t xml:space="preserve"> </w:t>
      </w:r>
      <w:r w:rsidRPr="00490775">
        <w:rPr>
          <w:rFonts w:ascii="Times New Roman" w:hAnsi="Times New Roman" w:cs="Times New Roman"/>
          <w:color w:val="000000" w:themeColor="text1"/>
          <w:highlight w:val="yellow"/>
          <w:u w:val="single"/>
        </w:rPr>
        <w:t>all of which pose a substantial threat to astronauts and spacecraft</w:t>
      </w:r>
      <w:r w:rsidRPr="00490775">
        <w:rPr>
          <w:rFonts w:ascii="Times New Roman" w:hAnsi="Times New Roman" w:cs="Times New Roman"/>
          <w:color w:val="000000" w:themeColor="text1"/>
          <w:sz w:val="16"/>
          <w:szCs w:val="16"/>
          <w:u w:val="single"/>
        </w:rPr>
        <w:t>,</w:t>
      </w:r>
      <w:r w:rsidRPr="00490775">
        <w:rPr>
          <w:rFonts w:ascii="Times New Roman" w:hAnsi="Times New Roman" w:cs="Times New Roman"/>
          <w:color w:val="000000" w:themeColor="text1"/>
          <w:sz w:val="16"/>
          <w:szCs w:val="16"/>
        </w:rPr>
        <w:t xml:space="preserve"> according to U.S. space agency NASA. </w:t>
      </w:r>
      <w:hyperlink r:id="rId15" w:tgtFrame="_blank" w:history="1">
        <w:r w:rsidRPr="00490775">
          <w:rPr>
            <w:rFonts w:ascii="Times New Roman" w:hAnsi="Times New Roman" w:cs="Times New Roman"/>
            <w:color w:val="000000" w:themeColor="text1"/>
            <w:sz w:val="16"/>
            <w:szCs w:val="16"/>
            <w:u w:val="single"/>
          </w:rPr>
          <w:t>The European Space Agency said</w:t>
        </w:r>
      </w:hyperlink>
      <w:r w:rsidRPr="00490775">
        <w:rPr>
          <w:rFonts w:ascii="Times New Roman" w:hAnsi="Times New Roman" w:cs="Times New Roman"/>
          <w:color w:val="000000" w:themeColor="text1"/>
          <w:sz w:val="16"/>
          <w:szCs w:val="16"/>
        </w:rPr>
        <w:t> that as of January 2018, there are about 29,000 objects larger than 10 centimeters, around 750,000 objects that range between 1 cm to 10 cm and about 166 million objects between 1 millimeter to 1 cm in size. Okada said that pieces of debris fly around the Earth throughout the day, and there are plenty of near-miss situations where two objects almost collide. When they do hit each other, those collisions end up creating even more debris. “</w:t>
      </w:r>
      <w:r w:rsidRPr="00490775">
        <w:rPr>
          <w:rFonts w:ascii="Times New Roman" w:hAnsi="Times New Roman" w:cs="Times New Roman"/>
          <w:color w:val="000000" w:themeColor="text1"/>
          <w:highlight w:val="yellow"/>
          <w:u w:val="single"/>
        </w:rPr>
        <w:t>Even the small particle</w:t>
      </w:r>
      <w:r w:rsidRPr="00490775">
        <w:rPr>
          <w:rFonts w:ascii="Times New Roman" w:hAnsi="Times New Roman" w:cs="Times New Roman"/>
          <w:color w:val="000000" w:themeColor="text1"/>
          <w:u w:val="single"/>
        </w:rPr>
        <w:t xml:space="preserve"> caused by the collision </w:t>
      </w:r>
      <w:r w:rsidRPr="00490775">
        <w:rPr>
          <w:rFonts w:ascii="Times New Roman" w:hAnsi="Times New Roman" w:cs="Times New Roman"/>
          <w:color w:val="000000" w:themeColor="text1"/>
          <w:highlight w:val="yellow"/>
          <w:u w:val="single"/>
        </w:rPr>
        <w:t>has enough power to blow up a satellite</w:t>
      </w:r>
      <w:r w:rsidRPr="00490775">
        <w:rPr>
          <w:rFonts w:ascii="Times New Roman" w:hAnsi="Times New Roman" w:cs="Times New Roman"/>
          <w:color w:val="000000" w:themeColor="text1"/>
          <w:u w:val="single"/>
        </w:rPr>
        <w:t xml:space="preserve">,” he said. </w:t>
      </w:r>
      <w:r w:rsidRPr="00490775">
        <w:rPr>
          <w:rFonts w:ascii="Times New Roman" w:hAnsi="Times New Roman" w:cs="Times New Roman"/>
          <w:color w:val="000000" w:themeColor="text1"/>
          <w:highlight w:val="yellow"/>
          <w:u w:val="single"/>
        </w:rPr>
        <w:t>“If we continue</w:t>
      </w:r>
      <w:r w:rsidRPr="00490775">
        <w:rPr>
          <w:rFonts w:ascii="Times New Roman" w:hAnsi="Times New Roman" w:cs="Times New Roman"/>
          <w:color w:val="000000" w:themeColor="text1"/>
          <w:u w:val="single"/>
        </w:rPr>
        <w:t xml:space="preserve"> the chain reactions of the collisions, </w:t>
      </w:r>
      <w:r w:rsidRPr="00490775">
        <w:rPr>
          <w:rFonts w:ascii="Times New Roman" w:hAnsi="Times New Roman" w:cs="Times New Roman"/>
          <w:color w:val="000000" w:themeColor="text1"/>
          <w:highlight w:val="yellow"/>
          <w:u w:val="single"/>
        </w:rPr>
        <w:t>we won’t be able to put</w:t>
      </w:r>
      <w:r w:rsidRPr="00490775">
        <w:rPr>
          <w:rFonts w:ascii="Times New Roman" w:hAnsi="Times New Roman" w:cs="Times New Roman"/>
          <w:color w:val="000000" w:themeColor="text1"/>
          <w:u w:val="single"/>
        </w:rPr>
        <w:t xml:space="preserve"> our space </w:t>
      </w:r>
      <w:r w:rsidRPr="00490775">
        <w:rPr>
          <w:rFonts w:ascii="Times New Roman" w:hAnsi="Times New Roman" w:cs="Times New Roman"/>
          <w:color w:val="000000" w:themeColor="text1"/>
          <w:highlight w:val="yellow"/>
          <w:u w:val="single"/>
        </w:rPr>
        <w:t>assets into space</w:t>
      </w:r>
      <w:r w:rsidRPr="00490775">
        <w:rPr>
          <w:rFonts w:ascii="Times New Roman" w:hAnsi="Times New Roman" w:cs="Times New Roman"/>
          <w:color w:val="000000" w:themeColor="text1"/>
        </w:rPr>
        <w:t xml:space="preserve">. </w:t>
      </w:r>
      <w:proofErr w:type="gramStart"/>
      <w:r w:rsidRPr="00490775">
        <w:rPr>
          <w:rFonts w:ascii="Times New Roman" w:hAnsi="Times New Roman" w:cs="Times New Roman"/>
          <w:color w:val="000000" w:themeColor="text1"/>
        </w:rPr>
        <w:t>S</w:t>
      </w:r>
      <w:r w:rsidRPr="00490775">
        <w:rPr>
          <w:rFonts w:ascii="Times New Roman" w:hAnsi="Times New Roman" w:cs="Times New Roman"/>
          <w:color w:val="000000" w:themeColor="text1"/>
          <w:sz w:val="16"/>
          <w:szCs w:val="16"/>
        </w:rPr>
        <w:t>o</w:t>
      </w:r>
      <w:proofErr w:type="gramEnd"/>
      <w:r w:rsidRPr="00490775">
        <w:rPr>
          <w:rFonts w:ascii="Times New Roman" w:hAnsi="Times New Roman" w:cs="Times New Roman"/>
          <w:color w:val="000000" w:themeColor="text1"/>
          <w:sz w:val="16"/>
          <w:szCs w:val="16"/>
        </w:rPr>
        <w:t xml:space="preserve"> it’s now (that) we have to remove large objects from space.”</w:t>
      </w:r>
    </w:p>
    <w:p w14:paraId="480DF963" w14:textId="0F846D6B" w:rsidR="008033C9" w:rsidRPr="008033C9" w:rsidRDefault="008033C9" w:rsidP="008033C9">
      <w:pPr>
        <w:pStyle w:val="Heading4"/>
        <w:rPr>
          <w:rFonts w:cstheme="minorBidi"/>
          <w:color w:val="000000" w:themeColor="text1"/>
        </w:rPr>
      </w:pPr>
      <w:r>
        <w:rPr>
          <w:color w:val="000000" w:themeColor="text1"/>
        </w:rPr>
        <w:br/>
      </w:r>
      <w:r w:rsidR="0078063D">
        <w:rPr>
          <w:color w:val="000000" w:themeColor="text1"/>
        </w:rPr>
        <w:t>2</w:t>
      </w:r>
      <w:r>
        <w:rPr>
          <w:color w:val="000000" w:themeColor="text1"/>
        </w:rPr>
        <w:t xml:space="preserve">) Link turn: </w:t>
      </w:r>
      <w:r>
        <w:t>Private companies are key to cleanup</w:t>
      </w:r>
    </w:p>
    <w:p w14:paraId="5B251957" w14:textId="77777777" w:rsidR="008033C9" w:rsidRPr="00D814A4" w:rsidRDefault="008033C9" w:rsidP="008033C9">
      <w:pPr>
        <w:rPr>
          <w:sz w:val="16"/>
          <w:szCs w:val="16"/>
        </w:rPr>
      </w:pPr>
      <w:r w:rsidRPr="00D814A4">
        <w:rPr>
          <w:rStyle w:val="Style13ptBold"/>
        </w:rPr>
        <w:t xml:space="preserve">Moore and </w:t>
      </w:r>
      <w:proofErr w:type="spellStart"/>
      <w:r w:rsidRPr="00D814A4">
        <w:rPr>
          <w:rStyle w:val="Style13ptBold"/>
        </w:rPr>
        <w:t>Burken</w:t>
      </w:r>
      <w:proofErr w:type="spellEnd"/>
      <w:r w:rsidRPr="00D814A4">
        <w:rPr>
          <w:rStyle w:val="Style13ptBold"/>
        </w:rPr>
        <w:t xml:space="preserve"> 21</w:t>
      </w:r>
      <w:r>
        <w:t xml:space="preserve">’ </w:t>
      </w:r>
      <w:r w:rsidRPr="00D814A4">
        <w:rPr>
          <w:sz w:val="16"/>
          <w:szCs w:val="16"/>
        </w:rPr>
        <w:t xml:space="preserve">– Adrian Moore and Rebecca van </w:t>
      </w:r>
      <w:proofErr w:type="spellStart"/>
      <w:r w:rsidRPr="00D814A4">
        <w:rPr>
          <w:sz w:val="16"/>
          <w:szCs w:val="16"/>
        </w:rPr>
        <w:t>Burken</w:t>
      </w:r>
      <w:proofErr w:type="spellEnd"/>
      <w:r w:rsidRPr="00D814A4">
        <w:rPr>
          <w:sz w:val="16"/>
          <w:szCs w:val="16"/>
        </w:rPr>
        <w:t xml:space="preserve">, Adrian Moore is vice president and Rebecca van </w:t>
      </w:r>
      <w:proofErr w:type="spellStart"/>
      <w:r w:rsidRPr="00D814A4">
        <w:rPr>
          <w:sz w:val="16"/>
          <w:szCs w:val="16"/>
        </w:rPr>
        <w:t>Burken</w:t>
      </w:r>
      <w:proofErr w:type="spellEnd"/>
      <w:r w:rsidRPr="00D814A4">
        <w:rPr>
          <w:sz w:val="16"/>
          <w:szCs w:val="16"/>
        </w:rPr>
        <w:t xml:space="preserve"> is a senior policy fellow at Reason Foundation, where they are authors of the report, “U.S. Space Traffic Management </w:t>
      </w:r>
      <w:proofErr w:type="gramStart"/>
      <w:r w:rsidRPr="00D814A4">
        <w:rPr>
          <w:sz w:val="16"/>
          <w:szCs w:val="16"/>
        </w:rPr>
        <w:t>And</w:t>
      </w:r>
      <w:proofErr w:type="gramEnd"/>
      <w:r w:rsidRPr="00D814A4">
        <w:rPr>
          <w:sz w:val="16"/>
          <w:szCs w:val="16"/>
        </w:rPr>
        <w:t xml:space="preserve"> Orbital Debris Policy.”, “It's time for US to get serious about cleaning up space junk”, The Hill, July 27</w:t>
      </w:r>
      <w:r w:rsidRPr="00D814A4">
        <w:rPr>
          <w:sz w:val="16"/>
          <w:szCs w:val="16"/>
          <w:vertAlign w:val="superscript"/>
        </w:rPr>
        <w:t>th</w:t>
      </w:r>
      <w:r w:rsidRPr="00D814A4">
        <w:rPr>
          <w:sz w:val="16"/>
          <w:szCs w:val="16"/>
        </w:rPr>
        <w:t>, 2021, [https://thehill.com/opinion/technology/564945-its-time-for-us-to-get-serious-about-cleaning-up-space-junk] Accessed 12/14/21 AHS//AP</w:t>
      </w:r>
    </w:p>
    <w:p w14:paraId="3949F84C" w14:textId="427F53E9" w:rsidR="008033C9" w:rsidRDefault="008033C9" w:rsidP="008033C9">
      <w:pPr>
        <w:rPr>
          <w:u w:val="single"/>
        </w:rPr>
      </w:pPr>
      <w:r w:rsidRPr="00A22E73">
        <w:rPr>
          <w:sz w:val="16"/>
          <w:szCs w:val="16"/>
          <w:shd w:val="clear" w:color="auto" w:fill="FFFFFF"/>
        </w:rPr>
        <w:t xml:space="preserve">Urgency means committing to better space traffic </w:t>
      </w:r>
      <w:proofErr w:type="gramStart"/>
      <w:r w:rsidRPr="00A22E73">
        <w:rPr>
          <w:sz w:val="16"/>
          <w:szCs w:val="16"/>
          <w:shd w:val="clear" w:color="auto" w:fill="FFFFFF"/>
        </w:rPr>
        <w:t>management, and</w:t>
      </w:r>
      <w:proofErr w:type="gramEnd"/>
      <w:r w:rsidRPr="00A22E73">
        <w:rPr>
          <w:sz w:val="16"/>
          <w:szCs w:val="16"/>
          <w:shd w:val="clear" w:color="auto" w:fill="FFFFFF"/>
        </w:rPr>
        <w:t xml:space="preserve"> tracking and removing orbital debris.</w:t>
      </w:r>
      <w:r w:rsidRPr="00A22E73">
        <w:rPr>
          <w:rFonts w:ascii="Times New Roman" w:hAnsi="Times New Roman"/>
          <w:sz w:val="16"/>
          <w:szCs w:val="16"/>
        </w:rPr>
        <w:t xml:space="preserve"> </w:t>
      </w:r>
      <w:r w:rsidRPr="00A22E73">
        <w:rPr>
          <w:u w:val="single"/>
        </w:rPr>
        <w:t xml:space="preserve">Orbital </w:t>
      </w:r>
      <w:r w:rsidRPr="00A22E73">
        <w:rPr>
          <w:highlight w:val="yellow"/>
          <w:u w:val="single"/>
        </w:rPr>
        <w:t>debris management is not well organized within the government</w:t>
      </w:r>
      <w:r w:rsidRPr="00A22E73">
        <w:rPr>
          <w:u w:val="single"/>
        </w:rPr>
        <w:t>.</w:t>
      </w:r>
      <w:r>
        <w:t xml:space="preserve"> </w:t>
      </w:r>
      <w:r w:rsidRPr="00A22E73">
        <w:rPr>
          <w:sz w:val="16"/>
          <w:szCs w:val="16"/>
        </w:rPr>
        <w:t>Right now, the Department of Defense (DOD) does most tracking of space debris for the U.S. out of the need to protect military satellites and national security interests. NASA has its own less advanced systems for tracking debris. However, orbital debris management is not just about tracking debris anymore. It is also about forming collision warning systems and safely managing traffic in space. To do this efficiently,</w:t>
      </w:r>
      <w:r>
        <w:t xml:space="preserve"> </w:t>
      </w:r>
      <w:r w:rsidRPr="00A22E73">
        <w:rPr>
          <w:highlight w:val="yellow"/>
          <w:u w:val="single"/>
        </w:rPr>
        <w:t>we need</w:t>
      </w:r>
      <w:r w:rsidRPr="00A22E73">
        <w:rPr>
          <w:u w:val="single"/>
        </w:rPr>
        <w:t xml:space="preserve"> a civil repository for all orbital debris components</w:t>
      </w:r>
      <w:r w:rsidRPr="00A22E73">
        <w:rPr>
          <w:color w:val="000000" w:themeColor="text1"/>
          <w:szCs w:val="22"/>
          <w:u w:val="single"/>
        </w:rPr>
        <w:t>, </w:t>
      </w:r>
      <w:hyperlink r:id="rId16" w:tgtFrame="_blank" w:history="1">
        <w:r w:rsidRPr="00A22E73">
          <w:rPr>
            <w:rStyle w:val="Hyperlink"/>
            <w:color w:val="000000" w:themeColor="text1"/>
            <w:szCs w:val="22"/>
            <w:u w:val="single"/>
          </w:rPr>
          <w:t xml:space="preserve">something that many </w:t>
        </w:r>
        <w:r w:rsidRPr="00A22E73">
          <w:rPr>
            <w:rStyle w:val="Hyperlink"/>
            <w:color w:val="000000" w:themeColor="text1"/>
            <w:szCs w:val="22"/>
            <w:highlight w:val="yellow"/>
            <w:u w:val="single"/>
          </w:rPr>
          <w:t>commercial space companie</w:t>
        </w:r>
        <w:r w:rsidRPr="00A22E73">
          <w:rPr>
            <w:rStyle w:val="Hyperlink"/>
            <w:color w:val="000000" w:themeColor="text1"/>
            <w:szCs w:val="22"/>
            <w:u w:val="single"/>
          </w:rPr>
          <w:t>s have already created on their own</w:t>
        </w:r>
      </w:hyperlink>
      <w:r w:rsidRPr="00A22E73">
        <w:rPr>
          <w:color w:val="000000" w:themeColor="text1"/>
          <w:szCs w:val="22"/>
          <w:u w:val="single"/>
        </w:rPr>
        <w:t> </w:t>
      </w:r>
      <w:r w:rsidRPr="00A22E73">
        <w:rPr>
          <w:color w:val="000000" w:themeColor="text1"/>
          <w:szCs w:val="22"/>
          <w:highlight w:val="yellow"/>
          <w:u w:val="single"/>
        </w:rPr>
        <w:t>to stay aware of orbital debris and help protect</w:t>
      </w:r>
      <w:r w:rsidRPr="00A22E73">
        <w:rPr>
          <w:color w:val="000000" w:themeColor="text1"/>
          <w:szCs w:val="22"/>
          <w:u w:val="single"/>
        </w:rPr>
        <w:t xml:space="preserve"> their satellites in space.</w:t>
      </w:r>
      <w:r w:rsidRPr="00A22E73">
        <w:rPr>
          <w:color w:val="000000" w:themeColor="text1"/>
          <w:szCs w:val="22"/>
        </w:rPr>
        <w:t xml:space="preserve"> </w:t>
      </w:r>
      <w:r w:rsidRPr="00A22E73">
        <w:rPr>
          <w:color w:val="000000" w:themeColor="text1"/>
          <w:sz w:val="16"/>
          <w:szCs w:val="16"/>
        </w:rPr>
        <w:t xml:space="preserve">Tracking debris may be a national security </w:t>
      </w:r>
      <w:proofErr w:type="gramStart"/>
      <w:r w:rsidRPr="00A22E73">
        <w:rPr>
          <w:color w:val="000000" w:themeColor="text1"/>
          <w:sz w:val="16"/>
          <w:szCs w:val="16"/>
        </w:rPr>
        <w:t>priority, but</w:t>
      </w:r>
      <w:proofErr w:type="gramEnd"/>
      <w:r w:rsidRPr="00A22E73">
        <w:rPr>
          <w:color w:val="000000" w:themeColor="text1"/>
          <w:sz w:val="16"/>
          <w:szCs w:val="16"/>
        </w:rPr>
        <w:t xml:space="preserve"> providing space traffic control is not really in the Defense Department’s mission</w:t>
      </w:r>
      <w:r w:rsidRPr="00A22E73">
        <w:rPr>
          <w:color w:val="000000" w:themeColor="text1"/>
          <w:szCs w:val="22"/>
        </w:rPr>
        <w:t>.</w:t>
      </w:r>
      <w:r>
        <w:rPr>
          <w:color w:val="000000" w:themeColor="text1"/>
          <w:szCs w:val="22"/>
        </w:rPr>
        <w:t xml:space="preserve"> </w:t>
      </w:r>
      <w:r w:rsidRPr="00A22E73">
        <w:rPr>
          <w:color w:val="000000" w:themeColor="text1"/>
          <w:szCs w:val="22"/>
          <w:highlight w:val="yellow"/>
          <w:u w:val="single"/>
        </w:rPr>
        <w:t>We should be utilizing the private sector’s expertise</w:t>
      </w:r>
      <w:r w:rsidRPr="00A22E73">
        <w:rPr>
          <w:color w:val="000000" w:themeColor="text1"/>
          <w:szCs w:val="22"/>
          <w:u w:val="single"/>
        </w:rPr>
        <w:t xml:space="preserve"> and advancements in this area</w:t>
      </w:r>
      <w:r w:rsidRPr="00A22E73">
        <w:rPr>
          <w:color w:val="000000" w:themeColor="text1"/>
          <w:sz w:val="16"/>
          <w:szCs w:val="16"/>
        </w:rPr>
        <w:t xml:space="preserve">. For example, </w:t>
      </w:r>
      <w:proofErr w:type="spellStart"/>
      <w:r w:rsidRPr="00A22E73">
        <w:rPr>
          <w:color w:val="000000" w:themeColor="text1"/>
          <w:sz w:val="16"/>
          <w:szCs w:val="16"/>
        </w:rPr>
        <w:t>Astroscale</w:t>
      </w:r>
      <w:proofErr w:type="spellEnd"/>
      <w:r w:rsidRPr="00A22E73">
        <w:rPr>
          <w:color w:val="000000" w:themeColor="text1"/>
          <w:sz w:val="16"/>
          <w:szCs w:val="16"/>
        </w:rPr>
        <w:t xml:space="preserve"> has contracts with both the Japanese and European space agencies to develop orbital debris removal capability. And responsibility for developing collision warnings and space traffic management </w:t>
      </w:r>
      <w:hyperlink r:id="rId17" w:tgtFrame="_blank" w:history="1">
        <w:r w:rsidRPr="00A22E73">
          <w:rPr>
            <w:rStyle w:val="Hyperlink"/>
            <w:color w:val="000000" w:themeColor="text1"/>
            <w:sz w:val="16"/>
            <w:szCs w:val="16"/>
          </w:rPr>
          <w:t>would be best suited for the Office of Space Commerce</w:t>
        </w:r>
      </w:hyperlink>
      <w:r w:rsidRPr="00A22E73">
        <w:rPr>
          <w:color w:val="000000" w:themeColor="text1"/>
          <w:sz w:val="16"/>
          <w:szCs w:val="16"/>
        </w:rPr>
        <w:t>, an office with existing connections to the commercial space industry, NASA and DOD</w:t>
      </w:r>
      <w:r w:rsidRPr="00A22E73">
        <w:rPr>
          <w:color w:val="000000" w:themeColor="text1"/>
          <w:sz w:val="16"/>
          <w:szCs w:val="16"/>
          <w:u w:val="single"/>
        </w:rPr>
        <w:t>.</w:t>
      </w:r>
      <w:r w:rsidRPr="00A22E73">
        <w:rPr>
          <w:color w:val="000000" w:themeColor="text1"/>
          <w:szCs w:val="22"/>
          <w:u w:val="single"/>
        </w:rPr>
        <w:t xml:space="preserve"> </w:t>
      </w:r>
      <w:r w:rsidRPr="00A22E73">
        <w:rPr>
          <w:color w:val="000000" w:themeColor="text1"/>
          <w:szCs w:val="22"/>
          <w:highlight w:val="yellow"/>
          <w:u w:val="single"/>
        </w:rPr>
        <w:t>Partnering with</w:t>
      </w:r>
      <w:r w:rsidRPr="00A22E73">
        <w:rPr>
          <w:color w:val="000000" w:themeColor="text1"/>
          <w:szCs w:val="22"/>
          <w:u w:val="single"/>
        </w:rPr>
        <w:t xml:space="preserve"> the debris tracking and removal systems </w:t>
      </w:r>
      <w:r w:rsidRPr="00A22E73">
        <w:rPr>
          <w:color w:val="000000" w:themeColor="text1"/>
          <w:szCs w:val="22"/>
          <w:highlight w:val="yellow"/>
          <w:u w:val="single"/>
        </w:rPr>
        <w:t>private companies</w:t>
      </w:r>
      <w:r w:rsidRPr="00A22E73">
        <w:rPr>
          <w:color w:val="000000" w:themeColor="text1"/>
          <w:u w:val="single"/>
        </w:rPr>
        <w:t xml:space="preserve"> </w:t>
      </w:r>
      <w:r w:rsidRPr="00A22E73">
        <w:rPr>
          <w:u w:val="single"/>
        </w:rPr>
        <w:t xml:space="preserve">are developing while </w:t>
      </w:r>
      <w:r w:rsidRPr="00A22E73">
        <w:rPr>
          <w:highlight w:val="yellow"/>
          <w:u w:val="single"/>
        </w:rPr>
        <w:t>free</w:t>
      </w:r>
      <w:r w:rsidRPr="00A22E73">
        <w:rPr>
          <w:u w:val="single"/>
        </w:rPr>
        <w:t xml:space="preserve">ing </w:t>
      </w:r>
      <w:r w:rsidRPr="00A22E73">
        <w:rPr>
          <w:highlight w:val="yellow"/>
          <w:u w:val="single"/>
        </w:rPr>
        <w:t>up DOD</w:t>
      </w:r>
      <w:r w:rsidRPr="00A22E73">
        <w:rPr>
          <w:u w:val="single"/>
        </w:rPr>
        <w:t xml:space="preserve"> to focus on military awareness </w:t>
      </w:r>
      <w:r w:rsidRPr="00A22E73">
        <w:rPr>
          <w:highlight w:val="yellow"/>
          <w:u w:val="single"/>
        </w:rPr>
        <w:t>and NASA</w:t>
      </w:r>
      <w:r w:rsidRPr="00A22E73">
        <w:rPr>
          <w:u w:val="single"/>
        </w:rPr>
        <w:t xml:space="preserve"> to focus on research and development would be the most efficient way forward</w:t>
      </w:r>
      <w:r w:rsidRPr="00A22E73">
        <w:t>.</w:t>
      </w:r>
      <w:r>
        <w:t xml:space="preserve"> </w:t>
      </w:r>
      <w:r w:rsidRPr="00A22E73">
        <w:rPr>
          <w:highlight w:val="yellow"/>
          <w:u w:val="single"/>
        </w:rPr>
        <w:t>If government works with private industry</w:t>
      </w:r>
      <w:r w:rsidRPr="00A22E73">
        <w:rPr>
          <w:u w:val="single"/>
        </w:rPr>
        <w:t xml:space="preserve"> through strategic public-private </w:t>
      </w:r>
      <w:r w:rsidRPr="00A22E73">
        <w:rPr>
          <w:highlight w:val="yellow"/>
          <w:u w:val="single"/>
        </w:rPr>
        <w:t>partnerships</w:t>
      </w:r>
      <w:r w:rsidRPr="00A22E73">
        <w:rPr>
          <w:u w:val="single"/>
        </w:rPr>
        <w:t xml:space="preserve">, the U.S. </w:t>
      </w:r>
      <w:r w:rsidRPr="00A22E73">
        <w:rPr>
          <w:highlight w:val="yellow"/>
          <w:u w:val="single"/>
        </w:rPr>
        <w:t>can best address the threats posed by orbital debris</w:t>
      </w:r>
      <w:r w:rsidRPr="00A22E73">
        <w:rPr>
          <w:u w:val="single"/>
        </w:rPr>
        <w:t xml:space="preserve"> and create sustainable policies for safe space exploration.</w:t>
      </w:r>
    </w:p>
    <w:p w14:paraId="7CD409AB" w14:textId="1F471C1D" w:rsidR="000830E8" w:rsidRPr="00490775" w:rsidRDefault="000830E8" w:rsidP="000830E8">
      <w:pPr>
        <w:pStyle w:val="Heading4"/>
        <w:rPr>
          <w:rFonts w:ascii="Times New Roman" w:hAnsi="Times New Roman" w:cs="Times New Roman"/>
        </w:rPr>
      </w:pPr>
      <w:bookmarkStart w:id="0" w:name="BlockBM5135"/>
      <w:r>
        <w:rPr>
          <w:rFonts w:ascii="Times New Roman" w:hAnsi="Times New Roman" w:cs="Times New Roman"/>
        </w:rPr>
        <w:lastRenderedPageBreak/>
        <w:t>3) Even still, c</w:t>
      </w:r>
      <w:r w:rsidRPr="00490775">
        <w:rPr>
          <w:rFonts w:ascii="Times New Roman" w:hAnsi="Times New Roman" w:cs="Times New Roman"/>
        </w:rPr>
        <w:t xml:space="preserve">ollision is </w:t>
      </w:r>
      <w:r w:rsidRPr="00490775">
        <w:rPr>
          <w:rFonts w:ascii="Times New Roman" w:hAnsi="Times New Roman" w:cs="Times New Roman"/>
          <w:u w:val="single"/>
        </w:rPr>
        <w:t>unlikely</w:t>
      </w:r>
      <w:r w:rsidRPr="00490775">
        <w:rPr>
          <w:rFonts w:ascii="Times New Roman" w:hAnsi="Times New Roman" w:cs="Times New Roman"/>
        </w:rPr>
        <w:t xml:space="preserve"> – </w:t>
      </w:r>
      <w:r w:rsidRPr="00490775">
        <w:rPr>
          <w:rFonts w:ascii="Times New Roman" w:hAnsi="Times New Roman" w:cs="Times New Roman"/>
          <w:u w:val="single"/>
        </w:rPr>
        <w:t>all countries</w:t>
      </w:r>
      <w:r w:rsidRPr="00490775">
        <w:rPr>
          <w:rFonts w:ascii="Times New Roman" w:hAnsi="Times New Roman" w:cs="Times New Roman"/>
        </w:rPr>
        <w:t xml:space="preserve"> receive </w:t>
      </w:r>
      <w:r w:rsidRPr="00490775">
        <w:rPr>
          <w:rFonts w:ascii="Times New Roman" w:hAnsi="Times New Roman" w:cs="Times New Roman"/>
          <w:u w:val="single"/>
        </w:rPr>
        <w:t>collision warnings</w:t>
      </w:r>
      <w:r w:rsidRPr="00490775">
        <w:rPr>
          <w:rFonts w:ascii="Times New Roman" w:hAnsi="Times New Roman" w:cs="Times New Roman"/>
        </w:rPr>
        <w:t xml:space="preserve"> THREE days </w:t>
      </w:r>
      <w:r w:rsidRPr="00490775">
        <w:rPr>
          <w:rFonts w:ascii="Times New Roman" w:hAnsi="Times New Roman" w:cs="Times New Roman"/>
          <w:u w:val="single"/>
        </w:rPr>
        <w:t>ahead</w:t>
      </w:r>
      <w:r>
        <w:rPr>
          <w:rFonts w:ascii="Times New Roman" w:hAnsi="Times New Roman" w:cs="Times New Roman"/>
        </w:rPr>
        <w:t xml:space="preserve"> so we can be prepared for “grid shutdown”</w:t>
      </w:r>
    </w:p>
    <w:p w14:paraId="6D83E46C" w14:textId="77777777" w:rsidR="000830E8" w:rsidRPr="00490775" w:rsidRDefault="000830E8" w:rsidP="000830E8">
      <w:pPr>
        <w:rPr>
          <w:rFonts w:ascii="Times New Roman" w:hAnsi="Times New Roman" w:cs="Times New Roman"/>
        </w:rPr>
      </w:pPr>
      <w:r w:rsidRPr="00490775">
        <w:rPr>
          <w:rFonts w:ascii="Times New Roman" w:hAnsi="Times New Roman" w:cs="Times New Roman"/>
          <w:b/>
          <w:bCs/>
          <w:sz w:val="26"/>
          <w:szCs w:val="26"/>
        </w:rPr>
        <w:t>Mosher ’19</w:t>
      </w:r>
      <w:r w:rsidRPr="00490775">
        <w:rPr>
          <w:rFonts w:ascii="Times New Roman" w:hAnsi="Times New Roman" w:cs="Times New Roman"/>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8" w:history="1">
        <w:r w:rsidRPr="00490775">
          <w:rPr>
            <w:rStyle w:val="Hyperlink"/>
            <w:rFonts w:ascii="Times New Roman" w:hAnsi="Times New Roman" w:cs="Times New Roman"/>
          </w:rPr>
          <w:t>https://www.usafa.edu/app/uploads/Space_and_Defense_2_3.pdf</w:t>
        </w:r>
      </w:hyperlink>
      <w:r w:rsidRPr="00490775">
        <w:rPr>
          <w:rFonts w:ascii="Times New Roman" w:hAnsi="Times New Roman" w:cs="Times New Roman"/>
        </w:rPr>
        <w:t>; GR]</w:t>
      </w:r>
    </w:p>
    <w:p w14:paraId="77DEF473" w14:textId="77777777" w:rsidR="000830E8" w:rsidRPr="00490775" w:rsidRDefault="000830E8" w:rsidP="000830E8">
      <w:pPr>
        <w:rPr>
          <w:rFonts w:ascii="Times New Roman" w:hAnsi="Times New Roman" w:cs="Times New Roman"/>
          <w:sz w:val="16"/>
        </w:rPr>
      </w:pPr>
      <w:r w:rsidRPr="00490775">
        <w:rPr>
          <w:rStyle w:val="StyleUnderline"/>
          <w:rFonts w:ascii="Times New Roman" w:hAnsi="Times New Roman" w:cs="Times New Roman"/>
        </w:rPr>
        <w:t xml:space="preserve">The </w:t>
      </w:r>
      <w:r w:rsidRPr="00490775">
        <w:rPr>
          <w:rStyle w:val="Emphasis"/>
          <w:rFonts w:ascii="Times New Roman" w:hAnsi="Times New Roman" w:cs="Times New Roman"/>
        </w:rPr>
        <w:t>Kessler syndrome</w:t>
      </w:r>
      <w:r w:rsidRPr="00490775">
        <w:rPr>
          <w:rFonts w:ascii="Times New Roman" w:hAnsi="Times New Roman" w:cs="Times New Roman"/>
          <w:sz w:val="16"/>
        </w:rPr>
        <w:t xml:space="preserve"> plays center-stage in the movie "Gravity," in which </w:t>
      </w:r>
      <w:r w:rsidRPr="00490775">
        <w:rPr>
          <w:rStyle w:val="StyleUnderline"/>
          <w:rFonts w:ascii="Times New Roman" w:hAnsi="Times New Roman" w:cs="Times New Roman"/>
          <w:highlight w:val="green"/>
        </w:rPr>
        <w:t>a</w:t>
      </w:r>
      <w:r w:rsidRPr="00490775">
        <w:rPr>
          <w:rFonts w:ascii="Times New Roman" w:hAnsi="Times New Roman" w:cs="Times New Roman"/>
          <w:highlight w:val="green"/>
          <w:u w:val="single"/>
        </w:rPr>
        <w:t>n a</w:t>
      </w:r>
      <w:r w:rsidRPr="00490775">
        <w:rPr>
          <w:rStyle w:val="StyleUnderline"/>
          <w:rFonts w:ascii="Times New Roman" w:hAnsi="Times New Roman" w:cs="Times New Roman"/>
          <w:highlight w:val="green"/>
        </w:rPr>
        <w:t xml:space="preserve">ccidental </w:t>
      </w:r>
      <w:r w:rsidRPr="00490775">
        <w:rPr>
          <w:rStyle w:val="Emphasis"/>
          <w:rFonts w:ascii="Times New Roman" w:hAnsi="Times New Roman" w:cs="Times New Roman"/>
        </w:rPr>
        <w:t xml:space="preserve">space </w:t>
      </w:r>
      <w:r w:rsidRPr="00490775">
        <w:rPr>
          <w:rStyle w:val="Emphasis"/>
          <w:rFonts w:ascii="Times New Roman" w:hAnsi="Times New Roman" w:cs="Times New Roman"/>
          <w:highlight w:val="green"/>
        </w:rPr>
        <w:t>collision</w:t>
      </w:r>
      <w:r w:rsidRPr="00490775">
        <w:rPr>
          <w:rFonts w:ascii="Times New Roman" w:hAnsi="Times New Roman" w:cs="Times New Roman"/>
          <w:sz w:val="16"/>
        </w:rPr>
        <w:t xml:space="preserve"> endangers a crew aboard a large space station. But </w:t>
      </w:r>
      <w:proofErr w:type="spellStart"/>
      <w:r w:rsidRPr="00490775">
        <w:rPr>
          <w:rFonts w:ascii="Times New Roman" w:hAnsi="Times New Roman" w:cs="Times New Roman"/>
          <w:sz w:val="16"/>
        </w:rPr>
        <w:t>Gossner</w:t>
      </w:r>
      <w:proofErr w:type="spellEnd"/>
      <w:r w:rsidRPr="00490775">
        <w:rPr>
          <w:rFonts w:ascii="Times New Roman" w:hAnsi="Times New Roman" w:cs="Times New Roman"/>
          <w:sz w:val="16"/>
        </w:rPr>
        <w:t xml:space="preserve"> said </w:t>
      </w:r>
      <w:r w:rsidRPr="00490775">
        <w:rPr>
          <w:rStyle w:val="StyleUnderline"/>
          <w:rFonts w:ascii="Times New Roman" w:hAnsi="Times New Roman" w:cs="Times New Roman"/>
        </w:rPr>
        <w:t xml:space="preserve">that type </w:t>
      </w:r>
      <w:r w:rsidRPr="00490775">
        <w:rPr>
          <w:rStyle w:val="StyleUnderline"/>
          <w:rFonts w:ascii="Times New Roman" w:hAnsi="Times New Roman" w:cs="Times New Roman"/>
          <w:highlight w:val="green"/>
        </w:rPr>
        <w:t xml:space="preserve">of </w:t>
      </w:r>
      <w:r w:rsidRPr="00490775">
        <w:rPr>
          <w:rStyle w:val="StyleUnderline"/>
          <w:rFonts w:ascii="Times New Roman" w:hAnsi="Times New Roman" w:cs="Times New Roman"/>
        </w:rPr>
        <w:t xml:space="preserve">a runaway </w:t>
      </w:r>
      <w:r w:rsidRPr="00490775">
        <w:rPr>
          <w:rStyle w:val="Emphasis"/>
          <w:rFonts w:ascii="Times New Roman" w:hAnsi="Times New Roman" w:cs="Times New Roman"/>
          <w:highlight w:val="green"/>
        </w:rPr>
        <w:t>space-junk</w:t>
      </w:r>
      <w:r w:rsidRPr="00490775">
        <w:rPr>
          <w:rStyle w:val="Emphasis"/>
          <w:rFonts w:ascii="Times New Roman" w:hAnsi="Times New Roman" w:cs="Times New Roman"/>
        </w:rPr>
        <w:t xml:space="preserve"> catastrophe</w:t>
      </w:r>
      <w:r w:rsidRPr="00490775">
        <w:rPr>
          <w:rStyle w:val="StyleUnderline"/>
          <w:rFonts w:ascii="Times New Roman" w:hAnsi="Times New Roman" w:cs="Times New Roman"/>
        </w:rPr>
        <w:t xml:space="preserve"> </w:t>
      </w:r>
      <w:r w:rsidRPr="00490775">
        <w:rPr>
          <w:rStyle w:val="StyleUnderline"/>
          <w:rFonts w:ascii="Times New Roman" w:hAnsi="Times New Roman" w:cs="Times New Roman"/>
          <w:highlight w:val="green"/>
        </w:rPr>
        <w:t xml:space="preserve">is </w:t>
      </w:r>
      <w:r w:rsidRPr="00490775">
        <w:rPr>
          <w:rStyle w:val="Emphasis"/>
          <w:rFonts w:ascii="Times New Roman" w:hAnsi="Times New Roman" w:cs="Times New Roman"/>
          <w:highlight w:val="green"/>
        </w:rPr>
        <w:t>unlikely</w:t>
      </w:r>
      <w:r w:rsidRPr="00490775">
        <w:rPr>
          <w:rFonts w:ascii="Times New Roman" w:hAnsi="Times New Roman" w:cs="Times New Roman"/>
          <w:sz w:val="16"/>
        </w:rPr>
        <w:t xml:space="preserve">. "Right </w:t>
      </w:r>
      <w:proofErr w:type="gramStart"/>
      <w:r w:rsidRPr="00490775">
        <w:rPr>
          <w:rFonts w:ascii="Times New Roman" w:hAnsi="Times New Roman" w:cs="Times New Roman"/>
          <w:sz w:val="16"/>
        </w:rPr>
        <w:t>now</w:t>
      </w:r>
      <w:proofErr w:type="gramEnd"/>
      <w:r w:rsidRPr="00490775">
        <w:rPr>
          <w:rFonts w:ascii="Times New Roman" w:hAnsi="Times New Roman" w:cs="Times New Roman"/>
          <w:sz w:val="16"/>
        </w:rPr>
        <w:t xml:space="preserve"> </w:t>
      </w:r>
      <w:r w:rsidRPr="00490775">
        <w:rPr>
          <w:rStyle w:val="StyleUnderline"/>
          <w:rFonts w:ascii="Times New Roman" w:hAnsi="Times New Roman" w:cs="Times New Roman"/>
          <w:highlight w:val="green"/>
        </w:rPr>
        <w:t xml:space="preserve">I don't think we're </w:t>
      </w:r>
      <w:r w:rsidRPr="00490775">
        <w:rPr>
          <w:rStyle w:val="Emphasis"/>
          <w:rFonts w:ascii="Times New Roman" w:hAnsi="Times New Roman" w:cs="Times New Roman"/>
          <w:highlight w:val="green"/>
        </w:rPr>
        <w:t>close</w:t>
      </w:r>
      <w:r w:rsidRPr="00490775">
        <w:rPr>
          <w:rStyle w:val="Emphasis"/>
          <w:rFonts w:ascii="Times New Roman" w:hAnsi="Times New Roman" w:cs="Times New Roman"/>
        </w:rPr>
        <w:t xml:space="preserve"> to that</w:t>
      </w:r>
      <w:r w:rsidRPr="00490775">
        <w:rPr>
          <w:rFonts w:ascii="Times New Roman" w:hAnsi="Times New Roman" w:cs="Times New Roman"/>
          <w:sz w:val="16"/>
        </w:rPr>
        <w:t xml:space="preserve">," he said. "I'm not saying we couldn't get there, and I'm not saying we don't need to be smart and manage the problem. But </w:t>
      </w:r>
      <w:r w:rsidRPr="00490775">
        <w:rPr>
          <w:rStyle w:val="StyleUnderline"/>
          <w:rFonts w:ascii="Times New Roman" w:hAnsi="Times New Roman" w:cs="Times New Roman"/>
          <w:highlight w:val="green"/>
        </w:rPr>
        <w:t xml:space="preserve">I don't see it </w:t>
      </w:r>
      <w:r w:rsidRPr="00490775">
        <w:rPr>
          <w:rStyle w:val="Emphasis"/>
          <w:rFonts w:ascii="Times New Roman" w:hAnsi="Times New Roman" w:cs="Times New Roman"/>
          <w:highlight w:val="green"/>
        </w:rPr>
        <w:t>ever</w:t>
      </w:r>
      <w:r w:rsidRPr="00490775">
        <w:rPr>
          <w:rStyle w:val="StyleUnderline"/>
          <w:rFonts w:ascii="Times New Roman" w:hAnsi="Times New Roman" w:cs="Times New Roman"/>
          <w:highlight w:val="green"/>
        </w:rPr>
        <w:t xml:space="preserve"> becoming</w:t>
      </w:r>
      <w:r w:rsidRPr="00490775">
        <w:rPr>
          <w:rFonts w:ascii="Times New Roman" w:hAnsi="Times New Roman" w:cs="Times New Roman"/>
          <w:sz w:val="16"/>
        </w:rPr>
        <w:t xml:space="preserve">, </w:t>
      </w:r>
      <w:r w:rsidRPr="00490775">
        <w:rPr>
          <w:rStyle w:val="StyleUnderline"/>
          <w:rFonts w:ascii="Times New Roman" w:hAnsi="Times New Roman" w:cs="Times New Roman"/>
        </w:rPr>
        <w:t>anytime soon</w:t>
      </w:r>
      <w:r w:rsidRPr="00490775">
        <w:rPr>
          <w:rFonts w:ascii="Times New Roman" w:hAnsi="Times New Roman" w:cs="Times New Roman"/>
          <w:sz w:val="16"/>
        </w:rPr>
        <w:t xml:space="preserve">, </w:t>
      </w:r>
      <w:r w:rsidRPr="00490775">
        <w:rPr>
          <w:rStyle w:val="StyleUnderline"/>
          <w:rFonts w:ascii="Times New Roman" w:hAnsi="Times New Roman" w:cs="Times New Roman"/>
          <w:highlight w:val="green"/>
        </w:rPr>
        <w:t>a</w:t>
      </w:r>
      <w:r w:rsidRPr="00490775">
        <w:rPr>
          <w:rStyle w:val="StyleUnderline"/>
          <w:rFonts w:ascii="Times New Roman" w:hAnsi="Times New Roman" w:cs="Times New Roman"/>
          <w:sz w:val="16"/>
        </w:rPr>
        <w:t xml:space="preserve">n unmanageable </w:t>
      </w:r>
      <w:r w:rsidRPr="00490775">
        <w:rPr>
          <w:rStyle w:val="StyleUnderline"/>
          <w:rFonts w:ascii="Times New Roman" w:hAnsi="Times New Roman" w:cs="Times New Roman"/>
          <w:highlight w:val="green"/>
        </w:rPr>
        <w:t>problem</w:t>
      </w:r>
      <w:r w:rsidRPr="00490775">
        <w:rPr>
          <w:rFonts w:ascii="Times New Roman" w:hAnsi="Times New Roman" w:cs="Times New Roman"/>
          <w:sz w:val="16"/>
        </w:rPr>
        <w:t xml:space="preserve">." There is no current system to remove old satellites or sweep up bits of debris in order to prevent a Kessler event. Instead, </w:t>
      </w:r>
      <w:r w:rsidRPr="00490775">
        <w:rPr>
          <w:rStyle w:val="StyleUnderline"/>
          <w:rFonts w:ascii="Times New Roman" w:hAnsi="Times New Roman" w:cs="Times New Roman"/>
        </w:rPr>
        <w:t>space debris is monitored from Earth</w:t>
      </w:r>
      <w:r w:rsidRPr="00490775">
        <w:rPr>
          <w:rFonts w:ascii="Times New Roman" w:hAnsi="Times New Roman" w:cs="Times New Roman"/>
          <w:sz w:val="16"/>
        </w:rPr>
        <w:t>, and new rules require satellites in low-Earth orbit be deorbited after 25 years so they don't wind up adding more space junk. "</w:t>
      </w:r>
      <w:r w:rsidRPr="00490775">
        <w:rPr>
          <w:rStyle w:val="StyleUnderline"/>
          <w:rFonts w:ascii="Times New Roman" w:hAnsi="Times New Roman" w:cs="Times New Roman"/>
        </w:rPr>
        <w:t>Our current plan is to manage the problem and not let it get that far</w:t>
      </w:r>
      <w:r w:rsidRPr="00490775">
        <w:rPr>
          <w:rFonts w:ascii="Times New Roman" w:hAnsi="Times New Roman" w:cs="Times New Roman"/>
          <w:sz w:val="16"/>
        </w:rPr>
        <w:t xml:space="preserve">," </w:t>
      </w:r>
      <w:proofErr w:type="spellStart"/>
      <w:r w:rsidRPr="00490775">
        <w:rPr>
          <w:rFonts w:ascii="Times New Roman" w:hAnsi="Times New Roman" w:cs="Times New Roman"/>
          <w:sz w:val="16"/>
        </w:rPr>
        <w:t>Gossner</w:t>
      </w:r>
      <w:proofErr w:type="spellEnd"/>
      <w:r w:rsidRPr="00490775">
        <w:rPr>
          <w:rFonts w:ascii="Times New Roman" w:hAnsi="Times New Roman" w:cs="Times New Roman"/>
          <w:sz w:val="16"/>
        </w:rPr>
        <w:t xml:space="preserve"> said. "</w:t>
      </w:r>
      <w:r w:rsidRPr="00490775">
        <w:rPr>
          <w:rStyle w:val="StyleUnderline"/>
          <w:rFonts w:ascii="Times New Roman" w:hAnsi="Times New Roman" w:cs="Times New Roman"/>
          <w:highlight w:val="green"/>
        </w:rPr>
        <w:t>I don't think</w:t>
      </w:r>
      <w:r w:rsidRPr="00490775">
        <w:rPr>
          <w:rStyle w:val="StyleUnderline"/>
          <w:rFonts w:ascii="Times New Roman" w:hAnsi="Times New Roman" w:cs="Times New Roman"/>
        </w:rPr>
        <w:t xml:space="preserve"> that </w:t>
      </w:r>
      <w:r w:rsidRPr="00490775">
        <w:rPr>
          <w:rStyle w:val="StyleUnderline"/>
          <w:rFonts w:ascii="Times New Roman" w:hAnsi="Times New Roman" w:cs="Times New Roman"/>
          <w:highlight w:val="green"/>
        </w:rPr>
        <w:t>we</w:t>
      </w:r>
      <w:r w:rsidRPr="00490775">
        <w:rPr>
          <w:rStyle w:val="StyleUnderline"/>
          <w:rFonts w:ascii="Times New Roman" w:hAnsi="Times New Roman" w:cs="Times New Roman"/>
        </w:rPr>
        <w:t xml:space="preserve">'re even close to </w:t>
      </w:r>
      <w:r w:rsidRPr="00490775">
        <w:rPr>
          <w:rStyle w:val="StyleUnderline"/>
          <w:rFonts w:ascii="Times New Roman" w:hAnsi="Times New Roman" w:cs="Times New Roman"/>
          <w:highlight w:val="green"/>
        </w:rPr>
        <w:t>need</w:t>
      </w:r>
      <w:r w:rsidRPr="00490775">
        <w:rPr>
          <w:rStyle w:val="StyleUnderline"/>
          <w:rFonts w:ascii="Times New Roman" w:hAnsi="Times New Roman" w:cs="Times New Roman"/>
        </w:rPr>
        <w:t xml:space="preserve">ing </w:t>
      </w:r>
      <w:r w:rsidRPr="00490775">
        <w:rPr>
          <w:rStyle w:val="StyleUnderline"/>
          <w:rFonts w:ascii="Times New Roman" w:hAnsi="Times New Roman" w:cs="Times New Roman"/>
          <w:highlight w:val="green"/>
        </w:rPr>
        <w:t xml:space="preserve">to </w:t>
      </w:r>
      <w:r w:rsidRPr="00490775">
        <w:rPr>
          <w:rStyle w:val="Emphasis"/>
          <w:rFonts w:ascii="Times New Roman" w:hAnsi="Times New Roman" w:cs="Times New Roman"/>
          <w:highlight w:val="green"/>
        </w:rPr>
        <w:t>actively remove</w:t>
      </w:r>
      <w:r w:rsidRPr="00490775">
        <w:rPr>
          <w:rStyle w:val="StyleUnderline"/>
          <w:rFonts w:ascii="Times New Roman" w:hAnsi="Times New Roman" w:cs="Times New Roman"/>
          <w:highlight w:val="green"/>
        </w:rPr>
        <w:t xml:space="preserve"> stuff</w:t>
      </w:r>
      <w:r w:rsidRPr="00490775">
        <w:rPr>
          <w:rFonts w:ascii="Times New Roman" w:hAnsi="Times New Roman" w:cs="Times New Roman"/>
          <w:sz w:val="16"/>
        </w:rPr>
        <w:t xml:space="preserve">. There's lots of research being done on that, and maybe </w:t>
      </w:r>
      <w:proofErr w:type="spellStart"/>
      <w:r w:rsidRPr="00490775">
        <w:rPr>
          <w:rFonts w:ascii="Times New Roman" w:hAnsi="Times New Roman" w:cs="Times New Roman"/>
          <w:sz w:val="16"/>
        </w:rPr>
        <w:t>some day</w:t>
      </w:r>
      <w:proofErr w:type="spellEnd"/>
      <w:r w:rsidRPr="00490775">
        <w:rPr>
          <w:rFonts w:ascii="Times New Roman" w:hAnsi="Times New Roman" w:cs="Times New Roman"/>
          <w:sz w:val="16"/>
        </w:rPr>
        <w:t xml:space="preserve"> that will happen, but I think that — </w:t>
      </w:r>
      <w:r w:rsidRPr="00490775">
        <w:rPr>
          <w:rStyle w:val="StyleUnderline"/>
          <w:rFonts w:ascii="Times New Roman" w:hAnsi="Times New Roman" w:cs="Times New Roman"/>
        </w:rPr>
        <w:t>at this point</w:t>
      </w:r>
      <w:r w:rsidRPr="00490775">
        <w:rPr>
          <w:rFonts w:ascii="Times New Roman" w:hAnsi="Times New Roman" w:cs="Times New Roman"/>
          <w:sz w:val="16"/>
        </w:rPr>
        <w:t xml:space="preserve">, and in my humble opinion — </w:t>
      </w:r>
      <w:r w:rsidRPr="00490775">
        <w:rPr>
          <w:rStyle w:val="StyleUnderline"/>
          <w:rFonts w:ascii="Times New Roman" w:hAnsi="Times New Roman" w:cs="Times New Roman"/>
        </w:rPr>
        <w:t>an unnecessary expense</w:t>
      </w:r>
      <w:r w:rsidRPr="00490775">
        <w:rPr>
          <w:rFonts w:ascii="Times New Roman" w:hAnsi="Times New Roman" w:cs="Times New Roman"/>
          <w:sz w:val="16"/>
        </w:rPr>
        <w:t xml:space="preserve">." A major part of the effort to prevent a Kessler event is </w:t>
      </w:r>
      <w:r w:rsidRPr="00490775">
        <w:rPr>
          <w:rStyle w:val="StyleUnderline"/>
          <w:rFonts w:ascii="Times New Roman" w:hAnsi="Times New Roman" w:cs="Times New Roman"/>
          <w:highlight w:val="green"/>
        </w:rPr>
        <w:t xml:space="preserve">the </w:t>
      </w:r>
      <w:r w:rsidRPr="00490775">
        <w:rPr>
          <w:rStyle w:val="Emphasis"/>
          <w:rFonts w:ascii="Times New Roman" w:hAnsi="Times New Roman" w:cs="Times New Roman"/>
          <w:highlight w:val="green"/>
        </w:rPr>
        <w:t>S</w:t>
      </w:r>
      <w:r w:rsidRPr="00490775">
        <w:rPr>
          <w:rStyle w:val="StyleUnderline"/>
          <w:rFonts w:ascii="Times New Roman" w:hAnsi="Times New Roman" w:cs="Times New Roman"/>
        </w:rPr>
        <w:t xml:space="preserve">pace </w:t>
      </w:r>
      <w:r w:rsidRPr="00490775">
        <w:rPr>
          <w:rStyle w:val="Emphasis"/>
          <w:rFonts w:ascii="Times New Roman" w:hAnsi="Times New Roman" w:cs="Times New Roman"/>
          <w:highlight w:val="green"/>
        </w:rPr>
        <w:t>S</w:t>
      </w:r>
      <w:r w:rsidRPr="00490775">
        <w:rPr>
          <w:rStyle w:val="StyleUnderline"/>
          <w:rFonts w:ascii="Times New Roman" w:hAnsi="Times New Roman" w:cs="Times New Roman"/>
        </w:rPr>
        <w:t xml:space="preserve">urveillance </w:t>
      </w:r>
      <w:r w:rsidRPr="00490775">
        <w:rPr>
          <w:rStyle w:val="Emphasis"/>
          <w:rFonts w:ascii="Times New Roman" w:hAnsi="Times New Roman" w:cs="Times New Roman"/>
          <w:highlight w:val="green"/>
        </w:rPr>
        <w:t>N</w:t>
      </w:r>
      <w:r w:rsidRPr="00490775">
        <w:rPr>
          <w:rStyle w:val="StyleUnderline"/>
          <w:rFonts w:ascii="Times New Roman" w:hAnsi="Times New Roman" w:cs="Times New Roman"/>
        </w:rPr>
        <w:t>etwork</w:t>
      </w:r>
      <w:r w:rsidRPr="00490775">
        <w:rPr>
          <w:rFonts w:ascii="Times New Roman" w:hAnsi="Times New Roman" w:cs="Times New Roman"/>
          <w:sz w:val="16"/>
        </w:rPr>
        <w:t xml:space="preserve"> (SSN). The project, </w:t>
      </w:r>
      <w:r w:rsidRPr="00490775">
        <w:rPr>
          <w:rStyle w:val="StyleUnderline"/>
          <w:rFonts w:ascii="Times New Roman" w:hAnsi="Times New Roman" w:cs="Times New Roman"/>
        </w:rPr>
        <w:t xml:space="preserve">led by the </w:t>
      </w:r>
      <w:r w:rsidRPr="00490775">
        <w:rPr>
          <w:rStyle w:val="Emphasis"/>
          <w:rFonts w:ascii="Times New Roman" w:hAnsi="Times New Roman" w:cs="Times New Roman"/>
        </w:rPr>
        <w:t>US military</w:t>
      </w:r>
      <w:r w:rsidRPr="00490775">
        <w:rPr>
          <w:rFonts w:ascii="Times New Roman" w:hAnsi="Times New Roman" w:cs="Times New Roman"/>
          <w:sz w:val="16"/>
        </w:rPr>
        <w:t xml:space="preserve">, </w:t>
      </w:r>
      <w:r w:rsidRPr="00490775">
        <w:rPr>
          <w:rStyle w:val="StyleUnderline"/>
          <w:rFonts w:ascii="Times New Roman" w:hAnsi="Times New Roman" w:cs="Times New Roman"/>
          <w:highlight w:val="green"/>
        </w:rPr>
        <w:t xml:space="preserve">uses </w:t>
      </w:r>
      <w:r w:rsidRPr="00490775">
        <w:rPr>
          <w:rStyle w:val="Emphasis"/>
          <w:rFonts w:ascii="Times New Roman" w:hAnsi="Times New Roman" w:cs="Times New Roman"/>
          <w:highlight w:val="green"/>
        </w:rPr>
        <w:t>30</w:t>
      </w:r>
      <w:r w:rsidRPr="00490775">
        <w:rPr>
          <w:rStyle w:val="StyleUnderline"/>
          <w:rFonts w:ascii="Times New Roman" w:hAnsi="Times New Roman" w:cs="Times New Roman"/>
        </w:rPr>
        <w:t xml:space="preserve"> different </w:t>
      </w:r>
      <w:r w:rsidRPr="00490775">
        <w:rPr>
          <w:rStyle w:val="StyleUnderline"/>
          <w:rFonts w:ascii="Times New Roman" w:hAnsi="Times New Roman" w:cs="Times New Roman"/>
          <w:highlight w:val="green"/>
        </w:rPr>
        <w:t xml:space="preserve">systems around the </w:t>
      </w:r>
      <w:r w:rsidRPr="00490775">
        <w:rPr>
          <w:rStyle w:val="Emphasis"/>
          <w:rFonts w:ascii="Times New Roman" w:hAnsi="Times New Roman" w:cs="Times New Roman"/>
          <w:highlight w:val="green"/>
        </w:rPr>
        <w:t>world</w:t>
      </w:r>
      <w:r w:rsidRPr="00490775">
        <w:rPr>
          <w:rStyle w:val="StyleUnderline"/>
          <w:rFonts w:ascii="Times New Roman" w:hAnsi="Times New Roman" w:cs="Times New Roman"/>
          <w:highlight w:val="green"/>
        </w:rPr>
        <w:t xml:space="preserve"> to </w:t>
      </w:r>
      <w:r w:rsidRPr="00490775">
        <w:rPr>
          <w:rStyle w:val="Emphasis"/>
          <w:rFonts w:ascii="Times New Roman" w:hAnsi="Times New Roman" w:cs="Times New Roman"/>
          <w:highlight w:val="green"/>
        </w:rPr>
        <w:t>identify</w:t>
      </w:r>
      <w:r w:rsidRPr="00490775">
        <w:rPr>
          <w:rFonts w:ascii="Times New Roman" w:hAnsi="Times New Roman" w:cs="Times New Roman"/>
          <w:sz w:val="16"/>
        </w:rPr>
        <w:t xml:space="preserve">, </w:t>
      </w:r>
      <w:r w:rsidRPr="00490775">
        <w:rPr>
          <w:rStyle w:val="Emphasis"/>
          <w:rFonts w:ascii="Times New Roman" w:hAnsi="Times New Roman" w:cs="Times New Roman"/>
          <w:highlight w:val="green"/>
        </w:rPr>
        <w:t>track</w:t>
      </w:r>
      <w:r w:rsidRPr="00490775">
        <w:rPr>
          <w:rFonts w:ascii="Times New Roman" w:hAnsi="Times New Roman" w:cs="Times New Roman"/>
          <w:sz w:val="16"/>
        </w:rPr>
        <w:t xml:space="preserve">, </w:t>
      </w:r>
      <w:r w:rsidRPr="00490775">
        <w:rPr>
          <w:rStyle w:val="StyleUnderline"/>
          <w:rFonts w:ascii="Times New Roman" w:hAnsi="Times New Roman" w:cs="Times New Roman"/>
          <w:highlight w:val="green"/>
        </w:rPr>
        <w:t xml:space="preserve">and share </w:t>
      </w:r>
      <w:r w:rsidRPr="00490775">
        <w:rPr>
          <w:rStyle w:val="Emphasis"/>
          <w:rFonts w:ascii="Times New Roman" w:hAnsi="Times New Roman" w:cs="Times New Roman"/>
          <w:highlight w:val="green"/>
        </w:rPr>
        <w:t>info</w:t>
      </w:r>
      <w:r w:rsidRPr="00490775">
        <w:rPr>
          <w:rStyle w:val="StyleUnderline"/>
          <w:rFonts w:ascii="Times New Roman" w:hAnsi="Times New Roman" w:cs="Times New Roman"/>
        </w:rPr>
        <w:t xml:space="preserve">rmation </w:t>
      </w:r>
      <w:r w:rsidRPr="00490775">
        <w:rPr>
          <w:rStyle w:val="StyleUnderline"/>
          <w:rFonts w:ascii="Times New Roman" w:hAnsi="Times New Roman" w:cs="Times New Roman"/>
          <w:highlight w:val="green"/>
        </w:rPr>
        <w:t xml:space="preserve">about </w:t>
      </w:r>
      <w:r w:rsidRPr="00490775">
        <w:rPr>
          <w:rStyle w:val="Emphasis"/>
          <w:rFonts w:ascii="Times New Roman" w:hAnsi="Times New Roman" w:cs="Times New Roman"/>
          <w:highlight w:val="green"/>
        </w:rPr>
        <w:t>objects</w:t>
      </w:r>
      <w:r w:rsidRPr="00490775">
        <w:rPr>
          <w:rStyle w:val="StyleUnderline"/>
          <w:rFonts w:ascii="Times New Roman" w:hAnsi="Times New Roman" w:cs="Times New Roman"/>
        </w:rPr>
        <w:t xml:space="preserve"> in space</w:t>
      </w:r>
      <w:r w:rsidRPr="00490775">
        <w:rPr>
          <w:rFonts w:ascii="Times New Roman" w:hAnsi="Times New Roman" w:cs="Times New Roman"/>
          <w:sz w:val="16"/>
        </w:rPr>
        <w:t xml:space="preserve">. Many </w:t>
      </w:r>
      <w:r w:rsidRPr="00490775">
        <w:rPr>
          <w:rStyle w:val="StyleUnderline"/>
          <w:rFonts w:ascii="Times New Roman" w:hAnsi="Times New Roman" w:cs="Times New Roman"/>
          <w:highlight w:val="green"/>
        </w:rPr>
        <w:t xml:space="preserve">objects are tracked </w:t>
      </w:r>
      <w:r w:rsidRPr="00490775">
        <w:rPr>
          <w:rStyle w:val="Emphasis"/>
          <w:rFonts w:ascii="Times New Roman" w:hAnsi="Times New Roman" w:cs="Times New Roman"/>
          <w:highlight w:val="green"/>
        </w:rPr>
        <w:t>day and night</w:t>
      </w:r>
      <w:r w:rsidRPr="00490775">
        <w:rPr>
          <w:rStyle w:val="StyleUnderline"/>
          <w:rFonts w:ascii="Times New Roman" w:hAnsi="Times New Roman" w:cs="Times New Roman"/>
        </w:rPr>
        <w:t xml:space="preserve"> via a network</w:t>
      </w:r>
      <w:r w:rsidRPr="00490775">
        <w:rPr>
          <w:rStyle w:val="StyleUnderline"/>
          <w:rFonts w:ascii="Times New Roman" w:hAnsi="Times New Roman" w:cs="Times New Roman"/>
          <w:i/>
          <w:sz w:val="16"/>
        </w:rPr>
        <w:t xml:space="preserve"> </w:t>
      </w:r>
      <w:r w:rsidRPr="00490775">
        <w:rPr>
          <w:rStyle w:val="StyleUnderline"/>
          <w:rFonts w:ascii="Times New Roman" w:hAnsi="Times New Roman" w:cs="Times New Roman"/>
          <w:sz w:val="16"/>
        </w:rPr>
        <w:t>of</w:t>
      </w:r>
      <w:r w:rsidRPr="00490775">
        <w:rPr>
          <w:rFonts w:ascii="Times New Roman" w:hAnsi="Times New Roman" w:cs="Times New Roman"/>
          <w:sz w:val="16"/>
        </w:rPr>
        <w:t xml:space="preserve"> radar observatories </w:t>
      </w:r>
      <w:r w:rsidRPr="00490775">
        <w:rPr>
          <w:rFonts w:ascii="Times New Roman" w:hAnsi="Times New Roman" w:cs="Times New Roman"/>
          <w:u w:val="single"/>
        </w:rPr>
        <w:t>around the globe</w:t>
      </w:r>
      <w:r w:rsidRPr="00490775">
        <w:rPr>
          <w:rFonts w:ascii="Times New Roman" w:hAnsi="Times New Roman" w:cs="Times New Roman"/>
          <w:sz w:val="16"/>
        </w:rPr>
        <w:t xml:space="preserve">. Optical telescopes on the ground also keep an eye out, but they aren't always run by the government. "The commercial sector is actually putting up lots and lots of telescopes," </w:t>
      </w:r>
      <w:proofErr w:type="spellStart"/>
      <w:r w:rsidRPr="00490775">
        <w:rPr>
          <w:rFonts w:ascii="Times New Roman" w:hAnsi="Times New Roman" w:cs="Times New Roman"/>
          <w:sz w:val="16"/>
        </w:rPr>
        <w:t>Gossner</w:t>
      </w:r>
      <w:proofErr w:type="spellEnd"/>
      <w:r w:rsidRPr="00490775">
        <w:rPr>
          <w:rFonts w:ascii="Times New Roman" w:hAnsi="Times New Roman" w:cs="Times New Roman"/>
          <w:sz w:val="16"/>
        </w:rPr>
        <w:t xml:space="preserve"> said. The government pays for their debris-tracking services. </w:t>
      </w:r>
      <w:proofErr w:type="spellStart"/>
      <w:r w:rsidRPr="00490775">
        <w:rPr>
          <w:rFonts w:ascii="Times New Roman" w:hAnsi="Times New Roman" w:cs="Times New Roman"/>
          <w:sz w:val="16"/>
        </w:rPr>
        <w:t>Gossner</w:t>
      </w:r>
      <w:proofErr w:type="spellEnd"/>
      <w:r w:rsidRPr="00490775">
        <w:rPr>
          <w:rFonts w:ascii="Times New Roman" w:hAnsi="Times New Roman" w:cs="Times New Roman"/>
          <w:sz w:val="16"/>
        </w:rPr>
        <w:t xml:space="preserve"> said </w:t>
      </w:r>
      <w:r w:rsidRPr="00490775">
        <w:rPr>
          <w:rStyle w:val="StyleUnderline"/>
          <w:rFonts w:ascii="Times New Roman" w:hAnsi="Times New Roman" w:cs="Times New Roman"/>
        </w:rPr>
        <w:t>one major debris-tracking company</w:t>
      </w:r>
      <w:r w:rsidRPr="00490775">
        <w:rPr>
          <w:rFonts w:ascii="Times New Roman" w:hAnsi="Times New Roman" w:cs="Times New Roman"/>
          <w:sz w:val="16"/>
        </w:rPr>
        <w:t xml:space="preserve"> is called </w:t>
      </w:r>
      <w:proofErr w:type="spellStart"/>
      <w:r w:rsidRPr="00490775">
        <w:rPr>
          <w:rStyle w:val="Emphasis"/>
          <w:rFonts w:ascii="Times New Roman" w:hAnsi="Times New Roman" w:cs="Times New Roman"/>
          <w:highlight w:val="green"/>
        </w:rPr>
        <w:t>Exoanalytic</w:t>
      </w:r>
      <w:proofErr w:type="spellEnd"/>
      <w:r w:rsidRPr="00490775">
        <w:rPr>
          <w:rFonts w:ascii="Times New Roman" w:hAnsi="Times New Roman" w:cs="Times New Roman"/>
          <w:sz w:val="16"/>
        </w:rPr>
        <w:t xml:space="preserve">. It </w:t>
      </w:r>
      <w:r w:rsidRPr="00490775">
        <w:rPr>
          <w:rStyle w:val="StyleUnderline"/>
          <w:rFonts w:ascii="Times New Roman" w:hAnsi="Times New Roman" w:cs="Times New Roman"/>
          <w:highlight w:val="green"/>
        </w:rPr>
        <w:t>uses</w:t>
      </w:r>
      <w:r w:rsidRPr="00490775">
        <w:rPr>
          <w:rStyle w:val="StyleUnderline"/>
          <w:rFonts w:ascii="Times New Roman" w:hAnsi="Times New Roman" w:cs="Times New Roman"/>
        </w:rPr>
        <w:t xml:space="preserve"> about </w:t>
      </w:r>
      <w:r w:rsidRPr="00490775">
        <w:rPr>
          <w:rStyle w:val="StyleUnderline"/>
          <w:rFonts w:ascii="Times New Roman" w:hAnsi="Times New Roman" w:cs="Times New Roman"/>
          <w:highlight w:val="green"/>
        </w:rPr>
        <w:t>150</w:t>
      </w:r>
      <w:r w:rsidRPr="00490775">
        <w:rPr>
          <w:rStyle w:val="StyleUnderline"/>
          <w:rFonts w:ascii="Times New Roman" w:hAnsi="Times New Roman" w:cs="Times New Roman"/>
        </w:rPr>
        <w:t xml:space="preserve"> small </w:t>
      </w:r>
      <w:r w:rsidRPr="00490775">
        <w:rPr>
          <w:rStyle w:val="StyleUnderline"/>
          <w:rFonts w:ascii="Times New Roman" w:hAnsi="Times New Roman" w:cs="Times New Roman"/>
          <w:highlight w:val="green"/>
        </w:rPr>
        <w:t>telescopes</w:t>
      </w:r>
      <w:r w:rsidRPr="00490775">
        <w:rPr>
          <w:rFonts w:ascii="Times New Roman" w:hAnsi="Times New Roman" w:cs="Times New Roman"/>
          <w:sz w:val="16"/>
        </w:rPr>
        <w:t xml:space="preserve"> set up </w:t>
      </w:r>
      <w:r w:rsidRPr="00490775">
        <w:rPr>
          <w:rStyle w:val="StyleUnderline"/>
          <w:rFonts w:ascii="Times New Roman" w:hAnsi="Times New Roman" w:cs="Times New Roman"/>
        </w:rPr>
        <w:t xml:space="preserve">around the globe </w:t>
      </w:r>
      <w:r w:rsidRPr="00490775">
        <w:rPr>
          <w:rStyle w:val="StyleUnderline"/>
          <w:rFonts w:ascii="Times New Roman" w:hAnsi="Times New Roman" w:cs="Times New Roman"/>
          <w:highlight w:val="green"/>
        </w:rPr>
        <w:t xml:space="preserve">to </w:t>
      </w:r>
      <w:r w:rsidRPr="00490775">
        <w:rPr>
          <w:rStyle w:val="Emphasis"/>
          <w:rFonts w:ascii="Times New Roman" w:hAnsi="Times New Roman" w:cs="Times New Roman"/>
        </w:rPr>
        <w:t>detect</w:t>
      </w:r>
      <w:r w:rsidRPr="00490775">
        <w:rPr>
          <w:rStyle w:val="StyleUnderline"/>
          <w:rFonts w:ascii="Times New Roman" w:hAnsi="Times New Roman" w:cs="Times New Roman"/>
        </w:rPr>
        <w:t xml:space="preserve">, </w:t>
      </w:r>
      <w:r w:rsidRPr="00490775">
        <w:rPr>
          <w:rStyle w:val="Emphasis"/>
          <w:rFonts w:ascii="Times New Roman" w:hAnsi="Times New Roman" w:cs="Times New Roman"/>
        </w:rPr>
        <w:t>track</w:t>
      </w:r>
      <w:r w:rsidRPr="00490775">
        <w:rPr>
          <w:rStyle w:val="StyleUnderline"/>
          <w:rFonts w:ascii="Times New Roman" w:hAnsi="Times New Roman" w:cs="Times New Roman"/>
        </w:rPr>
        <w:t xml:space="preserve">, and </w:t>
      </w:r>
      <w:r w:rsidRPr="00490775">
        <w:rPr>
          <w:rStyle w:val="Emphasis"/>
          <w:rFonts w:ascii="Times New Roman" w:hAnsi="Times New Roman" w:cs="Times New Roman"/>
          <w:highlight w:val="green"/>
        </w:rPr>
        <w:t>report</w:t>
      </w:r>
      <w:r w:rsidRPr="00490775">
        <w:rPr>
          <w:rStyle w:val="StyleUnderline"/>
          <w:rFonts w:ascii="Times New Roman" w:hAnsi="Times New Roman" w:cs="Times New Roman"/>
        </w:rPr>
        <w:t xml:space="preserve"> space </w:t>
      </w:r>
      <w:r w:rsidRPr="00490775">
        <w:rPr>
          <w:rStyle w:val="StyleUnderline"/>
          <w:rFonts w:ascii="Times New Roman" w:hAnsi="Times New Roman" w:cs="Times New Roman"/>
          <w:highlight w:val="green"/>
        </w:rPr>
        <w:t>debris</w:t>
      </w:r>
      <w:r w:rsidRPr="00490775">
        <w:rPr>
          <w:rStyle w:val="StyleUnderline"/>
          <w:rFonts w:ascii="Times New Roman" w:hAnsi="Times New Roman" w:cs="Times New Roman"/>
        </w:rPr>
        <w:t xml:space="preserve"> to the SSN</w:t>
      </w:r>
      <w:r w:rsidRPr="00490775">
        <w:rPr>
          <w:rFonts w:ascii="Times New Roman" w:hAnsi="Times New Roman" w:cs="Times New Roman"/>
          <w:sz w:val="16"/>
        </w:rPr>
        <w:t xml:space="preserve">. </w:t>
      </w:r>
      <w:r w:rsidRPr="00490775">
        <w:rPr>
          <w:rStyle w:val="StyleUnderline"/>
          <w:rFonts w:ascii="Times New Roman" w:hAnsi="Times New Roman" w:cs="Times New Roman"/>
        </w:rPr>
        <w:t>Telescopes in space track debris</w:t>
      </w:r>
      <w:r w:rsidRPr="00490775">
        <w:rPr>
          <w:rFonts w:ascii="Times New Roman" w:hAnsi="Times New Roman" w:cs="Times New Roman"/>
          <w:sz w:val="16"/>
        </w:rPr>
        <w:t xml:space="preserve">, too. </w:t>
      </w:r>
      <w:r w:rsidRPr="00490775">
        <w:rPr>
          <w:rStyle w:val="StyleUnderline"/>
          <w:rFonts w:ascii="Times New Roman" w:hAnsi="Times New Roman" w:cs="Times New Roman"/>
        </w:rPr>
        <w:t>Far less is known about them</w:t>
      </w:r>
      <w:r w:rsidRPr="00490775">
        <w:rPr>
          <w:rFonts w:ascii="Times New Roman" w:hAnsi="Times New Roman" w:cs="Times New Roman"/>
          <w:sz w:val="16"/>
        </w:rPr>
        <w:t xml:space="preserve"> because </w:t>
      </w:r>
      <w:r w:rsidRPr="00490775">
        <w:rPr>
          <w:rStyle w:val="StyleUnderline"/>
          <w:rFonts w:ascii="Times New Roman" w:hAnsi="Times New Roman" w:cs="Times New Roman"/>
        </w:rPr>
        <w:t>they're likely top-secret military satellites</w:t>
      </w:r>
      <w:r w:rsidRPr="00490775">
        <w:rPr>
          <w:rFonts w:ascii="Times New Roman" w:hAnsi="Times New Roman" w:cs="Times New Roman"/>
          <w:sz w:val="16"/>
        </w:rPr>
        <w:t xml:space="preserve">. </w:t>
      </w:r>
      <w:r w:rsidRPr="00490775">
        <w:rPr>
          <w:rStyle w:val="StyleUnderline"/>
          <w:rFonts w:ascii="Times New Roman" w:hAnsi="Times New Roman" w:cs="Times New Roman"/>
          <w:highlight w:val="green"/>
        </w:rPr>
        <w:t>Objects</w:t>
      </w:r>
      <w:r w:rsidRPr="00490775">
        <w:rPr>
          <w:rStyle w:val="StyleUnderline"/>
          <w:rFonts w:ascii="Times New Roman" w:hAnsi="Times New Roman" w:cs="Times New Roman"/>
        </w:rPr>
        <w:t xml:space="preserve"> detected by</w:t>
      </w:r>
      <w:r w:rsidRPr="00490775">
        <w:rPr>
          <w:rFonts w:ascii="Times New Roman" w:hAnsi="Times New Roman" w:cs="Times New Roman"/>
          <w:sz w:val="16"/>
        </w:rPr>
        <w:t xml:space="preserve"> the </w:t>
      </w:r>
      <w:r w:rsidRPr="00490775">
        <w:rPr>
          <w:rStyle w:val="StyleUnderline"/>
          <w:rFonts w:ascii="Times New Roman" w:hAnsi="Times New Roman" w:cs="Times New Roman"/>
        </w:rPr>
        <w:t xml:space="preserve">government and companies </w:t>
      </w:r>
      <w:r w:rsidRPr="00490775">
        <w:rPr>
          <w:rStyle w:val="StyleUnderline"/>
          <w:rFonts w:ascii="Times New Roman" w:hAnsi="Times New Roman" w:cs="Times New Roman"/>
          <w:highlight w:val="green"/>
        </w:rPr>
        <w:t>get added to</w:t>
      </w:r>
      <w:r w:rsidRPr="00490775">
        <w:rPr>
          <w:rStyle w:val="StyleUnderline"/>
          <w:rFonts w:ascii="Times New Roman" w:hAnsi="Times New Roman" w:cs="Times New Roman"/>
        </w:rPr>
        <w:t xml:space="preserve"> a </w:t>
      </w:r>
      <w:r w:rsidRPr="00490775">
        <w:rPr>
          <w:rStyle w:val="Emphasis"/>
          <w:rFonts w:ascii="Times New Roman" w:hAnsi="Times New Roman" w:cs="Times New Roman"/>
          <w:highlight w:val="green"/>
        </w:rPr>
        <w:t>catalog</w:t>
      </w:r>
      <w:r w:rsidRPr="00490775">
        <w:rPr>
          <w:rStyle w:val="StyleUnderline"/>
          <w:rFonts w:ascii="Times New Roman" w:hAnsi="Times New Roman" w:cs="Times New Roman"/>
        </w:rPr>
        <w:t xml:space="preserve"> of space debris </w:t>
      </w:r>
      <w:r w:rsidRPr="00490775">
        <w:rPr>
          <w:rStyle w:val="StyleUnderline"/>
          <w:rFonts w:ascii="Times New Roman" w:hAnsi="Times New Roman" w:cs="Times New Roman"/>
          <w:highlight w:val="green"/>
        </w:rPr>
        <w:t xml:space="preserve">and </w:t>
      </w:r>
      <w:r w:rsidRPr="00490775">
        <w:rPr>
          <w:rStyle w:val="Emphasis"/>
          <w:rFonts w:ascii="Times New Roman" w:hAnsi="Times New Roman" w:cs="Times New Roman"/>
          <w:highlight w:val="green"/>
        </w:rPr>
        <w:t>checked</w:t>
      </w:r>
      <w:r w:rsidRPr="00490775">
        <w:rPr>
          <w:rStyle w:val="StyleUnderline"/>
          <w:rFonts w:ascii="Times New Roman" w:hAnsi="Times New Roman" w:cs="Times New Roman"/>
          <w:highlight w:val="green"/>
        </w:rPr>
        <w:t xml:space="preserve"> against</w:t>
      </w:r>
      <w:r w:rsidRPr="00490775">
        <w:rPr>
          <w:rStyle w:val="StyleUnderline"/>
          <w:rFonts w:ascii="Times New Roman" w:hAnsi="Times New Roman" w:cs="Times New Roman"/>
        </w:rPr>
        <w:t xml:space="preserve"> the orbits of </w:t>
      </w:r>
      <w:r w:rsidRPr="00490775">
        <w:rPr>
          <w:rStyle w:val="StyleUnderline"/>
          <w:rFonts w:ascii="Times New Roman" w:hAnsi="Times New Roman" w:cs="Times New Roman"/>
          <w:highlight w:val="green"/>
        </w:rPr>
        <w:t>other</w:t>
      </w:r>
      <w:r w:rsidRPr="00490775">
        <w:rPr>
          <w:rFonts w:ascii="Times New Roman" w:hAnsi="Times New Roman" w:cs="Times New Roman"/>
          <w:sz w:val="16"/>
        </w:rPr>
        <w:t xml:space="preserve"> known </w:t>
      </w:r>
      <w:r w:rsidRPr="00490775">
        <w:rPr>
          <w:rStyle w:val="StyleUnderline"/>
          <w:rFonts w:ascii="Times New Roman" w:hAnsi="Times New Roman" w:cs="Times New Roman"/>
          <w:highlight w:val="green"/>
        </w:rPr>
        <w:t xml:space="preserve">bits of </w:t>
      </w:r>
      <w:r w:rsidRPr="00490775">
        <w:rPr>
          <w:rStyle w:val="Emphasis"/>
          <w:rFonts w:ascii="Times New Roman" w:hAnsi="Times New Roman" w:cs="Times New Roman"/>
          <w:highlight w:val="green"/>
        </w:rPr>
        <w:t>space junk</w:t>
      </w:r>
      <w:r w:rsidRPr="00490775">
        <w:rPr>
          <w:rStyle w:val="StyleUnderline"/>
          <w:rFonts w:ascii="Times New Roman" w:hAnsi="Times New Roman" w:cs="Times New Roman"/>
          <w:highlight w:val="green"/>
        </w:rPr>
        <w:t>. New</w:t>
      </w:r>
      <w:r w:rsidRPr="00490775">
        <w:rPr>
          <w:rStyle w:val="StyleUnderline"/>
          <w:rFonts w:ascii="Times New Roman" w:hAnsi="Times New Roman" w:cs="Times New Roman"/>
        </w:rPr>
        <w:t xml:space="preserve"> orbits are calculated with </w:t>
      </w:r>
      <w:r w:rsidRPr="00490775">
        <w:rPr>
          <w:rStyle w:val="Emphasis"/>
          <w:rFonts w:ascii="Times New Roman" w:hAnsi="Times New Roman" w:cs="Times New Roman"/>
          <w:highlight w:val="green"/>
        </w:rPr>
        <w:t>supercomputers</w:t>
      </w:r>
      <w:r w:rsidRPr="00490775">
        <w:rPr>
          <w:rStyle w:val="StyleUnderline"/>
          <w:rFonts w:ascii="Times New Roman" w:hAnsi="Times New Roman" w:cs="Times New Roman"/>
        </w:rPr>
        <w:t xml:space="preserve"> to </w:t>
      </w:r>
      <w:r w:rsidRPr="00490775">
        <w:rPr>
          <w:rStyle w:val="StyleUnderline"/>
          <w:rFonts w:ascii="Times New Roman" w:hAnsi="Times New Roman" w:cs="Times New Roman"/>
          <w:highlight w:val="green"/>
        </w:rPr>
        <w:t xml:space="preserve">see if there's a </w:t>
      </w:r>
      <w:r w:rsidRPr="00490775">
        <w:rPr>
          <w:rStyle w:val="Emphasis"/>
          <w:rFonts w:ascii="Times New Roman" w:hAnsi="Times New Roman" w:cs="Times New Roman"/>
          <w:highlight w:val="green"/>
        </w:rPr>
        <w:t>chance</w:t>
      </w:r>
      <w:r w:rsidRPr="00490775">
        <w:rPr>
          <w:rStyle w:val="StyleUnderline"/>
          <w:rFonts w:ascii="Times New Roman" w:hAnsi="Times New Roman" w:cs="Times New Roman"/>
          <w:highlight w:val="green"/>
        </w:rPr>
        <w:t xml:space="preserve"> of</w:t>
      </w:r>
      <w:r w:rsidRPr="00490775">
        <w:rPr>
          <w:rStyle w:val="StyleUnderline"/>
          <w:rFonts w:ascii="Times New Roman" w:hAnsi="Times New Roman" w:cs="Times New Roman"/>
        </w:rPr>
        <w:t xml:space="preserve"> </w:t>
      </w:r>
      <w:r w:rsidRPr="00490775">
        <w:rPr>
          <w:rStyle w:val="Emphasis"/>
          <w:rFonts w:ascii="Times New Roman" w:hAnsi="Times New Roman" w:cs="Times New Roman"/>
        </w:rPr>
        <w:t xml:space="preserve">any </w:t>
      </w:r>
      <w:r w:rsidRPr="00490775">
        <w:rPr>
          <w:rStyle w:val="Emphasis"/>
          <w:rFonts w:ascii="Times New Roman" w:hAnsi="Times New Roman" w:cs="Times New Roman"/>
          <w:highlight w:val="green"/>
        </w:rPr>
        <w:t>collision</w:t>
      </w:r>
      <w:r w:rsidRPr="00490775">
        <w:rPr>
          <w:rStyle w:val="Emphasis"/>
          <w:rFonts w:ascii="Times New Roman" w:hAnsi="Times New Roman" w:cs="Times New Roman"/>
        </w:rPr>
        <w:t>s</w:t>
      </w:r>
      <w:r w:rsidRPr="00490775">
        <w:rPr>
          <w:rFonts w:ascii="Times New Roman" w:hAnsi="Times New Roman" w:cs="Times New Roman"/>
          <w:sz w:val="16"/>
        </w:rPr>
        <w:t xml:space="preserve">. Diana </w:t>
      </w:r>
      <w:proofErr w:type="spellStart"/>
      <w:r w:rsidRPr="00490775">
        <w:rPr>
          <w:rFonts w:ascii="Times New Roman" w:hAnsi="Times New Roman" w:cs="Times New Roman"/>
          <w:sz w:val="16"/>
        </w:rPr>
        <w:t>McKissock</w:t>
      </w:r>
      <w:proofErr w:type="spellEnd"/>
      <w:r w:rsidRPr="00490775">
        <w:rPr>
          <w:rFonts w:ascii="Times New Roman" w:hAnsi="Times New Roman" w:cs="Times New Roman"/>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490775">
        <w:rPr>
          <w:rStyle w:val="StyleUnderline"/>
          <w:rFonts w:ascii="Times New Roman" w:hAnsi="Times New Roman" w:cs="Times New Roman"/>
        </w:rPr>
        <w:t xml:space="preserve">The </w:t>
      </w:r>
      <w:r w:rsidRPr="00490775">
        <w:rPr>
          <w:rStyle w:val="StyleUnderline"/>
          <w:rFonts w:ascii="Times New Roman" w:hAnsi="Times New Roman" w:cs="Times New Roman"/>
          <w:highlight w:val="green"/>
        </w:rPr>
        <w:t>SSN issues a</w:t>
      </w:r>
      <w:r w:rsidRPr="00490775">
        <w:rPr>
          <w:rStyle w:val="StyleUnderline"/>
          <w:rFonts w:ascii="Times New Roman" w:hAnsi="Times New Roman" w:cs="Times New Roman"/>
          <w:sz w:val="16"/>
        </w:rPr>
        <w:t xml:space="preserve"> </w:t>
      </w:r>
      <w:r w:rsidRPr="00490775">
        <w:rPr>
          <w:rFonts w:ascii="Times New Roman" w:hAnsi="Times New Roman" w:cs="Times New Roman"/>
          <w:sz w:val="16"/>
        </w:rPr>
        <w:t xml:space="preserve">basic </w:t>
      </w:r>
      <w:r w:rsidRPr="00490775">
        <w:rPr>
          <w:rStyle w:val="StyleUnderline"/>
          <w:rFonts w:ascii="Times New Roman" w:hAnsi="Times New Roman" w:cs="Times New Roman"/>
        </w:rPr>
        <w:t xml:space="preserve">emergency </w:t>
      </w:r>
      <w:r w:rsidRPr="00490775">
        <w:rPr>
          <w:rStyle w:val="StyleUnderline"/>
          <w:rFonts w:ascii="Times New Roman" w:hAnsi="Times New Roman" w:cs="Times New Roman"/>
          <w:highlight w:val="green"/>
        </w:rPr>
        <w:t xml:space="preserve">report to the </w:t>
      </w:r>
      <w:r w:rsidRPr="00490775">
        <w:rPr>
          <w:rStyle w:val="Emphasis"/>
          <w:rFonts w:ascii="Times New Roman" w:hAnsi="Times New Roman" w:cs="Times New Roman"/>
          <w:sz w:val="28"/>
          <w:highlight w:val="green"/>
        </w:rPr>
        <w:t>public three days ahead</w:t>
      </w:r>
      <w:r w:rsidRPr="00490775">
        <w:rPr>
          <w:rStyle w:val="StyleUnderline"/>
          <w:rFonts w:ascii="Times New Roman" w:hAnsi="Times New Roman" w:cs="Times New Roman"/>
          <w:highlight w:val="green"/>
        </w:rPr>
        <w:t xml:space="preserve"> of a 1-in-10,000 chance of</w:t>
      </w:r>
      <w:r w:rsidRPr="00490775">
        <w:rPr>
          <w:rStyle w:val="StyleUnderline"/>
          <w:rFonts w:ascii="Times New Roman" w:hAnsi="Times New Roman" w:cs="Times New Roman"/>
        </w:rPr>
        <w:t xml:space="preserve"> a </w:t>
      </w:r>
      <w:r w:rsidRPr="00490775">
        <w:rPr>
          <w:rStyle w:val="Emphasis"/>
          <w:rFonts w:ascii="Times New Roman" w:hAnsi="Times New Roman" w:cs="Times New Roman"/>
          <w:highlight w:val="green"/>
        </w:rPr>
        <w:t>collision</w:t>
      </w:r>
      <w:r w:rsidRPr="00490775">
        <w:rPr>
          <w:rFonts w:ascii="Times New Roman" w:hAnsi="Times New Roman" w:cs="Times New Roman"/>
          <w:sz w:val="16"/>
        </w:rPr>
        <w:t xml:space="preserve">. </w:t>
      </w:r>
      <w:r w:rsidRPr="00490775">
        <w:rPr>
          <w:rStyle w:val="StyleUnderline"/>
          <w:rFonts w:ascii="Times New Roman" w:hAnsi="Times New Roman" w:cs="Times New Roman"/>
        </w:rPr>
        <w:t xml:space="preserve">It </w:t>
      </w:r>
      <w:r w:rsidRPr="00490775">
        <w:rPr>
          <w:rStyle w:val="StyleUnderline"/>
          <w:rFonts w:ascii="Times New Roman" w:hAnsi="Times New Roman" w:cs="Times New Roman"/>
          <w:highlight w:val="green"/>
        </w:rPr>
        <w:t xml:space="preserve">then provides </w:t>
      </w:r>
      <w:r w:rsidRPr="00490775">
        <w:rPr>
          <w:rStyle w:val="Emphasis"/>
          <w:rFonts w:ascii="Times New Roman" w:hAnsi="Times New Roman" w:cs="Times New Roman"/>
        </w:rPr>
        <w:t xml:space="preserve">multiple </w:t>
      </w:r>
      <w:r w:rsidRPr="00490775">
        <w:rPr>
          <w:rStyle w:val="Emphasis"/>
          <w:rFonts w:ascii="Times New Roman" w:hAnsi="Times New Roman" w:cs="Times New Roman"/>
          <w:highlight w:val="green"/>
        </w:rPr>
        <w:t>updates</w:t>
      </w:r>
      <w:r w:rsidRPr="00490775">
        <w:rPr>
          <w:rFonts w:ascii="Times New Roman" w:hAnsi="Times New Roman" w:cs="Times New Roman"/>
          <w:sz w:val="16"/>
        </w:rPr>
        <w:t xml:space="preserve"> per day </w:t>
      </w:r>
      <w:r w:rsidRPr="00490775">
        <w:rPr>
          <w:rStyle w:val="StyleUnderline"/>
          <w:rFonts w:ascii="Times New Roman" w:hAnsi="Times New Roman" w:cs="Times New Roman"/>
          <w:highlight w:val="green"/>
        </w:rPr>
        <w:t>until</w:t>
      </w:r>
      <w:r w:rsidRPr="00490775">
        <w:rPr>
          <w:rStyle w:val="StyleUnderline"/>
          <w:rFonts w:ascii="Times New Roman" w:hAnsi="Times New Roman" w:cs="Times New Roman"/>
        </w:rPr>
        <w:t xml:space="preserve"> the </w:t>
      </w:r>
      <w:r w:rsidRPr="00490775">
        <w:rPr>
          <w:rStyle w:val="StyleUnderline"/>
          <w:rFonts w:ascii="Times New Roman" w:hAnsi="Times New Roman" w:cs="Times New Roman"/>
          <w:highlight w:val="green"/>
        </w:rPr>
        <w:t>risk</w:t>
      </w:r>
      <w:r w:rsidRPr="00490775">
        <w:rPr>
          <w:rStyle w:val="StyleUnderline"/>
          <w:rFonts w:ascii="Times New Roman" w:hAnsi="Times New Roman" w:cs="Times New Roman"/>
        </w:rPr>
        <w:t xml:space="preserve"> of a collision </w:t>
      </w:r>
      <w:r w:rsidRPr="00490775">
        <w:rPr>
          <w:rStyle w:val="Emphasis"/>
          <w:rFonts w:ascii="Times New Roman" w:hAnsi="Times New Roman" w:cs="Times New Roman"/>
          <w:highlight w:val="green"/>
        </w:rPr>
        <w:t>passes</w:t>
      </w:r>
      <w:r w:rsidRPr="00490775">
        <w:rPr>
          <w:rFonts w:ascii="Times New Roman" w:hAnsi="Times New Roman" w:cs="Times New Roman"/>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490775">
        <w:rPr>
          <w:rStyle w:val="StyleUnderline"/>
          <w:rFonts w:ascii="Times New Roman" w:hAnsi="Times New Roman" w:cs="Times New Roman"/>
        </w:rPr>
        <w:t>Advanced emergency reports help satellite providers see</w:t>
      </w:r>
      <w:r w:rsidRPr="00490775">
        <w:rPr>
          <w:rFonts w:ascii="Times New Roman" w:hAnsi="Times New Roman" w:cs="Times New Roman"/>
          <w:sz w:val="16"/>
        </w:rPr>
        <w:t xml:space="preserve"> possible </w:t>
      </w:r>
      <w:r w:rsidRPr="00490775">
        <w:rPr>
          <w:rStyle w:val="StyleUnderline"/>
          <w:rFonts w:ascii="Times New Roman" w:hAnsi="Times New Roman" w:cs="Times New Roman"/>
        </w:rPr>
        <w:t xml:space="preserve">collisions much more than </w:t>
      </w:r>
      <w:r w:rsidRPr="00490775">
        <w:rPr>
          <w:rStyle w:val="Emphasis"/>
          <w:rFonts w:ascii="Times New Roman" w:hAnsi="Times New Roman" w:cs="Times New Roman"/>
        </w:rPr>
        <w:t>three days ahead</w:t>
      </w:r>
      <w:r w:rsidRPr="00490775">
        <w:rPr>
          <w:rFonts w:ascii="Times New Roman" w:hAnsi="Times New Roman" w:cs="Times New Roman"/>
          <w:sz w:val="16"/>
        </w:rPr>
        <w:t>. "</w:t>
      </w:r>
      <w:r w:rsidRPr="00490775">
        <w:rPr>
          <w:rStyle w:val="StyleUnderline"/>
          <w:rFonts w:ascii="Times New Roman" w:hAnsi="Times New Roman" w:cs="Times New Roman"/>
        </w:rPr>
        <w:t xml:space="preserve">In </w:t>
      </w:r>
      <w:r w:rsidRPr="00490775">
        <w:rPr>
          <w:rStyle w:val="Emphasis"/>
          <w:rFonts w:ascii="Times New Roman" w:hAnsi="Times New Roman" w:cs="Times New Roman"/>
          <w:highlight w:val="green"/>
        </w:rPr>
        <w:t>2017</w:t>
      </w:r>
      <w:r w:rsidRPr="00490775">
        <w:rPr>
          <w:rStyle w:val="StyleUnderline"/>
          <w:rFonts w:ascii="Times New Roman" w:hAnsi="Times New Roman" w:cs="Times New Roman"/>
          <w:highlight w:val="green"/>
        </w:rPr>
        <w:t xml:space="preserve">, we provided </w:t>
      </w:r>
      <w:r w:rsidRPr="00490775">
        <w:rPr>
          <w:rStyle w:val="Emphasis"/>
          <w:rFonts w:ascii="Times New Roman" w:hAnsi="Times New Roman" w:cs="Times New Roman"/>
          <w:highlight w:val="green"/>
        </w:rPr>
        <w:t>data</w:t>
      </w:r>
      <w:r w:rsidRPr="00490775">
        <w:rPr>
          <w:rStyle w:val="StyleUnderline"/>
          <w:rFonts w:ascii="Times New Roman" w:hAnsi="Times New Roman" w:cs="Times New Roman"/>
          <w:highlight w:val="green"/>
        </w:rPr>
        <w:t xml:space="preserve"> for </w:t>
      </w:r>
      <w:r w:rsidRPr="00490775">
        <w:rPr>
          <w:rStyle w:val="Emphasis"/>
          <w:rFonts w:ascii="Times New Roman" w:hAnsi="Times New Roman" w:cs="Times New Roman"/>
          <w:highlight w:val="green"/>
        </w:rPr>
        <w:t>308,984 events</w:t>
      </w:r>
      <w:r w:rsidRPr="00490775">
        <w:rPr>
          <w:rFonts w:ascii="Times New Roman" w:hAnsi="Times New Roman" w:cs="Times New Roman"/>
          <w:sz w:val="16"/>
        </w:rPr>
        <w:t xml:space="preserve">, </w:t>
      </w:r>
      <w:r w:rsidRPr="00490775">
        <w:rPr>
          <w:rStyle w:val="StyleUnderline"/>
          <w:rFonts w:ascii="Times New Roman" w:hAnsi="Times New Roman" w:cs="Times New Roman"/>
        </w:rPr>
        <w:t xml:space="preserve">of which </w:t>
      </w:r>
      <w:r w:rsidRPr="00490775">
        <w:rPr>
          <w:rStyle w:val="StyleUnderline"/>
          <w:rFonts w:ascii="Times New Roman" w:hAnsi="Times New Roman" w:cs="Times New Roman"/>
          <w:highlight w:val="green"/>
        </w:rPr>
        <w:t xml:space="preserve">only </w:t>
      </w:r>
      <w:r w:rsidRPr="00490775">
        <w:rPr>
          <w:rStyle w:val="Emphasis"/>
          <w:rFonts w:ascii="Times New Roman" w:hAnsi="Times New Roman" w:cs="Times New Roman"/>
          <w:highlight w:val="green"/>
        </w:rPr>
        <w:t>655</w:t>
      </w:r>
      <w:r w:rsidRPr="00490775">
        <w:rPr>
          <w:rStyle w:val="StyleUnderline"/>
          <w:rFonts w:ascii="Times New Roman" w:hAnsi="Times New Roman" w:cs="Times New Roman"/>
          <w:highlight w:val="green"/>
        </w:rPr>
        <w:t xml:space="preserve"> were </w:t>
      </w:r>
      <w:r w:rsidRPr="00490775">
        <w:rPr>
          <w:rStyle w:val="Emphasis"/>
          <w:rFonts w:ascii="Times New Roman" w:hAnsi="Times New Roman" w:cs="Times New Roman"/>
          <w:highlight w:val="green"/>
        </w:rPr>
        <w:t>emergency</w:t>
      </w:r>
      <w:r w:rsidRPr="00490775">
        <w:rPr>
          <w:rStyle w:val="StyleUnderline"/>
          <w:rFonts w:ascii="Times New Roman" w:hAnsi="Times New Roman" w:cs="Times New Roman"/>
        </w:rPr>
        <w:t>-reportable</w:t>
      </w:r>
      <w:r w:rsidRPr="00490775">
        <w:rPr>
          <w:rFonts w:ascii="Times New Roman" w:hAnsi="Times New Roman" w:cs="Times New Roman"/>
          <w:sz w:val="16"/>
        </w:rPr>
        <w:t xml:space="preserve">," </w:t>
      </w:r>
      <w:proofErr w:type="spellStart"/>
      <w:r w:rsidRPr="00490775">
        <w:rPr>
          <w:rFonts w:ascii="Times New Roman" w:hAnsi="Times New Roman" w:cs="Times New Roman"/>
          <w:sz w:val="16"/>
        </w:rPr>
        <w:t>McKissock</w:t>
      </w:r>
      <w:proofErr w:type="spellEnd"/>
      <w:r w:rsidRPr="00490775">
        <w:rPr>
          <w:rFonts w:ascii="Times New Roman" w:hAnsi="Times New Roman" w:cs="Times New Roman"/>
          <w:sz w:val="16"/>
        </w:rPr>
        <w:t xml:space="preserve"> told Business Insider in an email. Of those, 579 events were in low-Earth orbit (where it's relatively crowded with satellites).</w:t>
      </w:r>
      <w:bookmarkEnd w:id="0"/>
    </w:p>
    <w:p w14:paraId="29C2EC9C" w14:textId="77777777" w:rsidR="000830E8" w:rsidRPr="005B1D76" w:rsidRDefault="000830E8" w:rsidP="008033C9">
      <w:pPr>
        <w:rPr>
          <w:rFonts w:ascii="Times New Roman" w:hAnsi="Times New Roman"/>
          <w:sz w:val="24"/>
          <w:u w:val="single"/>
        </w:rPr>
      </w:pPr>
    </w:p>
    <w:p w14:paraId="675295D3" w14:textId="476E4193" w:rsidR="008033C9" w:rsidRPr="00490775" w:rsidRDefault="000830E8" w:rsidP="008033C9">
      <w:pPr>
        <w:pStyle w:val="Heading4"/>
        <w:rPr>
          <w:rFonts w:ascii="Times New Roman" w:hAnsi="Times New Roman" w:cs="Times New Roman"/>
        </w:rPr>
      </w:pPr>
      <w:r>
        <w:t>4</w:t>
      </w:r>
      <w:r w:rsidR="008033C9">
        <w:t xml:space="preserve">) </w:t>
      </w:r>
      <w:r w:rsidR="008033C9" w:rsidRPr="00490775">
        <w:rPr>
          <w:rFonts w:ascii="Times New Roman" w:hAnsi="Times New Roman" w:cs="Times New Roman"/>
        </w:rPr>
        <w:t xml:space="preserve">CP: Private entities </w:t>
      </w:r>
      <w:r w:rsidR="008033C9">
        <w:rPr>
          <w:rFonts w:ascii="Times New Roman" w:hAnsi="Times New Roman" w:cs="Times New Roman"/>
        </w:rPr>
        <w:t xml:space="preserve">that </w:t>
      </w:r>
      <w:r w:rsidR="008033C9" w:rsidRPr="00490775">
        <w:rPr>
          <w:rFonts w:ascii="Times New Roman" w:hAnsi="Times New Roman" w:cs="Times New Roman"/>
        </w:rPr>
        <w:t xml:space="preserve">appropriate space in the outer atmosphere through satellite launches must equip their technology with safety technologies in accordance with the Space Safety Coalition’s recommendations and best practices for collision avoidance – Wall 21: </w:t>
      </w:r>
    </w:p>
    <w:p w14:paraId="664AB9A2" w14:textId="77777777" w:rsidR="008033C9" w:rsidRPr="00490775" w:rsidRDefault="008033C9" w:rsidP="008033C9">
      <w:pPr>
        <w:rPr>
          <w:rFonts w:ascii="Times New Roman" w:hAnsi="Times New Roman" w:cs="Times New Roman"/>
        </w:rPr>
      </w:pPr>
      <w:r w:rsidRPr="00490775">
        <w:rPr>
          <w:rFonts w:ascii="Times New Roman" w:hAnsi="Times New Roman" w:cs="Times New Roman"/>
        </w:rPr>
        <w:t xml:space="preserve">Wall, Mike. “Kessler Syndrome and the Space Debris Problem.” Space.com, Space, 15 Nov. 2021, https://www.space.com/kessler-syndrome-space-debris. // LHP GB + LHP PS </w:t>
      </w:r>
    </w:p>
    <w:p w14:paraId="5BC070F7" w14:textId="77777777" w:rsidR="008033C9" w:rsidRPr="00490775" w:rsidRDefault="008033C9" w:rsidP="008033C9">
      <w:pPr>
        <w:rPr>
          <w:rFonts w:ascii="Times New Roman" w:hAnsi="Times New Roman" w:cs="Times New Roman"/>
          <w:sz w:val="8"/>
        </w:rPr>
      </w:pPr>
      <w:r w:rsidRPr="00490775">
        <w:rPr>
          <w:rFonts w:ascii="Times New Roman" w:hAnsi="Times New Roman" w:cs="Times New Roman"/>
          <w:b/>
          <w:bCs/>
          <w:u w:val="single"/>
        </w:rPr>
        <w:lastRenderedPageBreak/>
        <w:t>In 2019, for example, the Space Safety Coalition (</w:t>
      </w:r>
      <w:r w:rsidRPr="00490775">
        <w:rPr>
          <w:rFonts w:ascii="Times New Roman" w:hAnsi="Times New Roman" w:cs="Times New Roman"/>
          <w:b/>
          <w:bCs/>
          <w:highlight w:val="yellow"/>
          <w:u w:val="single"/>
        </w:rPr>
        <w:t>SSC</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laid</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out</w:t>
      </w:r>
      <w:r w:rsidRPr="00490775">
        <w:rPr>
          <w:rFonts w:ascii="Times New Roman" w:hAnsi="Times New Roman" w:cs="Times New Roman"/>
          <w:b/>
          <w:bCs/>
          <w:u w:val="single"/>
        </w:rPr>
        <w:t xml:space="preserve"> a set of proposed voluntary </w:t>
      </w:r>
      <w:r w:rsidRPr="00490775">
        <w:rPr>
          <w:rFonts w:ascii="Times New Roman" w:hAnsi="Times New Roman" w:cs="Times New Roman"/>
          <w:b/>
          <w:bCs/>
          <w:highlight w:val="yellow"/>
          <w:u w:val="single"/>
        </w:rPr>
        <w:t>guidelines</w:t>
      </w:r>
      <w:r w:rsidRPr="00490775">
        <w:rPr>
          <w:rFonts w:ascii="Times New Roman" w:hAnsi="Times New Roman" w:cs="Times New Roman"/>
          <w:b/>
          <w:bCs/>
          <w:u w:val="single"/>
        </w:rPr>
        <w:t xml:space="preserve"> designed </w:t>
      </w:r>
      <w:r w:rsidRPr="00490775">
        <w:rPr>
          <w:rFonts w:ascii="Times New Roman" w:hAnsi="Times New Roman" w:cs="Times New Roman"/>
          <w:b/>
          <w:bCs/>
          <w:highlight w:val="yellow"/>
          <w:u w:val="single"/>
        </w:rPr>
        <w:t>to keep</w:t>
      </w:r>
      <w:r w:rsidRPr="00490775">
        <w:rPr>
          <w:rFonts w:ascii="Times New Roman" w:hAnsi="Times New Roman" w:cs="Times New Roman"/>
          <w:b/>
          <w:bCs/>
          <w:u w:val="single"/>
        </w:rPr>
        <w:t xml:space="preserve"> the </w:t>
      </w:r>
      <w:r w:rsidRPr="00490775">
        <w:rPr>
          <w:rFonts w:ascii="Times New Roman" w:hAnsi="Times New Roman" w:cs="Times New Roman"/>
          <w:b/>
          <w:bCs/>
          <w:highlight w:val="yellow"/>
          <w:u w:val="single"/>
        </w:rPr>
        <w:t>Kessler Syndrome</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and</w:t>
      </w:r>
      <w:r w:rsidRPr="00490775">
        <w:rPr>
          <w:rFonts w:ascii="Times New Roman" w:hAnsi="Times New Roman" w:cs="Times New Roman"/>
          <w:b/>
          <w:bCs/>
          <w:u w:val="single"/>
        </w:rPr>
        <w:t xml:space="preserve"> space </w:t>
      </w:r>
      <w:r w:rsidRPr="00490775">
        <w:rPr>
          <w:rFonts w:ascii="Times New Roman" w:hAnsi="Times New Roman" w:cs="Times New Roman"/>
          <w:b/>
          <w:bCs/>
          <w:highlight w:val="yellow"/>
          <w:u w:val="single"/>
        </w:rPr>
        <w:t>junk</w:t>
      </w:r>
      <w:r w:rsidRPr="00490775">
        <w:rPr>
          <w:rFonts w:ascii="Times New Roman" w:hAnsi="Times New Roman" w:cs="Times New Roman"/>
          <w:b/>
          <w:bCs/>
          <w:u w:val="single"/>
        </w:rPr>
        <w:t xml:space="preserve"> in general, </w:t>
      </w:r>
      <w:r w:rsidRPr="00490775">
        <w:rPr>
          <w:rFonts w:ascii="Times New Roman" w:hAnsi="Times New Roman" w:cs="Times New Roman"/>
          <w:b/>
          <w:bCs/>
          <w:highlight w:val="yellow"/>
          <w:u w:val="single"/>
        </w:rPr>
        <w:t>at bay</w:t>
      </w:r>
      <w:r w:rsidRPr="00490775">
        <w:rPr>
          <w:rFonts w:ascii="Times New Roman" w:hAnsi="Times New Roman" w:cs="Times New Roman"/>
          <w:b/>
          <w:bCs/>
          <w:u w:val="single"/>
        </w:rPr>
        <w:t xml:space="preserve"> over the coming years.</w:t>
      </w:r>
      <w:r w:rsidRPr="00490775">
        <w:rPr>
          <w:rFonts w:ascii="Times New Roman" w:hAnsi="Times New Roman" w:cs="Times New Roman"/>
          <w:sz w:val="8"/>
        </w:rPr>
        <w:t xml:space="preserve"> One recommendation is that </w:t>
      </w:r>
      <w:r w:rsidRPr="00490775">
        <w:rPr>
          <w:rFonts w:ascii="Times New Roman" w:hAnsi="Times New Roman" w:cs="Times New Roman"/>
          <w:b/>
          <w:bCs/>
          <w:highlight w:val="yellow"/>
          <w:u w:val="single"/>
        </w:rPr>
        <w:t>all satellites</w:t>
      </w:r>
      <w:r w:rsidRPr="00490775">
        <w:rPr>
          <w:rFonts w:ascii="Times New Roman" w:hAnsi="Times New Roman" w:cs="Times New Roman"/>
          <w:b/>
          <w:bCs/>
          <w:u w:val="single"/>
        </w:rPr>
        <w:t xml:space="preserve"> operating </w:t>
      </w:r>
      <w:r w:rsidRPr="00490775">
        <w:rPr>
          <w:rFonts w:ascii="Times New Roman" w:hAnsi="Times New Roman" w:cs="Times New Roman"/>
          <w:b/>
          <w:bCs/>
          <w:highlight w:val="yellow"/>
          <w:u w:val="single"/>
        </w:rPr>
        <w:t>above 250 miles</w:t>
      </w:r>
      <w:r w:rsidRPr="00490775">
        <w:rPr>
          <w:rFonts w:ascii="Times New Roman" w:hAnsi="Times New Roman" w:cs="Times New Roman"/>
          <w:sz w:val="8"/>
        </w:rPr>
        <w:t xml:space="preserve"> (400 km) </w:t>
      </w:r>
      <w:r w:rsidRPr="00490775">
        <w:rPr>
          <w:rFonts w:ascii="Times New Roman" w:hAnsi="Times New Roman" w:cs="Times New Roman"/>
          <w:b/>
          <w:bCs/>
          <w:highlight w:val="yellow"/>
          <w:u w:val="single"/>
        </w:rPr>
        <w:t>be equipped with propulsion</w:t>
      </w:r>
      <w:r w:rsidRPr="00490775">
        <w:rPr>
          <w:rFonts w:ascii="Times New Roman" w:hAnsi="Times New Roman" w:cs="Times New Roman"/>
          <w:b/>
          <w:bCs/>
          <w:u w:val="single"/>
        </w:rPr>
        <w:t xml:space="preserve"> systems </w:t>
      </w:r>
      <w:r w:rsidRPr="00490775">
        <w:rPr>
          <w:rFonts w:ascii="Times New Roman" w:hAnsi="Times New Roman" w:cs="Times New Roman"/>
          <w:b/>
          <w:bCs/>
          <w:highlight w:val="yellow"/>
          <w:u w:val="single"/>
        </w:rPr>
        <w:t>allowing</w:t>
      </w:r>
      <w:r w:rsidRPr="00490775">
        <w:rPr>
          <w:rFonts w:ascii="Times New Roman" w:hAnsi="Times New Roman" w:cs="Times New Roman"/>
          <w:b/>
          <w:bCs/>
          <w:u w:val="single"/>
        </w:rPr>
        <w:t xml:space="preserve"> them </w:t>
      </w:r>
      <w:r w:rsidRPr="00490775">
        <w:rPr>
          <w:rFonts w:ascii="Times New Roman" w:hAnsi="Times New Roman" w:cs="Times New Roman"/>
          <w:b/>
          <w:bCs/>
          <w:highlight w:val="yellow"/>
          <w:u w:val="single"/>
        </w:rPr>
        <w:t>to maneuver away from possible</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collisions</w:t>
      </w:r>
      <w:r w:rsidRPr="00490775">
        <w:rPr>
          <w:rFonts w:ascii="Times New Roman" w:hAnsi="Times New Roman" w:cs="Times New Roman"/>
          <w:b/>
          <w:bCs/>
          <w:u w:val="single"/>
        </w:rPr>
        <w:t>.</w:t>
      </w:r>
      <w:r w:rsidRPr="00490775">
        <w:rPr>
          <w:rFonts w:ascii="Times New Roman" w:hAnsi="Times New Roman" w:cs="Times New Roman"/>
          <w:sz w:val="8"/>
        </w:rPr>
        <w:t xml:space="preserve"> </w:t>
      </w:r>
      <w:r w:rsidRPr="00490775">
        <w:rPr>
          <w:rFonts w:ascii="Times New Roman" w:hAnsi="Times New Roman" w:cs="Times New Roman"/>
          <w:b/>
          <w:bCs/>
          <w:highlight w:val="yellow"/>
          <w:u w:val="single"/>
        </w:rPr>
        <w:t>Drawing the line there</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makes sense</w:t>
      </w:r>
      <w:r w:rsidRPr="00490775">
        <w:rPr>
          <w:rFonts w:ascii="Times New Roman" w:hAnsi="Times New Roman" w:cs="Times New Roman"/>
          <w:b/>
          <w:bCs/>
          <w:u w:val="single"/>
        </w:rPr>
        <w:t xml:space="preserve"> for multiple reasons</w:t>
      </w:r>
      <w:r w:rsidRPr="00490775">
        <w:rPr>
          <w:rFonts w:ascii="Times New Roman" w:hAnsi="Times New Roman" w:cs="Times New Roman"/>
          <w:sz w:val="8"/>
        </w:rPr>
        <w:t xml:space="preserve">, </w:t>
      </w:r>
      <w:r w:rsidRPr="00490775">
        <w:rPr>
          <w:rFonts w:ascii="Times New Roman" w:hAnsi="Times New Roman" w:cs="Times New Roman"/>
          <w:b/>
          <w:bCs/>
          <w:u w:val="single"/>
        </w:rPr>
        <w:t xml:space="preserve">according to the SSC: </w:t>
      </w:r>
      <w:r w:rsidRPr="00490775">
        <w:rPr>
          <w:rFonts w:ascii="Times New Roman" w:hAnsi="Times New Roman" w:cs="Times New Roman"/>
          <w:b/>
          <w:bCs/>
          <w:highlight w:val="yellow"/>
          <w:u w:val="single"/>
        </w:rPr>
        <w:t>It's</w:t>
      </w:r>
      <w:r w:rsidRPr="00490775">
        <w:rPr>
          <w:rFonts w:ascii="Times New Roman" w:hAnsi="Times New Roman" w:cs="Times New Roman"/>
          <w:b/>
          <w:bCs/>
          <w:u w:val="single"/>
        </w:rPr>
        <w:t xml:space="preserve"> the </w:t>
      </w:r>
      <w:r w:rsidRPr="00490775">
        <w:rPr>
          <w:rFonts w:ascii="Times New Roman" w:hAnsi="Times New Roman" w:cs="Times New Roman"/>
          <w:b/>
          <w:bCs/>
          <w:highlight w:val="yellow"/>
          <w:u w:val="single"/>
        </w:rPr>
        <w:t>altitude</w:t>
      </w:r>
      <w:r w:rsidRPr="00490775">
        <w:rPr>
          <w:rFonts w:ascii="Times New Roman" w:hAnsi="Times New Roman" w:cs="Times New Roman"/>
          <w:b/>
          <w:bCs/>
          <w:u w:val="single"/>
        </w:rPr>
        <w:t xml:space="preserve"> at </w:t>
      </w:r>
      <w:r w:rsidRPr="00490775">
        <w:rPr>
          <w:rFonts w:ascii="Times New Roman" w:hAnsi="Times New Roman" w:cs="Times New Roman"/>
          <w:b/>
          <w:bCs/>
          <w:highlight w:val="yellow"/>
          <w:u w:val="single"/>
        </w:rPr>
        <w:t>which</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the ISS flies</w:t>
      </w:r>
      <w:r w:rsidRPr="00490775">
        <w:rPr>
          <w:rFonts w:ascii="Times New Roman" w:hAnsi="Times New Roman" w:cs="Times New Roman"/>
          <w:sz w:val="8"/>
        </w:rPr>
        <w:t xml:space="preserve">, </w:t>
      </w:r>
      <w:r w:rsidRPr="00490775">
        <w:rPr>
          <w:rFonts w:ascii="Times New Roman" w:hAnsi="Times New Roman" w:cs="Times New Roman"/>
          <w:b/>
          <w:bCs/>
          <w:u w:val="single"/>
        </w:rPr>
        <w:t xml:space="preserve">and </w:t>
      </w:r>
      <w:r w:rsidRPr="00490775">
        <w:rPr>
          <w:rFonts w:ascii="Times New Roman" w:hAnsi="Times New Roman" w:cs="Times New Roman"/>
          <w:b/>
          <w:bCs/>
          <w:highlight w:val="yellow"/>
          <w:u w:val="single"/>
        </w:rPr>
        <w:t>satellites</w:t>
      </w:r>
      <w:r w:rsidRPr="00490775">
        <w:rPr>
          <w:rFonts w:ascii="Times New Roman" w:hAnsi="Times New Roman" w:cs="Times New Roman"/>
          <w:b/>
          <w:bCs/>
          <w:u w:val="single"/>
        </w:rPr>
        <w:t xml:space="preserve"> that circle </w:t>
      </w:r>
      <w:r w:rsidRPr="00490775">
        <w:rPr>
          <w:rFonts w:ascii="Times New Roman" w:hAnsi="Times New Roman" w:cs="Times New Roman"/>
          <w:b/>
          <w:bCs/>
          <w:highlight w:val="yellow"/>
          <w:u w:val="single"/>
        </w:rPr>
        <w:t>below</w:t>
      </w:r>
      <w:r w:rsidRPr="00490775">
        <w:rPr>
          <w:rFonts w:ascii="Times New Roman" w:hAnsi="Times New Roman" w:cs="Times New Roman"/>
          <w:b/>
          <w:bCs/>
          <w:u w:val="single"/>
        </w:rPr>
        <w:t xml:space="preserve"> this boundary tend to </w:t>
      </w:r>
      <w:r w:rsidRPr="00490775">
        <w:rPr>
          <w:rFonts w:ascii="Times New Roman" w:hAnsi="Times New Roman" w:cs="Times New Roman"/>
          <w:b/>
          <w:bCs/>
          <w:highlight w:val="yellow"/>
          <w:u w:val="single"/>
        </w:rPr>
        <w:t>encounter</w:t>
      </w:r>
      <w:r w:rsidRPr="00490775">
        <w:rPr>
          <w:rFonts w:ascii="Times New Roman" w:hAnsi="Times New Roman" w:cs="Times New Roman"/>
          <w:b/>
          <w:bCs/>
          <w:u w:val="single"/>
        </w:rPr>
        <w:t xml:space="preserve"> enough </w:t>
      </w:r>
      <w:r w:rsidRPr="00490775">
        <w:rPr>
          <w:rFonts w:ascii="Times New Roman" w:hAnsi="Times New Roman" w:cs="Times New Roman"/>
          <w:b/>
          <w:bCs/>
          <w:highlight w:val="yellow"/>
          <w:u w:val="single"/>
        </w:rPr>
        <w:t>atmospheric drag</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to fall out of orbit</w:t>
      </w:r>
      <w:r w:rsidRPr="00490775">
        <w:rPr>
          <w:rFonts w:ascii="Times New Roman" w:hAnsi="Times New Roman" w:cs="Times New Roman"/>
          <w:b/>
          <w:bCs/>
          <w:u w:val="single"/>
        </w:rPr>
        <w:t xml:space="preserve"> relatively </w:t>
      </w:r>
      <w:r w:rsidRPr="00490775">
        <w:rPr>
          <w:rFonts w:ascii="Times New Roman" w:hAnsi="Times New Roman" w:cs="Times New Roman"/>
          <w:b/>
          <w:bCs/>
          <w:highlight w:val="yellow"/>
          <w:u w:val="single"/>
        </w:rPr>
        <w:t>soon</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after</w:t>
      </w:r>
      <w:r w:rsidRPr="00490775">
        <w:rPr>
          <w:rFonts w:ascii="Times New Roman" w:hAnsi="Times New Roman" w:cs="Times New Roman"/>
          <w:b/>
          <w:bCs/>
          <w:u w:val="single"/>
        </w:rPr>
        <w:t xml:space="preserve"> their </w:t>
      </w:r>
      <w:r w:rsidRPr="00490775">
        <w:rPr>
          <w:rFonts w:ascii="Times New Roman" w:hAnsi="Times New Roman" w:cs="Times New Roman"/>
          <w:b/>
          <w:bCs/>
          <w:highlight w:val="yellow"/>
          <w:u w:val="single"/>
        </w:rPr>
        <w:t>operational</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lives</w:t>
      </w:r>
      <w:r w:rsidRPr="00490775">
        <w:rPr>
          <w:rFonts w:ascii="Times New Roman" w:hAnsi="Times New Roman" w:cs="Times New Roman"/>
          <w:b/>
          <w:bCs/>
          <w:u w:val="single"/>
        </w:rPr>
        <w:t xml:space="preserve"> come to an </w:t>
      </w:r>
      <w:r w:rsidRPr="00490775">
        <w:rPr>
          <w:rFonts w:ascii="Times New Roman" w:hAnsi="Times New Roman" w:cs="Times New Roman"/>
          <w:b/>
          <w:bCs/>
          <w:highlight w:val="yellow"/>
          <w:u w:val="single"/>
        </w:rPr>
        <w:t>end</w:t>
      </w:r>
      <w:r w:rsidRPr="00490775">
        <w:rPr>
          <w:rFonts w:ascii="Times New Roman" w:hAnsi="Times New Roman" w:cs="Times New Roman"/>
          <w:b/>
          <w:bCs/>
          <w:u w:val="single"/>
        </w:rPr>
        <w:t xml:space="preserve">. </w:t>
      </w:r>
      <w:r w:rsidRPr="00490775">
        <w:rPr>
          <w:rFonts w:ascii="Times New Roman" w:hAnsi="Times New Roman" w:cs="Times New Roman"/>
          <w:sz w:val="8"/>
        </w:rPr>
        <w:t xml:space="preserve">The </w:t>
      </w:r>
      <w:r w:rsidRPr="00490775">
        <w:rPr>
          <w:rFonts w:ascii="Times New Roman" w:hAnsi="Times New Roman" w:cs="Times New Roman"/>
          <w:b/>
          <w:bCs/>
          <w:u w:val="single"/>
        </w:rPr>
        <w:t>SSC</w:t>
      </w:r>
      <w:r w:rsidRPr="00490775">
        <w:rPr>
          <w:rFonts w:ascii="Times New Roman" w:hAnsi="Times New Roman" w:cs="Times New Roman"/>
          <w:sz w:val="8"/>
        </w:rPr>
        <w:t xml:space="preserve"> also </w:t>
      </w:r>
      <w:r w:rsidRPr="00490775">
        <w:rPr>
          <w:rFonts w:ascii="Times New Roman" w:hAnsi="Times New Roman" w:cs="Times New Roman"/>
          <w:b/>
          <w:bCs/>
          <w:u w:val="single"/>
        </w:rPr>
        <w:t>recommends</w:t>
      </w:r>
      <w:r w:rsidRPr="00490775">
        <w:rPr>
          <w:rFonts w:ascii="Times New Roman" w:hAnsi="Times New Roman" w:cs="Times New Roman"/>
          <w:sz w:val="8"/>
        </w:rPr>
        <w:t xml:space="preserve"> that </w:t>
      </w:r>
      <w:r w:rsidRPr="00490775">
        <w:rPr>
          <w:rFonts w:ascii="Times New Roman" w:hAnsi="Times New Roman" w:cs="Times New Roman"/>
          <w:b/>
          <w:bCs/>
          <w:u w:val="single"/>
        </w:rPr>
        <w:t xml:space="preserve">satellite </w:t>
      </w:r>
      <w:r w:rsidRPr="00490775">
        <w:rPr>
          <w:rFonts w:ascii="Times New Roman" w:hAnsi="Times New Roman" w:cs="Times New Roman"/>
          <w:b/>
          <w:bCs/>
          <w:highlight w:val="yellow"/>
          <w:u w:val="single"/>
        </w:rPr>
        <w:t>designers</w:t>
      </w:r>
      <w:r w:rsidRPr="00490775">
        <w:rPr>
          <w:rFonts w:ascii="Times New Roman" w:hAnsi="Times New Roman" w:cs="Times New Roman"/>
          <w:sz w:val="8"/>
        </w:rPr>
        <w:t xml:space="preserve"> consider </w:t>
      </w:r>
      <w:r w:rsidRPr="00490775">
        <w:rPr>
          <w:rFonts w:ascii="Times New Roman" w:hAnsi="Times New Roman" w:cs="Times New Roman"/>
          <w:b/>
          <w:bCs/>
          <w:highlight w:val="yellow"/>
          <w:u w:val="single"/>
        </w:rPr>
        <w:t>building</w:t>
      </w:r>
      <w:r w:rsidRPr="00490775">
        <w:rPr>
          <w:rFonts w:ascii="Times New Roman" w:hAnsi="Times New Roman" w:cs="Times New Roman"/>
          <w:sz w:val="8"/>
        </w:rPr>
        <w:t xml:space="preserve"> </w:t>
      </w:r>
      <w:r w:rsidRPr="00490775">
        <w:rPr>
          <w:rFonts w:ascii="Times New Roman" w:hAnsi="Times New Roman" w:cs="Times New Roman"/>
          <w:b/>
          <w:bCs/>
          <w:highlight w:val="yellow"/>
          <w:u w:val="single"/>
        </w:rPr>
        <w:t>encryption systems</w:t>
      </w:r>
      <w:r w:rsidRPr="00490775">
        <w:rPr>
          <w:rFonts w:ascii="Times New Roman" w:hAnsi="Times New Roman" w:cs="Times New Roman"/>
          <w:b/>
          <w:bCs/>
          <w:u w:val="single"/>
        </w:rPr>
        <w:t xml:space="preserve"> into the command systems </w:t>
      </w:r>
      <w:r w:rsidRPr="00490775">
        <w:rPr>
          <w:rFonts w:ascii="Times New Roman" w:hAnsi="Times New Roman" w:cs="Times New Roman"/>
          <w:sz w:val="8"/>
        </w:rPr>
        <w:t xml:space="preserve">of their craft, so </w:t>
      </w:r>
      <w:r w:rsidRPr="00490775">
        <w:rPr>
          <w:rFonts w:ascii="Times New Roman" w:hAnsi="Times New Roman" w:cs="Times New Roman"/>
          <w:b/>
          <w:bCs/>
          <w:u w:val="single"/>
        </w:rPr>
        <w:t xml:space="preserve">they'll be </w:t>
      </w:r>
      <w:r w:rsidRPr="00490775">
        <w:rPr>
          <w:rFonts w:ascii="Times New Roman" w:hAnsi="Times New Roman" w:cs="Times New Roman"/>
          <w:b/>
          <w:bCs/>
          <w:highlight w:val="yellow"/>
          <w:u w:val="single"/>
        </w:rPr>
        <w:t>harder</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for</w:t>
      </w:r>
      <w:r w:rsidRPr="00490775">
        <w:rPr>
          <w:rFonts w:ascii="Times New Roman" w:hAnsi="Times New Roman" w:cs="Times New Roman"/>
          <w:b/>
          <w:bCs/>
          <w:u w:val="single"/>
        </w:rPr>
        <w:t xml:space="preserve"> chaos-seeking </w:t>
      </w:r>
      <w:r w:rsidRPr="00490775">
        <w:rPr>
          <w:rFonts w:ascii="Times New Roman" w:hAnsi="Times New Roman" w:cs="Times New Roman"/>
          <w:b/>
          <w:bCs/>
          <w:highlight w:val="yellow"/>
          <w:u w:val="single"/>
        </w:rPr>
        <w:t>hackers to hijack</w:t>
      </w:r>
      <w:r w:rsidRPr="00490775">
        <w:rPr>
          <w:rFonts w:ascii="Times New Roman" w:hAnsi="Times New Roman" w:cs="Times New Roman"/>
          <w:sz w:val="8"/>
        </w:rPr>
        <w:t xml:space="preserve">. And </w:t>
      </w:r>
      <w:r w:rsidRPr="00490775">
        <w:rPr>
          <w:rFonts w:ascii="Times New Roman" w:hAnsi="Times New Roman" w:cs="Times New Roman"/>
          <w:b/>
          <w:bCs/>
          <w:highlight w:val="yellow"/>
          <w:u w:val="single"/>
        </w:rPr>
        <w:t>operators</w:t>
      </w:r>
      <w:r w:rsidRPr="00490775">
        <w:rPr>
          <w:rFonts w:ascii="Times New Roman" w:hAnsi="Times New Roman" w:cs="Times New Roman"/>
          <w:b/>
          <w:bCs/>
          <w:u w:val="single"/>
        </w:rPr>
        <w:t xml:space="preserve"> who control satellites in low Earth orbit </w:t>
      </w:r>
      <w:r w:rsidRPr="00490775">
        <w:rPr>
          <w:rFonts w:ascii="Times New Roman" w:hAnsi="Times New Roman" w:cs="Times New Roman"/>
          <w:b/>
          <w:bCs/>
          <w:highlight w:val="yellow"/>
          <w:u w:val="single"/>
        </w:rPr>
        <w:t>should include</w:t>
      </w:r>
      <w:r w:rsidRPr="00490775">
        <w:rPr>
          <w:rFonts w:ascii="Times New Roman" w:hAnsi="Times New Roman" w:cs="Times New Roman"/>
          <w:b/>
          <w:bCs/>
          <w:u w:val="single"/>
        </w:rPr>
        <w:t xml:space="preserve"> in their </w:t>
      </w:r>
      <w:r w:rsidRPr="00490775">
        <w:rPr>
          <w:rFonts w:ascii="Times New Roman" w:hAnsi="Times New Roman" w:cs="Times New Roman"/>
          <w:b/>
          <w:bCs/>
          <w:highlight w:val="yellow"/>
          <w:u w:val="single"/>
        </w:rPr>
        <w:t>launch contracts</w:t>
      </w:r>
      <w:r w:rsidRPr="00490775">
        <w:rPr>
          <w:rFonts w:ascii="Times New Roman" w:hAnsi="Times New Roman" w:cs="Times New Roman"/>
          <w:b/>
          <w:bCs/>
          <w:u w:val="single"/>
        </w:rPr>
        <w:t xml:space="preserve"> a </w:t>
      </w:r>
      <w:r w:rsidRPr="00490775">
        <w:rPr>
          <w:rFonts w:ascii="Times New Roman" w:hAnsi="Times New Roman" w:cs="Times New Roman"/>
          <w:b/>
          <w:bCs/>
          <w:highlight w:val="yellow"/>
          <w:u w:val="single"/>
        </w:rPr>
        <w:t>requirement</w:t>
      </w:r>
      <w:r w:rsidRPr="00490775">
        <w:rPr>
          <w:rFonts w:ascii="Times New Roman" w:hAnsi="Times New Roman" w:cs="Times New Roman"/>
          <w:b/>
          <w:bCs/>
          <w:u w:val="single"/>
        </w:rPr>
        <w:t xml:space="preserve"> that rocket </w:t>
      </w:r>
      <w:r w:rsidRPr="00490775">
        <w:rPr>
          <w:rFonts w:ascii="Times New Roman" w:hAnsi="Times New Roman" w:cs="Times New Roman"/>
          <w:b/>
          <w:bCs/>
          <w:highlight w:val="yellow"/>
          <w:u w:val="single"/>
        </w:rPr>
        <w:t>upper stages be disposed</w:t>
      </w:r>
      <w:r w:rsidRPr="00490775">
        <w:rPr>
          <w:rFonts w:ascii="Times New Roman" w:hAnsi="Times New Roman" w:cs="Times New Roman"/>
          <w:b/>
          <w:bCs/>
          <w:u w:val="single"/>
        </w:rPr>
        <w:t xml:space="preserve"> of </w:t>
      </w:r>
      <w:r w:rsidRPr="00490775">
        <w:rPr>
          <w:rFonts w:ascii="Times New Roman" w:hAnsi="Times New Roman" w:cs="Times New Roman"/>
          <w:b/>
          <w:bCs/>
          <w:highlight w:val="yellow"/>
          <w:u w:val="single"/>
        </w:rPr>
        <w:t>in</w:t>
      </w:r>
      <w:r w:rsidRPr="00490775">
        <w:rPr>
          <w:rFonts w:ascii="Times New Roman" w:hAnsi="Times New Roman" w:cs="Times New Roman"/>
          <w:b/>
          <w:bCs/>
          <w:u w:val="single"/>
        </w:rPr>
        <w:t xml:space="preserve"> the </w:t>
      </w:r>
      <w:r w:rsidRPr="00490775">
        <w:rPr>
          <w:rFonts w:ascii="Times New Roman" w:hAnsi="Times New Roman" w:cs="Times New Roman"/>
          <w:b/>
          <w:bCs/>
          <w:highlight w:val="yellow"/>
          <w:u w:val="single"/>
        </w:rPr>
        <w:t>atmosphere</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shortly after liftoff</w:t>
      </w:r>
      <w:r w:rsidRPr="00490775">
        <w:rPr>
          <w:rFonts w:ascii="Times New Roman" w:hAnsi="Times New Roman" w:cs="Times New Roman"/>
          <w:b/>
          <w:bCs/>
          <w:u w:val="single"/>
        </w:rPr>
        <w:t xml:space="preserve">. </w:t>
      </w:r>
      <w:r w:rsidRPr="00490775">
        <w:rPr>
          <w:rFonts w:ascii="Times New Roman" w:hAnsi="Times New Roman" w:cs="Times New Roman"/>
          <w:sz w:val="8"/>
        </w:rPr>
        <w:t xml:space="preserve">More </w:t>
      </w:r>
      <w:r w:rsidRPr="00490775">
        <w:rPr>
          <w:rFonts w:ascii="Times New Roman" w:hAnsi="Times New Roman" w:cs="Times New Roman"/>
          <w:b/>
          <w:bCs/>
          <w:highlight w:val="yellow"/>
          <w:u w:val="single"/>
        </w:rPr>
        <w:t>active debris-fighting</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strategies</w:t>
      </w:r>
      <w:r w:rsidRPr="00490775">
        <w:rPr>
          <w:rFonts w:ascii="Times New Roman" w:hAnsi="Times New Roman" w:cs="Times New Roman"/>
          <w:b/>
          <w:bCs/>
          <w:u w:val="single"/>
        </w:rPr>
        <w:t xml:space="preserve"> could also be part of the solution.</w:t>
      </w:r>
      <w:r w:rsidRPr="00490775">
        <w:rPr>
          <w:rFonts w:ascii="Times New Roman" w:hAnsi="Times New Roman" w:cs="Times New Roman"/>
          <w:sz w:val="8"/>
        </w:rPr>
        <w:t xml:space="preserve"> </w:t>
      </w:r>
      <w:r w:rsidRPr="00490775">
        <w:rPr>
          <w:rFonts w:ascii="Times New Roman" w:hAnsi="Times New Roman" w:cs="Times New Roman"/>
          <w:b/>
          <w:bCs/>
          <w:highlight w:val="yellow"/>
          <w:u w:val="single"/>
        </w:rPr>
        <w:t>Removing</w:t>
      </w:r>
      <w:r w:rsidRPr="00490775">
        <w:rPr>
          <w:rFonts w:ascii="Times New Roman" w:hAnsi="Times New Roman" w:cs="Times New Roman"/>
          <w:b/>
          <w:bCs/>
          <w:u w:val="single"/>
        </w:rPr>
        <w:t xml:space="preserve"> just a handful of </w:t>
      </w:r>
      <w:r w:rsidRPr="00490775">
        <w:rPr>
          <w:rFonts w:ascii="Times New Roman" w:hAnsi="Times New Roman" w:cs="Times New Roman"/>
          <w:b/>
          <w:bCs/>
          <w:highlight w:val="yellow"/>
          <w:u w:val="single"/>
        </w:rPr>
        <w:t>rocket bodies</w:t>
      </w:r>
      <w:r w:rsidRPr="00490775">
        <w:rPr>
          <w:rFonts w:ascii="Times New Roman" w:hAnsi="Times New Roman" w:cs="Times New Roman"/>
          <w:b/>
          <w:bCs/>
          <w:u w:val="single"/>
        </w:rPr>
        <w:t xml:space="preserve"> or big, </w:t>
      </w:r>
      <w:r w:rsidRPr="00490775">
        <w:rPr>
          <w:rFonts w:ascii="Times New Roman" w:hAnsi="Times New Roman" w:cs="Times New Roman"/>
          <w:b/>
          <w:bCs/>
          <w:highlight w:val="yellow"/>
          <w:u w:val="single"/>
        </w:rPr>
        <w:t>dead satellites</w:t>
      </w:r>
      <w:r w:rsidRPr="00490775">
        <w:rPr>
          <w:rFonts w:ascii="Times New Roman" w:hAnsi="Times New Roman" w:cs="Times New Roman"/>
          <w:b/>
          <w:bCs/>
          <w:u w:val="single"/>
        </w:rPr>
        <w:t xml:space="preserve"> every year could </w:t>
      </w:r>
      <w:r w:rsidRPr="00490775">
        <w:rPr>
          <w:rFonts w:ascii="Times New Roman" w:hAnsi="Times New Roman" w:cs="Times New Roman"/>
          <w:b/>
          <w:bCs/>
          <w:highlight w:val="yellow"/>
          <w:u w:val="single"/>
        </w:rPr>
        <w:t>help us</w:t>
      </w:r>
      <w:r w:rsidRPr="00490775">
        <w:rPr>
          <w:rFonts w:ascii="Times New Roman" w:hAnsi="Times New Roman" w:cs="Times New Roman"/>
          <w:b/>
          <w:bCs/>
          <w:u w:val="single"/>
        </w:rPr>
        <w:t xml:space="preserve"> </w:t>
      </w:r>
      <w:r w:rsidRPr="00490775">
        <w:rPr>
          <w:rFonts w:ascii="Times New Roman" w:hAnsi="Times New Roman" w:cs="Times New Roman"/>
          <w:b/>
          <w:bCs/>
          <w:highlight w:val="yellow"/>
          <w:u w:val="single"/>
        </w:rPr>
        <w:t>keep</w:t>
      </w:r>
      <w:r w:rsidRPr="00490775">
        <w:rPr>
          <w:rFonts w:ascii="Times New Roman" w:hAnsi="Times New Roman" w:cs="Times New Roman"/>
          <w:b/>
          <w:bCs/>
          <w:u w:val="single"/>
        </w:rPr>
        <w:t xml:space="preserve"> our space-</w:t>
      </w:r>
      <w:r w:rsidRPr="00490775">
        <w:rPr>
          <w:rFonts w:ascii="Times New Roman" w:hAnsi="Times New Roman" w:cs="Times New Roman"/>
          <w:b/>
          <w:bCs/>
          <w:highlight w:val="yellow"/>
          <w:u w:val="single"/>
        </w:rPr>
        <w:t>junk</w:t>
      </w:r>
      <w:r w:rsidRPr="00490775">
        <w:rPr>
          <w:rFonts w:ascii="Times New Roman" w:hAnsi="Times New Roman" w:cs="Times New Roman"/>
          <w:b/>
          <w:bCs/>
          <w:u w:val="single"/>
        </w:rPr>
        <w:t xml:space="preserve"> problem </w:t>
      </w:r>
      <w:r w:rsidRPr="00490775">
        <w:rPr>
          <w:rFonts w:ascii="Times New Roman" w:hAnsi="Times New Roman" w:cs="Times New Roman"/>
          <w:b/>
          <w:bCs/>
          <w:highlight w:val="yellow"/>
          <w:u w:val="single"/>
        </w:rPr>
        <w:t>under control</w:t>
      </w:r>
      <w:r w:rsidRPr="00490775">
        <w:rPr>
          <w:rFonts w:ascii="Times New Roman" w:hAnsi="Times New Roman" w:cs="Times New Roman"/>
          <w:sz w:val="8"/>
        </w:rPr>
        <w:t xml:space="preserve">, according to some studies. And </w:t>
      </w:r>
      <w:r w:rsidRPr="00490775">
        <w:rPr>
          <w:rFonts w:ascii="Times New Roman" w:hAnsi="Times New Roman" w:cs="Times New Roman"/>
          <w:b/>
          <w:bCs/>
          <w:u w:val="single"/>
        </w:rPr>
        <w:t>researchers</w:t>
      </w:r>
      <w:r w:rsidRPr="00490775">
        <w:rPr>
          <w:rFonts w:ascii="Times New Roman" w:hAnsi="Times New Roman" w:cs="Times New Roman"/>
          <w:sz w:val="8"/>
        </w:rPr>
        <w:t xml:space="preserve"> around the world are </w:t>
      </w:r>
      <w:r w:rsidRPr="00490775">
        <w:rPr>
          <w:rFonts w:ascii="Times New Roman" w:hAnsi="Times New Roman" w:cs="Times New Roman"/>
          <w:b/>
          <w:bCs/>
          <w:u w:val="single"/>
        </w:rPr>
        <w:t>developing</w:t>
      </w:r>
      <w:r w:rsidRPr="00490775">
        <w:rPr>
          <w:rFonts w:ascii="Times New Roman" w:hAnsi="Times New Roman" w:cs="Times New Roman"/>
          <w:sz w:val="8"/>
        </w:rPr>
        <w:t xml:space="preserve"> and </w:t>
      </w:r>
      <w:r w:rsidRPr="00490775">
        <w:rPr>
          <w:rFonts w:ascii="Times New Roman" w:hAnsi="Times New Roman" w:cs="Times New Roman"/>
          <w:b/>
          <w:bCs/>
          <w:u w:val="single"/>
        </w:rPr>
        <w:t>testing</w:t>
      </w:r>
      <w:r w:rsidRPr="00490775">
        <w:rPr>
          <w:rFonts w:ascii="Times New Roman" w:hAnsi="Times New Roman" w:cs="Times New Roman"/>
          <w:sz w:val="8"/>
        </w:rPr>
        <w:t xml:space="preserve"> </w:t>
      </w:r>
      <w:r w:rsidRPr="00490775">
        <w:rPr>
          <w:rFonts w:ascii="Times New Roman" w:hAnsi="Times New Roman" w:cs="Times New Roman"/>
          <w:b/>
          <w:bCs/>
          <w:u w:val="single"/>
        </w:rPr>
        <w:t xml:space="preserve">ways to do just that, using nets, </w:t>
      </w:r>
      <w:proofErr w:type="gramStart"/>
      <w:r w:rsidRPr="00490775">
        <w:rPr>
          <w:rFonts w:ascii="Times New Roman" w:hAnsi="Times New Roman" w:cs="Times New Roman"/>
          <w:b/>
          <w:bCs/>
          <w:u w:val="single"/>
        </w:rPr>
        <w:t>harpoons</w:t>
      </w:r>
      <w:proofErr w:type="gramEnd"/>
      <w:r w:rsidRPr="00490775">
        <w:rPr>
          <w:rFonts w:ascii="Times New Roman" w:hAnsi="Times New Roman" w:cs="Times New Roman"/>
          <w:b/>
          <w:bCs/>
          <w:u w:val="single"/>
        </w:rPr>
        <w:t xml:space="preserve"> and other methods</w:t>
      </w:r>
      <w:r w:rsidRPr="00490775">
        <w:rPr>
          <w:rFonts w:ascii="Times New Roman" w:hAnsi="Times New Roman" w:cs="Times New Roman"/>
          <w:sz w:val="8"/>
        </w:rPr>
        <w:t xml:space="preserve">. Such activities would have to be carefully coordinated and thought out. Space objects, including junk such as spent rocket bodies, belong to the nation that launched them, so </w:t>
      </w:r>
      <w:r w:rsidRPr="00490775">
        <w:rPr>
          <w:rFonts w:ascii="Times New Roman" w:hAnsi="Times New Roman" w:cs="Times New Roman"/>
          <w:b/>
          <w:bCs/>
          <w:u w:val="single"/>
        </w:rPr>
        <w:t>the U.S. government or a U.S. company couldn't just unilaterally de-orbit a bunch of spent Russian rocket bodies</w:t>
      </w:r>
      <w:r w:rsidRPr="00490775">
        <w:rPr>
          <w:rFonts w:ascii="Times New Roman" w:hAnsi="Times New Roman" w:cs="Times New Roman"/>
          <w:sz w:val="8"/>
        </w:rPr>
        <w:t xml:space="preserve"> (or vice versa). Such action might spark an international incident, not least because debris-removing tech might also be viewed as a potential space weapon that could take out operational satellites. But </w:t>
      </w:r>
      <w:r w:rsidRPr="00490775">
        <w:rPr>
          <w:rFonts w:ascii="Times New Roman" w:hAnsi="Times New Roman" w:cs="Times New Roman"/>
          <w:b/>
          <w:bCs/>
          <w:u w:val="single"/>
        </w:rPr>
        <w:t>the space-junk issue is a global one, so governments around the world should already be having meaty conversations about how to deal with it. Let's hope the talks, the decisions and the tech end up outpacing the problem</w:t>
      </w:r>
      <w:r w:rsidRPr="00490775">
        <w:rPr>
          <w:rFonts w:ascii="Times New Roman" w:hAnsi="Times New Roman" w:cs="Times New Roman"/>
          <w:sz w:val="8"/>
        </w:rPr>
        <w:t>, for all of our sakes.</w:t>
      </w:r>
    </w:p>
    <w:p w14:paraId="7160259B" w14:textId="77777777" w:rsidR="0052279F" w:rsidRPr="00490775" w:rsidRDefault="0052279F" w:rsidP="0052279F">
      <w:pPr>
        <w:pStyle w:val="Heading3"/>
        <w:rPr>
          <w:rFonts w:ascii="Times New Roman" w:hAnsi="Times New Roman" w:cs="Times New Roman"/>
          <w:u w:val="double"/>
        </w:rPr>
      </w:pPr>
      <w:r w:rsidRPr="00490775">
        <w:rPr>
          <w:rFonts w:ascii="Times New Roman" w:hAnsi="Times New Roman" w:cs="Times New Roman"/>
        </w:rPr>
        <w:lastRenderedPageBreak/>
        <w:t>No Impact: Nuke War</w:t>
      </w:r>
    </w:p>
    <w:p w14:paraId="108F91BD" w14:textId="77777777" w:rsidR="0052279F" w:rsidRPr="00490775" w:rsidRDefault="0052279F" w:rsidP="0052279F">
      <w:pPr>
        <w:pStyle w:val="Heading4"/>
        <w:rPr>
          <w:rFonts w:ascii="Times New Roman" w:hAnsi="Times New Roman" w:cs="Times New Roman"/>
        </w:rPr>
      </w:pPr>
      <w:r w:rsidRPr="00490775">
        <w:rPr>
          <w:rFonts w:ascii="Times New Roman" w:hAnsi="Times New Roman" w:cs="Times New Roman"/>
        </w:rPr>
        <w:t xml:space="preserve">Small arsenals and tests </w:t>
      </w:r>
      <w:r w:rsidRPr="00490775">
        <w:rPr>
          <w:rFonts w:ascii="Times New Roman" w:hAnsi="Times New Roman" w:cs="Times New Roman"/>
          <w:u w:val="single"/>
        </w:rPr>
        <w:t>prove</w:t>
      </w:r>
      <w:r w:rsidRPr="00490775">
        <w:rPr>
          <w:rFonts w:ascii="Times New Roman" w:hAnsi="Times New Roman" w:cs="Times New Roman"/>
        </w:rPr>
        <w:t xml:space="preserve"> no extinction from nuke war</w:t>
      </w:r>
    </w:p>
    <w:p w14:paraId="6ED6BED2" w14:textId="77777777" w:rsidR="0052279F" w:rsidRPr="00490775" w:rsidRDefault="0052279F" w:rsidP="0052279F">
      <w:pPr>
        <w:rPr>
          <w:rFonts w:ascii="Times New Roman" w:hAnsi="Times New Roman" w:cs="Times New Roman"/>
        </w:rPr>
      </w:pPr>
      <w:r w:rsidRPr="00490775">
        <w:rPr>
          <w:rStyle w:val="Style13ptBold"/>
          <w:rFonts w:ascii="Times New Roman" w:hAnsi="Times New Roman" w:cs="Times New Roman"/>
        </w:rPr>
        <w:t>Frankel et al. 15</w:t>
      </w:r>
      <w:r w:rsidRPr="00490775">
        <w:rPr>
          <w:rFonts w:ascii="Times New Roman" w:hAnsi="Times New Roman" w:cs="Times New Roman"/>
        </w:rPr>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490775">
        <w:rPr>
          <w:rFonts w:ascii="Times New Roman" w:hAnsi="Times New Roman" w:cs="Times New Roman"/>
        </w:rPr>
        <w:t>Scouras</w:t>
      </w:r>
      <w:proofErr w:type="spellEnd"/>
      <w:r w:rsidRPr="00490775">
        <w:rPr>
          <w:rFonts w:ascii="Times New Roman" w:hAnsi="Times New Roman" w:cs="Times New Roman"/>
        </w:rPr>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19" w:history="1">
        <w:r w:rsidRPr="00490775">
          <w:rPr>
            <w:rStyle w:val="Hyperlink"/>
            <w:rFonts w:ascii="Times New Roman" w:hAnsi="Times New Roman" w:cs="Times New Roman"/>
          </w:rPr>
          <w:t>https://apps.dtic.mil/dtic/tr/fulltext/u2/a618999.pdf</w:t>
        </w:r>
      </w:hyperlink>
      <w:r w:rsidRPr="00490775">
        <w:rPr>
          <w:rStyle w:val="Hyperlink"/>
          <w:rFonts w:ascii="Times New Roman" w:hAnsi="Times New Roman" w:cs="Times New Roman"/>
        </w:rPr>
        <w:t>] Justin</w:t>
      </w:r>
    </w:p>
    <w:p w14:paraId="3F638336" w14:textId="77777777" w:rsidR="0052279F" w:rsidRPr="00490775" w:rsidRDefault="0052279F" w:rsidP="0052279F">
      <w:pPr>
        <w:rPr>
          <w:rFonts w:ascii="Times New Roman" w:hAnsi="Times New Roman" w:cs="Times New Roman"/>
          <w:sz w:val="16"/>
        </w:rPr>
      </w:pPr>
      <w:r w:rsidRPr="00490775">
        <w:rPr>
          <w:rStyle w:val="StyleUnderline"/>
          <w:rFonts w:ascii="Times New Roman" w:hAnsi="Times New Roman" w:cs="Times New Roman"/>
          <w:highlight w:val="green"/>
        </w:rPr>
        <w:t xml:space="preserve">Scientific </w:t>
      </w:r>
      <w:r w:rsidRPr="00490775">
        <w:rPr>
          <w:rStyle w:val="StyleUnderline"/>
          <w:rFonts w:ascii="Times New Roman" w:hAnsi="Times New Roman" w:cs="Times New Roman"/>
        </w:rPr>
        <w:t xml:space="preserve">work based on real </w:t>
      </w:r>
      <w:r w:rsidRPr="00490775">
        <w:rPr>
          <w:rStyle w:val="StyleUnderline"/>
          <w:rFonts w:ascii="Times New Roman" w:hAnsi="Times New Roman" w:cs="Times New Roman"/>
          <w:highlight w:val="green"/>
        </w:rPr>
        <w:t>data</w:t>
      </w:r>
      <w:r w:rsidRPr="00490775">
        <w:rPr>
          <w:rStyle w:val="StyleUnderline"/>
          <w:rFonts w:ascii="Times New Roman" w:hAnsi="Times New Roman" w:cs="Times New Roman"/>
        </w:rPr>
        <w:t>, rather than models</w:t>
      </w:r>
      <w:r w:rsidRPr="00490775">
        <w:rPr>
          <w:rFonts w:ascii="Times New Roman" w:hAnsi="Times New Roman" w:cs="Times New Roman"/>
          <w:sz w:val="16"/>
        </w:rPr>
        <w:t xml:space="preserve">, also </w:t>
      </w:r>
      <w:r w:rsidRPr="00490775">
        <w:rPr>
          <w:rStyle w:val="StyleUnderline"/>
          <w:rFonts w:ascii="Times New Roman" w:hAnsi="Times New Roman" w:cs="Times New Roman"/>
          <w:highlight w:val="green"/>
        </w:rPr>
        <w:t xml:space="preserve">cast </w:t>
      </w:r>
      <w:r w:rsidRPr="00490775">
        <w:rPr>
          <w:rStyle w:val="Emphasis"/>
          <w:rFonts w:ascii="Times New Roman" w:hAnsi="Times New Roman" w:cs="Times New Roman"/>
        </w:rPr>
        <w:t xml:space="preserve">additional </w:t>
      </w:r>
      <w:r w:rsidRPr="00490775">
        <w:rPr>
          <w:rStyle w:val="Emphasis"/>
          <w:rFonts w:ascii="Times New Roman" w:hAnsi="Times New Roman" w:cs="Times New Roman"/>
          <w:highlight w:val="green"/>
        </w:rPr>
        <w:t>doubt</w:t>
      </w:r>
      <w:r w:rsidRPr="00490775">
        <w:rPr>
          <w:rStyle w:val="Emphasis"/>
          <w:rFonts w:ascii="Times New Roman" w:hAnsi="Times New Roman" w:cs="Times New Roman"/>
        </w:rPr>
        <w:t xml:space="preserve"> on the basic premise</w:t>
      </w:r>
      <w:r w:rsidRPr="00490775">
        <w:rPr>
          <w:rFonts w:ascii="Times New Roman" w:hAnsi="Times New Roman" w:cs="Times New Roman"/>
          <w:sz w:val="16"/>
        </w:rPr>
        <w:t xml:space="preserve">. Interestingly, publication of several contradictory papers describing experimental observations actually predated Schell’s work. In 1973, nine years before publication of The Fate of the Earth, </w:t>
      </w:r>
      <w:r w:rsidRPr="00490775">
        <w:rPr>
          <w:rStyle w:val="StyleUnderline"/>
          <w:rFonts w:ascii="Times New Roman" w:hAnsi="Times New Roman" w:cs="Times New Roman"/>
        </w:rPr>
        <w:t xml:space="preserve">a published report </w:t>
      </w:r>
      <w:r w:rsidRPr="00490775">
        <w:rPr>
          <w:rStyle w:val="StyleUnderline"/>
          <w:rFonts w:ascii="Times New Roman" w:hAnsi="Times New Roman" w:cs="Times New Roman"/>
          <w:highlight w:val="green"/>
        </w:rPr>
        <w:t xml:space="preserve">failed to find </w:t>
      </w:r>
      <w:r w:rsidRPr="00490775">
        <w:rPr>
          <w:rStyle w:val="StyleUnderline"/>
          <w:rFonts w:ascii="Times New Roman" w:hAnsi="Times New Roman" w:cs="Times New Roman"/>
        </w:rPr>
        <w:t xml:space="preserve">any </w:t>
      </w:r>
      <w:r w:rsidRPr="00490775">
        <w:rPr>
          <w:rStyle w:val="StyleUnderline"/>
          <w:rFonts w:ascii="Times New Roman" w:hAnsi="Times New Roman" w:cs="Times New Roman"/>
          <w:highlight w:val="green"/>
        </w:rPr>
        <w:t xml:space="preserve">ozone depletion during </w:t>
      </w:r>
      <w:r w:rsidRPr="00490775">
        <w:rPr>
          <w:rStyle w:val="StyleUnderline"/>
          <w:rFonts w:ascii="Times New Roman" w:hAnsi="Times New Roman" w:cs="Times New Roman"/>
        </w:rPr>
        <w:t xml:space="preserve">the </w:t>
      </w:r>
      <w:r w:rsidRPr="00490775">
        <w:rPr>
          <w:rStyle w:val="Emphasis"/>
          <w:rFonts w:ascii="Times New Roman" w:hAnsi="Times New Roman" w:cs="Times New Roman"/>
        </w:rPr>
        <w:t xml:space="preserve">peak period of atmospheric </w:t>
      </w:r>
      <w:r w:rsidRPr="00490775">
        <w:rPr>
          <w:rStyle w:val="Emphasis"/>
          <w:rFonts w:ascii="Times New Roman" w:hAnsi="Times New Roman" w:cs="Times New Roman"/>
          <w:highlight w:val="green"/>
        </w:rPr>
        <w:t>nuclear testing</w:t>
      </w:r>
      <w:r w:rsidRPr="00490775">
        <w:rPr>
          <w:rFonts w:ascii="Times New Roman" w:hAnsi="Times New Roman" w:cs="Times New Roman"/>
          <w:sz w:val="16"/>
        </w:rPr>
        <w:t xml:space="preserve">.26 In another work published in 1976, </w:t>
      </w:r>
      <w:r w:rsidRPr="00490775">
        <w:rPr>
          <w:rStyle w:val="StyleUnderline"/>
          <w:rFonts w:ascii="Times New Roman" w:hAnsi="Times New Roman" w:cs="Times New Roman"/>
        </w:rPr>
        <w:t xml:space="preserve">attempts to measure the actual ozone depletion associated with </w:t>
      </w:r>
      <w:r w:rsidRPr="00490775">
        <w:rPr>
          <w:rStyle w:val="Emphasis"/>
          <w:rFonts w:ascii="Times New Roman" w:hAnsi="Times New Roman" w:cs="Times New Roman"/>
        </w:rPr>
        <w:t>Russian megaton-class detonations and Chinese nuclear tests</w:t>
      </w:r>
      <w:r w:rsidRPr="00490775">
        <w:rPr>
          <w:rStyle w:val="StyleUnderline"/>
          <w:rFonts w:ascii="Times New Roman" w:hAnsi="Times New Roman" w:cs="Times New Roman"/>
        </w:rPr>
        <w:t xml:space="preserve"> were also </w:t>
      </w:r>
      <w:r w:rsidRPr="00490775">
        <w:rPr>
          <w:rStyle w:val="Emphasis"/>
          <w:rFonts w:ascii="Times New Roman" w:hAnsi="Times New Roman" w:cs="Times New Roman"/>
        </w:rPr>
        <w:t>unable</w:t>
      </w:r>
      <w:r w:rsidRPr="00490775">
        <w:rPr>
          <w:rStyle w:val="StyleUnderline"/>
          <w:rFonts w:ascii="Times New Roman" w:hAnsi="Times New Roman" w:cs="Times New Roman"/>
        </w:rPr>
        <w:t xml:space="preserve"> to detect any significant effect.</w:t>
      </w:r>
      <w:r w:rsidRPr="00490775">
        <w:rPr>
          <w:rFonts w:ascii="Times New Roman" w:hAnsi="Times New Roman" w:cs="Times New Roman"/>
          <w:sz w:val="16"/>
        </w:rPr>
        <w:t xml:space="preserve">27 At present, </w:t>
      </w:r>
      <w:r w:rsidRPr="00490775">
        <w:rPr>
          <w:rStyle w:val="StyleUnderline"/>
          <w:rFonts w:ascii="Times New Roman" w:hAnsi="Times New Roman" w:cs="Times New Roman"/>
        </w:rPr>
        <w:t>with</w:t>
      </w:r>
      <w:r w:rsidRPr="00490775">
        <w:rPr>
          <w:rFonts w:ascii="Times New Roman" w:hAnsi="Times New Roman" w:cs="Times New Roman"/>
          <w:sz w:val="16"/>
        </w:rPr>
        <w:t xml:space="preserve"> the </w:t>
      </w:r>
      <w:r w:rsidRPr="00490775">
        <w:rPr>
          <w:rStyle w:val="Emphasis"/>
          <w:rFonts w:ascii="Times New Roman" w:hAnsi="Times New Roman" w:cs="Times New Roman"/>
          <w:highlight w:val="green"/>
        </w:rPr>
        <w:t>reduced arsenals</w:t>
      </w:r>
      <w:r w:rsidRPr="00490775">
        <w:rPr>
          <w:rStyle w:val="Emphasis"/>
          <w:rFonts w:ascii="Times New Roman" w:hAnsi="Times New Roman" w:cs="Times New Roman"/>
        </w:rPr>
        <w:t xml:space="preserve"> and a perceived low likelihood </w:t>
      </w:r>
      <w:r w:rsidRPr="00490775">
        <w:rPr>
          <w:rStyle w:val="StyleUnderline"/>
          <w:rFonts w:ascii="Times New Roman" w:hAnsi="Times New Roman" w:cs="Times New Roman"/>
        </w:rPr>
        <w:t>of a large-scale exchange</w:t>
      </w:r>
      <w:r w:rsidRPr="00490775">
        <w:rPr>
          <w:rFonts w:ascii="Times New Roman" w:hAnsi="Times New Roman" w:cs="Times New Roman"/>
          <w:sz w:val="16"/>
        </w:rPr>
        <w:t xml:space="preserve"> on the scale of Cold War planning scenarios, </w:t>
      </w:r>
      <w:r w:rsidRPr="00490775">
        <w:rPr>
          <w:rStyle w:val="StyleUnderline"/>
          <w:rFonts w:ascii="Times New Roman" w:hAnsi="Times New Roman" w:cs="Times New Roman"/>
        </w:rPr>
        <w:t>official concern over nuclear ozone depletion has essentially fallen off the table</w:t>
      </w:r>
      <w:r w:rsidRPr="00490775">
        <w:rPr>
          <w:rFonts w:ascii="Times New Roman" w:hAnsi="Times New Roman" w:cs="Times New Roman"/>
          <w:sz w:val="16"/>
        </w:rPr>
        <w:t xml:space="preserve">. Yet </w:t>
      </w:r>
      <w:r w:rsidRPr="00490775">
        <w:rPr>
          <w:rStyle w:val="StyleUnderline"/>
          <w:rFonts w:ascii="Times New Roman" w:hAnsi="Times New Roman" w:cs="Times New Roman"/>
        </w:rPr>
        <w:t xml:space="preserve">continuing scientific studies by a </w:t>
      </w:r>
      <w:proofErr w:type="gramStart"/>
      <w:r w:rsidRPr="00490775">
        <w:rPr>
          <w:rStyle w:val="StyleUnderline"/>
          <w:rFonts w:ascii="Times New Roman" w:hAnsi="Times New Roman" w:cs="Times New Roman"/>
        </w:rPr>
        <w:t>small dedicated</w:t>
      </w:r>
      <w:proofErr w:type="gramEnd"/>
      <w:r w:rsidRPr="00490775">
        <w:rPr>
          <w:rStyle w:val="StyleUnderline"/>
          <w:rFonts w:ascii="Times New Roman" w:hAnsi="Times New Roman" w:cs="Times New Roman"/>
        </w:rPr>
        <w:t xml:space="preserve"> community of researchers suggest the potential for dire consequences</w:t>
      </w:r>
      <w:r w:rsidRPr="00490775">
        <w:rPr>
          <w:rFonts w:ascii="Times New Roman" w:hAnsi="Times New Roman" w:cs="Times New Roman"/>
          <w:sz w:val="16"/>
        </w:rPr>
        <w:t xml:space="preserve">, even for relatively small regional nuclear wars involving </w:t>
      </w:r>
      <w:proofErr w:type="spellStart"/>
      <w:r w:rsidRPr="00490775">
        <w:rPr>
          <w:rFonts w:ascii="Times New Roman" w:hAnsi="Times New Roman" w:cs="Times New Roman"/>
          <w:sz w:val="16"/>
        </w:rPr>
        <w:t>Hiroshimasize</w:t>
      </w:r>
      <w:proofErr w:type="spellEnd"/>
      <w:r w:rsidRPr="00490775">
        <w:rPr>
          <w:rFonts w:ascii="Times New Roman" w:hAnsi="Times New Roman" w:cs="Times New Roman"/>
          <w:sz w:val="16"/>
        </w:rPr>
        <w:t xml:space="preserve"> bombs. Nuclear Winter The possibility of catastrophic climate changes came as yet another surprise to Department of Defense scientists. In 1982, </w:t>
      </w:r>
      <w:proofErr w:type="spellStart"/>
      <w:r w:rsidRPr="00490775">
        <w:rPr>
          <w:rFonts w:ascii="Times New Roman" w:hAnsi="Times New Roman" w:cs="Times New Roman"/>
          <w:sz w:val="16"/>
        </w:rPr>
        <w:t>Crutzen</w:t>
      </w:r>
      <w:proofErr w:type="spellEnd"/>
      <w:r w:rsidRPr="00490775">
        <w:rPr>
          <w:rFonts w:ascii="Times New Roman" w:hAnsi="Times New Roman" w:cs="Times New Roman"/>
          <w:sz w:val="16"/>
        </w:rPr>
        <w:t xml:space="preserve"> and Birks highlighted the potential effects of high-altitude smoke on climate,29 and in 1983, </w:t>
      </w:r>
      <w:r w:rsidRPr="00490775">
        <w:rPr>
          <w:rStyle w:val="StyleUnderline"/>
          <w:rFonts w:ascii="Times New Roman" w:hAnsi="Times New Roman" w:cs="Times New Roman"/>
        </w:rPr>
        <w:t>a research team</w:t>
      </w:r>
      <w:r w:rsidRPr="00490775">
        <w:rPr>
          <w:rFonts w:ascii="Times New Roman" w:hAnsi="Times New Roman" w:cs="Times New Roman"/>
          <w:sz w:val="16"/>
        </w:rPr>
        <w:t xml:space="preserve"> consisting of Turco, Toon, Ackerman, Pollack, and Sagan (</w:t>
      </w:r>
      <w:r w:rsidRPr="00490775">
        <w:rPr>
          <w:rStyle w:val="StyleUnderline"/>
          <w:rFonts w:ascii="Times New Roman" w:hAnsi="Times New Roman" w:cs="Times New Roman"/>
        </w:rPr>
        <w:t>referred to as TTAPS</w:t>
      </w:r>
      <w:r w:rsidRPr="00490775">
        <w:rPr>
          <w:rFonts w:ascii="Times New Roman" w:hAnsi="Times New Roman" w:cs="Times New Roman"/>
          <w:sz w:val="16"/>
        </w:rPr>
        <w:t xml:space="preserve">) </w:t>
      </w:r>
      <w:r w:rsidRPr="00490775">
        <w:rPr>
          <w:rStyle w:val="StyleUnderline"/>
          <w:rFonts w:ascii="Times New Roman" w:hAnsi="Times New Roman" w:cs="Times New Roman"/>
        </w:rPr>
        <w:t>suggested that a five-thousand-megaton strategic exchange of weapons</w:t>
      </w:r>
      <w:r w:rsidRPr="00490775">
        <w:rPr>
          <w:rFonts w:ascii="Times New Roman" w:hAnsi="Times New Roman" w:cs="Times New Roman"/>
          <w:sz w:val="16"/>
        </w:rPr>
        <w:t xml:space="preserve"> between the United States and the Soviet Union </w:t>
      </w:r>
      <w:r w:rsidRPr="00490775">
        <w:rPr>
          <w:rStyle w:val="StyleUnderline"/>
          <w:rFonts w:ascii="Times New Roman" w:hAnsi="Times New Roman" w:cs="Times New Roman"/>
        </w:rPr>
        <w:t>could effectively spell national suicide for both belligerents</w:t>
      </w:r>
      <w:r w:rsidRPr="00490775">
        <w:rPr>
          <w:rFonts w:ascii="Times New Roman" w:hAnsi="Times New Roman" w:cs="Times New Roman"/>
          <w:sz w:val="16"/>
        </w:rPr>
        <w:t xml:space="preserve">.30 </w:t>
      </w:r>
      <w:r w:rsidRPr="00490775">
        <w:rPr>
          <w:rStyle w:val="StyleUnderline"/>
          <w:rFonts w:ascii="Times New Roman" w:hAnsi="Times New Roman" w:cs="Times New Roman"/>
        </w:rPr>
        <w:t>They argued that a massive nuclear exchange between the United States and the Soviet Union would inject copious amounts of soot</w:t>
      </w:r>
      <w:r w:rsidRPr="00490775">
        <w:rPr>
          <w:rFonts w:ascii="Times New Roman" w:hAnsi="Times New Roman" w:cs="Times New Roman"/>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490775">
        <w:rPr>
          <w:rStyle w:val="StyleUnderline"/>
          <w:rFonts w:ascii="Times New Roman" w:hAnsi="Times New Roman" w:cs="Times New Roman"/>
        </w:rPr>
        <w:t>The TTAPS results were severely criticized,</w:t>
      </w:r>
      <w:r w:rsidRPr="00490775">
        <w:rPr>
          <w:rFonts w:ascii="Times New Roman" w:hAnsi="Times New Roman" w:cs="Times New Roman"/>
          <w:sz w:val="16"/>
        </w:rPr>
        <w:t xml:space="preserve"> and a lively debate ensued between passionate critics of and defenders of the analysis. Some </w:t>
      </w:r>
      <w:r w:rsidRPr="00490775">
        <w:rPr>
          <w:rStyle w:val="StyleUnderline"/>
          <w:rFonts w:ascii="Times New Roman" w:hAnsi="Times New Roman" w:cs="Times New Roman"/>
        </w:rPr>
        <w:t>of the technical objections critics raised included the TTAPS team’s neglect of the potentially significant role of cloud</w:t>
      </w:r>
      <w:r w:rsidRPr="00490775">
        <w:rPr>
          <w:rFonts w:ascii="Times New Roman" w:hAnsi="Times New Roman" w:cs="Times New Roman"/>
          <w:sz w:val="16"/>
        </w:rPr>
        <w:t xml:space="preserve">s;32 </w:t>
      </w:r>
      <w:r w:rsidRPr="00490775">
        <w:rPr>
          <w:rStyle w:val="StyleUnderline"/>
          <w:rFonts w:ascii="Times New Roman" w:hAnsi="Times New Roman" w:cs="Times New Roman"/>
          <w:highlight w:val="green"/>
        </w:rPr>
        <w:t xml:space="preserve">lack of an </w:t>
      </w:r>
      <w:r w:rsidRPr="00490775">
        <w:rPr>
          <w:rStyle w:val="Emphasis"/>
          <w:rFonts w:ascii="Times New Roman" w:hAnsi="Times New Roman" w:cs="Times New Roman"/>
          <w:highlight w:val="green"/>
        </w:rPr>
        <w:t>accurate model</w:t>
      </w:r>
      <w:r w:rsidRPr="00490775">
        <w:rPr>
          <w:rStyle w:val="StyleUnderline"/>
          <w:rFonts w:ascii="Times New Roman" w:hAnsi="Times New Roman" w:cs="Times New Roman"/>
          <w:highlight w:val="green"/>
        </w:rPr>
        <w:t xml:space="preserve"> </w:t>
      </w:r>
      <w:r w:rsidRPr="00490775">
        <w:rPr>
          <w:rFonts w:ascii="Times New Roman" w:hAnsi="Times New Roman" w:cs="Times New Roman"/>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490775">
        <w:rPr>
          <w:rStyle w:val="StyleUnderline"/>
          <w:rFonts w:ascii="Times New Roman" w:hAnsi="Times New Roman" w:cs="Times New Roman"/>
        </w:rPr>
        <w:t xml:space="preserve"> </w:t>
      </w:r>
      <w:r w:rsidRPr="00490775">
        <w:rPr>
          <w:rStyle w:val="Emphasis"/>
          <w:rFonts w:ascii="Times New Roman" w:hAnsi="Times New Roman" w:cs="Times New Roman"/>
          <w:highlight w:val="green"/>
        </w:rPr>
        <w:t>careful analysis</w:t>
      </w:r>
      <w:r w:rsidRPr="00490775">
        <w:rPr>
          <w:rStyle w:val="Emphasis"/>
          <w:rFonts w:ascii="Times New Roman" w:hAnsi="Times New Roman" w:cs="Times New Roman"/>
        </w:rPr>
        <w:t xml:space="preserve"> of the range of uncertainties associated with the widely varying published estimates of fuel quantities and properties </w:t>
      </w:r>
      <w:r w:rsidRPr="00490775">
        <w:rPr>
          <w:rStyle w:val="Emphasis"/>
          <w:rFonts w:ascii="Times New Roman" w:hAnsi="Times New Roman" w:cs="Times New Roman"/>
          <w:highlight w:val="green"/>
        </w:rPr>
        <w:t>suggested</w:t>
      </w:r>
      <w:r w:rsidRPr="00490775">
        <w:rPr>
          <w:rStyle w:val="Emphasis"/>
          <w:rFonts w:ascii="Times New Roman" w:hAnsi="Times New Roman" w:cs="Times New Roman"/>
        </w:rPr>
        <w:t xml:space="preserve"> a possible range of outcomes encompassing much </w:t>
      </w:r>
      <w:r w:rsidRPr="00490775">
        <w:rPr>
          <w:rStyle w:val="Emphasis"/>
          <w:rFonts w:ascii="Times New Roman" w:hAnsi="Times New Roman" w:cs="Times New Roman"/>
          <w:highlight w:val="green"/>
        </w:rPr>
        <w:t xml:space="preserve">milder impacts </w:t>
      </w:r>
      <w:r w:rsidRPr="00490775">
        <w:rPr>
          <w:rStyle w:val="Emphasis"/>
          <w:rFonts w:ascii="Times New Roman" w:hAnsi="Times New Roman" w:cs="Times New Roman"/>
        </w:rPr>
        <w:t>than anything predicted by TTAPS</w:t>
      </w:r>
      <w:r w:rsidRPr="00490775">
        <w:rPr>
          <w:rFonts w:ascii="Times New Roman" w:hAnsi="Times New Roman" w:cs="Times New Roman"/>
          <w:sz w:val="16"/>
        </w:rPr>
        <w:t xml:space="preserve">.37 Aside from the technical issues critics raised, </w:t>
      </w:r>
      <w:r w:rsidRPr="00490775">
        <w:rPr>
          <w:rStyle w:val="StyleUnderline"/>
          <w:rFonts w:ascii="Times New Roman" w:hAnsi="Times New Roman" w:cs="Times New Roman"/>
        </w:rPr>
        <w:t xml:space="preserve">the </w:t>
      </w:r>
      <w:r w:rsidRPr="00490775">
        <w:rPr>
          <w:rStyle w:val="StyleUnderline"/>
          <w:rFonts w:ascii="Times New Roman" w:hAnsi="Times New Roman" w:cs="Times New Roman"/>
        </w:rPr>
        <w:lastRenderedPageBreak/>
        <w:t xml:space="preserve">five-thousand-megaton baseline exchange scenario TTAPS envisioned was rendered obsolete when </w:t>
      </w:r>
      <w:r w:rsidRPr="00490775">
        <w:rPr>
          <w:rFonts w:ascii="Times New Roman" w:hAnsi="Times New Roman" w:cs="Times New Roman"/>
          <w:sz w:val="16"/>
        </w:rPr>
        <w:t xml:space="preserve">the </w:t>
      </w:r>
      <w:r w:rsidRPr="00490775">
        <w:rPr>
          <w:rStyle w:val="StyleUnderline"/>
          <w:rFonts w:ascii="Times New Roman" w:hAnsi="Times New Roman" w:cs="Times New Roman"/>
        </w:rPr>
        <w:t>major powers decreased both their nuclear arsenals and the average yield of the remaining weapons</w:t>
      </w:r>
      <w:r w:rsidRPr="00490775">
        <w:rPr>
          <w:rFonts w:ascii="Times New Roman" w:hAnsi="Times New Roman" w:cs="Times New Roman"/>
          <w:sz w:val="16"/>
        </w:rPr>
        <w:t xml:space="preserve">. With the demise of the Soviet Union, </w:t>
      </w:r>
      <w:r w:rsidRPr="00490775">
        <w:rPr>
          <w:rStyle w:val="StyleUnderline"/>
          <w:rFonts w:ascii="Times New Roman" w:hAnsi="Times New Roman" w:cs="Times New Roman"/>
        </w:rPr>
        <w:t>the nuclear winter issue essentially fell off the radar screen for Department of Defense scientists</w:t>
      </w:r>
      <w:r w:rsidRPr="00490775">
        <w:rPr>
          <w:rFonts w:ascii="Times New Roman" w:hAnsi="Times New Roman" w:cs="Times New Roman"/>
          <w:sz w:val="16"/>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w:t>
      </w:r>
      <w:proofErr w:type="spellStart"/>
      <w:r w:rsidRPr="00490775">
        <w:rPr>
          <w:rFonts w:ascii="Times New Roman" w:hAnsi="Times New Roman" w:cs="Times New Roman"/>
          <w:sz w:val="16"/>
        </w:rPr>
        <w:t>fifteenkiloton</w:t>
      </w:r>
      <w:proofErr w:type="spellEnd"/>
      <w:r w:rsidRPr="00490775">
        <w:rPr>
          <w:rFonts w:ascii="Times New Roman" w:hAnsi="Times New Roman" w:cs="Times New Roman"/>
          <w:sz w:val="16"/>
        </w:rPr>
        <w:t xml:space="preserve"> devices in an Indian–Pakistani exchange scenario—might yet produce significant worldwide climate effects, if not the full-blown “winter.”38 However, </w:t>
      </w:r>
      <w:r w:rsidRPr="00490775">
        <w:rPr>
          <w:rStyle w:val="StyleUnderline"/>
          <w:rFonts w:ascii="Times New Roman" w:hAnsi="Times New Roman" w:cs="Times New Roman"/>
        </w:rPr>
        <w:t>such concerns have failed to gain much traction in Department of Defense circles</w:t>
      </w:r>
      <w:r w:rsidRPr="00490775">
        <w:rPr>
          <w:rFonts w:ascii="Times New Roman" w:hAnsi="Times New Roman" w:cs="Times New Roman"/>
          <w:sz w:val="16"/>
        </w:rPr>
        <w:t>.</w:t>
      </w:r>
    </w:p>
    <w:p w14:paraId="67AD9172" w14:textId="77777777" w:rsidR="0052279F" w:rsidRPr="00490775" w:rsidRDefault="0052279F" w:rsidP="0052279F">
      <w:pPr>
        <w:pStyle w:val="Heading4"/>
        <w:rPr>
          <w:rFonts w:ascii="Times New Roman" w:hAnsi="Times New Roman" w:cs="Times New Roman"/>
        </w:rPr>
      </w:pPr>
      <w:r w:rsidRPr="00490775">
        <w:rPr>
          <w:rFonts w:ascii="Times New Roman" w:hAnsi="Times New Roman" w:cs="Times New Roman"/>
          <w:u w:val="single"/>
        </w:rPr>
        <w:t>Empirics</w:t>
      </w:r>
      <w:r w:rsidRPr="00490775">
        <w:rPr>
          <w:rFonts w:ascii="Times New Roman" w:hAnsi="Times New Roman" w:cs="Times New Roman"/>
        </w:rPr>
        <w:t xml:space="preserve"> – we’ve nuked ourselves </w:t>
      </w:r>
      <w:r w:rsidRPr="00490775">
        <w:rPr>
          <w:rFonts w:ascii="Times New Roman" w:hAnsi="Times New Roman" w:cs="Times New Roman"/>
          <w:u w:val="single"/>
        </w:rPr>
        <w:t>2,000 times</w:t>
      </w:r>
      <w:r w:rsidRPr="00490775">
        <w:rPr>
          <w:rFonts w:ascii="Times New Roman" w:hAnsi="Times New Roman" w:cs="Times New Roman"/>
        </w:rPr>
        <w:t xml:space="preserve"> and the largest event was only </w:t>
      </w:r>
      <w:r w:rsidRPr="00490775">
        <w:rPr>
          <w:rFonts w:ascii="Times New Roman" w:hAnsi="Times New Roman" w:cs="Times New Roman"/>
          <w:u w:val="single"/>
        </w:rPr>
        <w:t>1/1000</w:t>
      </w:r>
      <w:r w:rsidRPr="00490775">
        <w:rPr>
          <w:rFonts w:ascii="Times New Roman" w:hAnsi="Times New Roman" w:cs="Times New Roman"/>
          <w:u w:val="single"/>
          <w:vertAlign w:val="superscript"/>
        </w:rPr>
        <w:t>th</w:t>
      </w:r>
      <w:r w:rsidRPr="00490775">
        <w:rPr>
          <w:rFonts w:ascii="Times New Roman" w:hAnsi="Times New Roman" w:cs="Times New Roman"/>
        </w:rPr>
        <w:t xml:space="preserve"> as powerful as </w:t>
      </w:r>
      <w:r w:rsidRPr="00490775">
        <w:rPr>
          <w:rFonts w:ascii="Times New Roman" w:hAnsi="Times New Roman" w:cs="Times New Roman"/>
          <w:u w:val="single"/>
        </w:rPr>
        <w:t>natural disasters</w:t>
      </w:r>
    </w:p>
    <w:p w14:paraId="08B1B2A9" w14:textId="77777777" w:rsidR="0052279F" w:rsidRPr="00490775" w:rsidRDefault="0052279F" w:rsidP="0052279F">
      <w:pPr>
        <w:rPr>
          <w:rFonts w:ascii="Times New Roman" w:hAnsi="Times New Roman" w:cs="Times New Roman"/>
        </w:rPr>
      </w:pPr>
      <w:proofErr w:type="spellStart"/>
      <w:r w:rsidRPr="00490775">
        <w:rPr>
          <w:rStyle w:val="Style13ptBold"/>
          <w:rFonts w:ascii="Times New Roman" w:hAnsi="Times New Roman" w:cs="Times New Roman"/>
        </w:rPr>
        <w:t>Eken</w:t>
      </w:r>
      <w:proofErr w:type="spellEnd"/>
      <w:r w:rsidRPr="00490775">
        <w:rPr>
          <w:rStyle w:val="Style13ptBold"/>
          <w:rFonts w:ascii="Times New Roman" w:hAnsi="Times New Roman" w:cs="Times New Roman"/>
        </w:rPr>
        <w:t xml:space="preserve"> 17</w:t>
      </w:r>
      <w:r w:rsidRPr="00490775">
        <w:rPr>
          <w:rFonts w:ascii="Times New Roman" w:hAnsi="Times New Roman" w:cs="Times New Roman"/>
        </w:rPr>
        <w:t xml:space="preserve"> [Mattias </w:t>
      </w:r>
      <w:proofErr w:type="spellStart"/>
      <w:r w:rsidRPr="00490775">
        <w:rPr>
          <w:rFonts w:ascii="Times New Roman" w:hAnsi="Times New Roman" w:cs="Times New Roman"/>
        </w:rPr>
        <w:t>Eken</w:t>
      </w:r>
      <w:proofErr w:type="spellEnd"/>
      <w:r w:rsidRPr="00490775">
        <w:rPr>
          <w:rFonts w:ascii="Times New Roman" w:hAnsi="Times New Roman" w:cs="Times New Roman"/>
        </w:rPr>
        <w:t xml:space="preserve"> - PhD student in Modern History at the University of St Andrews. “The understandable fear of nuclear weapons doesn’t match reality”. 3/14/17. </w:t>
      </w:r>
      <w:hyperlink r:id="rId20" w:history="1">
        <w:r w:rsidRPr="00490775">
          <w:rPr>
            <w:rStyle w:val="Hyperlink"/>
            <w:rFonts w:ascii="Times New Roman" w:hAnsi="Times New Roman" w:cs="Times New Roman"/>
          </w:rPr>
          <w:t>https://theconversation.com/the-understandable-fear-of-nuclear-weapons-doesnt-match-reality-73563</w:t>
        </w:r>
      </w:hyperlink>
      <w:r w:rsidRPr="00490775">
        <w:rPr>
          <w:rFonts w:ascii="Times New Roman" w:hAnsi="Times New Roman" w:cs="Times New Roman"/>
        </w:rPr>
        <w:t>] // Re-Cut Justin</w:t>
      </w:r>
    </w:p>
    <w:p w14:paraId="241FB49E" w14:textId="77777777" w:rsidR="0052279F" w:rsidRPr="00490775" w:rsidRDefault="0052279F" w:rsidP="0052279F">
      <w:pPr>
        <w:rPr>
          <w:rFonts w:ascii="Times New Roman" w:hAnsi="Times New Roman" w:cs="Times New Roman"/>
          <w:color w:val="000000" w:themeColor="text1"/>
          <w:sz w:val="16"/>
          <w:szCs w:val="16"/>
        </w:rPr>
      </w:pPr>
      <w:r w:rsidRPr="00490775">
        <w:rPr>
          <w:rFonts w:ascii="Times New Roman" w:hAnsi="Times New Roman" w:cs="Times New Roman"/>
          <w:highlight w:val="green"/>
          <w:u w:val="single"/>
        </w:rPr>
        <w:t>Nuclear weapons</w:t>
      </w:r>
      <w:r w:rsidRPr="00490775">
        <w:rPr>
          <w:rFonts w:ascii="Times New Roman" w:hAnsi="Times New Roman" w:cs="Times New Roman"/>
          <w:u w:val="single"/>
        </w:rPr>
        <w:t xml:space="preserve"> are unambiguously the most destructive weapons on the planet</w:t>
      </w:r>
      <w:r w:rsidRPr="00490775">
        <w:rPr>
          <w:rFonts w:ascii="Times New Roman" w:hAnsi="Times New Roman" w:cs="Times New Roman"/>
          <w:sz w:val="16"/>
          <w:szCs w:val="16"/>
        </w:rPr>
        <w:t xml:space="preserve">. Pound for pound, </w:t>
      </w:r>
      <w:r w:rsidRPr="00490775">
        <w:rPr>
          <w:rFonts w:ascii="Times New Roman" w:hAnsi="Times New Roman" w:cs="Times New Roman"/>
          <w:u w:val="single"/>
        </w:rPr>
        <w:t>they are the most lethal weapons ever created, capable of killing millions</w:t>
      </w:r>
      <w:r w:rsidRPr="00490775">
        <w:rPr>
          <w:rFonts w:ascii="Times New Roman" w:hAnsi="Times New Roman" w:cs="Times New Roman"/>
          <w:sz w:val="16"/>
          <w:szCs w:val="16"/>
        </w:rPr>
        <w:t xml:space="preserve">. Millions live in fear that these weapons will be used again, with all the potential consequences. </w:t>
      </w:r>
      <w:r w:rsidRPr="00490775">
        <w:rPr>
          <w:rFonts w:ascii="Times New Roman" w:hAnsi="Times New Roman" w:cs="Times New Roman"/>
          <w:u w:val="single"/>
        </w:rPr>
        <w:t xml:space="preserve">However, the destructive power of these weapons </w:t>
      </w:r>
      <w:r w:rsidRPr="00490775">
        <w:rPr>
          <w:rFonts w:ascii="Times New Roman" w:hAnsi="Times New Roman" w:cs="Times New Roman"/>
          <w:b/>
          <w:bCs/>
          <w:u w:val="single"/>
        </w:rPr>
        <w:t xml:space="preserve">has been vastly </w:t>
      </w:r>
      <w:r w:rsidRPr="00490775">
        <w:rPr>
          <w:rFonts w:ascii="Times New Roman" w:hAnsi="Times New Roman" w:cs="Times New Roman"/>
          <w:b/>
          <w:bCs/>
          <w:highlight w:val="green"/>
          <w:u w:val="single"/>
        </w:rPr>
        <w:t>exaggerated</w:t>
      </w:r>
      <w:r w:rsidRPr="00490775">
        <w:rPr>
          <w:rFonts w:ascii="Times New Roman" w:hAnsi="Times New Roman" w:cs="Times New Roman"/>
          <w:sz w:val="16"/>
          <w:szCs w:val="16"/>
        </w:rPr>
        <w:t xml:space="preserve">, albeit for good reasons. </w:t>
      </w:r>
      <w:r w:rsidRPr="00490775">
        <w:rPr>
          <w:rFonts w:ascii="Times New Roman" w:hAnsi="Times New Roman" w:cs="Times New Roman"/>
          <w:u w:val="single"/>
        </w:rPr>
        <w:t>Public fear of nuclear weapons being used in anger</w:t>
      </w:r>
      <w:r w:rsidRPr="00490775">
        <w:rPr>
          <w:rFonts w:ascii="Times New Roman" w:hAnsi="Times New Roman" w:cs="Times New Roman"/>
          <w:sz w:val="16"/>
          <w:szCs w:val="16"/>
        </w:rPr>
        <w:t xml:space="preserve">, whether by terrorists or nuclear-armed nations, </w:t>
      </w:r>
      <w:r w:rsidRPr="00490775">
        <w:rPr>
          <w:rFonts w:ascii="Times New Roman" w:hAnsi="Times New Roman" w:cs="Times New Roman"/>
          <w:u w:val="single"/>
        </w:rPr>
        <w:t>has risen once again in recent years</w:t>
      </w:r>
      <w:r w:rsidRPr="00490775">
        <w:rPr>
          <w:rFonts w:ascii="Times New Roman" w:hAnsi="Times New Roman" w:cs="Times New Roman"/>
          <w:sz w:val="16"/>
          <w:szCs w:val="16"/>
        </w:rPr>
        <w:t xml:space="preserve">. </w:t>
      </w:r>
      <w:r w:rsidRPr="00490775">
        <w:rPr>
          <w:rFonts w:ascii="Times New Roman" w:hAnsi="Times New Roman" w:cs="Times New Roman"/>
          <w:b/>
          <w:bCs/>
          <w:u w:val="single"/>
        </w:rPr>
        <w:t>This is</w:t>
      </w:r>
      <w:r w:rsidRPr="00490775">
        <w:rPr>
          <w:rFonts w:ascii="Times New Roman" w:hAnsi="Times New Roman" w:cs="Times New Roman"/>
          <w:sz w:val="16"/>
          <w:szCs w:val="16"/>
        </w:rPr>
        <w:t xml:space="preserve"> in no small part </w:t>
      </w:r>
      <w:r w:rsidRPr="00490775">
        <w:rPr>
          <w:rFonts w:ascii="Times New Roman" w:hAnsi="Times New Roman" w:cs="Times New Roman"/>
          <w:b/>
          <w:bCs/>
          <w:u w:val="single"/>
        </w:rPr>
        <w:t>thanks to the current political climate</w:t>
      </w:r>
      <w:r w:rsidRPr="00490775">
        <w:rPr>
          <w:rFonts w:ascii="Times New Roman" w:hAnsi="Times New Roman" w:cs="Times New Roman"/>
          <w:u w:val="single"/>
        </w:rPr>
        <w:t xml:space="preserve"> between states such as the US and Russia and</w:t>
      </w:r>
      <w:r w:rsidRPr="00490775">
        <w:rPr>
          <w:rFonts w:ascii="Times New Roman" w:hAnsi="Times New Roman" w:cs="Times New Roman"/>
          <w:sz w:val="16"/>
          <w:szCs w:val="16"/>
        </w:rPr>
        <w:t xml:space="preserve"> the various nuclear tests conducted by </w:t>
      </w:r>
      <w:r w:rsidRPr="00490775">
        <w:rPr>
          <w:rFonts w:ascii="Times New Roman" w:hAnsi="Times New Roman" w:cs="Times New Roman"/>
          <w:u w:val="single"/>
        </w:rPr>
        <w:t>North Korea. But when</w:t>
      </w:r>
      <w:r w:rsidRPr="00490775">
        <w:rPr>
          <w:rFonts w:ascii="Times New Roman" w:hAnsi="Times New Roman" w:cs="Times New Roman"/>
          <w:sz w:val="16"/>
          <w:szCs w:val="16"/>
        </w:rPr>
        <w:t xml:space="preserve">ever </w:t>
      </w:r>
      <w:r w:rsidRPr="00490775">
        <w:rPr>
          <w:rFonts w:ascii="Times New Roman" w:hAnsi="Times New Roman" w:cs="Times New Roman"/>
          <w:u w:val="single"/>
        </w:rPr>
        <w:t xml:space="preserve">we talk about nuclear weapons, it’s easy to get carried away with doomsday scenarios and apocalyptic language. </w:t>
      </w:r>
      <w:r w:rsidRPr="00490775">
        <w:rPr>
          <w:rFonts w:ascii="Times New Roman" w:hAnsi="Times New Roman" w:cs="Times New Roman"/>
          <w:sz w:val="16"/>
          <w:szCs w:val="16"/>
        </w:rPr>
        <w:t xml:space="preserve">As the historian Spencer </w:t>
      </w:r>
      <w:proofErr w:type="spellStart"/>
      <w:r w:rsidRPr="00490775">
        <w:rPr>
          <w:rFonts w:ascii="Times New Roman" w:hAnsi="Times New Roman" w:cs="Times New Roman"/>
          <w:sz w:val="16"/>
          <w:szCs w:val="16"/>
        </w:rPr>
        <w:t>Weart</w:t>
      </w:r>
      <w:proofErr w:type="spellEnd"/>
      <w:r w:rsidRPr="00490775">
        <w:rPr>
          <w:rFonts w:ascii="Times New Roman" w:hAnsi="Times New Roman" w:cs="Times New Roman"/>
          <w:sz w:val="16"/>
          <w:szCs w:val="16"/>
        </w:rPr>
        <w:t xml:space="preserve"> once argued: “</w:t>
      </w:r>
      <w:r w:rsidRPr="00490775">
        <w:rPr>
          <w:rFonts w:ascii="Times New Roman" w:hAnsi="Times New Roman" w:cs="Times New Roman"/>
          <w:b/>
          <w:bCs/>
          <w:u w:val="single"/>
        </w:rPr>
        <w:t xml:space="preserve">You </w:t>
      </w:r>
      <w:proofErr w:type="gramStart"/>
      <w:r w:rsidRPr="00490775">
        <w:rPr>
          <w:rFonts w:ascii="Times New Roman" w:hAnsi="Times New Roman" w:cs="Times New Roman"/>
          <w:b/>
          <w:bCs/>
          <w:u w:val="single"/>
        </w:rPr>
        <w:t>say</w:t>
      </w:r>
      <w:proofErr w:type="gramEnd"/>
      <w:r w:rsidRPr="00490775">
        <w:rPr>
          <w:rFonts w:ascii="Times New Roman" w:hAnsi="Times New Roman" w:cs="Times New Roman"/>
          <w:b/>
          <w:bCs/>
          <w:u w:val="single"/>
        </w:rPr>
        <w:t xml:space="preserve"> ‘nuclear bomb’ and everybody immediately thinks of the end of the world</w:t>
      </w:r>
      <w:r w:rsidRPr="00490775">
        <w:rPr>
          <w:rFonts w:ascii="Times New Roman" w:hAnsi="Times New Roman" w:cs="Times New Roman"/>
          <w:b/>
          <w:bCs/>
          <w:sz w:val="16"/>
          <w:szCs w:val="16"/>
        </w:rPr>
        <w:t>.</w:t>
      </w:r>
      <w:r w:rsidRPr="00490775">
        <w:rPr>
          <w:rFonts w:ascii="Times New Roman" w:hAnsi="Times New Roman" w:cs="Times New Roman"/>
          <w:sz w:val="16"/>
          <w:szCs w:val="16"/>
        </w:rPr>
        <w:t xml:space="preserve">” </w:t>
      </w:r>
      <w:r w:rsidRPr="00490775">
        <w:rPr>
          <w:rFonts w:ascii="Times New Roman" w:hAnsi="Times New Roman" w:cs="Times New Roman"/>
          <w:u w:val="single"/>
        </w:rPr>
        <w:t xml:space="preserve">Yet </w:t>
      </w:r>
      <w:r w:rsidRPr="00490775">
        <w:rPr>
          <w:rFonts w:ascii="Times New Roman" w:hAnsi="Times New Roman" w:cs="Times New Roman"/>
          <w:sz w:val="16"/>
          <w:szCs w:val="16"/>
        </w:rPr>
        <w:t xml:space="preserve">the means necessary to produce a nuclear bomb, let alone set one off, remain incredibly complex – and while the damage that would be done </w:t>
      </w:r>
      <w:r w:rsidRPr="00490775">
        <w:rPr>
          <w:rFonts w:ascii="Times New Roman" w:hAnsi="Times New Roman" w:cs="Times New Roman"/>
          <w:u w:val="single"/>
        </w:rPr>
        <w:t xml:space="preserve">if someone did </w:t>
      </w:r>
      <w:r w:rsidRPr="00490775">
        <w:rPr>
          <w:rFonts w:ascii="Times New Roman" w:hAnsi="Times New Roman" w:cs="Times New Roman"/>
          <w:sz w:val="16"/>
          <w:szCs w:val="16"/>
        </w:rPr>
        <w:t xml:space="preserve">in fact </w:t>
      </w:r>
      <w:r w:rsidRPr="00490775">
        <w:rPr>
          <w:rFonts w:ascii="Times New Roman" w:hAnsi="Times New Roman" w:cs="Times New Roman"/>
          <w:u w:val="single"/>
        </w:rPr>
        <w:t xml:space="preserve">detonate one </w:t>
      </w:r>
      <w:r w:rsidRPr="00490775">
        <w:rPr>
          <w:rFonts w:ascii="Times New Roman" w:hAnsi="Times New Roman" w:cs="Times New Roman"/>
          <w:sz w:val="16"/>
          <w:szCs w:val="16"/>
        </w:rPr>
        <w:t xml:space="preserve">might be very serious indeed, </w:t>
      </w:r>
      <w:r w:rsidRPr="00490775">
        <w:rPr>
          <w:rFonts w:ascii="Times New Roman" w:hAnsi="Times New Roman" w:cs="Times New Roman"/>
          <w:b/>
          <w:bCs/>
          <w:u w:val="single"/>
        </w:rPr>
        <w:t>the chances that it would mean “the end of the world” are vanishingly small</w:t>
      </w:r>
      <w:r w:rsidRPr="00490775">
        <w:rPr>
          <w:rFonts w:ascii="Times New Roman" w:hAnsi="Times New Roman" w:cs="Times New Roman"/>
          <w:u w:val="single"/>
        </w:rPr>
        <w:t>.</w:t>
      </w:r>
      <w:r w:rsidRPr="00490775">
        <w:rPr>
          <w:rFonts w:ascii="Times New Roman" w:hAnsi="Times New Roman" w:cs="Times New Roman"/>
          <w:sz w:val="16"/>
          <w:szCs w:val="16"/>
        </w:rPr>
        <w:t xml:space="preserve"> In his 2013 book Command and Control, the author </w:t>
      </w:r>
      <w:r w:rsidRPr="00490775">
        <w:rPr>
          <w:rFonts w:ascii="Times New Roman" w:hAnsi="Times New Roman" w:cs="Times New Roman"/>
          <w:u w:val="single"/>
        </w:rPr>
        <w:t>Eric Schlosser tried to scare us into perpetual fear of nuclear weapons by recounting</w:t>
      </w:r>
      <w:r w:rsidRPr="00490775">
        <w:rPr>
          <w:rFonts w:ascii="Times New Roman" w:hAnsi="Times New Roman" w:cs="Times New Roman"/>
          <w:sz w:val="16"/>
          <w:szCs w:val="16"/>
        </w:rPr>
        <w:t xml:space="preserve"> stories of near misses and accidents involving nuclear weapons. One such event, </w:t>
      </w:r>
      <w:r w:rsidRPr="00490775">
        <w:rPr>
          <w:rFonts w:ascii="Times New Roman" w:hAnsi="Times New Roman" w:cs="Times New Roman"/>
          <w:u w:val="single"/>
        </w:rPr>
        <w:t>the 1980 Damascus incident</w:t>
      </w:r>
      <w:r w:rsidRPr="00490775">
        <w:rPr>
          <w:rFonts w:ascii="Times New Roman" w:hAnsi="Times New Roman" w:cs="Times New Roman"/>
          <w:sz w:val="16"/>
          <w:szCs w:val="16"/>
        </w:rPr>
        <w:t xml:space="preserve">, saw a Titan II intercontinental ballistic missile explode at its remote Arkansas launch facility after a maintenance crew accidentally ruptured its fuel tank. </w:t>
      </w:r>
      <w:r w:rsidRPr="00490775">
        <w:rPr>
          <w:rFonts w:ascii="Times New Roman" w:hAnsi="Times New Roman" w:cs="Times New Roman"/>
          <w:u w:val="single"/>
        </w:rPr>
        <w:t xml:space="preserve">Although the </w:t>
      </w:r>
      <w:r w:rsidRPr="00490775">
        <w:rPr>
          <w:rFonts w:ascii="Times New Roman" w:hAnsi="Times New Roman" w:cs="Times New Roman"/>
          <w:sz w:val="16"/>
          <w:szCs w:val="16"/>
        </w:rPr>
        <w:t xml:space="preserve">warhead involved in the incident </w:t>
      </w:r>
      <w:r w:rsidRPr="00490775">
        <w:rPr>
          <w:rFonts w:ascii="Times New Roman" w:hAnsi="Times New Roman" w:cs="Times New Roman"/>
          <w:u w:val="single"/>
        </w:rPr>
        <w:t>didn’t detonate, Schlosser claims that “if it had, much of Arkansas would be gone”.</w:t>
      </w:r>
      <w:r w:rsidRPr="00490775">
        <w:rPr>
          <w:rFonts w:ascii="Times New Roman" w:hAnsi="Times New Roman" w:cs="Times New Roman"/>
          <w:sz w:val="16"/>
          <w:szCs w:val="16"/>
        </w:rPr>
        <w:t xml:space="preserve"> But </w:t>
      </w:r>
      <w:r w:rsidRPr="00490775">
        <w:rPr>
          <w:rFonts w:ascii="Times New Roman" w:hAnsi="Times New Roman" w:cs="Times New Roman"/>
          <w:u w:val="single"/>
        </w:rPr>
        <w:t xml:space="preserve">that’s not quite the case. The nine-megaton </w:t>
      </w:r>
      <w:r w:rsidRPr="00490775">
        <w:rPr>
          <w:rFonts w:ascii="Times New Roman" w:hAnsi="Times New Roman" w:cs="Times New Roman"/>
          <w:highlight w:val="green"/>
          <w:u w:val="single"/>
        </w:rPr>
        <w:t>thermonuclear warhead</w:t>
      </w:r>
      <w:r w:rsidRPr="00490775">
        <w:rPr>
          <w:rFonts w:ascii="Times New Roman" w:hAnsi="Times New Roman" w:cs="Times New Roman"/>
          <w:u w:val="single"/>
        </w:rPr>
        <w:t xml:space="preserve"> on the </w:t>
      </w:r>
      <w:r w:rsidRPr="00490775">
        <w:rPr>
          <w:rFonts w:ascii="Times New Roman" w:hAnsi="Times New Roman" w:cs="Times New Roman"/>
          <w:b/>
          <w:bCs/>
          <w:u w:val="single"/>
        </w:rPr>
        <w:t>Titan II</w:t>
      </w:r>
      <w:r w:rsidRPr="00490775">
        <w:rPr>
          <w:rFonts w:ascii="Times New Roman" w:hAnsi="Times New Roman" w:cs="Times New Roman"/>
          <w:u w:val="single"/>
        </w:rPr>
        <w:t xml:space="preserve"> missile had a </w:t>
      </w:r>
      <w:r w:rsidRPr="00490775">
        <w:rPr>
          <w:rFonts w:ascii="Times New Roman" w:hAnsi="Times New Roman" w:cs="Times New Roman"/>
          <w:highlight w:val="green"/>
          <w:u w:val="single"/>
        </w:rPr>
        <w:t>blast radius of 10km</w:t>
      </w:r>
      <w:r w:rsidRPr="00490775">
        <w:rPr>
          <w:rFonts w:ascii="Times New Roman" w:hAnsi="Times New Roman" w:cs="Times New Roman"/>
          <w:sz w:val="16"/>
          <w:szCs w:val="16"/>
        </w:rPr>
        <w:t xml:space="preserve">, or an area of about 315km². </w:t>
      </w:r>
      <w:r w:rsidRPr="00490775">
        <w:rPr>
          <w:rFonts w:ascii="Times New Roman" w:hAnsi="Times New Roman" w:cs="Times New Roman"/>
          <w:u w:val="single"/>
        </w:rPr>
        <w:t xml:space="preserve">The state of Arkansas spreads over 133,733km², meaning the weapon </w:t>
      </w:r>
      <w:r w:rsidRPr="00490775">
        <w:rPr>
          <w:rFonts w:ascii="Times New Roman" w:hAnsi="Times New Roman" w:cs="Times New Roman"/>
          <w:b/>
          <w:bCs/>
          <w:u w:val="single"/>
        </w:rPr>
        <w:t xml:space="preserve">would have caused destruction across </w:t>
      </w:r>
      <w:r w:rsidRPr="00490775">
        <w:rPr>
          <w:rFonts w:ascii="Times New Roman" w:hAnsi="Times New Roman" w:cs="Times New Roman"/>
          <w:b/>
          <w:bCs/>
          <w:highlight w:val="green"/>
          <w:u w:val="single"/>
        </w:rPr>
        <w:t>0.2% of the state</w:t>
      </w:r>
      <w:r w:rsidRPr="00490775">
        <w:rPr>
          <w:rFonts w:ascii="Times New Roman" w:hAnsi="Times New Roman" w:cs="Times New Roman"/>
          <w:b/>
          <w:bCs/>
          <w:u w:val="single"/>
        </w:rPr>
        <w:t xml:space="preserve">. </w:t>
      </w:r>
      <w:r w:rsidRPr="00490775">
        <w:rPr>
          <w:rFonts w:ascii="Times New Roman" w:hAnsi="Times New Roman" w:cs="Times New Roman"/>
          <w:color w:val="000000" w:themeColor="text1"/>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490775">
        <w:rPr>
          <w:rFonts w:ascii="Times New Roman" w:hAnsi="Times New Roman" w:cs="Times New Roman"/>
          <w:color w:val="000000" w:themeColor="text1"/>
          <w:u w:val="single"/>
        </w:rPr>
        <w:t xml:space="preserve">It is by no means certain that a single nuclear detonation </w:t>
      </w:r>
      <w:r w:rsidRPr="00490775">
        <w:rPr>
          <w:rFonts w:ascii="Times New Roman" w:hAnsi="Times New Roman" w:cs="Times New Roman"/>
          <w:b/>
          <w:bCs/>
          <w:color w:val="000000" w:themeColor="text1"/>
          <w:u w:val="single"/>
        </w:rPr>
        <w:t>(or even several)</w:t>
      </w:r>
      <w:r w:rsidRPr="00490775">
        <w:rPr>
          <w:rFonts w:ascii="Times New Roman" w:hAnsi="Times New Roman" w:cs="Times New Roman"/>
          <w:color w:val="000000" w:themeColor="text1"/>
          <w:u w:val="single"/>
        </w:rPr>
        <w:t xml:space="preserve"> would do away with our current way of life.</w:t>
      </w:r>
      <w:r w:rsidRPr="00490775">
        <w:rPr>
          <w:rFonts w:ascii="Times New Roman" w:hAnsi="Times New Roman" w:cs="Times New Roman"/>
          <w:color w:val="000000" w:themeColor="text1"/>
          <w:sz w:val="16"/>
          <w:szCs w:val="16"/>
        </w:rPr>
        <w:t xml:space="preserve"> Indeed, </w:t>
      </w:r>
      <w:r w:rsidRPr="00490775">
        <w:rPr>
          <w:rFonts w:ascii="Times New Roman" w:hAnsi="Times New Roman" w:cs="Times New Roman"/>
          <w:b/>
          <w:bCs/>
          <w:color w:val="000000" w:themeColor="text1"/>
          <w:highlight w:val="green"/>
          <w:u w:val="single"/>
        </w:rPr>
        <w:t>we’re still here despite</w:t>
      </w:r>
      <w:r w:rsidRPr="00490775">
        <w:rPr>
          <w:rFonts w:ascii="Times New Roman" w:hAnsi="Times New Roman" w:cs="Times New Roman"/>
          <w:b/>
          <w:bCs/>
          <w:color w:val="000000" w:themeColor="text1"/>
          <w:u w:val="single"/>
        </w:rPr>
        <w:t xml:space="preserve"> having </w:t>
      </w:r>
      <w:r w:rsidRPr="00490775">
        <w:rPr>
          <w:rFonts w:ascii="Times New Roman" w:hAnsi="Times New Roman" w:cs="Times New Roman"/>
          <w:b/>
          <w:bCs/>
          <w:color w:val="000000" w:themeColor="text1"/>
          <w:highlight w:val="green"/>
          <w:u w:val="single"/>
        </w:rPr>
        <w:t>nuked our</w:t>
      </w:r>
      <w:r w:rsidRPr="00490775">
        <w:rPr>
          <w:rFonts w:ascii="Times New Roman" w:hAnsi="Times New Roman" w:cs="Times New Roman"/>
          <w:b/>
          <w:bCs/>
          <w:color w:val="000000" w:themeColor="text1"/>
          <w:u w:val="single"/>
        </w:rPr>
        <w:t xml:space="preserve"> own </w:t>
      </w:r>
      <w:r w:rsidRPr="00490775">
        <w:rPr>
          <w:rFonts w:ascii="Times New Roman" w:hAnsi="Times New Roman" w:cs="Times New Roman"/>
          <w:b/>
          <w:bCs/>
          <w:color w:val="000000" w:themeColor="text1"/>
          <w:highlight w:val="green"/>
          <w:u w:val="single"/>
        </w:rPr>
        <w:t>planet</w:t>
      </w:r>
      <w:r w:rsidRPr="00490775">
        <w:rPr>
          <w:rFonts w:ascii="Times New Roman" w:hAnsi="Times New Roman" w:cs="Times New Roman"/>
          <w:b/>
          <w:bCs/>
          <w:color w:val="000000" w:themeColor="text1"/>
          <w:u w:val="single"/>
        </w:rPr>
        <w:t xml:space="preserve"> more than </w:t>
      </w:r>
      <w:r w:rsidRPr="00490775">
        <w:rPr>
          <w:rFonts w:ascii="Times New Roman" w:hAnsi="Times New Roman" w:cs="Times New Roman"/>
          <w:b/>
          <w:bCs/>
          <w:color w:val="000000" w:themeColor="text1"/>
          <w:highlight w:val="green"/>
          <w:u w:val="single"/>
        </w:rPr>
        <w:t>2,000 times</w:t>
      </w:r>
      <w:r w:rsidRPr="00490775">
        <w:rPr>
          <w:rFonts w:ascii="Times New Roman" w:hAnsi="Times New Roman" w:cs="Times New Roman"/>
          <w:color w:val="000000" w:themeColor="text1"/>
          <w:sz w:val="16"/>
          <w:szCs w:val="16"/>
        </w:rPr>
        <w:t xml:space="preserve"> – a tally expressed beautifully in this video by Japanese artist Isao Hashimoto). </w:t>
      </w:r>
      <w:r w:rsidRPr="00490775">
        <w:rPr>
          <w:rFonts w:ascii="Times New Roman" w:hAnsi="Times New Roman" w:cs="Times New Roman"/>
          <w:color w:val="000000" w:themeColor="text1"/>
          <w:u w:val="single"/>
        </w:rPr>
        <w:t xml:space="preserve">While the 1963 Limited Test Ban Treaty forced nuclear tests underground, </w:t>
      </w:r>
      <w:r w:rsidRPr="00490775">
        <w:rPr>
          <w:rFonts w:ascii="Times New Roman" w:hAnsi="Times New Roman" w:cs="Times New Roman"/>
          <w:b/>
          <w:bCs/>
          <w:color w:val="000000" w:themeColor="text1"/>
          <w:u w:val="single"/>
        </w:rPr>
        <w:t>around 500 of</w:t>
      </w:r>
      <w:r w:rsidRPr="00490775">
        <w:rPr>
          <w:rFonts w:ascii="Times New Roman" w:hAnsi="Times New Roman" w:cs="Times New Roman"/>
          <w:color w:val="000000" w:themeColor="text1"/>
          <w:sz w:val="16"/>
          <w:szCs w:val="16"/>
        </w:rPr>
        <w:t xml:space="preserve"> all </w:t>
      </w:r>
      <w:r w:rsidRPr="00490775">
        <w:rPr>
          <w:rFonts w:ascii="Times New Roman" w:hAnsi="Times New Roman" w:cs="Times New Roman"/>
          <w:b/>
          <w:bCs/>
          <w:color w:val="000000" w:themeColor="text1"/>
          <w:u w:val="single"/>
        </w:rPr>
        <w:t>the nuclear weapons detonated were unleashed in the Earth’s atmosphere</w:t>
      </w:r>
      <w:r w:rsidRPr="00490775">
        <w:rPr>
          <w:rFonts w:ascii="Times New Roman" w:hAnsi="Times New Roman" w:cs="Times New Roman"/>
          <w:color w:val="000000" w:themeColor="text1"/>
          <w:u w:val="single"/>
        </w:rPr>
        <w:t>. This includes</w:t>
      </w:r>
      <w:r w:rsidRPr="00490775">
        <w:rPr>
          <w:rFonts w:ascii="Times New Roman" w:hAnsi="Times New Roman" w:cs="Times New Roman"/>
          <w:color w:val="000000" w:themeColor="text1"/>
          <w:sz w:val="16"/>
          <w:szCs w:val="16"/>
        </w:rPr>
        <w:t xml:space="preserve"> the world’s largest ever nuclear detonation, </w:t>
      </w:r>
      <w:r w:rsidRPr="00490775">
        <w:rPr>
          <w:rFonts w:ascii="Times New Roman" w:hAnsi="Times New Roman" w:cs="Times New Roman"/>
          <w:color w:val="000000" w:themeColor="text1"/>
          <w:u w:val="single"/>
        </w:rPr>
        <w:t>the</w:t>
      </w:r>
      <w:r w:rsidRPr="00490775">
        <w:rPr>
          <w:rFonts w:ascii="Times New Roman" w:hAnsi="Times New Roman" w:cs="Times New Roman"/>
          <w:color w:val="000000" w:themeColor="text1"/>
          <w:sz w:val="16"/>
          <w:szCs w:val="16"/>
        </w:rPr>
        <w:t xml:space="preserve"> </w:t>
      </w:r>
      <w:r w:rsidRPr="00490775">
        <w:rPr>
          <w:rFonts w:ascii="Times New Roman" w:hAnsi="Times New Roman" w:cs="Times New Roman"/>
          <w:color w:val="000000" w:themeColor="text1"/>
          <w:u w:val="single"/>
        </w:rPr>
        <w:t xml:space="preserve">57-megaton bomb known as </w:t>
      </w:r>
      <w:r w:rsidRPr="00490775">
        <w:rPr>
          <w:rFonts w:ascii="Times New Roman" w:hAnsi="Times New Roman" w:cs="Times New Roman"/>
          <w:b/>
          <w:bCs/>
          <w:color w:val="000000" w:themeColor="text1"/>
          <w:u w:val="single"/>
        </w:rPr>
        <w:t xml:space="preserve">Tsar </w:t>
      </w:r>
      <w:proofErr w:type="spellStart"/>
      <w:r w:rsidRPr="00490775">
        <w:rPr>
          <w:rFonts w:ascii="Times New Roman" w:hAnsi="Times New Roman" w:cs="Times New Roman"/>
          <w:b/>
          <w:bCs/>
          <w:color w:val="000000" w:themeColor="text1"/>
          <w:u w:val="single"/>
        </w:rPr>
        <w:t>Bomba</w:t>
      </w:r>
      <w:proofErr w:type="spellEnd"/>
      <w:r w:rsidRPr="00490775">
        <w:rPr>
          <w:rFonts w:ascii="Times New Roman" w:hAnsi="Times New Roman" w:cs="Times New Roman"/>
          <w:color w:val="000000" w:themeColor="text1"/>
          <w:sz w:val="16"/>
          <w:szCs w:val="16"/>
        </w:rPr>
        <w:t>, detonated by the Soviet Union on October 30</w:t>
      </w:r>
      <w:proofErr w:type="gramStart"/>
      <w:r w:rsidRPr="00490775">
        <w:rPr>
          <w:rFonts w:ascii="Times New Roman" w:hAnsi="Times New Roman" w:cs="Times New Roman"/>
          <w:color w:val="000000" w:themeColor="text1"/>
          <w:sz w:val="16"/>
          <w:szCs w:val="16"/>
        </w:rPr>
        <w:t xml:space="preserve"> 1961</w:t>
      </w:r>
      <w:proofErr w:type="gramEnd"/>
      <w:r w:rsidRPr="00490775">
        <w:rPr>
          <w:rFonts w:ascii="Times New Roman" w:hAnsi="Times New Roman" w:cs="Times New Roman"/>
          <w:color w:val="000000" w:themeColor="text1"/>
          <w:sz w:val="16"/>
          <w:szCs w:val="16"/>
        </w:rPr>
        <w:t xml:space="preserve">. Tsar </w:t>
      </w:r>
      <w:proofErr w:type="spellStart"/>
      <w:r w:rsidRPr="00490775">
        <w:rPr>
          <w:rFonts w:ascii="Times New Roman" w:hAnsi="Times New Roman" w:cs="Times New Roman"/>
          <w:color w:val="000000" w:themeColor="text1"/>
          <w:sz w:val="16"/>
          <w:szCs w:val="16"/>
        </w:rPr>
        <w:t>Bomba</w:t>
      </w:r>
      <w:proofErr w:type="spellEnd"/>
      <w:r w:rsidRPr="00490775">
        <w:rPr>
          <w:rFonts w:ascii="Times New Roman" w:hAnsi="Times New Roman" w:cs="Times New Roman"/>
          <w:color w:val="000000" w:themeColor="text1"/>
          <w:sz w:val="16"/>
          <w:szCs w:val="16"/>
        </w:rPr>
        <w:t xml:space="preserve"> was </w:t>
      </w:r>
      <w:r w:rsidRPr="00490775">
        <w:rPr>
          <w:rFonts w:ascii="Times New Roman" w:hAnsi="Times New Roman" w:cs="Times New Roman"/>
          <w:color w:val="000000" w:themeColor="text1"/>
          <w:u w:val="single"/>
        </w:rPr>
        <w:t>more than 3,000 times more powerful than the bomb dropped on Hiroshima.</w:t>
      </w:r>
      <w:r w:rsidRPr="00490775">
        <w:rPr>
          <w:rFonts w:ascii="Times New Roman" w:hAnsi="Times New Roman" w:cs="Times New Roman"/>
          <w:color w:val="000000" w:themeColor="text1"/>
          <w:sz w:val="16"/>
          <w:szCs w:val="16"/>
        </w:rPr>
        <w:t xml:space="preserve"> </w:t>
      </w:r>
      <w:r w:rsidRPr="00490775">
        <w:rPr>
          <w:rFonts w:ascii="Times New Roman" w:hAnsi="Times New Roman" w:cs="Times New Roman"/>
          <w:color w:val="000000" w:themeColor="text1"/>
          <w:u w:val="single"/>
        </w:rPr>
        <w:t>That is immense destructive power</w:t>
      </w:r>
      <w:r w:rsidRPr="00490775">
        <w:rPr>
          <w:rFonts w:ascii="Times New Roman" w:hAnsi="Times New Roman" w:cs="Times New Roman"/>
          <w:color w:val="000000" w:themeColor="text1"/>
          <w:sz w:val="16"/>
          <w:szCs w:val="16"/>
        </w:rPr>
        <w:t xml:space="preserve"> – </w:t>
      </w:r>
      <w:r w:rsidRPr="00490775">
        <w:rPr>
          <w:rFonts w:ascii="Times New Roman" w:hAnsi="Times New Roman" w:cs="Times New Roman"/>
          <w:color w:val="000000" w:themeColor="text1"/>
          <w:u w:val="single"/>
        </w:rPr>
        <w:t>but</w:t>
      </w:r>
      <w:r w:rsidRPr="00490775">
        <w:rPr>
          <w:rFonts w:ascii="Times New Roman" w:hAnsi="Times New Roman" w:cs="Times New Roman"/>
          <w:color w:val="000000" w:themeColor="text1"/>
          <w:sz w:val="16"/>
          <w:szCs w:val="16"/>
        </w:rPr>
        <w:t xml:space="preserve"> as one physicist explained, </w:t>
      </w:r>
      <w:r w:rsidRPr="00490775">
        <w:rPr>
          <w:rFonts w:ascii="Times New Roman" w:hAnsi="Times New Roman" w:cs="Times New Roman"/>
          <w:b/>
          <w:bCs/>
          <w:color w:val="000000" w:themeColor="text1"/>
          <w:u w:val="single"/>
        </w:rPr>
        <w:t>it’s only “</w:t>
      </w:r>
      <w:r w:rsidRPr="00490775">
        <w:rPr>
          <w:rFonts w:ascii="Times New Roman" w:hAnsi="Times New Roman" w:cs="Times New Roman"/>
          <w:b/>
          <w:bCs/>
          <w:color w:val="000000" w:themeColor="text1"/>
          <w:highlight w:val="green"/>
          <w:u w:val="single"/>
        </w:rPr>
        <w:t>one-thousandth</w:t>
      </w:r>
      <w:r w:rsidRPr="00490775">
        <w:rPr>
          <w:rFonts w:ascii="Times New Roman" w:hAnsi="Times New Roman" w:cs="Times New Roman"/>
          <w:b/>
          <w:bCs/>
          <w:color w:val="000000" w:themeColor="text1"/>
          <w:u w:val="single"/>
        </w:rPr>
        <w:t xml:space="preserve"> the </w:t>
      </w:r>
      <w:r w:rsidRPr="00490775">
        <w:rPr>
          <w:rFonts w:ascii="Times New Roman" w:hAnsi="Times New Roman" w:cs="Times New Roman"/>
          <w:b/>
          <w:bCs/>
          <w:color w:val="000000" w:themeColor="text1"/>
          <w:highlight w:val="green"/>
          <w:u w:val="single"/>
        </w:rPr>
        <w:t>force of an earthquake</w:t>
      </w:r>
      <w:r w:rsidRPr="00490775">
        <w:rPr>
          <w:rFonts w:ascii="Times New Roman" w:hAnsi="Times New Roman" w:cs="Times New Roman"/>
          <w:b/>
          <w:bCs/>
          <w:color w:val="000000" w:themeColor="text1"/>
          <w:u w:val="single"/>
        </w:rPr>
        <w:t xml:space="preserve">, one-thousandth the force of a </w:t>
      </w:r>
      <w:r w:rsidRPr="00490775">
        <w:rPr>
          <w:rFonts w:ascii="Times New Roman" w:hAnsi="Times New Roman" w:cs="Times New Roman"/>
          <w:b/>
          <w:bCs/>
          <w:color w:val="000000" w:themeColor="text1"/>
          <w:highlight w:val="green"/>
          <w:u w:val="single"/>
        </w:rPr>
        <w:t>hurricane</w:t>
      </w:r>
      <w:r w:rsidRPr="00490775">
        <w:rPr>
          <w:rFonts w:ascii="Times New Roman" w:hAnsi="Times New Roman" w:cs="Times New Roman"/>
          <w:b/>
          <w:bCs/>
          <w:color w:val="000000" w:themeColor="text1"/>
          <w:u w:val="single"/>
        </w:rPr>
        <w:t>”.</w:t>
      </w:r>
      <w:r w:rsidRPr="00490775">
        <w:rPr>
          <w:rFonts w:ascii="Times New Roman" w:hAnsi="Times New Roman" w:cs="Times New Roman"/>
          <w:color w:val="000000" w:themeColor="text1"/>
          <w:sz w:val="16"/>
          <w:szCs w:val="16"/>
        </w:rPr>
        <w:t xml:space="preserve"> The </w:t>
      </w:r>
      <w:r w:rsidRPr="00490775">
        <w:rPr>
          <w:rFonts w:ascii="Times New Roman" w:hAnsi="Times New Roman" w:cs="Times New Roman"/>
          <w:color w:val="000000" w:themeColor="text1"/>
          <w:u w:val="single"/>
        </w:rPr>
        <w:t>Damascus</w:t>
      </w:r>
      <w:r w:rsidRPr="00490775">
        <w:rPr>
          <w:rFonts w:ascii="Times New Roman" w:hAnsi="Times New Roman" w:cs="Times New Roman"/>
          <w:color w:val="000000" w:themeColor="text1"/>
          <w:sz w:val="16"/>
          <w:szCs w:val="16"/>
        </w:rPr>
        <w:t xml:space="preserve"> incident </w:t>
      </w:r>
      <w:r w:rsidRPr="00490775">
        <w:rPr>
          <w:rFonts w:ascii="Times New Roman" w:hAnsi="Times New Roman" w:cs="Times New Roman"/>
          <w:color w:val="000000" w:themeColor="text1"/>
          <w:u w:val="single"/>
        </w:rPr>
        <w:t xml:space="preserve">proved how incredibly hard it is to set off a nuclear bomb and the limited effect that would have come from </w:t>
      </w:r>
      <w:r w:rsidRPr="00490775">
        <w:rPr>
          <w:rFonts w:ascii="Times New Roman" w:hAnsi="Times New Roman" w:cs="Times New Roman"/>
          <w:color w:val="000000" w:themeColor="text1"/>
          <w:u w:val="single"/>
        </w:rPr>
        <w:lastRenderedPageBreak/>
        <w:t>just one warhead detonating</w:t>
      </w:r>
      <w:r w:rsidRPr="00490775">
        <w:rPr>
          <w:rFonts w:ascii="Times New Roman" w:hAnsi="Times New Roman" w:cs="Times New Roman"/>
          <w:color w:val="000000" w:themeColor="text1"/>
          <w:sz w:val="16"/>
          <w:szCs w:val="16"/>
        </w:rPr>
        <w:t xml:space="preserve">. Despite this, </w:t>
      </w:r>
      <w:r w:rsidRPr="00490775">
        <w:rPr>
          <w:rFonts w:ascii="Times New Roman" w:hAnsi="Times New Roman" w:cs="Times New Roman"/>
          <w:color w:val="000000" w:themeColor="text1"/>
          <w:u w:val="single"/>
        </w:rPr>
        <w:t>some scientists</w:t>
      </w:r>
      <w:r w:rsidRPr="00490775">
        <w:rPr>
          <w:rFonts w:ascii="Times New Roman" w:hAnsi="Times New Roman" w:cs="Times New Roman"/>
          <w:color w:val="000000" w:themeColor="text1"/>
          <w:sz w:val="16"/>
          <w:szCs w:val="16"/>
        </w:rPr>
        <w:t xml:space="preserve"> have controversially </w:t>
      </w:r>
      <w:r w:rsidRPr="00490775">
        <w:rPr>
          <w:rFonts w:ascii="Times New Roman" w:hAnsi="Times New Roman" w:cs="Times New Roman"/>
          <w:color w:val="000000" w:themeColor="text1"/>
          <w:u w:val="single"/>
        </w:rPr>
        <w:t>argued that</w:t>
      </w:r>
      <w:r w:rsidRPr="00490775">
        <w:rPr>
          <w:rFonts w:ascii="Times New Roman" w:hAnsi="Times New Roman" w:cs="Times New Roman"/>
          <w:color w:val="000000" w:themeColor="text1"/>
          <w:sz w:val="16"/>
          <w:szCs w:val="16"/>
        </w:rPr>
        <w:t xml:space="preserve"> an even limited all-out </w:t>
      </w:r>
      <w:r w:rsidRPr="00490775">
        <w:rPr>
          <w:rFonts w:ascii="Times New Roman" w:hAnsi="Times New Roman" w:cs="Times New Roman"/>
          <w:color w:val="000000" w:themeColor="text1"/>
          <w:u w:val="single"/>
        </w:rPr>
        <w:t>nuclear war might lead to</w:t>
      </w:r>
      <w:r w:rsidRPr="00490775">
        <w:rPr>
          <w:rFonts w:ascii="Times New Roman" w:hAnsi="Times New Roman" w:cs="Times New Roman"/>
          <w:color w:val="000000" w:themeColor="text1"/>
          <w:sz w:val="16"/>
          <w:szCs w:val="16"/>
        </w:rPr>
        <w:t xml:space="preserve"> a so-called </w:t>
      </w:r>
      <w:r w:rsidRPr="00490775">
        <w:rPr>
          <w:rFonts w:ascii="Times New Roman" w:hAnsi="Times New Roman" w:cs="Times New Roman"/>
          <w:color w:val="000000" w:themeColor="text1"/>
          <w:u w:val="single"/>
        </w:rPr>
        <w:t>nuclear winter</w:t>
      </w:r>
      <w:r w:rsidRPr="00490775">
        <w:rPr>
          <w:rFonts w:ascii="Times New Roman" w:hAnsi="Times New Roman" w:cs="Times New Roman"/>
          <w:color w:val="000000" w:themeColor="text1"/>
          <w:sz w:val="16"/>
          <w:szCs w:val="16"/>
        </w:rPr>
        <w:t xml:space="preserve">, since the smoke and debris created by very large bombs could block out the sun’s rays for a considerable amount of time. </w:t>
      </w:r>
      <w:r w:rsidRPr="00490775">
        <w:rPr>
          <w:rFonts w:ascii="Times New Roman" w:hAnsi="Times New Roman" w:cs="Times New Roman"/>
          <w:color w:val="000000" w:themeColor="text1"/>
          <w:u w:val="single"/>
        </w:rPr>
        <w:t>To inflict such ecological societal annihilation with weapons alone, we would have to detonate hundreds if not thousands of thermonuclear devices in a short time</w:t>
      </w:r>
      <w:r w:rsidRPr="00490775">
        <w:rPr>
          <w:rFonts w:ascii="Times New Roman" w:hAnsi="Times New Roman" w:cs="Times New Roman"/>
          <w:color w:val="000000" w:themeColor="text1"/>
          <w:sz w:val="16"/>
          <w:szCs w:val="16"/>
        </w:rPr>
        <w:t xml:space="preserve">. </w:t>
      </w:r>
      <w:r w:rsidRPr="00490775">
        <w:rPr>
          <w:rFonts w:ascii="Times New Roman" w:hAnsi="Times New Roman" w:cs="Times New Roman"/>
          <w:color w:val="000000" w:themeColor="text1"/>
          <w:u w:val="single"/>
        </w:rPr>
        <w:t xml:space="preserve">Even in such extreme conditions, the area actually devastated by the bombs would be limited: for example, </w:t>
      </w:r>
      <w:r w:rsidRPr="00490775">
        <w:rPr>
          <w:rFonts w:ascii="Times New Roman" w:hAnsi="Times New Roman" w:cs="Times New Roman"/>
          <w:b/>
          <w:bCs/>
          <w:color w:val="000000" w:themeColor="text1"/>
          <w:u w:val="single"/>
        </w:rPr>
        <w:t>2,000 one-megaton explosions with a destructive radius of five miles each would directly destroy less than 5% of the territory of the US</w:t>
      </w:r>
      <w:r w:rsidRPr="00490775">
        <w:rPr>
          <w:rFonts w:ascii="Times New Roman" w:hAnsi="Times New Roman" w:cs="Times New Roman"/>
          <w:color w:val="000000" w:themeColor="text1"/>
          <w:sz w:val="16"/>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490775">
        <w:rPr>
          <w:rFonts w:ascii="Times New Roman" w:hAnsi="Times New Roman" w:cs="Times New Roman"/>
          <w:color w:val="000000" w:themeColor="text1"/>
          <w:sz w:val="16"/>
          <w:szCs w:val="16"/>
        </w:rPr>
        <w:t>keeps</w:t>
      </w:r>
      <w:proofErr w:type="gramEnd"/>
      <w:r w:rsidRPr="00490775">
        <w:rPr>
          <w:rFonts w:ascii="Times New Roman" w:hAnsi="Times New Roman" w:cs="Times New Roman"/>
          <w:color w:val="000000" w:themeColor="text1"/>
          <w:sz w:val="16"/>
          <w:szCs w:val="16"/>
        </w:rPr>
        <w:t xml:space="preserve"> nobody safe.</w:t>
      </w:r>
    </w:p>
    <w:p w14:paraId="6F60E637" w14:textId="77777777" w:rsidR="0052279F" w:rsidRPr="00490775" w:rsidRDefault="0052279F" w:rsidP="0052279F">
      <w:pPr>
        <w:pStyle w:val="Heading4"/>
        <w:rPr>
          <w:rFonts w:ascii="Times New Roman" w:hAnsi="Times New Roman" w:cs="Times New Roman"/>
          <w:color w:val="000000" w:themeColor="text1"/>
        </w:rPr>
      </w:pPr>
      <w:r w:rsidRPr="00490775">
        <w:rPr>
          <w:rFonts w:ascii="Times New Roman" w:hAnsi="Times New Roman" w:cs="Times New Roman"/>
          <w:color w:val="000000" w:themeColor="text1"/>
        </w:rPr>
        <w:t xml:space="preserve">Analysis of </w:t>
      </w:r>
      <w:r w:rsidRPr="00490775">
        <w:rPr>
          <w:rFonts w:ascii="Times New Roman" w:hAnsi="Times New Roman" w:cs="Times New Roman"/>
          <w:color w:val="000000" w:themeColor="text1"/>
          <w:u w:val="single"/>
        </w:rPr>
        <w:t>historical volcano activity</w:t>
      </w:r>
      <w:r w:rsidRPr="00490775">
        <w:rPr>
          <w:rFonts w:ascii="Times New Roman" w:hAnsi="Times New Roman" w:cs="Times New Roman"/>
          <w:color w:val="000000" w:themeColor="text1"/>
        </w:rPr>
        <w:t xml:space="preserve"> disproves nuclear winter – an eruption </w:t>
      </w:r>
      <w:r w:rsidRPr="00490775">
        <w:rPr>
          <w:rFonts w:ascii="Times New Roman" w:hAnsi="Times New Roman" w:cs="Times New Roman"/>
          <w:color w:val="000000" w:themeColor="text1"/>
          <w:u w:val="single"/>
        </w:rPr>
        <w:t>5 times the size</w:t>
      </w:r>
      <w:r w:rsidRPr="00490775">
        <w:rPr>
          <w:rFonts w:ascii="Times New Roman" w:hAnsi="Times New Roman" w:cs="Times New Roman"/>
          <w:color w:val="000000" w:themeColor="text1"/>
        </w:rPr>
        <w:t xml:space="preserve"> of a regional nuclear exchange dissipated in </w:t>
      </w:r>
      <w:r w:rsidRPr="00490775">
        <w:rPr>
          <w:rFonts w:ascii="Times New Roman" w:hAnsi="Times New Roman" w:cs="Times New Roman"/>
          <w:color w:val="000000" w:themeColor="text1"/>
          <w:u w:val="single"/>
        </w:rPr>
        <w:t>just 2 years</w:t>
      </w:r>
    </w:p>
    <w:p w14:paraId="736CBD7E" w14:textId="77777777" w:rsidR="0052279F" w:rsidRPr="00490775" w:rsidRDefault="0052279F" w:rsidP="0052279F">
      <w:pPr>
        <w:rPr>
          <w:rFonts w:ascii="Times New Roman" w:hAnsi="Times New Roman" w:cs="Times New Roman"/>
          <w:color w:val="000000" w:themeColor="text1"/>
        </w:rPr>
      </w:pPr>
      <w:r w:rsidRPr="00490775">
        <w:rPr>
          <w:rStyle w:val="Style13ptBold"/>
          <w:rFonts w:ascii="Times New Roman" w:hAnsi="Times New Roman" w:cs="Times New Roman"/>
          <w:color w:val="000000" w:themeColor="text1"/>
        </w:rPr>
        <w:t>Reisner et al. 18</w:t>
      </w:r>
      <w:r w:rsidRPr="00490775">
        <w:rPr>
          <w:rFonts w:ascii="Times New Roman" w:hAnsi="Times New Roman" w:cs="Times New Roman"/>
          <w:color w:val="000000" w:themeColor="text1"/>
        </w:rPr>
        <w:t xml:space="preserve"> [Jon Reisner,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490775">
        <w:rPr>
          <w:rFonts w:ascii="Times New Roman" w:hAnsi="Times New Roman" w:cs="Times New Roman"/>
          <w:color w:val="000000" w:themeColor="text1"/>
        </w:rPr>
        <w:t>Eunmo</w:t>
      </w:r>
      <w:proofErr w:type="spellEnd"/>
      <w:r w:rsidRPr="00490775">
        <w:rPr>
          <w:rFonts w:ascii="Times New Roman" w:hAnsi="Times New Roman" w:cs="Times New Roman"/>
          <w:color w:val="000000" w:themeColor="text1"/>
        </w:rPr>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490775">
        <w:rPr>
          <w:rFonts w:ascii="Times New Roman" w:hAnsi="Times New Roman" w:cs="Times New Roman"/>
          <w:color w:val="000000" w:themeColor="text1"/>
        </w:rPr>
        <w:t>HiLAT</w:t>
      </w:r>
      <w:proofErr w:type="spellEnd"/>
      <w:r w:rsidRPr="00490775">
        <w:rPr>
          <w:rFonts w:ascii="Times New Roman" w:hAnsi="Times New Roman" w:cs="Times New Roman"/>
          <w:color w:val="000000" w:themeColor="text1"/>
        </w:rPr>
        <w:t xml:space="preserve"> project; Elizabeth </w:t>
      </w:r>
      <w:proofErr w:type="spellStart"/>
      <w:r w:rsidRPr="00490775">
        <w:rPr>
          <w:rFonts w:ascii="Times New Roman" w:hAnsi="Times New Roman" w:cs="Times New Roman"/>
          <w:color w:val="000000" w:themeColor="text1"/>
        </w:rPr>
        <w:t>Hunke</w:t>
      </w:r>
      <w:proofErr w:type="spellEnd"/>
      <w:r w:rsidRPr="00490775">
        <w:rPr>
          <w:rFonts w:ascii="Times New Roman" w:hAnsi="Times New Roman" w:cs="Times New Roman"/>
          <w:color w:val="000000" w:themeColor="text1"/>
        </w:rPr>
        <w:t xml:space="preserv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03/16/2018. “Climate Impact of a Regional Nuclear Weapons Exchange: An Improved Assessment Based </w:t>
      </w:r>
      <w:proofErr w:type="gramStart"/>
      <w:r w:rsidRPr="00490775">
        <w:rPr>
          <w:rFonts w:ascii="Times New Roman" w:hAnsi="Times New Roman" w:cs="Times New Roman"/>
          <w:color w:val="000000" w:themeColor="text1"/>
        </w:rPr>
        <w:t>On</w:t>
      </w:r>
      <w:proofErr w:type="gramEnd"/>
      <w:r w:rsidRPr="00490775">
        <w:rPr>
          <w:rFonts w:ascii="Times New Roman" w:hAnsi="Times New Roman" w:cs="Times New Roman"/>
          <w:color w:val="000000" w:themeColor="text1"/>
        </w:rPr>
        <w:t xml:space="preserve"> Detailed Source Calculations.” Journal of Geophysical Research: Atmospheres, vol. 123, no. 5, pp. 2752–2772] // Re-Cut Justin</w:t>
      </w:r>
    </w:p>
    <w:p w14:paraId="2DAE922C" w14:textId="77777777" w:rsidR="0052279F" w:rsidRPr="00490775" w:rsidRDefault="0052279F" w:rsidP="0052279F">
      <w:pPr>
        <w:rPr>
          <w:rFonts w:ascii="Times New Roman" w:hAnsi="Times New Roman" w:cs="Times New Roman"/>
          <w:color w:val="000000" w:themeColor="text1"/>
          <w:u w:val="single"/>
        </w:rPr>
      </w:pPr>
      <w:r w:rsidRPr="00490775">
        <w:rPr>
          <w:rFonts w:ascii="Times New Roman" w:hAnsi="Times New Roman" w:cs="Times New Roman"/>
          <w:color w:val="000000" w:themeColor="text1"/>
          <w:u w:val="single"/>
        </w:rPr>
        <w:t>To quantitatively account for</w:t>
      </w:r>
      <w:r w:rsidRPr="00490775">
        <w:rPr>
          <w:rFonts w:ascii="Times New Roman" w:hAnsi="Times New Roman" w:cs="Times New Roman"/>
          <w:color w:val="000000" w:themeColor="text1"/>
          <w:sz w:val="16"/>
          <w:szCs w:val="16"/>
        </w:rPr>
        <w:t xml:space="preserve"> natural and forced </w:t>
      </w:r>
      <w:r w:rsidRPr="00490775">
        <w:rPr>
          <w:rFonts w:ascii="Times New Roman" w:hAnsi="Times New Roman" w:cs="Times New Roman"/>
          <w:color w:val="000000" w:themeColor="text1"/>
          <w:u w:val="single"/>
        </w:rPr>
        <w:t>variability in the climate system, we created two ensembles</w:t>
      </w:r>
      <w:r w:rsidRPr="00490775">
        <w:rPr>
          <w:rFonts w:ascii="Times New Roman" w:hAnsi="Times New Roman" w:cs="Times New Roman"/>
          <w:color w:val="000000" w:themeColor="text1"/>
          <w:sz w:val="16"/>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490775">
        <w:rPr>
          <w:rFonts w:ascii="Times New Roman" w:hAnsi="Times New Roman" w:cs="Times New Roman"/>
          <w:color w:val="000000" w:themeColor="text1"/>
          <w:u w:val="single"/>
        </w:rPr>
        <w:t xml:space="preserve">These ensembles were then used to create “super ensembles” using a statistical emulator, which allows a robust statistical comparison of our simulated results with and without the carbon forcing. Our </w:t>
      </w:r>
      <w:r w:rsidRPr="00490775">
        <w:rPr>
          <w:rFonts w:ascii="Times New Roman" w:hAnsi="Times New Roman" w:cs="Times New Roman"/>
          <w:color w:val="000000" w:themeColor="text1"/>
          <w:sz w:val="16"/>
          <w:szCs w:val="16"/>
        </w:rPr>
        <w:t xml:space="preserve">primary </w:t>
      </w:r>
      <w:r w:rsidRPr="00490775">
        <w:rPr>
          <w:rFonts w:ascii="Times New Roman" w:hAnsi="Times New Roman" w:cs="Times New Roman"/>
          <w:color w:val="000000" w:themeColor="text1"/>
          <w:u w:val="single"/>
        </w:rPr>
        <w:t xml:space="preserve">result is </w:t>
      </w:r>
      <w:r w:rsidRPr="00490775">
        <w:rPr>
          <w:rFonts w:ascii="Times New Roman" w:hAnsi="Times New Roman" w:cs="Times New Roman"/>
          <w:color w:val="000000" w:themeColor="text1"/>
          <w:sz w:val="16"/>
          <w:szCs w:val="16"/>
        </w:rPr>
        <w:t xml:space="preserve">the </w:t>
      </w:r>
      <w:r w:rsidRPr="00490775">
        <w:rPr>
          <w:rFonts w:ascii="Times New Roman" w:hAnsi="Times New Roman" w:cs="Times New Roman"/>
          <w:b/>
          <w:bCs/>
          <w:color w:val="000000" w:themeColor="text1"/>
          <w:u w:val="single"/>
        </w:rPr>
        <w:t>decreased impact on global climate indices</w:t>
      </w:r>
      <w:r w:rsidRPr="00490775">
        <w:rPr>
          <w:rFonts w:ascii="Times New Roman" w:hAnsi="Times New Roman" w:cs="Times New Roman"/>
          <w:color w:val="000000" w:themeColor="text1"/>
          <w:u w:val="single"/>
        </w:rPr>
        <w:t xml:space="preserve">, such as </w:t>
      </w:r>
      <w:r w:rsidRPr="00490775">
        <w:rPr>
          <w:rFonts w:ascii="Times New Roman" w:hAnsi="Times New Roman" w:cs="Times New Roman"/>
          <w:color w:val="000000" w:themeColor="text1"/>
          <w:sz w:val="16"/>
          <w:szCs w:val="16"/>
        </w:rPr>
        <w:t xml:space="preserve">global average </w:t>
      </w:r>
      <w:r w:rsidRPr="00490775">
        <w:rPr>
          <w:rFonts w:ascii="Times New Roman" w:hAnsi="Times New Roman" w:cs="Times New Roman"/>
          <w:color w:val="000000" w:themeColor="text1"/>
          <w:u w:val="single"/>
        </w:rPr>
        <w:t>surface temperature and precipitation</w:t>
      </w:r>
      <w:r w:rsidRPr="00490775">
        <w:rPr>
          <w:rFonts w:ascii="Times New Roman" w:hAnsi="Times New Roman" w:cs="Times New Roman"/>
          <w:color w:val="000000" w:themeColor="text1"/>
          <w:sz w:val="16"/>
          <w:szCs w:val="16"/>
        </w:rPr>
        <w:t xml:space="preserve">, relative to standard scenarios considered in previous work (e.g., </w:t>
      </w:r>
      <w:proofErr w:type="spellStart"/>
      <w:r w:rsidRPr="00490775">
        <w:rPr>
          <w:rFonts w:ascii="Times New Roman" w:hAnsi="Times New Roman" w:cs="Times New Roman"/>
          <w:color w:val="000000" w:themeColor="text1"/>
          <w:sz w:val="16"/>
          <w:szCs w:val="16"/>
        </w:rPr>
        <w:t>Robock</w:t>
      </w:r>
      <w:proofErr w:type="spellEnd"/>
      <w:r w:rsidRPr="00490775">
        <w:rPr>
          <w:rFonts w:ascii="Times New Roman" w:hAnsi="Times New Roman" w:cs="Times New Roman"/>
          <w:color w:val="000000" w:themeColor="text1"/>
          <w:sz w:val="16"/>
          <w:szCs w:val="16"/>
        </w:rPr>
        <w:t xml:space="preserve"> et al., 2007a; </w:t>
      </w:r>
      <w:proofErr w:type="spellStart"/>
      <w:r w:rsidRPr="00490775">
        <w:rPr>
          <w:rFonts w:ascii="Times New Roman" w:hAnsi="Times New Roman" w:cs="Times New Roman"/>
          <w:color w:val="000000" w:themeColor="text1"/>
          <w:sz w:val="16"/>
          <w:szCs w:val="16"/>
        </w:rPr>
        <w:t>Stenke</w:t>
      </w:r>
      <w:proofErr w:type="spellEnd"/>
      <w:r w:rsidRPr="00490775">
        <w:rPr>
          <w:rFonts w:ascii="Times New Roman" w:hAnsi="Times New Roman" w:cs="Times New Roman"/>
          <w:color w:val="000000" w:themeColor="text1"/>
          <w:sz w:val="16"/>
          <w:szCs w:val="16"/>
        </w:rPr>
        <w:t xml:space="preserve"> et al., 2013; Mills et al., 2014; </w:t>
      </w:r>
      <w:proofErr w:type="spellStart"/>
      <w:r w:rsidRPr="00490775">
        <w:rPr>
          <w:rFonts w:ascii="Times New Roman" w:hAnsi="Times New Roman" w:cs="Times New Roman"/>
          <w:color w:val="000000" w:themeColor="text1"/>
          <w:sz w:val="16"/>
          <w:szCs w:val="16"/>
        </w:rPr>
        <w:t>Pausata</w:t>
      </w:r>
      <w:proofErr w:type="spellEnd"/>
      <w:r w:rsidRPr="00490775">
        <w:rPr>
          <w:rFonts w:ascii="Times New Roman" w:hAnsi="Times New Roman" w:cs="Times New Roman"/>
          <w:color w:val="000000" w:themeColor="text1"/>
          <w:sz w:val="16"/>
          <w:szCs w:val="16"/>
        </w:rPr>
        <w:t xml:space="preserve"> et al., 2016). </w:t>
      </w:r>
      <w:r w:rsidRPr="00490775">
        <w:rPr>
          <w:rFonts w:ascii="Times New Roman" w:hAnsi="Times New Roman" w:cs="Times New Roman"/>
          <w:color w:val="000000" w:themeColor="text1"/>
          <w:u w:val="single"/>
        </w:rPr>
        <w:t xml:space="preserve">With our finding of </w:t>
      </w:r>
      <w:r w:rsidRPr="00490775">
        <w:rPr>
          <w:rFonts w:ascii="Times New Roman" w:hAnsi="Times New Roman" w:cs="Times New Roman"/>
          <w:b/>
          <w:bCs/>
          <w:color w:val="000000" w:themeColor="text1"/>
          <w:u w:val="single"/>
        </w:rPr>
        <w:t>substantially less BC aerosol being lofted to stratospheric heights</w:t>
      </w:r>
      <w:r w:rsidRPr="00490775">
        <w:rPr>
          <w:rFonts w:ascii="Times New Roman" w:hAnsi="Times New Roman" w:cs="Times New Roman"/>
          <w:color w:val="000000" w:themeColor="text1"/>
          <w:u w:val="single"/>
        </w:rPr>
        <w:t xml:space="preserve"> </w:t>
      </w:r>
      <w:r w:rsidRPr="00490775">
        <w:rPr>
          <w:rFonts w:ascii="Times New Roman" w:hAnsi="Times New Roman" w:cs="Times New Roman"/>
          <w:color w:val="000000" w:themeColor="text1"/>
          <w:sz w:val="16"/>
          <w:szCs w:val="16"/>
        </w:rPr>
        <w:t xml:space="preserve">(e.g., over a factor of four less than in most of the scenarios considered by previous studies), </w:t>
      </w:r>
      <w:r w:rsidRPr="00490775">
        <w:rPr>
          <w:rFonts w:ascii="Times New Roman" w:hAnsi="Times New Roman" w:cs="Times New Roman"/>
          <w:color w:val="000000" w:themeColor="text1"/>
          <w:u w:val="single"/>
        </w:rPr>
        <w:t>these</w:t>
      </w:r>
      <w:r w:rsidRPr="00490775">
        <w:rPr>
          <w:rFonts w:ascii="Times New Roman" w:hAnsi="Times New Roman" w:cs="Times New Roman"/>
          <w:color w:val="000000" w:themeColor="text1"/>
          <w:sz w:val="16"/>
          <w:szCs w:val="16"/>
        </w:rPr>
        <w:t xml:space="preserve"> globally averaged </w:t>
      </w:r>
      <w:r w:rsidRPr="00490775">
        <w:rPr>
          <w:rFonts w:ascii="Times New Roman" w:hAnsi="Times New Roman" w:cs="Times New Roman"/>
          <w:color w:val="000000" w:themeColor="text1"/>
          <w:u w:val="single"/>
        </w:rPr>
        <w:t xml:space="preserve">anomalies drop to </w:t>
      </w:r>
      <w:r w:rsidRPr="00490775">
        <w:rPr>
          <w:rFonts w:ascii="Times New Roman" w:hAnsi="Times New Roman" w:cs="Times New Roman"/>
          <w:b/>
          <w:bCs/>
          <w:color w:val="000000" w:themeColor="text1"/>
          <w:u w:val="single"/>
        </w:rPr>
        <w:t xml:space="preserve">statistically insignificant levels </w:t>
      </w:r>
      <w:r w:rsidRPr="00490775">
        <w:rPr>
          <w:rFonts w:ascii="Times New Roman" w:hAnsi="Times New Roman" w:cs="Times New Roman"/>
          <w:color w:val="000000" w:themeColor="text1"/>
          <w:u w:val="single"/>
        </w:rPr>
        <w:t>after the first several years</w:t>
      </w:r>
      <w:r w:rsidRPr="00490775">
        <w:rPr>
          <w:rFonts w:ascii="Times New Roman" w:hAnsi="Times New Roman" w:cs="Times New Roman"/>
          <w:color w:val="000000" w:themeColor="text1"/>
          <w:sz w:val="16"/>
          <w:szCs w:val="16"/>
        </w:rPr>
        <w:t xml:space="preserve"> (Figures 14 and 16). </w:t>
      </w:r>
      <w:r w:rsidRPr="00490775">
        <w:rPr>
          <w:rFonts w:ascii="Times New Roman" w:hAnsi="Times New Roman" w:cs="Times New Roman"/>
          <w:color w:val="000000" w:themeColor="text1"/>
          <w:u w:val="single"/>
        </w:rPr>
        <w:t xml:space="preserve">Our results are </w:t>
      </w:r>
      <w:r w:rsidRPr="00490775">
        <w:rPr>
          <w:rFonts w:ascii="Times New Roman" w:hAnsi="Times New Roman" w:cs="Times New Roman"/>
          <w:color w:val="000000" w:themeColor="text1"/>
          <w:sz w:val="16"/>
          <w:szCs w:val="16"/>
        </w:rPr>
        <w:t xml:space="preserve">generally </w:t>
      </w:r>
      <w:r w:rsidRPr="00490775">
        <w:rPr>
          <w:rFonts w:ascii="Times New Roman" w:hAnsi="Times New Roman" w:cs="Times New Roman"/>
          <w:color w:val="000000" w:themeColor="text1"/>
          <w:u w:val="single"/>
        </w:rPr>
        <w:t xml:space="preserve">comparable to </w:t>
      </w:r>
      <w:r w:rsidRPr="00490775">
        <w:rPr>
          <w:rFonts w:ascii="Times New Roman" w:hAnsi="Times New Roman" w:cs="Times New Roman"/>
          <w:color w:val="000000" w:themeColor="text1"/>
          <w:sz w:val="16"/>
          <w:szCs w:val="16"/>
        </w:rPr>
        <w:t xml:space="preserve">those predicted by </w:t>
      </w:r>
      <w:r w:rsidRPr="00490775">
        <w:rPr>
          <w:rFonts w:ascii="Times New Roman" w:hAnsi="Times New Roman" w:cs="Times New Roman"/>
          <w:color w:val="000000" w:themeColor="text1"/>
          <w:u w:val="single"/>
        </w:rPr>
        <w:t>other</w:t>
      </w:r>
      <w:r w:rsidRPr="00490775">
        <w:rPr>
          <w:rFonts w:ascii="Times New Roman" w:hAnsi="Times New Roman" w:cs="Times New Roman"/>
          <w:color w:val="000000" w:themeColor="text1"/>
          <w:sz w:val="16"/>
          <w:szCs w:val="16"/>
        </w:rPr>
        <w:t xml:space="preserve"> </w:t>
      </w:r>
      <w:r w:rsidRPr="00490775">
        <w:rPr>
          <w:rFonts w:ascii="Times New Roman" w:hAnsi="Times New Roman" w:cs="Times New Roman"/>
          <w:color w:val="000000" w:themeColor="text1"/>
          <w:u w:val="single"/>
        </w:rPr>
        <w:t xml:space="preserve">studies </w:t>
      </w:r>
      <w:r w:rsidRPr="00490775">
        <w:rPr>
          <w:rFonts w:ascii="Times New Roman" w:hAnsi="Times New Roman" w:cs="Times New Roman"/>
          <w:color w:val="000000" w:themeColor="text1"/>
          <w:sz w:val="16"/>
          <w:szCs w:val="16"/>
        </w:rPr>
        <w:t xml:space="preserve">that considered exchange scenarios </w:t>
      </w:r>
      <w:r w:rsidRPr="00490775">
        <w:rPr>
          <w:rFonts w:ascii="Times New Roman" w:hAnsi="Times New Roman" w:cs="Times New Roman"/>
          <w:color w:val="000000" w:themeColor="text1"/>
          <w:u w:val="single"/>
        </w:rPr>
        <w:t xml:space="preserve">in which only </w:t>
      </w:r>
      <w:r w:rsidRPr="00490775">
        <w:rPr>
          <w:rFonts w:ascii="Times New Roman" w:hAnsi="Times New Roman" w:cs="Times New Roman"/>
          <w:color w:val="000000" w:themeColor="text1"/>
          <w:sz w:val="16"/>
          <w:szCs w:val="16"/>
        </w:rPr>
        <w:t xml:space="preserve">about </w:t>
      </w:r>
      <w:r w:rsidRPr="00490775">
        <w:rPr>
          <w:rFonts w:ascii="Times New Roman" w:hAnsi="Times New Roman" w:cs="Times New Roman"/>
          <w:color w:val="000000" w:themeColor="text1"/>
          <w:u w:val="single"/>
        </w:rPr>
        <w:t xml:space="preserve">1 </w:t>
      </w:r>
      <w:proofErr w:type="spellStart"/>
      <w:r w:rsidRPr="00490775">
        <w:rPr>
          <w:rFonts w:ascii="Times New Roman" w:hAnsi="Times New Roman" w:cs="Times New Roman"/>
          <w:color w:val="000000" w:themeColor="text1"/>
          <w:u w:val="single"/>
        </w:rPr>
        <w:t>Tg</w:t>
      </w:r>
      <w:proofErr w:type="spellEnd"/>
      <w:r w:rsidRPr="00490775">
        <w:rPr>
          <w:rFonts w:ascii="Times New Roman" w:hAnsi="Times New Roman" w:cs="Times New Roman"/>
          <w:color w:val="000000" w:themeColor="text1"/>
          <w:u w:val="single"/>
        </w:rPr>
        <w:t xml:space="preserve"> of soot is emitted in the upper troposphere </w:t>
      </w:r>
      <w:r w:rsidRPr="00490775">
        <w:rPr>
          <w:rFonts w:ascii="Times New Roman" w:hAnsi="Times New Roman" w:cs="Times New Roman"/>
          <w:color w:val="000000" w:themeColor="text1"/>
          <w:sz w:val="16"/>
          <w:szCs w:val="16"/>
        </w:rPr>
        <w:t>(</w:t>
      </w:r>
      <w:proofErr w:type="spellStart"/>
      <w:r w:rsidRPr="00490775">
        <w:rPr>
          <w:rFonts w:ascii="Times New Roman" w:hAnsi="Times New Roman" w:cs="Times New Roman"/>
          <w:color w:val="000000" w:themeColor="text1"/>
          <w:sz w:val="16"/>
          <w:szCs w:val="16"/>
        </w:rPr>
        <w:t>Robock</w:t>
      </w:r>
      <w:proofErr w:type="spellEnd"/>
      <w:r w:rsidRPr="00490775">
        <w:rPr>
          <w:rFonts w:ascii="Times New Roman" w:hAnsi="Times New Roman" w:cs="Times New Roman"/>
          <w:color w:val="000000" w:themeColor="text1"/>
          <w:sz w:val="16"/>
          <w:szCs w:val="16"/>
        </w:rPr>
        <w:t xml:space="preserve"> et al., 2007a; Mills et al., 2008; </w:t>
      </w:r>
      <w:proofErr w:type="spellStart"/>
      <w:r w:rsidRPr="00490775">
        <w:rPr>
          <w:rFonts w:ascii="Times New Roman" w:hAnsi="Times New Roman" w:cs="Times New Roman"/>
          <w:color w:val="000000" w:themeColor="text1"/>
          <w:sz w:val="16"/>
          <w:szCs w:val="16"/>
        </w:rPr>
        <w:t>Stenke</w:t>
      </w:r>
      <w:proofErr w:type="spellEnd"/>
      <w:r w:rsidRPr="00490775">
        <w:rPr>
          <w:rFonts w:ascii="Times New Roman" w:hAnsi="Times New Roman" w:cs="Times New Roman"/>
          <w:color w:val="000000" w:themeColor="text1"/>
          <w:sz w:val="16"/>
          <w:szCs w:val="16"/>
        </w:rPr>
        <w:t xml:space="preserv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490775">
        <w:rPr>
          <w:rFonts w:ascii="Times New Roman" w:hAnsi="Times New Roman" w:cs="Times New Roman"/>
          <w:color w:val="000000" w:themeColor="text1"/>
          <w:u w:val="single"/>
        </w:rPr>
        <w:t xml:space="preserve">Historical analysis of several </w:t>
      </w:r>
      <w:r w:rsidRPr="00490775">
        <w:rPr>
          <w:rFonts w:ascii="Times New Roman" w:hAnsi="Times New Roman" w:cs="Times New Roman"/>
          <w:color w:val="000000" w:themeColor="text1"/>
          <w:highlight w:val="green"/>
          <w:u w:val="single"/>
        </w:rPr>
        <w:t xml:space="preserve">large volcanic </w:t>
      </w:r>
      <w:r w:rsidRPr="00490775">
        <w:rPr>
          <w:rFonts w:ascii="Times New Roman" w:hAnsi="Times New Roman" w:cs="Times New Roman"/>
          <w:color w:val="000000" w:themeColor="text1"/>
          <w:highlight w:val="green"/>
          <w:u w:val="single"/>
        </w:rPr>
        <w:lastRenderedPageBreak/>
        <w:t>eruptions</w:t>
      </w:r>
      <w:r w:rsidRPr="00490775">
        <w:rPr>
          <w:rFonts w:ascii="Times New Roman" w:hAnsi="Times New Roman" w:cs="Times New Roman"/>
          <w:color w:val="000000" w:themeColor="text1"/>
          <w:u w:val="single"/>
        </w:rPr>
        <w:t xml:space="preserve"> and </w:t>
      </w:r>
      <w:r w:rsidRPr="00490775">
        <w:rPr>
          <w:rFonts w:ascii="Times New Roman" w:hAnsi="Times New Roman" w:cs="Times New Roman"/>
          <w:color w:val="000000" w:themeColor="text1"/>
          <w:sz w:val="16"/>
          <w:szCs w:val="16"/>
        </w:rPr>
        <w:t xml:space="preserve">a </w:t>
      </w:r>
      <w:r w:rsidRPr="00490775">
        <w:rPr>
          <w:rFonts w:ascii="Times New Roman" w:hAnsi="Times New Roman" w:cs="Times New Roman"/>
          <w:color w:val="000000" w:themeColor="text1"/>
          <w:u w:val="single"/>
        </w:rPr>
        <w:t xml:space="preserve">recent </w:t>
      </w:r>
      <w:r w:rsidRPr="00490775">
        <w:rPr>
          <w:rFonts w:ascii="Times New Roman" w:hAnsi="Times New Roman" w:cs="Times New Roman"/>
          <w:color w:val="000000" w:themeColor="text1"/>
          <w:sz w:val="16"/>
          <w:szCs w:val="16"/>
        </w:rPr>
        <w:t xml:space="preserve">large </w:t>
      </w:r>
      <w:r w:rsidRPr="00490775">
        <w:rPr>
          <w:rFonts w:ascii="Times New Roman" w:hAnsi="Times New Roman" w:cs="Times New Roman"/>
          <w:color w:val="000000" w:themeColor="text1"/>
          <w:u w:val="single"/>
        </w:rPr>
        <w:t>fire also supports this result. For example,</w:t>
      </w:r>
      <w:r w:rsidRPr="00490775">
        <w:rPr>
          <w:rFonts w:ascii="Times New Roman" w:hAnsi="Times New Roman" w:cs="Times New Roman"/>
          <w:color w:val="000000" w:themeColor="text1"/>
          <w:sz w:val="16"/>
          <w:szCs w:val="16"/>
        </w:rPr>
        <w:t xml:space="preserve"> </w:t>
      </w:r>
      <w:proofErr w:type="spellStart"/>
      <w:r w:rsidRPr="00490775">
        <w:rPr>
          <w:rFonts w:ascii="Times New Roman" w:hAnsi="Times New Roman" w:cs="Times New Roman"/>
          <w:color w:val="000000" w:themeColor="text1"/>
          <w:sz w:val="16"/>
          <w:szCs w:val="16"/>
        </w:rPr>
        <w:t>Timmreck</w:t>
      </w:r>
      <w:proofErr w:type="spellEnd"/>
      <w:r w:rsidRPr="00490775">
        <w:rPr>
          <w:rFonts w:ascii="Times New Roman" w:hAnsi="Times New Roman" w:cs="Times New Roman"/>
          <w:color w:val="000000" w:themeColor="text1"/>
          <w:sz w:val="16"/>
          <w:szCs w:val="16"/>
        </w:rPr>
        <w:t xml:space="preserve"> et al. (2010) claim that </w:t>
      </w:r>
      <w:r w:rsidRPr="00490775">
        <w:rPr>
          <w:rFonts w:ascii="Times New Roman" w:hAnsi="Times New Roman" w:cs="Times New Roman"/>
          <w:color w:val="000000" w:themeColor="text1"/>
          <w:u w:val="single"/>
        </w:rPr>
        <w:t xml:space="preserve">nonlinear aerosol effects of the Toba Tuff eruption </w:t>
      </w:r>
      <w:r w:rsidRPr="00490775">
        <w:rPr>
          <w:rFonts w:ascii="Times New Roman" w:hAnsi="Times New Roman" w:cs="Times New Roman"/>
          <w:color w:val="000000" w:themeColor="text1"/>
          <w:sz w:val="16"/>
          <w:szCs w:val="16"/>
        </w:rPr>
        <w:t xml:space="preserve">74,000 years ago </w:t>
      </w:r>
      <w:r w:rsidRPr="00490775">
        <w:rPr>
          <w:rFonts w:ascii="Times New Roman" w:hAnsi="Times New Roman" w:cs="Times New Roman"/>
          <w:color w:val="000000" w:themeColor="text1"/>
          <w:u w:val="single"/>
        </w:rPr>
        <w:t xml:space="preserve">helped </w:t>
      </w:r>
      <w:r w:rsidRPr="00490775">
        <w:rPr>
          <w:rFonts w:ascii="Times New Roman" w:hAnsi="Times New Roman" w:cs="Times New Roman"/>
          <w:b/>
          <w:bCs/>
          <w:color w:val="000000" w:themeColor="text1"/>
          <w:highlight w:val="green"/>
          <w:u w:val="single"/>
        </w:rPr>
        <w:t>limit</w:t>
      </w:r>
      <w:r w:rsidRPr="00490775">
        <w:rPr>
          <w:rFonts w:ascii="Times New Roman" w:hAnsi="Times New Roman" w:cs="Times New Roman"/>
          <w:b/>
          <w:bCs/>
          <w:color w:val="000000" w:themeColor="text1"/>
          <w:u w:val="single"/>
        </w:rPr>
        <w:t xml:space="preserve"> significant global </w:t>
      </w:r>
      <w:r w:rsidRPr="00490775">
        <w:rPr>
          <w:rFonts w:ascii="Times New Roman" w:hAnsi="Times New Roman" w:cs="Times New Roman"/>
          <w:b/>
          <w:bCs/>
          <w:color w:val="000000" w:themeColor="text1"/>
          <w:highlight w:val="green"/>
          <w:u w:val="single"/>
        </w:rPr>
        <w:t>cooling</w:t>
      </w:r>
      <w:r w:rsidRPr="00490775">
        <w:rPr>
          <w:rFonts w:ascii="Times New Roman" w:hAnsi="Times New Roman" w:cs="Times New Roman"/>
          <w:color w:val="000000" w:themeColor="text1"/>
          <w:u w:val="single"/>
        </w:rPr>
        <w:t xml:space="preserve"> impacts </w:t>
      </w:r>
      <w:r w:rsidRPr="00490775">
        <w:rPr>
          <w:rFonts w:ascii="Times New Roman" w:hAnsi="Times New Roman" w:cs="Times New Roman"/>
          <w:color w:val="000000" w:themeColor="text1"/>
          <w:highlight w:val="green"/>
          <w:u w:val="single"/>
        </w:rPr>
        <w:t xml:space="preserve">to a </w:t>
      </w:r>
      <w:r w:rsidRPr="00490775">
        <w:rPr>
          <w:rFonts w:ascii="Times New Roman" w:hAnsi="Times New Roman" w:cs="Times New Roman"/>
          <w:b/>
          <w:bCs/>
          <w:color w:val="000000" w:themeColor="text1"/>
          <w:highlight w:val="green"/>
          <w:u w:val="single"/>
        </w:rPr>
        <w:t>two-year</w:t>
      </w:r>
      <w:r w:rsidRPr="00490775">
        <w:rPr>
          <w:rFonts w:ascii="Times New Roman" w:hAnsi="Times New Roman" w:cs="Times New Roman"/>
          <w:b/>
          <w:bCs/>
          <w:color w:val="000000" w:themeColor="text1"/>
          <w:u w:val="single"/>
        </w:rPr>
        <w:t xml:space="preserve"> time </w:t>
      </w:r>
      <w:r w:rsidRPr="00490775">
        <w:rPr>
          <w:rFonts w:ascii="Times New Roman" w:hAnsi="Times New Roman" w:cs="Times New Roman"/>
          <w:b/>
          <w:bCs/>
          <w:color w:val="000000" w:themeColor="text1"/>
          <w:highlight w:val="green"/>
          <w:u w:val="single"/>
        </w:rPr>
        <w:t>period</w:t>
      </w:r>
      <w:r w:rsidRPr="00490775">
        <w:rPr>
          <w:rFonts w:ascii="Times New Roman" w:hAnsi="Times New Roman" w:cs="Times New Roman"/>
          <w:color w:val="000000" w:themeColor="text1"/>
          <w:u w:val="single"/>
        </w:rPr>
        <w:t xml:space="preserve"> and that any cooling beyond this time period could be due to other effects</w:t>
      </w:r>
      <w:r w:rsidRPr="00490775">
        <w:rPr>
          <w:rFonts w:ascii="Times New Roman" w:hAnsi="Times New Roman" w:cs="Times New Roman"/>
          <w:color w:val="000000" w:themeColor="text1"/>
          <w:sz w:val="16"/>
          <w:szCs w:val="16"/>
        </w:rPr>
        <w:t xml:space="preserve">. It should be noted that </w:t>
      </w:r>
      <w:r w:rsidRPr="00490775">
        <w:rPr>
          <w:rFonts w:ascii="Times New Roman" w:hAnsi="Times New Roman" w:cs="Times New Roman"/>
          <w:color w:val="000000" w:themeColor="text1"/>
          <w:u w:val="single"/>
        </w:rPr>
        <w:t xml:space="preserve">this eruption was estimated to have produced </w:t>
      </w:r>
      <w:r w:rsidRPr="00490775">
        <w:rPr>
          <w:rFonts w:ascii="Times New Roman" w:hAnsi="Times New Roman" w:cs="Times New Roman"/>
          <w:b/>
          <w:bCs/>
          <w:color w:val="000000" w:themeColor="text1"/>
          <w:u w:val="single"/>
        </w:rPr>
        <w:t xml:space="preserve">106 </w:t>
      </w:r>
      <w:proofErr w:type="spellStart"/>
      <w:r w:rsidRPr="00490775">
        <w:rPr>
          <w:rFonts w:ascii="Times New Roman" w:hAnsi="Times New Roman" w:cs="Times New Roman"/>
          <w:b/>
          <w:bCs/>
          <w:color w:val="000000" w:themeColor="text1"/>
          <w:u w:val="single"/>
        </w:rPr>
        <w:t>Tg</w:t>
      </w:r>
      <w:proofErr w:type="spellEnd"/>
      <w:r w:rsidRPr="00490775">
        <w:rPr>
          <w:rFonts w:ascii="Times New Roman" w:hAnsi="Times New Roman" w:cs="Times New Roman"/>
          <w:b/>
          <w:bCs/>
          <w:color w:val="000000" w:themeColor="text1"/>
          <w:u w:val="single"/>
        </w:rPr>
        <w:t xml:space="preserve"> </w:t>
      </w:r>
      <w:r w:rsidRPr="00490775">
        <w:rPr>
          <w:rFonts w:ascii="Times New Roman" w:hAnsi="Times New Roman" w:cs="Times New Roman"/>
          <w:color w:val="000000" w:themeColor="text1"/>
          <w:u w:val="single"/>
        </w:rPr>
        <w:t xml:space="preserve">of ash </w:t>
      </w:r>
      <w:r w:rsidRPr="00490775">
        <w:rPr>
          <w:rFonts w:ascii="Times New Roman" w:hAnsi="Times New Roman" w:cs="Times New Roman"/>
          <w:color w:val="000000" w:themeColor="text1"/>
          <w:sz w:val="16"/>
          <w:szCs w:val="16"/>
        </w:rPr>
        <w:t xml:space="preserve">and comparable amounts of other gases, such as sulfur dioxide (SO2), </w:t>
      </w:r>
      <w:r w:rsidRPr="00490775">
        <w:rPr>
          <w:rFonts w:ascii="Times New Roman" w:hAnsi="Times New Roman" w:cs="Times New Roman"/>
          <w:color w:val="000000" w:themeColor="text1"/>
          <w:u w:val="single"/>
        </w:rPr>
        <w:t xml:space="preserve">while the estimated amount of soot produced by a </w:t>
      </w:r>
      <w:r w:rsidRPr="00490775">
        <w:rPr>
          <w:rFonts w:ascii="Times New Roman" w:hAnsi="Times New Roman" w:cs="Times New Roman"/>
          <w:color w:val="000000" w:themeColor="text1"/>
          <w:highlight w:val="green"/>
          <w:u w:val="single"/>
        </w:rPr>
        <w:t>regional exchange</w:t>
      </w:r>
      <w:r w:rsidRPr="00490775">
        <w:rPr>
          <w:rFonts w:ascii="Times New Roman" w:hAnsi="Times New Roman" w:cs="Times New Roman"/>
          <w:color w:val="000000" w:themeColor="text1"/>
          <w:u w:val="single"/>
        </w:rPr>
        <w:t xml:space="preserve"> is on the order of </w:t>
      </w:r>
      <w:r w:rsidRPr="00490775">
        <w:rPr>
          <w:rFonts w:ascii="Times New Roman" w:hAnsi="Times New Roman" w:cs="Times New Roman"/>
          <w:b/>
          <w:bCs/>
          <w:color w:val="000000" w:themeColor="text1"/>
          <w:u w:val="single"/>
        </w:rPr>
        <w:t xml:space="preserve">10 </w:t>
      </w:r>
      <w:proofErr w:type="spellStart"/>
      <w:r w:rsidRPr="00490775">
        <w:rPr>
          <w:rFonts w:ascii="Times New Roman" w:hAnsi="Times New Roman" w:cs="Times New Roman"/>
          <w:b/>
          <w:bCs/>
          <w:color w:val="000000" w:themeColor="text1"/>
          <w:u w:val="single"/>
        </w:rPr>
        <w:t>Tg</w:t>
      </w:r>
      <w:proofErr w:type="spellEnd"/>
      <w:r w:rsidRPr="00490775">
        <w:rPr>
          <w:rFonts w:ascii="Times New Roman" w:hAnsi="Times New Roman" w:cs="Times New Roman"/>
          <w:color w:val="000000" w:themeColor="text1"/>
          <w:u w:val="single"/>
        </w:rPr>
        <w:t xml:space="preserve">, or </w:t>
      </w:r>
      <w:r w:rsidRPr="00490775">
        <w:rPr>
          <w:rFonts w:ascii="Times New Roman" w:hAnsi="Times New Roman" w:cs="Times New Roman"/>
          <w:b/>
          <w:bCs/>
          <w:color w:val="000000" w:themeColor="text1"/>
          <w:highlight w:val="green"/>
          <w:u w:val="single"/>
        </w:rPr>
        <w:t>5 orders</w:t>
      </w:r>
      <w:r w:rsidRPr="00490775">
        <w:rPr>
          <w:rFonts w:ascii="Times New Roman" w:hAnsi="Times New Roman" w:cs="Times New Roman"/>
          <w:b/>
          <w:bCs/>
          <w:color w:val="000000" w:themeColor="text1"/>
          <w:u w:val="single"/>
        </w:rPr>
        <w:t xml:space="preserve"> of magnitude </w:t>
      </w:r>
      <w:r w:rsidRPr="00490775">
        <w:rPr>
          <w:rFonts w:ascii="Times New Roman" w:hAnsi="Times New Roman" w:cs="Times New Roman"/>
          <w:b/>
          <w:bCs/>
          <w:color w:val="000000" w:themeColor="text1"/>
          <w:highlight w:val="green"/>
          <w:u w:val="single"/>
        </w:rPr>
        <w:t>smaller</w:t>
      </w:r>
      <w:r w:rsidRPr="00490775">
        <w:rPr>
          <w:rFonts w:ascii="Times New Roman" w:hAnsi="Times New Roman" w:cs="Times New Roman"/>
          <w:b/>
          <w:bCs/>
          <w:color w:val="000000" w:themeColor="text1"/>
          <w:u w:val="single"/>
        </w:rPr>
        <w:t xml:space="preserve"> than the ash</w:t>
      </w:r>
      <w:r w:rsidRPr="00490775">
        <w:rPr>
          <w:rFonts w:ascii="Times New Roman" w:hAnsi="Times New Roman" w:cs="Times New Roman"/>
          <w:color w:val="000000" w:themeColor="text1"/>
          <w:sz w:val="16"/>
          <w:szCs w:val="16"/>
        </w:rPr>
        <w:t xml:space="preserve"> (not including gases) </w:t>
      </w:r>
      <w:r w:rsidRPr="00490775">
        <w:rPr>
          <w:rFonts w:ascii="Times New Roman" w:hAnsi="Times New Roman" w:cs="Times New Roman"/>
          <w:b/>
          <w:bCs/>
          <w:color w:val="000000" w:themeColor="text1"/>
          <w:u w:val="single"/>
        </w:rPr>
        <w:t>produced by the Toba eruption</w:t>
      </w:r>
      <w:r w:rsidRPr="00490775">
        <w:rPr>
          <w:rFonts w:ascii="Times New Roman" w:hAnsi="Times New Roman" w:cs="Times New Roman"/>
          <w:color w:val="000000" w:themeColor="text1"/>
          <w:u w:val="single"/>
        </w:rPr>
        <w:t xml:space="preserve">. </w:t>
      </w:r>
      <w:r w:rsidRPr="00490775">
        <w:rPr>
          <w:rFonts w:ascii="Times New Roman" w:hAnsi="Times New Roman" w:cs="Times New Roman"/>
          <w:color w:val="000000" w:themeColor="text1"/>
          <w:sz w:val="16"/>
          <w:szCs w:val="16"/>
        </w:rPr>
        <w:t xml:space="preserve">Noting that a nuclear exchange is not identical to volcanic events, it has been asserted that </w:t>
      </w:r>
      <w:r w:rsidRPr="00490775">
        <w:rPr>
          <w:rFonts w:ascii="Times New Roman" w:hAnsi="Times New Roman" w:cs="Times New Roman"/>
          <w:color w:val="000000" w:themeColor="text1"/>
          <w:u w:val="single"/>
        </w:rPr>
        <w:t>BC particles produced by fires</w:t>
      </w:r>
      <w:r w:rsidRPr="00490775">
        <w:rPr>
          <w:rFonts w:ascii="Times New Roman" w:hAnsi="Times New Roman" w:cs="Times New Roman"/>
          <w:color w:val="000000" w:themeColor="text1"/>
          <w:sz w:val="16"/>
          <w:szCs w:val="16"/>
        </w:rPr>
        <w:t xml:space="preserve"> should </w:t>
      </w:r>
      <w:r w:rsidRPr="00490775">
        <w:rPr>
          <w:rFonts w:ascii="Times New Roman" w:hAnsi="Times New Roman" w:cs="Times New Roman"/>
          <w:color w:val="000000" w:themeColor="text1"/>
          <w:u w:val="single"/>
        </w:rPr>
        <w:t xml:space="preserve">have a </w:t>
      </w:r>
      <w:r w:rsidRPr="00490775">
        <w:rPr>
          <w:rFonts w:ascii="Times New Roman" w:hAnsi="Times New Roman" w:cs="Times New Roman"/>
          <w:b/>
          <w:bCs/>
          <w:color w:val="000000" w:themeColor="text1"/>
          <w:u w:val="single"/>
        </w:rPr>
        <w:t>greater impact on</w:t>
      </w:r>
      <w:r w:rsidRPr="00490775">
        <w:rPr>
          <w:rFonts w:ascii="Times New Roman" w:hAnsi="Times New Roman" w:cs="Times New Roman"/>
          <w:b/>
          <w:bCs/>
          <w:color w:val="000000" w:themeColor="text1"/>
          <w:sz w:val="16"/>
          <w:szCs w:val="16"/>
        </w:rPr>
        <w:t xml:space="preserve"> </w:t>
      </w:r>
      <w:r w:rsidRPr="00490775">
        <w:rPr>
          <w:rFonts w:ascii="Times New Roman" w:hAnsi="Times New Roman" w:cs="Times New Roman"/>
          <w:b/>
          <w:bCs/>
          <w:color w:val="000000" w:themeColor="text1"/>
          <w:u w:val="single"/>
        </w:rPr>
        <w:t>absorbing solar radiation</w:t>
      </w:r>
      <w:r w:rsidRPr="00490775">
        <w:rPr>
          <w:rFonts w:ascii="Times New Roman" w:hAnsi="Times New Roman" w:cs="Times New Roman"/>
          <w:b/>
          <w:bCs/>
          <w:color w:val="000000" w:themeColor="text1"/>
          <w:sz w:val="16"/>
          <w:szCs w:val="16"/>
        </w:rPr>
        <w:t xml:space="preserve"> </w:t>
      </w:r>
      <w:r w:rsidRPr="00490775">
        <w:rPr>
          <w:rFonts w:ascii="Times New Roman" w:hAnsi="Times New Roman" w:cs="Times New Roman"/>
          <w:color w:val="000000" w:themeColor="text1"/>
          <w:u w:val="single"/>
        </w:rPr>
        <w:t>than</w:t>
      </w:r>
      <w:r w:rsidRPr="00490775">
        <w:rPr>
          <w:rFonts w:ascii="Times New Roman" w:hAnsi="Times New Roman" w:cs="Times New Roman"/>
          <w:color w:val="000000" w:themeColor="text1"/>
          <w:sz w:val="16"/>
          <w:szCs w:val="16"/>
        </w:rPr>
        <w:t xml:space="preserve"> even </w:t>
      </w:r>
      <w:r w:rsidRPr="00490775">
        <w:rPr>
          <w:rFonts w:ascii="Times New Roman" w:hAnsi="Times New Roman" w:cs="Times New Roman"/>
          <w:color w:val="000000" w:themeColor="text1"/>
          <w:u w:val="single"/>
        </w:rPr>
        <w:t>has</w:t>
      </w:r>
      <w:r w:rsidRPr="00490775">
        <w:rPr>
          <w:rFonts w:ascii="Times New Roman" w:hAnsi="Times New Roman" w:cs="Times New Roman"/>
          <w:color w:val="000000" w:themeColor="text1"/>
          <w:sz w:val="16"/>
          <w:szCs w:val="16"/>
        </w:rPr>
        <w:t xml:space="preserve"> the </w:t>
      </w:r>
      <w:r w:rsidRPr="00490775">
        <w:rPr>
          <w:rFonts w:ascii="Times New Roman" w:hAnsi="Times New Roman" w:cs="Times New Roman"/>
          <w:color w:val="000000" w:themeColor="text1"/>
          <w:u w:val="single"/>
        </w:rPr>
        <w:t>significantly larger amounts of ash</w:t>
      </w:r>
      <w:r w:rsidRPr="00490775">
        <w:rPr>
          <w:rFonts w:ascii="Times New Roman" w:hAnsi="Times New Roman" w:cs="Times New Roman"/>
          <w:color w:val="000000" w:themeColor="text1"/>
          <w:sz w:val="16"/>
          <w:szCs w:val="16"/>
        </w:rPr>
        <w:t xml:space="preserve"> and various gases </w:t>
      </w:r>
      <w:r w:rsidRPr="00490775">
        <w:rPr>
          <w:rFonts w:ascii="Times New Roman" w:hAnsi="Times New Roman" w:cs="Times New Roman"/>
          <w:color w:val="000000" w:themeColor="text1"/>
          <w:u w:val="single"/>
        </w:rPr>
        <w:t>produced by large eruptions</w:t>
      </w:r>
      <w:r w:rsidRPr="00490775">
        <w:rPr>
          <w:rFonts w:ascii="Times New Roman" w:hAnsi="Times New Roman" w:cs="Times New Roman"/>
          <w:color w:val="000000" w:themeColor="text1"/>
          <w:sz w:val="16"/>
          <w:szCs w:val="16"/>
        </w:rPr>
        <w:t xml:space="preserve"> (e.g., </w:t>
      </w:r>
      <w:proofErr w:type="spellStart"/>
      <w:r w:rsidRPr="00490775">
        <w:rPr>
          <w:rFonts w:ascii="Times New Roman" w:hAnsi="Times New Roman" w:cs="Times New Roman"/>
          <w:color w:val="000000" w:themeColor="text1"/>
          <w:sz w:val="16"/>
          <w:szCs w:val="16"/>
        </w:rPr>
        <w:t>Robock</w:t>
      </w:r>
      <w:proofErr w:type="spellEnd"/>
      <w:r w:rsidRPr="00490775">
        <w:rPr>
          <w:rFonts w:ascii="Times New Roman" w:hAnsi="Times New Roman" w:cs="Times New Roman"/>
          <w:color w:val="000000" w:themeColor="text1"/>
          <w:sz w:val="16"/>
          <w:szCs w:val="16"/>
        </w:rPr>
        <w:t xml:space="preserve"> and Toon 2010). Likewise, </w:t>
      </w:r>
      <w:r w:rsidRPr="00490775">
        <w:rPr>
          <w:rFonts w:ascii="Times New Roman" w:hAnsi="Times New Roman" w:cs="Times New Roman"/>
          <w:color w:val="000000" w:themeColor="text1"/>
          <w:u w:val="single"/>
        </w:rPr>
        <w:t>recent work in analyzing BC emissions</w:t>
      </w:r>
      <w:r w:rsidRPr="00490775">
        <w:rPr>
          <w:rFonts w:ascii="Times New Roman" w:hAnsi="Times New Roman" w:cs="Times New Roman"/>
          <w:color w:val="000000" w:themeColor="text1"/>
          <w:sz w:val="16"/>
          <w:szCs w:val="16"/>
        </w:rPr>
        <w:t xml:space="preserve"> </w:t>
      </w:r>
      <w:r w:rsidRPr="00490775">
        <w:rPr>
          <w:rFonts w:ascii="Times New Roman" w:hAnsi="Times New Roman" w:cs="Times New Roman"/>
          <w:color w:val="000000" w:themeColor="text1"/>
          <w:u w:val="single"/>
        </w:rPr>
        <w:t xml:space="preserve">from </w:t>
      </w:r>
      <w:r w:rsidRPr="00490775">
        <w:rPr>
          <w:rFonts w:ascii="Times New Roman" w:hAnsi="Times New Roman" w:cs="Times New Roman"/>
          <w:color w:val="000000" w:themeColor="text1"/>
          <w:highlight w:val="green"/>
          <w:u w:val="single"/>
        </w:rPr>
        <w:t>large fires</w:t>
      </w:r>
      <w:r w:rsidRPr="00490775">
        <w:rPr>
          <w:rFonts w:ascii="Times New Roman" w:hAnsi="Times New Roman" w:cs="Times New Roman"/>
          <w:color w:val="000000" w:themeColor="text1"/>
          <w:u w:val="single"/>
        </w:rPr>
        <w:t xml:space="preserve"> suggests that</w:t>
      </w:r>
      <w:r w:rsidRPr="00490775">
        <w:rPr>
          <w:rFonts w:ascii="Times New Roman" w:hAnsi="Times New Roman" w:cs="Times New Roman"/>
          <w:color w:val="000000" w:themeColor="text1"/>
          <w:sz w:val="16"/>
          <w:szCs w:val="16"/>
        </w:rPr>
        <w:t xml:space="preserve"> in such fires, </w:t>
      </w:r>
      <w:r w:rsidRPr="00490775">
        <w:rPr>
          <w:rFonts w:ascii="Times New Roman" w:hAnsi="Times New Roman" w:cs="Times New Roman"/>
          <w:color w:val="000000" w:themeColor="text1"/>
          <w:u w:val="single"/>
        </w:rPr>
        <w:t xml:space="preserve">similar to large volcanic eruptions, </w:t>
      </w:r>
      <w:r w:rsidRPr="00490775">
        <w:rPr>
          <w:rFonts w:ascii="Times New Roman" w:hAnsi="Times New Roman" w:cs="Times New Roman"/>
          <w:b/>
          <w:bCs/>
          <w:color w:val="000000" w:themeColor="text1"/>
          <w:highlight w:val="green"/>
          <w:u w:val="single"/>
        </w:rPr>
        <w:t>coating</w:t>
      </w:r>
      <w:r w:rsidRPr="00490775">
        <w:rPr>
          <w:rFonts w:ascii="Times New Roman" w:hAnsi="Times New Roman" w:cs="Times New Roman"/>
          <w:b/>
          <w:bCs/>
          <w:color w:val="000000" w:themeColor="text1"/>
          <w:u w:val="single"/>
        </w:rPr>
        <w:t xml:space="preserve"> of </w:t>
      </w:r>
      <w:r w:rsidRPr="00490775">
        <w:rPr>
          <w:rFonts w:ascii="Times New Roman" w:hAnsi="Times New Roman" w:cs="Times New Roman"/>
          <w:b/>
          <w:bCs/>
          <w:color w:val="000000" w:themeColor="text1"/>
          <w:highlight w:val="green"/>
          <w:u w:val="single"/>
        </w:rPr>
        <w:t>soot particles</w:t>
      </w:r>
      <w:r w:rsidRPr="00490775">
        <w:rPr>
          <w:rFonts w:ascii="Times New Roman" w:hAnsi="Times New Roman" w:cs="Times New Roman"/>
          <w:b/>
          <w:bCs/>
          <w:color w:val="000000" w:themeColor="text1"/>
          <w:u w:val="single"/>
        </w:rPr>
        <w:t xml:space="preserve"> with other particles</w:t>
      </w:r>
      <w:r w:rsidRPr="00490775">
        <w:rPr>
          <w:rFonts w:ascii="Times New Roman" w:hAnsi="Times New Roman" w:cs="Times New Roman"/>
          <w:color w:val="000000" w:themeColor="text1"/>
          <w:sz w:val="16"/>
          <w:szCs w:val="16"/>
        </w:rPr>
        <w:t xml:space="preserve"> in convective eddies </w:t>
      </w:r>
      <w:r w:rsidRPr="00490775">
        <w:rPr>
          <w:rFonts w:ascii="Times New Roman" w:hAnsi="Times New Roman" w:cs="Times New Roman"/>
          <w:b/>
          <w:bCs/>
          <w:color w:val="000000" w:themeColor="text1"/>
          <w:u w:val="single"/>
        </w:rPr>
        <w:t xml:space="preserve">tends to </w:t>
      </w:r>
      <w:r w:rsidRPr="00490775">
        <w:rPr>
          <w:rFonts w:ascii="Times New Roman" w:hAnsi="Times New Roman" w:cs="Times New Roman"/>
          <w:b/>
          <w:bCs/>
          <w:color w:val="000000" w:themeColor="text1"/>
          <w:highlight w:val="green"/>
          <w:u w:val="single"/>
        </w:rPr>
        <w:t>increase</w:t>
      </w:r>
      <w:r w:rsidRPr="00490775">
        <w:rPr>
          <w:rFonts w:ascii="Times New Roman" w:hAnsi="Times New Roman" w:cs="Times New Roman"/>
          <w:b/>
          <w:bCs/>
          <w:color w:val="000000" w:themeColor="text1"/>
          <w:u w:val="single"/>
        </w:rPr>
        <w:t xml:space="preserve"> their </w:t>
      </w:r>
      <w:r w:rsidRPr="00490775">
        <w:rPr>
          <w:rFonts w:ascii="Times New Roman" w:hAnsi="Times New Roman" w:cs="Times New Roman"/>
          <w:b/>
          <w:bCs/>
          <w:color w:val="000000" w:themeColor="text1"/>
          <w:highlight w:val="green"/>
          <w:u w:val="single"/>
        </w:rPr>
        <w:t>size and</w:t>
      </w:r>
      <w:r w:rsidRPr="00490775">
        <w:rPr>
          <w:rFonts w:ascii="Times New Roman" w:hAnsi="Times New Roman" w:cs="Times New Roman"/>
          <w:b/>
          <w:bCs/>
          <w:color w:val="000000" w:themeColor="text1"/>
          <w:u w:val="single"/>
        </w:rPr>
        <w:t xml:space="preserve"> hence increase their subsequent </w:t>
      </w:r>
      <w:r w:rsidRPr="00490775">
        <w:rPr>
          <w:rFonts w:ascii="Times New Roman" w:hAnsi="Times New Roman" w:cs="Times New Roman"/>
          <w:b/>
          <w:bCs/>
          <w:color w:val="000000" w:themeColor="text1"/>
          <w:highlight w:val="green"/>
          <w:u w:val="single"/>
        </w:rPr>
        <w:t>rainout</w:t>
      </w:r>
      <w:r w:rsidRPr="00490775">
        <w:rPr>
          <w:rFonts w:ascii="Times New Roman" w:hAnsi="Times New Roman" w:cs="Times New Roman"/>
          <w:color w:val="000000" w:themeColor="text1"/>
          <w:sz w:val="16"/>
          <w:szCs w:val="16"/>
        </w:rPr>
        <w:t xml:space="preserve"> (China et al., 2013) </w:t>
      </w:r>
      <w:r w:rsidRPr="00490775">
        <w:rPr>
          <w:rFonts w:ascii="Times New Roman" w:hAnsi="Times New Roman" w:cs="Times New Roman"/>
          <w:color w:val="000000" w:themeColor="text1"/>
          <w:highlight w:val="green"/>
          <w:u w:val="single"/>
        </w:rPr>
        <w:t>before they</w:t>
      </w:r>
      <w:r w:rsidRPr="00490775">
        <w:rPr>
          <w:rFonts w:ascii="Times New Roman" w:hAnsi="Times New Roman" w:cs="Times New Roman"/>
          <w:color w:val="000000" w:themeColor="text1"/>
          <w:u w:val="single"/>
        </w:rPr>
        <w:t xml:space="preserve"> can </w:t>
      </w:r>
      <w:r w:rsidRPr="00490775">
        <w:rPr>
          <w:rFonts w:ascii="Times New Roman" w:hAnsi="Times New Roman" w:cs="Times New Roman"/>
          <w:color w:val="000000" w:themeColor="text1"/>
          <w:highlight w:val="green"/>
          <w:u w:val="single"/>
        </w:rPr>
        <w:t>reach the stratosphere</w:t>
      </w:r>
      <w:r w:rsidRPr="00490775">
        <w:rPr>
          <w:rFonts w:ascii="Times New Roman" w:hAnsi="Times New Roman" w:cs="Times New Roman"/>
          <w:color w:val="000000" w:themeColor="text1"/>
          <w:sz w:val="16"/>
          <w:szCs w:val="16"/>
        </w:rPr>
        <w:t xml:space="preserve">. In fact, the recent study of </w:t>
      </w:r>
      <w:proofErr w:type="spellStart"/>
      <w:r w:rsidRPr="00490775">
        <w:rPr>
          <w:rFonts w:ascii="Times New Roman" w:hAnsi="Times New Roman" w:cs="Times New Roman"/>
          <w:color w:val="000000" w:themeColor="text1"/>
          <w:sz w:val="16"/>
          <w:szCs w:val="16"/>
        </w:rPr>
        <w:t>Pausata</w:t>
      </w:r>
      <w:proofErr w:type="spellEnd"/>
      <w:r w:rsidRPr="00490775">
        <w:rPr>
          <w:rFonts w:ascii="Times New Roman" w:hAnsi="Times New Roman" w:cs="Times New Roman"/>
          <w:color w:val="000000" w:themeColor="text1"/>
          <w:sz w:val="16"/>
          <w:szCs w:val="16"/>
        </w:rPr>
        <w:t xml:space="preserve"> et al. (2016) found that </w:t>
      </w:r>
      <w:r w:rsidRPr="00490775">
        <w:rPr>
          <w:rFonts w:ascii="Times New Roman" w:hAnsi="Times New Roman" w:cs="Times New Roman"/>
          <w:color w:val="000000" w:themeColor="text1"/>
          <w:u w:val="single"/>
        </w:rPr>
        <w:t>growth of BC aerosol via coagulation with organic carbon significantly reduce the particles’ lifetime in the atmosphere</w:t>
      </w:r>
    </w:p>
    <w:p w14:paraId="54DFAA53" w14:textId="77777777" w:rsidR="00AA01FB" w:rsidRPr="00AA01FB" w:rsidRDefault="00AA01FB" w:rsidP="00AA01FB"/>
    <w:sectPr w:rsidR="00AA01FB" w:rsidRPr="00AA01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1F6A27"/>
    <w:multiLevelType w:val="hybridMultilevel"/>
    <w:tmpl w:val="F69090A0"/>
    <w:lvl w:ilvl="0" w:tplc="1E4A7A4A">
      <w:start w:val="1"/>
      <w:numFmt w:val="upperLetter"/>
      <w:lvlText w:val="(%1)"/>
      <w:lvlJc w:val="left"/>
      <w:pPr>
        <w:ind w:left="768" w:hanging="408"/>
      </w:pPr>
      <w:rPr>
        <w:rFonts w:ascii="Verdana" w:hAnsi="Verdana" w:hint="default"/>
        <w:color w:val="33333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6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0E8"/>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942"/>
    <w:rsid w:val="003F7DF0"/>
    <w:rsid w:val="004039AF"/>
    <w:rsid w:val="00407AFF"/>
    <w:rsid w:val="0041155D"/>
    <w:rsid w:val="004170BF"/>
    <w:rsid w:val="0042485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79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63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3C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709"/>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1FB"/>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60D"/>
    <w:rsid w:val="00B43676"/>
    <w:rsid w:val="00B470D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4BC"/>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A867E4"/>
  <w14:defaultImageDpi w14:val="300"/>
  <w15:docId w15:val="{9171DCA6-818E-2043-BFF2-91A77AC82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33C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76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76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B376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B376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76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60D"/>
  </w:style>
  <w:style w:type="character" w:customStyle="1" w:styleId="Heading1Char">
    <w:name w:val="Heading 1 Char"/>
    <w:aliases w:val="Pocket Char"/>
    <w:basedOn w:val="DefaultParagraphFont"/>
    <w:link w:val="Heading1"/>
    <w:uiPriority w:val="9"/>
    <w:rsid w:val="00B376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760D"/>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B3760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B376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760D"/>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ci"/>
    <w:basedOn w:val="DefaultParagraphFont"/>
    <w:uiPriority w:val="1"/>
    <w:qFormat/>
    <w:rsid w:val="00B3760D"/>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B376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760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B3760D"/>
    <w:rPr>
      <w:color w:val="auto"/>
      <w:u w:val="none"/>
    </w:rPr>
  </w:style>
  <w:style w:type="paragraph" w:styleId="DocumentMap">
    <w:name w:val="Document Map"/>
    <w:basedOn w:val="Normal"/>
    <w:link w:val="DocumentMapChar"/>
    <w:uiPriority w:val="99"/>
    <w:semiHidden/>
    <w:unhideWhenUsed/>
    <w:rsid w:val="00B376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760D"/>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22,No Spacing3,tag,No Spacing41,No Spacing111112,Tag and Cite,No Spacing31,Very Small Text,ca"/>
    <w:basedOn w:val="Heading1"/>
    <w:link w:val="Hyperlink"/>
    <w:autoRedefine/>
    <w:uiPriority w:val="99"/>
    <w:qFormat/>
    <w:rsid w:val="008033C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033C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34"/>
    <w:unhideWhenUsed/>
    <w:qFormat/>
    <w:rsid w:val="003F6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china/" TargetMode="External"/><Relationship Id="rId18" Type="http://schemas.openxmlformats.org/officeDocument/2006/relationships/hyperlink" Target="https://www.usafa.edu/app/uploads/Space_and_Defense_2_3.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nbc.com/tianjin--world-economic-forum/" TargetMode="External"/><Relationship Id="rId17" Type="http://schemas.openxmlformats.org/officeDocument/2006/relationships/hyperlink" Target="https://reason.org/policy-brief/u-s-space-traffic-management-and-orbital-debris-policy/" TargetMode="External"/><Relationship Id="rId2" Type="http://schemas.openxmlformats.org/officeDocument/2006/relationships/customXml" Target="../customXml/item2.xml"/><Relationship Id="rId16" Type="http://schemas.openxmlformats.org/officeDocument/2006/relationships/hyperlink" Target="https://www.axios.com/space-junk-tracking-business-a365462b-a82e-4926-849b-5f292dd1b164.html" TargetMode="External"/><Relationship Id="rId20" Type="http://schemas.openxmlformats.org/officeDocument/2006/relationships/hyperlink" Target="https://theconversation.com/the-understandable-fear-of-nuclear-weapons-doesnt-match-reality-7356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18/09/18/wef-tianjin-space-junk-is-a-big-problem-and-its-going-to-get-worse.html" TargetMode="External"/><Relationship Id="rId5" Type="http://schemas.openxmlformats.org/officeDocument/2006/relationships/numbering" Target="numbering.xml"/><Relationship Id="rId15" Type="http://schemas.openxmlformats.org/officeDocument/2006/relationships/hyperlink" Target="https://www.esa.int/Our_Activities/Operations/Space_Debris/Space_debris_by_the_numbers" TargetMode="External"/><Relationship Id="rId10" Type="http://schemas.openxmlformats.org/officeDocument/2006/relationships/hyperlink" Target="https://www.vox.com/future-perfect/2018/10/26/18023366/far-future-effective-altruism-existential-risk-doing-good" TargetMode="External"/><Relationship Id="rId19" Type="http://schemas.openxmlformats.org/officeDocument/2006/relationships/hyperlink" Target="https://apps.dtic.mil/dtic/tr/fulltext/u2/a618999.pdf"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www.nasa.gov/mission_pages/station/news/orbital_debris.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14</Pages>
  <Words>7797</Words>
  <Characters>44445</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5</cp:revision>
  <dcterms:created xsi:type="dcterms:W3CDTF">2022-01-28T18:52:00Z</dcterms:created>
  <dcterms:modified xsi:type="dcterms:W3CDTF">2022-01-28T19:39:00Z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