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C6843" w14:textId="77777777" w:rsidR="00FE6149" w:rsidRDefault="00FE6149" w:rsidP="00FE6149">
      <w:pPr>
        <w:pStyle w:val="Heading1"/>
      </w:pPr>
      <w:r w:rsidRPr="00FE6149">
        <w:t>FW</w:t>
      </w:r>
      <w:r w:rsidRPr="00FE6149">
        <w:br w:type="page"/>
      </w:r>
    </w:p>
    <w:p w14:paraId="298835D2" w14:textId="290D7D4B" w:rsidR="00FE6149" w:rsidRDefault="00FE6149" w:rsidP="00FE6149">
      <w:pPr>
        <w:pStyle w:val="Heading3"/>
      </w:pPr>
      <w:r>
        <w:lastRenderedPageBreak/>
        <w:t>Util</w:t>
      </w:r>
      <w:bookmarkStart w:id="0" w:name="bookmark=id.30j0zll" w:colFirst="0" w:colLast="0"/>
      <w:bookmarkStart w:id="1" w:name="bookmark=id.gjdgxs" w:colFirst="0" w:colLast="0"/>
      <w:bookmarkEnd w:id="0"/>
      <w:bookmarkEnd w:id="1"/>
    </w:p>
    <w:p w14:paraId="698576CE" w14:textId="77777777" w:rsidR="00FE6149" w:rsidRDefault="00FE6149" w:rsidP="00FE6149">
      <w:pPr>
        <w:pStyle w:val="Heading4"/>
        <w:rPr>
          <w:rFonts w:eastAsia="Times New Roman"/>
        </w:rPr>
      </w:pPr>
      <w:r>
        <w:rPr>
          <w:rFonts w:eastAsia="Times New Roman"/>
        </w:rPr>
        <w:t>Pleasure is an intrinsic good. </w:t>
      </w:r>
    </w:p>
    <w:p w14:paraId="402B9B8C"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63FB141D"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47B5B229" w14:textId="77777777" w:rsidR="00FE6149" w:rsidRDefault="00FE6149" w:rsidP="00FE6149">
      <w:pPr>
        <w:spacing w:before="40"/>
        <w:rPr>
          <w:rFonts w:ascii="Times New Roman" w:eastAsia="Times New Roman" w:hAnsi="Times New Roman" w:cs="Times New Roman"/>
          <w:b/>
        </w:rPr>
      </w:pPr>
      <w:proofErr w:type="gramStart"/>
      <w:r>
        <w:rPr>
          <w:rFonts w:ascii="Times New Roman" w:eastAsia="Times New Roman" w:hAnsi="Times New Roman" w:cs="Times New Roman"/>
          <w:b/>
          <w:color w:val="000000"/>
          <w:sz w:val="26"/>
          <w:szCs w:val="26"/>
        </w:rPr>
        <w:t>And,</w:t>
      </w:r>
      <w:proofErr w:type="gramEnd"/>
      <w:r>
        <w:rPr>
          <w:rFonts w:ascii="Times New Roman" w:eastAsia="Times New Roman" w:hAnsi="Times New Roman" w:cs="Times New Roman"/>
          <w:b/>
          <w:color w:val="000000"/>
          <w:sz w:val="26"/>
          <w:szCs w:val="26"/>
        </w:rPr>
        <w:t xml:space="preserve"> consequentialism is true—</w:t>
      </w:r>
    </w:p>
    <w:p w14:paraId="20809BEC" w14:textId="77777777" w:rsidR="00FE6149" w:rsidRDefault="00FE6149" w:rsidP="00FE6149">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A] All actions are forward-looking, so intentions are constituted by foreseen consequences. If I throw my hand towards your face, I intend to punch you.</w:t>
      </w:r>
    </w:p>
    <w:p w14:paraId="09F8D5A9" w14:textId="7C13EB81" w:rsidR="005B6CC7" w:rsidRPr="00161E38" w:rsidRDefault="00FE6149" w:rsidP="00161E38">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B] Moral substitutability—if I ought to mow the lawn, then I ought to turn on the lawnmower. Thus, an obligation requires </w:t>
      </w:r>
      <w:proofErr w:type="gramStart"/>
      <w:r>
        <w:rPr>
          <w:rFonts w:ascii="Times New Roman" w:eastAsia="Times New Roman" w:hAnsi="Times New Roman" w:cs="Times New Roman"/>
          <w:b/>
          <w:color w:val="000000"/>
          <w:sz w:val="26"/>
          <w:szCs w:val="26"/>
        </w:rPr>
        <w:t>all of</w:t>
      </w:r>
      <w:proofErr w:type="gramEnd"/>
      <w:r>
        <w:rPr>
          <w:rFonts w:ascii="Times New Roman" w:eastAsia="Times New Roman" w:hAnsi="Times New Roman" w:cs="Times New Roman"/>
          <w:b/>
          <w:color w:val="000000"/>
          <w:sz w:val="26"/>
          <w:szCs w:val="26"/>
        </w:rPr>
        <w:t xml:space="preserve"> its necessary enablers.</w:t>
      </w:r>
    </w:p>
    <w:p w14:paraId="2B7DD49A" w14:textId="77777777" w:rsidR="00FE6149" w:rsidRDefault="00FE6149" w:rsidP="00FE6149">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Calc indicts don’t link—my framework is a general principle to be applied intuitively, not a rigid calculator. Prefer—</w:t>
      </w:r>
    </w:p>
    <w:p w14:paraId="1551E38D" w14:textId="77777777" w:rsidR="00FE6149" w:rsidRDefault="00FE6149" w:rsidP="00FE6149">
      <w:pPr>
        <w:rPr>
          <w:rFonts w:ascii="Times New Roman" w:eastAsia="Times New Roman" w:hAnsi="Times New Roman" w:cs="Times New Roman"/>
        </w:rPr>
      </w:pPr>
    </w:p>
    <w:p w14:paraId="01935644" w14:textId="77777777" w:rsidR="00FE6149" w:rsidRDefault="00FE6149" w:rsidP="00FE6149">
      <w:pP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lastRenderedPageBreak/>
        <w:t>1 – Death first – their framework assumes perfect rationality, but agents can’t deliberate on ethics if they fear for their bodily security – proves my offense turns and outweighs theirs.</w:t>
      </w:r>
      <w:r>
        <w:rPr>
          <w:rFonts w:ascii="Times New Roman" w:eastAsia="Times New Roman" w:hAnsi="Times New Roman" w:cs="Times New Roman"/>
          <w:b/>
        </w:rPr>
        <w:br/>
      </w:r>
      <w:r>
        <w:rPr>
          <w:rFonts w:ascii="Times New Roman" w:eastAsia="Times New Roman" w:hAnsi="Times New Roman" w:cs="Times New Roman"/>
          <w:b/>
        </w:rPr>
        <w:br/>
      </w:r>
      <w:bookmarkStart w:id="2" w:name="bookmark=id.1fob9te" w:colFirst="0" w:colLast="0"/>
      <w:bookmarkStart w:id="3" w:name="bookmark=id.3znysh7" w:colFirst="0" w:colLast="0"/>
      <w:bookmarkEnd w:id="2"/>
      <w:bookmarkEnd w:id="3"/>
      <w:r>
        <w:rPr>
          <w:rFonts w:ascii="Times New Roman" w:eastAsia="Times New Roman" w:hAnsi="Times New Roman" w:cs="Times New Roman"/>
          <w:b/>
          <w:color w:val="000000"/>
          <w:sz w:val="26"/>
          <w:szCs w:val="26"/>
        </w:rPr>
        <w:t xml:space="preserve">2 – Actor-Spec – Governments are institutions with pragmatic purposes and not agents with intentions so non-consequentialist impacts are incoherent—outweighs since different agents have different obligations. Takes out calc indicts— </w:t>
      </w:r>
      <w:r>
        <w:rPr>
          <w:rFonts w:ascii="Times New Roman" w:eastAsia="Times New Roman" w:hAnsi="Times New Roman" w:cs="Times New Roman"/>
          <w:b/>
          <w:color w:val="000000"/>
          <w:sz w:val="26"/>
          <w:szCs w:val="26"/>
        </w:rPr>
        <w:br/>
      </w:r>
      <w:r>
        <w:rPr>
          <w:rFonts w:ascii="Times New Roman" w:eastAsia="Times New Roman" w:hAnsi="Times New Roman" w:cs="Times New Roman"/>
          <w:b/>
          <w:color w:val="000000"/>
          <w:sz w:val="28"/>
          <w:szCs w:val="28"/>
        </w:rPr>
        <w:br/>
        <w:t>3 – A just government refers to one that acts utilitarian meaning that a utilitarian framework is key to understand the perspective of the actor in the res</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0C613178" w14:textId="77777777" w:rsidR="00FE6149" w:rsidRDefault="00FE6149" w:rsidP="00FE6149">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07B37601" w14:textId="77777777" w:rsidR="00FE6149" w:rsidRDefault="00FE6149" w:rsidP="00FE6149">
      <w:pPr>
        <w:spacing w:after="0" w:line="240" w:lineRule="auto"/>
        <w:jc w:val="center"/>
        <w:rPr>
          <w:rFonts w:ascii="Times New Roman" w:eastAsia="Times New Roman" w:hAnsi="Times New Roman" w:cs="Times New Roman"/>
          <w:sz w:val="24"/>
        </w:rPr>
      </w:pPr>
    </w:p>
    <w:p w14:paraId="0AC2C631" w14:textId="77777777" w:rsidR="00FE6149" w:rsidRDefault="00FE6149" w:rsidP="00FE6149">
      <w:pPr>
        <w:rPr>
          <w:rFonts w:ascii="Times New Roman" w:eastAsia="Times New Roman" w:hAnsi="Times New Roman" w:cs="Times New Roman"/>
        </w:rPr>
      </w:pPr>
    </w:p>
    <w:p w14:paraId="6D39FC02" w14:textId="77777777" w:rsidR="00FE6149" w:rsidRDefault="00FE6149" w:rsidP="00FE6149">
      <w:pPr>
        <w:rPr>
          <w:rFonts w:ascii="Times New Roman" w:eastAsia="Times New Roman" w:hAnsi="Times New Roman" w:cs="Times New Roman"/>
        </w:rPr>
      </w:pPr>
    </w:p>
    <w:p w14:paraId="213A380B" w14:textId="77777777" w:rsidR="00FE6149" w:rsidRDefault="00FE6149" w:rsidP="00FE6149">
      <w:pPr>
        <w:rPr>
          <w:rFonts w:ascii="Times New Roman" w:eastAsia="Times New Roman" w:hAnsi="Times New Roman" w:cs="Times New Roman"/>
          <w:b/>
          <w:sz w:val="52"/>
          <w:szCs w:val="52"/>
        </w:rPr>
      </w:pPr>
    </w:p>
    <w:p w14:paraId="5184CD7F" w14:textId="77777777" w:rsidR="00FE6149" w:rsidRDefault="00FE6149" w:rsidP="00FE6149">
      <w:pPr>
        <w:rPr>
          <w:rFonts w:ascii="Times New Roman" w:eastAsia="Times New Roman" w:hAnsi="Times New Roman" w:cs="Times New Roman"/>
        </w:rPr>
      </w:pPr>
    </w:p>
    <w:p w14:paraId="71580F9B" w14:textId="0DB2183B" w:rsidR="00E42E4C" w:rsidRDefault="00FE6149" w:rsidP="00FE6149">
      <w:pPr>
        <w:pStyle w:val="Heading1"/>
      </w:pPr>
      <w:r>
        <w:lastRenderedPageBreak/>
        <w:t>Solvency</w:t>
      </w:r>
    </w:p>
    <w:p w14:paraId="0458422A" w14:textId="48EEF79C" w:rsidR="00FE6149" w:rsidRPr="00FE6149" w:rsidRDefault="00FE6149" w:rsidP="00FE6149"/>
    <w:p w14:paraId="16A6443C"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CX checks theory </w:t>
      </w:r>
      <w:proofErr w:type="spellStart"/>
      <w:r>
        <w:rPr>
          <w:rFonts w:ascii="Times New Roman" w:eastAsia="Times New Roman" w:hAnsi="Times New Roman" w:cs="Times New Roman"/>
        </w:rPr>
        <w:t>interps</w:t>
      </w:r>
      <w:proofErr w:type="spellEnd"/>
      <w:r>
        <w:rPr>
          <w:rFonts w:ascii="Times New Roman" w:eastAsia="Times New Roman" w:hAnsi="Times New Roman" w:cs="Times New Roman"/>
        </w:rPr>
        <w:t xml:space="preserve"> to </w:t>
      </w:r>
      <w:r>
        <w:rPr>
          <w:rFonts w:ascii="Times New Roman" w:eastAsia="Times New Roman" w:hAnsi="Times New Roman" w:cs="Times New Roman"/>
          <w:u w:val="single"/>
        </w:rPr>
        <w:t>avoid frivolous debates</w:t>
      </w:r>
      <w:r>
        <w:rPr>
          <w:rFonts w:ascii="Times New Roman" w:eastAsia="Times New Roman" w:hAnsi="Times New Roman" w:cs="Times New Roman"/>
        </w:rPr>
        <w:t xml:space="preserve"> – otherwise I get an I meet.</w:t>
      </w:r>
    </w:p>
    <w:p w14:paraId="039465A7" w14:textId="77777777" w:rsidR="00FE6149" w:rsidRDefault="00FE6149" w:rsidP="00FE6149">
      <w:pPr>
        <w:rPr>
          <w:rFonts w:ascii="Times New Roman" w:eastAsia="Times New Roman" w:hAnsi="Times New Roman" w:cs="Times New Roman"/>
        </w:rPr>
      </w:pPr>
    </w:p>
    <w:p w14:paraId="6F0C5F74"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Definition of </w:t>
      </w:r>
      <w:r>
        <w:rPr>
          <w:rFonts w:ascii="Times New Roman" w:eastAsia="Times New Roman" w:hAnsi="Times New Roman" w:cs="Times New Roman"/>
          <w:u w:val="single"/>
        </w:rPr>
        <w:t>unconditional right to strike</w:t>
      </w:r>
      <w:r>
        <w:rPr>
          <w:rFonts w:ascii="Times New Roman" w:eastAsia="Times New Roman" w:hAnsi="Times New Roman" w:cs="Times New Roman"/>
        </w:rPr>
        <w:t>:</w:t>
      </w:r>
    </w:p>
    <w:p w14:paraId="48B6D04A"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b/>
          <w:sz w:val="26"/>
          <w:szCs w:val="26"/>
        </w:rPr>
        <w:t>NLRB 85</w:t>
      </w:r>
      <w:r>
        <w:rPr>
          <w:rFonts w:ascii="Times New Roman" w:eastAsia="Times New Roman" w:hAnsi="Times New Roman" w:cs="Times New Roman"/>
        </w:rPr>
        <w:t xml:space="preserve"> [National Labor Relations Board; “Legislative History of the Labor Management Relations Act, 1947: Volume 1,” Jan 1985; </w:t>
      </w:r>
      <w:hyperlink r:id="rId11">
        <w:r>
          <w:rPr>
            <w:rFonts w:ascii="Times New Roman" w:eastAsia="Times New Roman" w:hAnsi="Times New Roman" w:cs="Times New Roman"/>
            <w:color w:val="000000"/>
          </w:rPr>
          <w:t>https://play.google.com/store/books/details?id=7o1tA__v4xwC&amp;rdid=book-7o1tA__v4xwC&amp;rdot=1</w:t>
        </w:r>
      </w:hyperlink>
      <w:r>
        <w:rPr>
          <w:rFonts w:ascii="Times New Roman" w:eastAsia="Times New Roman" w:hAnsi="Times New Roman" w:cs="Times New Roman"/>
        </w:rPr>
        <w:t xml:space="preserve">] </w:t>
      </w:r>
    </w:p>
    <w:p w14:paraId="28617722"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rPr>
        <w:t>**Edited for gendered language</w:t>
      </w:r>
    </w:p>
    <w:p w14:paraId="3E241B6F" w14:textId="77777777" w:rsidR="00FE6149" w:rsidRDefault="00FE6149" w:rsidP="00FE6149">
      <w:pPr>
        <w:rPr>
          <w:rFonts w:ascii="Times New Roman" w:eastAsia="Times New Roman" w:hAnsi="Times New Roman" w:cs="Times New Roman"/>
          <w:u w:val="single"/>
        </w:rPr>
      </w:pPr>
      <w:r>
        <w:rPr>
          <w:rFonts w:ascii="Times New Roman" w:eastAsia="Times New Roman" w:hAnsi="Times New Roman" w:cs="Times New Roman"/>
          <w:sz w:val="16"/>
          <w:szCs w:val="16"/>
        </w:rPr>
        <w:t xml:space="preserve">As for the so-called absolute or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right to strike</w:t>
      </w:r>
      <w:r>
        <w:rPr>
          <w:rFonts w:ascii="Times New Roman" w:eastAsia="Times New Roman" w:hAnsi="Times New Roman" w:cs="Times New Roman"/>
          <w:sz w:val="16"/>
          <w:szCs w:val="16"/>
        </w:rPr>
        <w:t xml:space="preserve">—there are no absolute rights that do not </w:t>
      </w:r>
      <w:r>
        <w:rPr>
          <w:rFonts w:ascii="Times New Roman" w:eastAsia="Times New Roman" w:hAnsi="Times New Roman" w:cs="Times New Roman"/>
          <w:highlight w:val="green"/>
          <w:u w:val="single"/>
        </w:rPr>
        <w:t>have</w:t>
      </w:r>
      <w:r>
        <w:rPr>
          <w:rFonts w:ascii="Times New Roman" w:eastAsia="Times New Roman" w:hAnsi="Times New Roman" w:cs="Times New Roman"/>
          <w:sz w:val="16"/>
          <w:szCs w:val="16"/>
        </w:rPr>
        <w:t xml:space="preserve"> their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responsibilities</w:t>
      </w:r>
      <w:r>
        <w:rPr>
          <w:rFonts w:ascii="Times New Roman" w:eastAsia="Times New Roman" w:hAnsi="Times New Roman" w:cs="Times New Roman"/>
          <w:sz w:val="16"/>
          <w:szCs w:val="16"/>
        </w:rPr>
        <w:t xml:space="preserve">. Under our American Anglo-Saxon system, </w:t>
      </w:r>
      <w:proofErr w:type="gramStart"/>
      <w:r>
        <w:rPr>
          <w:rFonts w:ascii="Times New Roman" w:eastAsia="Times New Roman" w:hAnsi="Times New Roman" w:cs="Times New Roman"/>
          <w:highlight w:val="green"/>
          <w:u w:val="single"/>
        </w:rPr>
        <w:t>each individual</w:t>
      </w:r>
      <w:proofErr w:type="gramEnd"/>
      <w:r>
        <w:rPr>
          <w:rFonts w:ascii="Times New Roman" w:eastAsia="Times New Roman" w:hAnsi="Times New Roman" w:cs="Times New Roman"/>
          <w:highlight w:val="green"/>
          <w:u w:val="single"/>
        </w:rPr>
        <w:t xml:space="preserve"> is </w:t>
      </w:r>
      <w:r>
        <w:rPr>
          <w:rFonts w:ascii="Times New Roman" w:eastAsia="Times New Roman" w:hAnsi="Times New Roman" w:cs="Times New Roman"/>
          <w:b/>
          <w:highlight w:val="green"/>
          <w:u w:val="single"/>
        </w:rPr>
        <w:t>entitled</w:t>
      </w:r>
      <w:r>
        <w:rPr>
          <w:rFonts w:ascii="Times New Roman" w:eastAsia="Times New Roman" w:hAnsi="Times New Roman" w:cs="Times New Roman"/>
          <w:sz w:val="16"/>
          <w:szCs w:val="16"/>
        </w:rPr>
        <w:t xml:space="preserve"> to the maximum of freedom, </w:t>
      </w:r>
      <w:r>
        <w:rPr>
          <w:rFonts w:ascii="Times New Roman" w:eastAsia="Times New Roman" w:hAnsi="Times New Roman" w:cs="Times New Roman"/>
          <w:highlight w:val="green"/>
          <w:u w:val="single"/>
        </w:rPr>
        <w:t>provided</w:t>
      </w:r>
      <w:r>
        <w:rPr>
          <w:rFonts w:ascii="Times New Roman" w:eastAsia="Times New Roman" w:hAnsi="Times New Roman" w:cs="Times New Roman"/>
          <w:u w:val="single"/>
        </w:rPr>
        <w:t xml:space="preserve"> however</w:t>
      </w:r>
      <w:r>
        <w:rPr>
          <w:rFonts w:ascii="Times New Roman" w:eastAsia="Times New Roman" w:hAnsi="Times New Roman" w:cs="Times New Roman"/>
          <w:sz w:val="16"/>
          <w:szCs w:val="16"/>
        </w:rPr>
        <w:t xml:space="preserve"> (and this provision is of first importance), </w:t>
      </w:r>
      <w:r>
        <w:rPr>
          <w:rFonts w:ascii="Times New Roman" w:eastAsia="Times New Roman" w:hAnsi="Times New Roman" w:cs="Times New Roman"/>
          <w:u w:val="single"/>
        </w:rPr>
        <w:t xml:space="preserve">his </w:t>
      </w:r>
      <w:r>
        <w:rPr>
          <w:rFonts w:ascii="Times New Roman" w:eastAsia="Times New Roman" w:hAnsi="Times New Roman" w:cs="Times New Roman"/>
          <w:highlight w:val="green"/>
          <w:u w:val="single"/>
        </w:rPr>
        <w:t xml:space="preserve">[their] freedom has </w:t>
      </w:r>
      <w:r>
        <w:rPr>
          <w:rFonts w:ascii="Times New Roman" w:eastAsia="Times New Roman" w:hAnsi="Times New Roman" w:cs="Times New Roman"/>
          <w:b/>
          <w:highlight w:val="green"/>
          <w:u w:val="single"/>
        </w:rPr>
        <w:t>due</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regard</w:t>
      </w:r>
      <w:r>
        <w:rPr>
          <w:rFonts w:ascii="Times New Roman" w:eastAsia="Times New Roman" w:hAnsi="Times New Roman" w:cs="Times New Roman"/>
          <w:highlight w:val="green"/>
          <w:u w:val="single"/>
        </w:rPr>
        <w:t xml:space="preserve"> for</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rights</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highlight w:val="green"/>
          <w:u w:val="single"/>
        </w:rPr>
        <w:t xml:space="preserve"> of </w:t>
      </w:r>
      <w:r>
        <w:rPr>
          <w:rFonts w:ascii="Times New Roman" w:eastAsia="Times New Roman" w:hAnsi="Times New Roman" w:cs="Times New Roman"/>
          <w:b/>
          <w:highlight w:val="green"/>
          <w:u w:val="single"/>
        </w:rPr>
        <w:t>others</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u w:val="single"/>
        </w:rPr>
        <w:t xml:space="preserve">The very </w:t>
      </w:r>
      <w:r>
        <w:rPr>
          <w:rFonts w:ascii="Times New Roman" w:eastAsia="Times New Roman" w:hAnsi="Times New Roman" w:cs="Times New Roman"/>
          <w:b/>
          <w:u w:val="single"/>
        </w:rPr>
        <w:t>safeguard</w:t>
      </w:r>
      <w:r>
        <w:rPr>
          <w:rFonts w:ascii="Times New Roman" w:eastAsia="Times New Roman" w:hAnsi="Times New Roman" w:cs="Times New Roman"/>
          <w:u w:val="single"/>
        </w:rPr>
        <w:t xml:space="preserve"> of our freedoms is the recognition of this fundamental principle. </w:t>
      </w:r>
      <w:r>
        <w:rPr>
          <w:rFonts w:ascii="Times New Roman" w:eastAsia="Times New Roman" w:hAnsi="Times New Roman" w:cs="Times New Roman"/>
          <w:highlight w:val="green"/>
          <w:u w:val="single"/>
        </w:rPr>
        <w:t xml:space="preserve">I take </w:t>
      </w:r>
      <w:r>
        <w:rPr>
          <w:rFonts w:ascii="Times New Roman" w:eastAsia="Times New Roman" w:hAnsi="Times New Roman" w:cs="Times New Roman"/>
          <w:b/>
          <w:highlight w:val="green"/>
          <w:u w:val="single"/>
        </w:rPr>
        <w:t>issue</w:t>
      </w:r>
      <w:r>
        <w:rPr>
          <w:rFonts w:ascii="Times New Roman" w:eastAsia="Times New Roman" w:hAnsi="Times New Roman" w:cs="Times New Roman"/>
          <w:sz w:val="16"/>
          <w:szCs w:val="16"/>
        </w:rPr>
        <w:t xml:space="preserve"> very definitely </w:t>
      </w:r>
      <w:r>
        <w:rPr>
          <w:rFonts w:ascii="Times New Roman" w:eastAsia="Times New Roman" w:hAnsi="Times New Roman" w:cs="Times New Roman"/>
          <w:highlight w:val="green"/>
          <w:u w:val="single"/>
        </w:rPr>
        <w:t>with</w:t>
      </w:r>
      <w:r>
        <w:rPr>
          <w:rFonts w:ascii="Times New Roman" w:eastAsia="Times New Roman" w:hAnsi="Times New Roman" w:cs="Times New Roman"/>
          <w:u w:val="single"/>
        </w:rPr>
        <w:t xml:space="preserve"> the </w:t>
      </w:r>
      <w:r>
        <w:rPr>
          <w:rFonts w:ascii="Times New Roman" w:eastAsia="Times New Roman" w:hAnsi="Times New Roman" w:cs="Times New Roman"/>
          <w:highlight w:val="green"/>
          <w:u w:val="single"/>
        </w:rPr>
        <w:t>suggestion that there is</w:t>
      </w:r>
      <w:r>
        <w:rPr>
          <w:rFonts w:ascii="Times New Roman" w:eastAsia="Times New Roman" w:hAnsi="Times New Roman" w:cs="Times New Roman"/>
          <w:u w:val="single"/>
        </w:rPr>
        <w:t xml:space="preserve"> an absolute and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right</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sz w:val="16"/>
          <w:szCs w:val="16"/>
        </w:rPr>
        <w:t xml:space="preserve"> concerted action (which after all is what the </w:t>
      </w:r>
      <w:r>
        <w:rPr>
          <w:rFonts w:ascii="Times New Roman" w:eastAsia="Times New Roman" w:hAnsi="Times New Roman" w:cs="Times New Roman"/>
          <w:b/>
          <w:highlight w:val="green"/>
          <w:u w:val="single"/>
        </w:rPr>
        <w:t>strike</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 xml:space="preserve">which </w:t>
      </w:r>
      <w:r>
        <w:rPr>
          <w:rFonts w:ascii="Times New Roman" w:eastAsia="Times New Roman" w:hAnsi="Times New Roman" w:cs="Times New Roman"/>
          <w:b/>
          <w:highlight w:val="green"/>
          <w:u w:val="single"/>
        </w:rPr>
        <w:t>endangers</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health</w:t>
      </w:r>
      <w:r>
        <w:rPr>
          <w:rFonts w:ascii="Times New Roman" w:eastAsia="Times New Roman" w:hAnsi="Times New Roman" w:cs="Times New Roman"/>
          <w:u w:val="single"/>
        </w:rPr>
        <w:t xml:space="preserve"> and </w:t>
      </w:r>
      <w:r>
        <w:rPr>
          <w:rFonts w:ascii="Times New Roman" w:eastAsia="Times New Roman" w:hAnsi="Times New Roman" w:cs="Times New Roman"/>
          <w:b/>
          <w:highlight w:val="green"/>
          <w:u w:val="single"/>
        </w:rPr>
        <w:t>welfare</w:t>
      </w:r>
      <w:r>
        <w:rPr>
          <w:rFonts w:ascii="Times New Roman" w:eastAsia="Times New Roman" w:hAnsi="Times New Roman" w:cs="Times New Roman"/>
          <w:highlight w:val="green"/>
          <w:u w:val="single"/>
        </w:rPr>
        <w:t xml:space="preserve"> of our people</w:t>
      </w:r>
      <w:r>
        <w:rPr>
          <w:rFonts w:ascii="Times New Roman" w:eastAsia="Times New Roman" w:hAnsi="Times New Roman" w:cs="Times New Roman"/>
          <w:u w:val="single"/>
        </w:rPr>
        <w:t xml:space="preserve"> in order to attain a </w:t>
      </w:r>
      <w:r>
        <w:rPr>
          <w:rFonts w:ascii="Times New Roman" w:eastAsia="Times New Roman" w:hAnsi="Times New Roman" w:cs="Times New Roman"/>
          <w:b/>
          <w:u w:val="single"/>
        </w:rPr>
        <w:t>selfish</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end</w:t>
      </w:r>
      <w:r>
        <w:rPr>
          <w:rFonts w:ascii="Times New Roman" w:eastAsia="Times New Roman" w:hAnsi="Times New Roman" w:cs="Times New Roman"/>
          <w:u w:val="single"/>
        </w:rPr>
        <w:t>.</w:t>
      </w:r>
    </w:p>
    <w:p w14:paraId="0A3D4120" w14:textId="77777777" w:rsidR="00FE6149" w:rsidRDefault="00FE6149" w:rsidP="00FE6149">
      <w:pPr>
        <w:rPr>
          <w:rFonts w:ascii="Times New Roman" w:eastAsia="Times New Roman" w:hAnsi="Times New Roman" w:cs="Times New Roman"/>
          <w:u w:val="single"/>
        </w:rPr>
      </w:pPr>
    </w:p>
    <w:p w14:paraId="6AF82D42"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Enforcement through IFAs is </w:t>
      </w:r>
      <w:r>
        <w:rPr>
          <w:rFonts w:ascii="Times New Roman" w:eastAsia="Times New Roman" w:hAnsi="Times New Roman" w:cs="Times New Roman"/>
          <w:u w:val="single"/>
        </w:rPr>
        <w:t>normal means</w:t>
      </w:r>
      <w:r>
        <w:rPr>
          <w:rFonts w:ascii="Times New Roman" w:eastAsia="Times New Roman" w:hAnsi="Times New Roman" w:cs="Times New Roman"/>
        </w:rPr>
        <w:t xml:space="preserve"> – that solves </w:t>
      </w:r>
      <w:r>
        <w:rPr>
          <w:rFonts w:ascii="Times New Roman" w:eastAsia="Times New Roman" w:hAnsi="Times New Roman" w:cs="Times New Roman"/>
          <w:u w:val="single"/>
        </w:rPr>
        <w:t>credibility concerns</w:t>
      </w:r>
      <w:r>
        <w:rPr>
          <w:rFonts w:ascii="Times New Roman" w:eastAsia="Times New Roman" w:hAnsi="Times New Roman" w:cs="Times New Roman"/>
        </w:rPr>
        <w:t xml:space="preserve"> and </w:t>
      </w:r>
      <w:r>
        <w:rPr>
          <w:rFonts w:ascii="Times New Roman" w:eastAsia="Times New Roman" w:hAnsi="Times New Roman" w:cs="Times New Roman"/>
          <w:u w:val="single"/>
        </w:rPr>
        <w:t>legal loopholes</w:t>
      </w:r>
      <w:r>
        <w:rPr>
          <w:rFonts w:ascii="Times New Roman" w:eastAsia="Times New Roman" w:hAnsi="Times New Roman" w:cs="Times New Roman"/>
        </w:rPr>
        <w:t xml:space="preserve"> which </w:t>
      </w:r>
      <w:r>
        <w:rPr>
          <w:rFonts w:ascii="Times New Roman" w:eastAsia="Times New Roman" w:hAnsi="Times New Roman" w:cs="Times New Roman"/>
          <w:u w:val="single"/>
        </w:rPr>
        <w:t>encourages striking</w:t>
      </w:r>
      <w:r>
        <w:rPr>
          <w:rFonts w:ascii="Times New Roman" w:eastAsia="Times New Roman" w:hAnsi="Times New Roman" w:cs="Times New Roman"/>
        </w:rPr>
        <w:t>.</w:t>
      </w:r>
    </w:p>
    <w:p w14:paraId="4DED2580"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b/>
          <w:sz w:val="26"/>
          <w:szCs w:val="26"/>
        </w:rPr>
        <w:t>Neill 12</w:t>
      </w:r>
      <w:r>
        <w:rPr>
          <w:rFonts w:ascii="Times New Roman" w:eastAsia="Times New Roman" w:hAnsi="Times New Roman" w:cs="Times New Roman"/>
        </w:rPr>
        <w:t xml:space="preserve"> [Emily CM; “The Right to Strike: How the United States Reduces it to the Freedom to Strike and How International Framework Agreements can Redeem it,” 1/1/12; Labor &amp; Employment Law Forum Volume 2 Issue 2 Article 6; </w:t>
      </w:r>
      <w:hyperlink r:id="rId12">
        <w:r>
          <w:rPr>
            <w:rFonts w:ascii="Times New Roman" w:eastAsia="Times New Roman" w:hAnsi="Times New Roman" w:cs="Times New Roman"/>
            <w:color w:val="000000"/>
          </w:rPr>
          <w:t>https://digitalcommons.wcl.american.edu/cgi/viewcontent.cgi?referer=https://www.google.com/&amp;httpsredir=1&amp;article=1047&amp;context=lelb</w:t>
        </w:r>
      </w:hyperlink>
      <w:r>
        <w:rPr>
          <w:rFonts w:ascii="Times New Roman" w:eastAsia="Times New Roman" w:hAnsi="Times New Roman" w:cs="Times New Roman"/>
        </w:rPr>
        <w:t xml:space="preserve">] </w:t>
      </w:r>
    </w:p>
    <w:p w14:paraId="1DC48854" w14:textId="77777777" w:rsidR="00FE6149" w:rsidRDefault="00FE6149" w:rsidP="00FE6149">
      <w:pPr>
        <w:rPr>
          <w:rFonts w:ascii="Times New Roman" w:eastAsia="Times New Roman" w:hAnsi="Times New Roman" w:cs="Times New Roman"/>
          <w:u w:val="single"/>
        </w:rPr>
      </w:pPr>
      <w:r>
        <w:rPr>
          <w:rFonts w:ascii="Times New Roman" w:eastAsia="Times New Roman" w:hAnsi="Times New Roman" w:cs="Times New Roman"/>
          <w:highlight w:val="green"/>
          <w:u w:val="single"/>
        </w:rPr>
        <w:t xml:space="preserve">IFAs </w:t>
      </w:r>
      <w:r>
        <w:rPr>
          <w:rFonts w:ascii="Times New Roman" w:eastAsia="Times New Roman" w:hAnsi="Times New Roman" w:cs="Times New Roman"/>
          <w:b/>
          <w:u w:val="single"/>
        </w:rPr>
        <w:t>open the door to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by creating a space that </w:t>
      </w:r>
      <w:r>
        <w:rPr>
          <w:rFonts w:ascii="Times New Roman" w:eastAsia="Times New Roman" w:hAnsi="Times New Roman" w:cs="Times New Roman"/>
          <w:b/>
          <w:u w:val="single"/>
        </w:rPr>
        <w:t>alters</w:t>
      </w:r>
      <w:r>
        <w:rPr>
          <w:rFonts w:ascii="Times New Roman" w:eastAsia="Times New Roman" w:hAnsi="Times New Roman" w:cs="Times New Roman"/>
          <w:u w:val="single"/>
        </w:rPr>
        <w:t xml:space="preserve"> the traditionally </w:t>
      </w:r>
      <w:r>
        <w:rPr>
          <w:rFonts w:ascii="Times New Roman" w:eastAsia="Times New Roman" w:hAnsi="Times New Roman" w:cs="Times New Roman"/>
          <w:b/>
          <w:u w:val="single"/>
        </w:rPr>
        <w:t>antagonistic</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employer</w:t>
      </w:r>
      <w:r>
        <w:rPr>
          <w:rFonts w:ascii="Times New Roman" w:eastAsia="Times New Roman" w:hAnsi="Times New Roman" w:cs="Times New Roman"/>
          <w:u w:val="single"/>
        </w:rPr>
        <w:t>-</w:t>
      </w:r>
      <w:r>
        <w:rPr>
          <w:rFonts w:ascii="Times New Roman" w:eastAsia="Times New Roman" w:hAnsi="Times New Roman" w:cs="Times New Roman"/>
          <w:b/>
          <w:u w:val="single"/>
        </w:rPr>
        <w:t>employee</w:t>
      </w:r>
      <w:r>
        <w:rPr>
          <w:rFonts w:ascii="Times New Roman" w:eastAsia="Times New Roman" w:hAnsi="Times New Roman" w:cs="Times New Roman"/>
          <w:u w:val="single"/>
        </w:rPr>
        <w:t xml:space="preserve"> engagement and is more </w:t>
      </w:r>
      <w:r>
        <w:rPr>
          <w:rFonts w:ascii="Times New Roman" w:eastAsia="Times New Roman" w:hAnsi="Times New Roman" w:cs="Times New Roman"/>
          <w:b/>
          <w:u w:val="single"/>
        </w:rPr>
        <w:t>hospitable</w:t>
      </w:r>
      <w:r>
        <w:rPr>
          <w:rFonts w:ascii="Times New Roman" w:eastAsia="Times New Roman" w:hAnsi="Times New Roman" w:cs="Times New Roman"/>
          <w:sz w:val="12"/>
          <w:szCs w:val="12"/>
        </w:rPr>
        <w:t xml:space="preserve"> to the organizing process.83 MNC commitment to </w:t>
      </w:r>
      <w:r>
        <w:rPr>
          <w:rFonts w:ascii="Times New Roman" w:eastAsia="Times New Roman" w:hAnsi="Times New Roman" w:cs="Times New Roman"/>
          <w:highlight w:val="green"/>
          <w:u w:val="single"/>
        </w:rPr>
        <w:t>respect</w:t>
      </w:r>
      <w:r>
        <w:rPr>
          <w:rFonts w:ascii="Times New Roman" w:eastAsia="Times New Roman" w:hAnsi="Times New Roman" w:cs="Times New Roman"/>
          <w:u w:val="single"/>
        </w:rPr>
        <w:t xml:space="preserve"> the core </w:t>
      </w:r>
      <w:r>
        <w:rPr>
          <w:rFonts w:ascii="Times New Roman" w:eastAsia="Times New Roman" w:hAnsi="Times New Roman" w:cs="Times New Roman"/>
          <w:highlight w:val="green"/>
          <w:u w:val="single"/>
        </w:rPr>
        <w:t xml:space="preserve">ILO principles of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highlight w:val="green"/>
          <w:u w:val="single"/>
        </w:rPr>
        <w:t>association</w:t>
      </w:r>
      <w:r>
        <w:rPr>
          <w:rFonts w:ascii="Times New Roman" w:eastAsia="Times New Roman" w:hAnsi="Times New Roman" w:cs="Times New Roman"/>
          <w:highlight w:val="green"/>
          <w:u w:val="single"/>
        </w:rPr>
        <w:t xml:space="preserve"> and</w:t>
      </w:r>
      <w:r>
        <w:rPr>
          <w:rFonts w:ascii="Times New Roman" w:eastAsia="Times New Roman" w:hAnsi="Times New Roman" w:cs="Times New Roman"/>
          <w:u w:val="single"/>
        </w:rPr>
        <w:t xml:space="preserve"> the </w:t>
      </w:r>
      <w:r>
        <w:rPr>
          <w:rFonts w:ascii="Times New Roman" w:eastAsia="Times New Roman" w:hAnsi="Times New Roman" w:cs="Times New Roman"/>
          <w:highlight w:val="green"/>
          <w:u w:val="single"/>
        </w:rPr>
        <w:t xml:space="preserve">rights to </w:t>
      </w:r>
      <w:r>
        <w:rPr>
          <w:rFonts w:ascii="Times New Roman" w:eastAsia="Times New Roman" w:hAnsi="Times New Roman" w:cs="Times New Roman"/>
          <w:b/>
          <w:highlight w:val="green"/>
          <w:u w:val="single"/>
        </w:rPr>
        <w:t>organize</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u w:val="single"/>
        </w:rPr>
        <w:t>collectively</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bargain</w:t>
      </w:r>
      <w:r>
        <w:rPr>
          <w:rFonts w:ascii="Times New Roman" w:eastAsia="Times New Roman" w:hAnsi="Times New Roman" w:cs="Times New Roman"/>
          <w:u w:val="single"/>
        </w:rPr>
        <w:t xml:space="preserve"> through IFAs are </w:t>
      </w:r>
      <w:r>
        <w:rPr>
          <w:rFonts w:ascii="Times New Roman" w:eastAsia="Times New Roman" w:hAnsi="Times New Roman" w:cs="Times New Roman"/>
          <w:b/>
          <w:u w:val="single"/>
        </w:rPr>
        <w:t>instrumental</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realizing</w:t>
      </w:r>
      <w:r>
        <w:rPr>
          <w:rFonts w:ascii="Times New Roman" w:eastAsia="Times New Roman" w:hAnsi="Times New Roman" w:cs="Times New Roman"/>
          <w:u w:val="single"/>
        </w:rPr>
        <w:t xml:space="preserve"> that purpose</w:t>
      </w:r>
      <w:r>
        <w:rPr>
          <w:rFonts w:ascii="Times New Roman" w:eastAsia="Times New Roman" w:hAnsi="Times New Roman" w:cs="Times New Roman"/>
          <w:sz w:val="12"/>
          <w:szCs w:val="12"/>
        </w:rPr>
        <w:t xml:space="preserve">.84 1.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Creation</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Proliferation</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Agreements</w:t>
      </w:r>
      <w:r>
        <w:rPr>
          <w:rFonts w:ascii="Times New Roman" w:eastAsia="Times New Roman" w:hAnsi="Times New Roman" w:cs="Times New Roman"/>
          <w:u w:val="single"/>
        </w:rPr>
        <w:t xml:space="preserve"> An </w:t>
      </w:r>
      <w:r>
        <w:rPr>
          <w:rFonts w:ascii="Times New Roman" w:eastAsia="Times New Roman" w:hAnsi="Times New Roman" w:cs="Times New Roman"/>
          <w:highlight w:val="green"/>
          <w:u w:val="single"/>
        </w:rPr>
        <w:t xml:space="preserve">IFA </w:t>
      </w:r>
      <w:r>
        <w:rPr>
          <w:rFonts w:ascii="Times New Roman" w:eastAsia="Times New Roman" w:hAnsi="Times New Roman" w:cs="Times New Roman"/>
          <w:u w:val="single"/>
        </w:rPr>
        <w:t xml:space="preserve">is an agreement </w:t>
      </w:r>
      <w:r>
        <w:rPr>
          <w:rFonts w:ascii="Times New Roman" w:eastAsia="Times New Roman" w:hAnsi="Times New Roman" w:cs="Times New Roman"/>
          <w:b/>
          <w:u w:val="single"/>
        </w:rPr>
        <w:t>negotiated</w:t>
      </w:r>
      <w:r>
        <w:rPr>
          <w:rFonts w:ascii="Times New Roman" w:eastAsia="Times New Roman" w:hAnsi="Times New Roman" w:cs="Times New Roman"/>
          <w:u w:val="single"/>
        </w:rPr>
        <w:t xml:space="preserve"> between an </w:t>
      </w:r>
      <w:r>
        <w:rPr>
          <w:rFonts w:ascii="Times New Roman" w:eastAsia="Times New Roman" w:hAnsi="Times New Roman" w:cs="Times New Roman"/>
          <w:b/>
          <w:u w:val="single"/>
        </w:rPr>
        <w:t>MNC</w:t>
      </w:r>
      <w:r>
        <w:rPr>
          <w:rFonts w:ascii="Times New Roman" w:eastAsia="Times New Roman" w:hAnsi="Times New Roman" w:cs="Times New Roman"/>
          <w:u w:val="single"/>
        </w:rPr>
        <w:t xml:space="preserve"> and typically85 a </w:t>
      </w:r>
      <w:r>
        <w:rPr>
          <w:rFonts w:ascii="Times New Roman" w:eastAsia="Times New Roman" w:hAnsi="Times New Roman" w:cs="Times New Roman"/>
          <w:b/>
          <w:u w:val="single"/>
        </w:rPr>
        <w:t>global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union86</w:t>
      </w:r>
      <w:r>
        <w:rPr>
          <w:rFonts w:ascii="Times New Roman" w:eastAsia="Times New Roman" w:hAnsi="Times New Roman" w:cs="Times New Roman"/>
          <w:u w:val="single"/>
        </w:rPr>
        <w:t xml:space="preserve"> to </w:t>
      </w:r>
      <w:r>
        <w:rPr>
          <w:rFonts w:ascii="Times New Roman" w:eastAsia="Times New Roman" w:hAnsi="Times New Roman" w:cs="Times New Roman"/>
          <w:highlight w:val="green"/>
          <w:u w:val="single"/>
        </w:rPr>
        <w:t>establish a</w:t>
      </w:r>
      <w:r>
        <w:rPr>
          <w:rFonts w:ascii="Times New Roman" w:eastAsia="Times New Roman" w:hAnsi="Times New Roman" w:cs="Times New Roman"/>
          <w:u w:val="single"/>
        </w:rPr>
        <w:t xml:space="preserve">n </w:t>
      </w:r>
      <w:r>
        <w:rPr>
          <w:rFonts w:ascii="Times New Roman" w:eastAsia="Times New Roman" w:hAnsi="Times New Roman" w:cs="Times New Roman"/>
          <w:b/>
          <w:u w:val="single"/>
        </w:rPr>
        <w:t>ongoing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relationship</w:t>
      </w:r>
      <w:r>
        <w:rPr>
          <w:rFonts w:ascii="Times New Roman" w:eastAsia="Times New Roman" w:hAnsi="Times New Roman" w:cs="Times New Roman"/>
          <w:u w:val="single"/>
        </w:rPr>
        <w:t xml:space="preserve"> between the signatories </w:t>
      </w:r>
      <w:r>
        <w:rPr>
          <w:rFonts w:ascii="Times New Roman" w:eastAsia="Times New Roman" w:hAnsi="Times New Roman" w:cs="Times New Roman"/>
          <w:highlight w:val="green"/>
          <w:u w:val="single"/>
        </w:rPr>
        <w:t xml:space="preserve">and ensure </w:t>
      </w:r>
      <w:r>
        <w:rPr>
          <w:rFonts w:ascii="Times New Roman" w:eastAsia="Times New Roman" w:hAnsi="Times New Roman" w:cs="Times New Roman"/>
          <w:b/>
          <w:highlight w:val="green"/>
          <w:u w:val="single"/>
        </w:rPr>
        <w:t>adherence</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u w:val="single"/>
        </w:rPr>
        <w:t xml:space="preserve"> uniform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standards</w:t>
      </w:r>
      <w:r>
        <w:rPr>
          <w:rFonts w:ascii="Times New Roman" w:eastAsia="Times New Roman" w:hAnsi="Times New Roman" w:cs="Times New Roman"/>
          <w:sz w:val="12"/>
          <w:szCs w:val="12"/>
        </w:rPr>
        <w:t xml:space="preserve"> by the MNC in all countries in which it operates.87 </w:t>
      </w:r>
      <w:r>
        <w:rPr>
          <w:rFonts w:ascii="Times New Roman" w:eastAsia="Times New Roman" w:hAnsi="Times New Roman" w:cs="Times New Roman"/>
          <w:highlight w:val="green"/>
          <w:u w:val="single"/>
        </w:rPr>
        <w:t xml:space="preserve">IFAs are </w:t>
      </w:r>
      <w:r>
        <w:rPr>
          <w:rFonts w:ascii="Times New Roman" w:eastAsia="Times New Roman" w:hAnsi="Times New Roman" w:cs="Times New Roman"/>
          <w:u w:val="single"/>
        </w:rPr>
        <w:t xml:space="preserve">the first and only </w:t>
      </w:r>
      <w:r>
        <w:rPr>
          <w:rFonts w:ascii="Times New Roman" w:eastAsia="Times New Roman" w:hAnsi="Times New Roman" w:cs="Times New Roman"/>
          <w:b/>
          <w:highlight w:val="green"/>
          <w:u w:val="single"/>
        </w:rPr>
        <w:t>formally</w:t>
      </w:r>
      <w:r>
        <w:rPr>
          <w:rFonts w:ascii="Times New Roman" w:eastAsia="Times New Roman" w:hAnsi="Times New Roman" w:cs="Times New Roman"/>
          <w:highlight w:val="green"/>
          <w:u w:val="single"/>
        </w:rPr>
        <w:t>-</w:t>
      </w:r>
      <w:r>
        <w:rPr>
          <w:rFonts w:ascii="Times New Roman" w:eastAsia="Times New Roman" w:hAnsi="Times New Roman" w:cs="Times New Roman"/>
          <w:b/>
          <w:highlight w:val="green"/>
          <w:u w:val="single"/>
        </w:rPr>
        <w:t>negotiated</w:t>
      </w:r>
      <w:r>
        <w:rPr>
          <w:rFonts w:ascii="Times New Roman" w:eastAsia="Times New Roman" w:hAnsi="Times New Roman" w:cs="Times New Roman"/>
          <w:highlight w:val="green"/>
          <w:u w:val="single"/>
        </w:rPr>
        <w:t xml:space="preserve"> instruments</w:t>
      </w:r>
      <w:r>
        <w:rPr>
          <w:rFonts w:ascii="Times New Roman" w:eastAsia="Times New Roman" w:hAnsi="Times New Roman" w:cs="Times New Roman"/>
          <w:u w:val="single"/>
        </w:rPr>
        <w:t xml:space="preserve"> between unions and corporations </w:t>
      </w:r>
      <w:r>
        <w:rPr>
          <w:rFonts w:ascii="Times New Roman" w:eastAsia="Times New Roman" w:hAnsi="Times New Roman" w:cs="Times New Roman"/>
          <w:highlight w:val="green"/>
          <w:u w:val="single"/>
        </w:rPr>
        <w:t xml:space="preserve">at the </w:t>
      </w:r>
      <w:r>
        <w:rPr>
          <w:rFonts w:ascii="Times New Roman" w:eastAsia="Times New Roman" w:hAnsi="Times New Roman" w:cs="Times New Roman"/>
          <w:b/>
          <w:highlight w:val="green"/>
          <w:u w:val="single"/>
        </w:rPr>
        <w:t>global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level</w:t>
      </w:r>
      <w:r>
        <w:rPr>
          <w:rFonts w:ascii="Times New Roman" w:eastAsia="Times New Roman" w:hAnsi="Times New Roman" w:cs="Times New Roman"/>
          <w:u w:val="single"/>
        </w:rPr>
        <w:t xml:space="preserve"> and a </w:t>
      </w:r>
      <w:r>
        <w:rPr>
          <w:rFonts w:ascii="Times New Roman" w:eastAsia="Times New Roman" w:hAnsi="Times New Roman" w:cs="Times New Roman"/>
          <w:b/>
          <w:u w:val="single"/>
        </w:rPr>
        <w:t>significant</w:t>
      </w:r>
      <w:r>
        <w:rPr>
          <w:rFonts w:ascii="Times New Roman" w:eastAsia="Times New Roman" w:hAnsi="Times New Roman" w:cs="Times New Roman"/>
          <w:u w:val="single"/>
        </w:rPr>
        <w:t xml:space="preserve"> development in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relations</w:t>
      </w:r>
      <w:r>
        <w:rPr>
          <w:rFonts w:ascii="Times New Roman" w:eastAsia="Times New Roman" w:hAnsi="Times New Roman" w:cs="Times New Roman"/>
          <w:u w:val="single"/>
        </w:rPr>
        <w:t>.</w:t>
      </w:r>
      <w:r>
        <w:rPr>
          <w:rFonts w:ascii="Times New Roman" w:eastAsia="Times New Roman" w:hAnsi="Times New Roman" w:cs="Times New Roman"/>
          <w:sz w:val="12"/>
          <w:szCs w:val="12"/>
        </w:rPr>
        <w:t xml:space="preserve">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 2. Context of Framework Agreements: Corporate Social Responsibility While </w:t>
      </w:r>
      <w:r>
        <w:rPr>
          <w:rFonts w:ascii="Times New Roman" w:eastAsia="Times New Roman" w:hAnsi="Times New Roman" w:cs="Times New Roman"/>
          <w:u w:val="single"/>
        </w:rPr>
        <w:t xml:space="preserve">both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codes of conduct and </w:t>
      </w:r>
      <w:r>
        <w:rPr>
          <w:rFonts w:ascii="Times New Roman" w:eastAsia="Times New Roman" w:hAnsi="Times New Roman" w:cs="Times New Roman"/>
          <w:b/>
          <w:u w:val="single"/>
        </w:rPr>
        <w:t>IFAs</w:t>
      </w:r>
      <w:r>
        <w:rPr>
          <w:rFonts w:ascii="Times New Roman" w:eastAsia="Times New Roman" w:hAnsi="Times New Roman" w:cs="Times New Roman"/>
          <w:u w:val="single"/>
        </w:rPr>
        <w:t xml:space="preserve"> can be traced to a </w:t>
      </w:r>
      <w:r>
        <w:rPr>
          <w:rFonts w:ascii="Times New Roman" w:eastAsia="Times New Roman" w:hAnsi="Times New Roman" w:cs="Times New Roman"/>
          <w:b/>
          <w:u w:val="single"/>
        </w:rPr>
        <w:t>consumer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driven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push</w:t>
      </w:r>
      <w:r>
        <w:rPr>
          <w:rFonts w:ascii="Times New Roman" w:eastAsia="Times New Roman" w:hAnsi="Times New Roman" w:cs="Times New Roman"/>
          <w:u w:val="single"/>
        </w:rPr>
        <w:t xml:space="preserve"> for corporate </w:t>
      </w:r>
      <w:r>
        <w:rPr>
          <w:rFonts w:ascii="Times New Roman" w:eastAsia="Times New Roman" w:hAnsi="Times New Roman" w:cs="Times New Roman"/>
          <w:b/>
          <w:u w:val="single"/>
        </w:rPr>
        <w:t>social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responsibility</w:t>
      </w:r>
      <w:r>
        <w:rPr>
          <w:rFonts w:ascii="Times New Roman" w:eastAsia="Times New Roman" w:hAnsi="Times New Roman" w:cs="Times New Roman"/>
          <w:u w:val="single"/>
        </w:rPr>
        <w:t xml:space="preserve">, a key </w:t>
      </w:r>
      <w:r>
        <w:rPr>
          <w:rFonts w:ascii="Times New Roman" w:eastAsia="Times New Roman" w:hAnsi="Times New Roman" w:cs="Times New Roman"/>
          <w:u w:val="single"/>
        </w:rPr>
        <w:lastRenderedPageBreak/>
        <w:t xml:space="preserve">difference separates the two: </w:t>
      </w:r>
      <w:r>
        <w:rPr>
          <w:rFonts w:ascii="Times New Roman" w:eastAsia="Times New Roman" w:hAnsi="Times New Roman" w:cs="Times New Roman"/>
          <w:b/>
          <w:u w:val="single"/>
        </w:rPr>
        <w:t>credibility</w:t>
      </w:r>
      <w:r>
        <w:rPr>
          <w:rFonts w:ascii="Times New Roman" w:eastAsia="Times New Roman" w:hAnsi="Times New Roman" w:cs="Times New Roman"/>
          <w:sz w:val="12"/>
          <w:szCs w:val="12"/>
        </w:rPr>
        <w:t xml:space="preserve">. In the late 1980’s, </w:t>
      </w:r>
      <w:r>
        <w:rPr>
          <w:rFonts w:ascii="Times New Roman" w:eastAsia="Times New Roman" w:hAnsi="Times New Roman" w:cs="Times New Roman"/>
          <w:u w:val="single"/>
        </w:rPr>
        <w:t xml:space="preserve">MNCs in the United States began to respond to campaigns by non-governmental organizations accusing MNCs of international human rights abuses by </w:t>
      </w:r>
      <w:r>
        <w:rPr>
          <w:rFonts w:ascii="Times New Roman" w:eastAsia="Times New Roman" w:hAnsi="Times New Roman" w:cs="Times New Roman"/>
          <w:b/>
          <w:u w:val="single"/>
        </w:rPr>
        <w:t>elaborating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codes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conduct</w:t>
      </w:r>
      <w:r>
        <w:rPr>
          <w:rFonts w:ascii="Times New Roman" w:eastAsia="Times New Roman" w:hAnsi="Times New Roman" w:cs="Times New Roman"/>
          <w:sz w:val="12"/>
          <w:szCs w:val="12"/>
        </w:rPr>
        <w:t xml:space="preserve">.93 </w:t>
      </w:r>
      <w:r>
        <w:rPr>
          <w:rFonts w:ascii="Times New Roman" w:eastAsia="Times New Roman" w:hAnsi="Times New Roman" w:cs="Times New Roman"/>
          <w:u w:val="single"/>
        </w:rPr>
        <w:t>These codes</w:t>
      </w:r>
      <w:r>
        <w:rPr>
          <w:rFonts w:ascii="Times New Roman" w:eastAsia="Times New Roman" w:hAnsi="Times New Roman" w:cs="Times New Roman"/>
          <w:sz w:val="12"/>
          <w:szCs w:val="12"/>
        </w:rPr>
        <w:t xml:space="preserve">, unilaterally written and implemented, </w:t>
      </w:r>
      <w:r>
        <w:rPr>
          <w:rFonts w:ascii="Times New Roman" w:eastAsia="Times New Roman" w:hAnsi="Times New Roman" w:cs="Times New Roman"/>
          <w:u w:val="single"/>
        </w:rPr>
        <w:t xml:space="preserve">tend to be </w:t>
      </w:r>
      <w:r>
        <w:rPr>
          <w:rFonts w:ascii="Times New Roman" w:eastAsia="Times New Roman" w:hAnsi="Times New Roman" w:cs="Times New Roman"/>
          <w:b/>
          <w:u w:val="single"/>
        </w:rPr>
        <w:t>vague</w:t>
      </w:r>
      <w:r>
        <w:rPr>
          <w:rFonts w:ascii="Times New Roman" w:eastAsia="Times New Roman" w:hAnsi="Times New Roman" w:cs="Times New Roman"/>
          <w:u w:val="single"/>
        </w:rPr>
        <w:t xml:space="preserve"> and provide for </w:t>
      </w:r>
      <w:r>
        <w:rPr>
          <w:rFonts w:ascii="Times New Roman" w:eastAsia="Times New Roman" w:hAnsi="Times New Roman" w:cs="Times New Roman"/>
          <w:b/>
          <w:u w:val="single"/>
        </w:rPr>
        <w:t>no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enforcement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mechanism</w:t>
      </w:r>
      <w:r>
        <w:rPr>
          <w:rFonts w:ascii="Times New Roman" w:eastAsia="Times New Roman" w:hAnsi="Times New Roman" w:cs="Times New Roman"/>
          <w:sz w:val="12"/>
          <w:szCs w:val="12"/>
        </w:rPr>
        <w:t xml:space="preserve">.94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voluntary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self</w:t>
      </w:r>
      <w:r>
        <w:rPr>
          <w:rFonts w:ascii="Times New Roman" w:eastAsia="Times New Roman" w:hAnsi="Times New Roman" w:cs="Times New Roman"/>
          <w:u w:val="single"/>
        </w:rPr>
        <w:t>-</w:t>
      </w:r>
      <w:r>
        <w:rPr>
          <w:rFonts w:ascii="Times New Roman" w:eastAsia="Times New Roman" w:hAnsi="Times New Roman" w:cs="Times New Roman"/>
          <w:b/>
          <w:u w:val="single"/>
        </w:rPr>
        <w:t>enforcing</w:t>
      </w:r>
      <w:r>
        <w:rPr>
          <w:rFonts w:ascii="Times New Roman" w:eastAsia="Times New Roman" w:hAnsi="Times New Roman" w:cs="Times New Roman"/>
          <w:u w:val="single"/>
        </w:rPr>
        <w:t xml:space="preserve"> nature of these commitments has led </w:t>
      </w:r>
      <w:r>
        <w:rPr>
          <w:rFonts w:ascii="Times New Roman" w:eastAsia="Times New Roman" w:hAnsi="Times New Roman" w:cs="Times New Roman"/>
          <w:b/>
          <w:u w:val="single"/>
        </w:rPr>
        <w:t>critics</w:t>
      </w:r>
      <w:r>
        <w:rPr>
          <w:rFonts w:ascii="Times New Roman" w:eastAsia="Times New Roman" w:hAnsi="Times New Roman" w:cs="Times New Roman"/>
          <w:u w:val="single"/>
        </w:rPr>
        <w:t xml:space="preserve"> to conclude that they are mere </w:t>
      </w:r>
      <w:r>
        <w:rPr>
          <w:rFonts w:ascii="Times New Roman" w:eastAsia="Times New Roman" w:hAnsi="Times New Roman" w:cs="Times New Roman"/>
          <w:b/>
          <w:u w:val="single"/>
        </w:rPr>
        <w:t>marketing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ploys</w:t>
      </w:r>
      <w:r>
        <w:rPr>
          <w:rFonts w:ascii="Times New Roman" w:eastAsia="Times New Roman" w:hAnsi="Times New Roman" w:cs="Times New Roman"/>
          <w:u w:val="single"/>
        </w:rPr>
        <w:t xml:space="preserve"> lacking in </w:t>
      </w:r>
      <w:r>
        <w:rPr>
          <w:rFonts w:ascii="Times New Roman" w:eastAsia="Times New Roman" w:hAnsi="Times New Roman" w:cs="Times New Roman"/>
          <w:b/>
          <w:u w:val="single"/>
        </w:rPr>
        <w:t>credibility</w:t>
      </w:r>
      <w:r>
        <w:rPr>
          <w:rFonts w:ascii="Times New Roman" w:eastAsia="Times New Roman" w:hAnsi="Times New Roman" w:cs="Times New Roman"/>
          <w:sz w:val="12"/>
          <w:szCs w:val="12"/>
        </w:rPr>
        <w:t xml:space="preserve"> or having any real social impact.95 </w:t>
      </w:r>
      <w:r>
        <w:rPr>
          <w:rFonts w:ascii="Times New Roman" w:eastAsia="Times New Roman" w:hAnsi="Times New Roman" w:cs="Times New Roman"/>
          <w:u w:val="single"/>
        </w:rPr>
        <w:t xml:space="preserve">IFAs were </w:t>
      </w:r>
      <w:r>
        <w:rPr>
          <w:rFonts w:ascii="Times New Roman" w:eastAsia="Times New Roman" w:hAnsi="Times New Roman" w:cs="Times New Roman"/>
          <w:b/>
          <w:u w:val="single"/>
        </w:rPr>
        <w:t>developed</w:t>
      </w:r>
      <w:r>
        <w:rPr>
          <w:rFonts w:ascii="Times New Roman" w:eastAsia="Times New Roman" w:hAnsi="Times New Roman" w:cs="Times New Roman"/>
          <w:sz w:val="12"/>
          <w:szCs w:val="12"/>
        </w:rPr>
        <w:t xml:space="preserve">, in part, as </w:t>
      </w:r>
      <w:r>
        <w:rPr>
          <w:rFonts w:ascii="Times New Roman" w:eastAsia="Times New Roman" w:hAnsi="Times New Roman" w:cs="Times New Roman"/>
          <w:u w:val="single"/>
        </w:rPr>
        <w:t xml:space="preserve">an alternative to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codes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conduct</w:t>
      </w:r>
      <w:r>
        <w:rPr>
          <w:rFonts w:ascii="Times New Roman" w:eastAsia="Times New Roman" w:hAnsi="Times New Roman" w:cs="Times New Roman"/>
          <w:u w:val="single"/>
        </w:rPr>
        <w:t xml:space="preserve"> to raise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sz w:val="12"/>
          <w:szCs w:val="12"/>
        </w:rPr>
        <w:t xml:space="preserve">.96 Unlike unilateral codes, </w:t>
      </w:r>
      <w:r>
        <w:rPr>
          <w:rFonts w:ascii="Times New Roman" w:eastAsia="Times New Roman" w:hAnsi="Times New Roman" w:cs="Times New Roman"/>
          <w:u w:val="single"/>
        </w:rPr>
        <w:t xml:space="preserve">IFAs are </w:t>
      </w:r>
      <w:r>
        <w:rPr>
          <w:rFonts w:ascii="Times New Roman" w:eastAsia="Times New Roman" w:hAnsi="Times New Roman" w:cs="Times New Roman"/>
          <w:b/>
          <w:u w:val="single"/>
        </w:rPr>
        <w:t>negotiated</w:t>
      </w:r>
      <w:r>
        <w:rPr>
          <w:rFonts w:ascii="Times New Roman" w:eastAsia="Times New Roman" w:hAnsi="Times New Roman" w:cs="Times New Roman"/>
          <w:u w:val="single"/>
        </w:rPr>
        <w:t xml:space="preserve"> between the </w:t>
      </w:r>
      <w:r>
        <w:rPr>
          <w:rFonts w:ascii="Times New Roman" w:eastAsia="Times New Roman" w:hAnsi="Times New Roman" w:cs="Times New Roman"/>
          <w:b/>
          <w:u w:val="single"/>
        </w:rPr>
        <w:t>two</w:t>
      </w:r>
      <w:r>
        <w:rPr>
          <w:rFonts w:ascii="Times New Roman" w:eastAsia="Times New Roman" w:hAnsi="Times New Roman" w:cs="Times New Roman"/>
          <w:u w:val="single"/>
        </w:rPr>
        <w:t xml:space="preserve"> principal actors</w:t>
      </w:r>
      <w:r>
        <w:rPr>
          <w:rFonts w:ascii="Times New Roman" w:eastAsia="Times New Roman" w:hAnsi="Times New Roman" w:cs="Times New Roman"/>
          <w:sz w:val="12"/>
          <w:szCs w:val="12"/>
        </w:rPr>
        <w:t>—</w:t>
      </w:r>
      <w:r>
        <w:rPr>
          <w:rFonts w:ascii="Times New Roman" w:eastAsia="Times New Roman" w:hAnsi="Times New Roman" w:cs="Times New Roman"/>
          <w:b/>
          <w:u w:val="single"/>
        </w:rPr>
        <w:t>employers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workers</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in the employment </w:t>
      </w:r>
      <w:r>
        <w:rPr>
          <w:rFonts w:ascii="Times New Roman" w:eastAsia="Times New Roman" w:hAnsi="Times New Roman" w:cs="Times New Roman"/>
          <w:b/>
          <w:u w:val="single"/>
        </w:rPr>
        <w:t>relationship</w:t>
      </w:r>
      <w:r>
        <w:rPr>
          <w:rFonts w:ascii="Times New Roman" w:eastAsia="Times New Roman" w:hAnsi="Times New Roman" w:cs="Times New Roman"/>
          <w:sz w:val="12"/>
          <w:szCs w:val="12"/>
        </w:rPr>
        <w:t>.97 Involvement of the very party the agreement is meant to protect attaches greater meaning and significance to the instrument.98</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w:t>
      </w:r>
      <w:r>
        <w:rPr>
          <w:rFonts w:ascii="Times New Roman" w:eastAsia="Times New Roman" w:hAnsi="Times New Roman" w:cs="Times New Roman"/>
          <w:u w:val="single"/>
        </w:rPr>
        <w:t xml:space="preserve">purpose of IFAs is to </w:t>
      </w:r>
      <w:r>
        <w:rPr>
          <w:rFonts w:ascii="Times New Roman" w:eastAsia="Times New Roman" w:hAnsi="Times New Roman" w:cs="Times New Roman"/>
          <w:b/>
          <w:u w:val="single"/>
        </w:rPr>
        <w:t>promote</w:t>
      </w:r>
      <w:r>
        <w:rPr>
          <w:rFonts w:ascii="Times New Roman" w:eastAsia="Times New Roman" w:hAnsi="Times New Roman" w:cs="Times New Roman"/>
          <w:u w:val="single"/>
        </w:rPr>
        <w:t xml:space="preserve"> fundamental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rights</w:t>
      </w:r>
      <w:r>
        <w:rPr>
          <w:rFonts w:ascii="Times New Roman" w:eastAsia="Times New Roman" w:hAnsi="Times New Roman" w:cs="Times New Roman"/>
          <w:u w:val="single"/>
        </w:rPr>
        <w:t xml:space="preserve"> by </w:t>
      </w:r>
      <w:r>
        <w:rPr>
          <w:rFonts w:ascii="Times New Roman" w:eastAsia="Times New Roman" w:hAnsi="Times New Roman" w:cs="Times New Roman"/>
          <w:b/>
          <w:u w:val="single"/>
        </w:rPr>
        <w:t>regulating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conduct</w:t>
      </w:r>
      <w:r>
        <w:rPr>
          <w:rFonts w:ascii="Times New Roman" w:eastAsia="Times New Roman" w:hAnsi="Times New Roman" w:cs="Times New Roman"/>
          <w:u w:val="single"/>
        </w:rPr>
        <w:t xml:space="preserve"> on a global level</w:t>
      </w:r>
      <w:r>
        <w:rPr>
          <w:rFonts w:ascii="Times New Roman" w:eastAsia="Times New Roman" w:hAnsi="Times New Roman" w:cs="Times New Roman"/>
          <w:sz w:val="12"/>
          <w:szCs w:val="12"/>
        </w:rPr>
        <w:t xml:space="preserve">.99 </w:t>
      </w:r>
      <w:r>
        <w:rPr>
          <w:rFonts w:ascii="Times New Roman" w:eastAsia="Times New Roman" w:hAnsi="Times New Roman" w:cs="Times New Roman"/>
          <w:u w:val="single"/>
        </w:rPr>
        <w:t xml:space="preserve">This brings us to another </w:t>
      </w:r>
      <w:r>
        <w:rPr>
          <w:rFonts w:ascii="Times New Roman" w:eastAsia="Times New Roman" w:hAnsi="Times New Roman" w:cs="Times New Roman"/>
          <w:b/>
          <w:u w:val="single"/>
        </w:rPr>
        <w:t>key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distinction</w:t>
      </w:r>
      <w:r>
        <w:rPr>
          <w:rFonts w:ascii="Times New Roman" w:eastAsia="Times New Roman" w:hAnsi="Times New Roman" w:cs="Times New Roman"/>
          <w:u w:val="single"/>
        </w:rPr>
        <w:t xml:space="preserve"> between corporate codes of conduct and IFAs: their concrete normative content. </w:t>
      </w:r>
      <w:r>
        <w:rPr>
          <w:rFonts w:ascii="Times New Roman" w:eastAsia="Times New Roman" w:hAnsi="Times New Roman" w:cs="Times New Roman"/>
          <w:sz w:val="12"/>
          <w:szCs w:val="12"/>
        </w:rPr>
        <w:t xml:space="preserve">3. Core ILO Principles as the Substantive Content of IFAs Whereas </w:t>
      </w:r>
      <w:r>
        <w:rPr>
          <w:rFonts w:ascii="Times New Roman" w:eastAsia="Times New Roman" w:hAnsi="Times New Roman" w:cs="Times New Roman"/>
          <w:u w:val="single"/>
        </w:rPr>
        <w:t xml:space="preserve">codes tend to be </w:t>
      </w:r>
      <w:r>
        <w:rPr>
          <w:rFonts w:ascii="Times New Roman" w:eastAsia="Times New Roman" w:hAnsi="Times New Roman" w:cs="Times New Roman"/>
          <w:b/>
          <w:u w:val="single"/>
        </w:rPr>
        <w:t>vague</w:t>
      </w:r>
      <w:r>
        <w:rPr>
          <w:rFonts w:ascii="Times New Roman" w:eastAsia="Times New Roman" w:hAnsi="Times New Roman" w:cs="Times New Roman"/>
          <w:u w:val="single"/>
        </w:rPr>
        <w:t xml:space="preserve"> in their commitments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MNCs commit themselves to </w:t>
      </w:r>
      <w:r>
        <w:rPr>
          <w:rFonts w:ascii="Times New Roman" w:eastAsia="Times New Roman" w:hAnsi="Times New Roman" w:cs="Times New Roman"/>
          <w:b/>
          <w:u w:val="single"/>
        </w:rPr>
        <w:t>concrete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norms</w:t>
      </w:r>
      <w:r>
        <w:rPr>
          <w:rFonts w:ascii="Times New Roman" w:eastAsia="Times New Roman" w:hAnsi="Times New Roman" w:cs="Times New Roman"/>
          <w:u w:val="single"/>
        </w:rPr>
        <w:t xml:space="preserve"> through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agreements</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key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areas</w:t>
      </w:r>
      <w:r>
        <w:rPr>
          <w:rFonts w:ascii="Times New Roman" w:eastAsia="Times New Roman" w:hAnsi="Times New Roman" w:cs="Times New Roman"/>
          <w:u w:val="single"/>
        </w:rPr>
        <w:t xml:space="preserve"> of IFAs are the </w:t>
      </w:r>
      <w:r>
        <w:rPr>
          <w:rFonts w:ascii="Times New Roman" w:eastAsia="Times New Roman" w:hAnsi="Times New Roman" w:cs="Times New Roman"/>
          <w:b/>
          <w:u w:val="single"/>
        </w:rPr>
        <w:t>acceptance</w:t>
      </w:r>
      <w:r>
        <w:rPr>
          <w:rFonts w:ascii="Times New Roman" w:eastAsia="Times New Roman" w:hAnsi="Times New Roman" w:cs="Times New Roman"/>
          <w:u w:val="single"/>
        </w:rPr>
        <w:t xml:space="preserve"> of the four core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sz w:val="12"/>
          <w:szCs w:val="12"/>
        </w:rPr>
        <w:t xml:space="preserve">,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 As previously discussed, </w:t>
      </w:r>
      <w:r>
        <w:rPr>
          <w:rFonts w:ascii="Times New Roman" w:eastAsia="Times New Roman" w:hAnsi="Times New Roman" w:cs="Times New Roman"/>
          <w:u w:val="single"/>
        </w:rPr>
        <w:t xml:space="preserve">ILO standards are the </w:t>
      </w:r>
      <w:r>
        <w:rPr>
          <w:rFonts w:ascii="Times New Roman" w:eastAsia="Times New Roman" w:hAnsi="Times New Roman" w:cs="Times New Roman"/>
          <w:b/>
          <w:u w:val="single"/>
        </w:rPr>
        <w:t>principal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source</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norms</w:t>
      </w:r>
      <w:r>
        <w:rPr>
          <w:rFonts w:ascii="Times New Roman" w:eastAsia="Times New Roman" w:hAnsi="Times New Roman" w:cs="Times New Roman"/>
          <w:sz w:val="12"/>
          <w:szCs w:val="12"/>
        </w:rPr>
        <w:t xml:space="preserve">.103 ILO </w:t>
      </w:r>
      <w:r>
        <w:rPr>
          <w:rFonts w:ascii="Times New Roman" w:eastAsia="Times New Roman" w:hAnsi="Times New Roman" w:cs="Times New Roman"/>
          <w:u w:val="single"/>
        </w:rPr>
        <w:t xml:space="preserve">Conventions 87 and 98 are perhaps the most </w:t>
      </w:r>
      <w:r>
        <w:rPr>
          <w:rFonts w:ascii="Times New Roman" w:eastAsia="Times New Roman" w:hAnsi="Times New Roman" w:cs="Times New Roman"/>
          <w:b/>
          <w:u w:val="single"/>
        </w:rPr>
        <w:t>important</w:t>
      </w:r>
      <w:r>
        <w:rPr>
          <w:rFonts w:ascii="Times New Roman" w:eastAsia="Times New Roman" w:hAnsi="Times New Roman" w:cs="Times New Roman"/>
          <w:u w:val="single"/>
        </w:rPr>
        <w:t xml:space="preserve"> of ILO principles since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organize</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bargain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collectively</w:t>
      </w:r>
      <w:r>
        <w:rPr>
          <w:rFonts w:ascii="Times New Roman" w:eastAsia="Times New Roman" w:hAnsi="Times New Roman" w:cs="Times New Roman"/>
          <w:u w:val="single"/>
        </w:rPr>
        <w:t xml:space="preserve"> is essential to the </w:t>
      </w:r>
      <w:r>
        <w:rPr>
          <w:rFonts w:ascii="Times New Roman" w:eastAsia="Times New Roman" w:hAnsi="Times New Roman" w:cs="Times New Roman"/>
          <w:b/>
          <w:u w:val="single"/>
        </w:rPr>
        <w:t>defense</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working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conditions</w:t>
      </w:r>
      <w:r>
        <w:rPr>
          <w:rFonts w:ascii="Times New Roman" w:eastAsia="Times New Roman" w:hAnsi="Times New Roman" w:cs="Times New Roman"/>
          <w:sz w:val="12"/>
          <w:szCs w:val="12"/>
        </w:rPr>
        <w:t xml:space="preserve"> like wages, hours, and health and safety </w:t>
      </w:r>
      <w:r>
        <w:rPr>
          <w:rFonts w:ascii="Times New Roman" w:eastAsia="Times New Roman" w:hAnsi="Times New Roman" w:cs="Times New Roman"/>
          <w:u w:val="single"/>
        </w:rPr>
        <w:t xml:space="preserve">through the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process</w:t>
      </w:r>
      <w:r>
        <w:rPr>
          <w:rFonts w:ascii="Times New Roman" w:eastAsia="Times New Roman" w:hAnsi="Times New Roman" w:cs="Times New Roman"/>
          <w:sz w:val="12"/>
          <w:szCs w:val="12"/>
        </w:rPr>
        <w:t xml:space="preserve">.104 4. Scope of IFAs, MNCs and Supply Chains 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 III. ANALYSIS The principal weapon workers </w:t>
      </w:r>
      <w:proofErr w:type="gramStart"/>
      <w:r>
        <w:rPr>
          <w:rFonts w:ascii="Times New Roman" w:eastAsia="Times New Roman" w:hAnsi="Times New Roman" w:cs="Times New Roman"/>
          <w:sz w:val="12"/>
          <w:szCs w:val="12"/>
        </w:rPr>
        <w:t>have to</w:t>
      </w:r>
      <w:proofErr w:type="gramEnd"/>
      <w:r>
        <w:rPr>
          <w:rFonts w:ascii="Times New Roman" w:eastAsia="Times New Roman" w:hAnsi="Times New Roman" w:cs="Times New Roman"/>
          <w:sz w:val="12"/>
          <w:szCs w:val="12"/>
        </w:rPr>
        <w:t xml:space="preserve"> leverage their bargaining power is the strike.109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policy</w:t>
      </w:r>
      <w:r>
        <w:rPr>
          <w:rFonts w:ascii="Times New Roman" w:eastAsia="Times New Roman" w:hAnsi="Times New Roman" w:cs="Times New Roman"/>
          <w:u w:val="single"/>
        </w:rPr>
        <w:t xml:space="preserve"> renders [strikes] this weapon almost </w:t>
      </w:r>
      <w:r>
        <w:rPr>
          <w:rFonts w:ascii="Times New Roman" w:eastAsia="Times New Roman" w:hAnsi="Times New Roman" w:cs="Times New Roman"/>
          <w:b/>
          <w:u w:val="single"/>
        </w:rPr>
        <w:t>meaningless</w:t>
      </w:r>
      <w:r>
        <w:rPr>
          <w:rFonts w:ascii="Times New Roman" w:eastAsia="Times New Roman" w:hAnsi="Times New Roman" w:cs="Times New Roman"/>
          <w:u w:val="single"/>
        </w:rPr>
        <w:t xml:space="preserve"> by </w:t>
      </w:r>
      <w:r>
        <w:rPr>
          <w:rFonts w:ascii="Times New Roman" w:eastAsia="Times New Roman" w:hAnsi="Times New Roman" w:cs="Times New Roman"/>
          <w:b/>
          <w:u w:val="single"/>
        </w:rPr>
        <w:t>subjecting</w:t>
      </w:r>
      <w:r>
        <w:rPr>
          <w:rFonts w:ascii="Times New Roman" w:eastAsia="Times New Roman" w:hAnsi="Times New Roman" w:cs="Times New Roman"/>
          <w:u w:val="single"/>
        </w:rPr>
        <w:t xml:space="preserve"> workers that employ it to a risk of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loss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This practice </w:t>
      </w:r>
      <w:r>
        <w:rPr>
          <w:rFonts w:ascii="Times New Roman" w:eastAsia="Times New Roman" w:hAnsi="Times New Roman" w:cs="Times New Roman"/>
          <w:b/>
          <w:u w:val="single"/>
        </w:rPr>
        <w:t>deviates</w:t>
      </w:r>
      <w:r>
        <w:rPr>
          <w:rFonts w:ascii="Times New Roman" w:eastAsia="Times New Roman" w:hAnsi="Times New Roman" w:cs="Times New Roman"/>
          <w:u w:val="single"/>
        </w:rPr>
        <w:t xml:space="preserve"> from international norms on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association</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organize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and bargain collectively</w:t>
      </w:r>
      <w:r>
        <w:rPr>
          <w:rFonts w:ascii="Times New Roman" w:eastAsia="Times New Roman" w:hAnsi="Times New Roman" w:cs="Times New Roman"/>
          <w:sz w:val="12"/>
          <w:szCs w:val="12"/>
        </w:rPr>
        <w:t xml:space="preserve">, as enunciated in Conventions 87 and 98, and reaffirmed in the ILO 1998 Declaration to the point of rendering the right to strike a mere freedom to strike.110 Fortunately, </w:t>
      </w:r>
      <w:r>
        <w:rPr>
          <w:rFonts w:ascii="Times New Roman" w:eastAsia="Times New Roman" w:hAnsi="Times New Roman" w:cs="Times New Roman"/>
          <w:u w:val="single"/>
        </w:rPr>
        <w:t xml:space="preserve">IFAs have the potential to bring many U.S. operating companies into </w:t>
      </w:r>
      <w:r>
        <w:rPr>
          <w:rFonts w:ascii="Times New Roman" w:eastAsia="Times New Roman" w:hAnsi="Times New Roman" w:cs="Times New Roman"/>
          <w:b/>
          <w:u w:val="single"/>
        </w:rPr>
        <w:t>compliance</w:t>
      </w:r>
      <w:r>
        <w:rPr>
          <w:rFonts w:ascii="Times New Roman" w:eastAsia="Times New Roman" w:hAnsi="Times New Roman" w:cs="Times New Roman"/>
          <w:u w:val="single"/>
        </w:rPr>
        <w:t xml:space="preserve"> with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u w:val="single"/>
        </w:rPr>
        <w:t xml:space="preserve"> on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strike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which </w:t>
      </w:r>
      <w:r>
        <w:rPr>
          <w:rFonts w:ascii="Times New Roman" w:eastAsia="Times New Roman" w:hAnsi="Times New Roman" w:cs="Times New Roman"/>
          <w:b/>
          <w:u w:val="single"/>
        </w:rPr>
        <w:t>prohibits</w:t>
      </w:r>
      <w:r>
        <w:rPr>
          <w:rFonts w:ascii="Times New Roman" w:eastAsia="Times New Roman" w:hAnsi="Times New Roman" w:cs="Times New Roman"/>
          <w:u w:val="single"/>
        </w:rPr>
        <w:t xml:space="preserve"> the use of permanent </w:t>
      </w:r>
      <w:r>
        <w:rPr>
          <w:rFonts w:ascii="Times New Roman" w:eastAsia="Times New Roman" w:hAnsi="Times New Roman" w:cs="Times New Roman"/>
          <w:b/>
          <w:u w:val="single"/>
        </w:rPr>
        <w:t>replacements</w:t>
      </w:r>
      <w:r>
        <w:rPr>
          <w:rFonts w:ascii="Times New Roman" w:eastAsia="Times New Roman" w:hAnsi="Times New Roman" w:cs="Times New Roman"/>
          <w:u w:val="single"/>
        </w:rPr>
        <w:t xml:space="preserve">. </w:t>
      </w:r>
      <w:r>
        <w:rPr>
          <w:rFonts w:ascii="Times New Roman" w:eastAsia="Times New Roman" w:hAnsi="Times New Roman" w:cs="Times New Roman"/>
          <w:sz w:val="12"/>
          <w:szCs w:val="12"/>
        </w:rPr>
        <w:t xml:space="preserve">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 A. </w:t>
      </w:r>
      <w:r>
        <w:rPr>
          <w:rFonts w:ascii="Times New Roman" w:eastAsia="Times New Roman" w:hAnsi="Times New Roman" w:cs="Times New Roman"/>
          <w:u w:val="single"/>
        </w:rPr>
        <w:t xml:space="preserve">Interference with the Right to Strike is an </w:t>
      </w:r>
      <w:r>
        <w:rPr>
          <w:rFonts w:ascii="Times New Roman" w:eastAsia="Times New Roman" w:hAnsi="Times New Roman" w:cs="Times New Roman"/>
          <w:b/>
          <w:u w:val="single"/>
        </w:rPr>
        <w:t>Abridgement</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ILO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Principles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Collective bargaining is the mechanism through which workers present their demands to an employer and</w:t>
      </w:r>
      <w:r>
        <w:rPr>
          <w:rFonts w:ascii="Times New Roman" w:eastAsia="Times New Roman" w:hAnsi="Times New Roman" w:cs="Times New Roman"/>
          <w:sz w:val="12"/>
          <w:szCs w:val="12"/>
        </w:rPr>
        <w:t xml:space="preserve">, through negotiations, </w:t>
      </w:r>
      <w:r>
        <w:rPr>
          <w:rFonts w:ascii="Times New Roman" w:eastAsia="Times New Roman" w:hAnsi="Times New Roman" w:cs="Times New Roman"/>
          <w:u w:val="single"/>
        </w:rPr>
        <w:t xml:space="preserve">determine the </w:t>
      </w:r>
      <w:r>
        <w:rPr>
          <w:rFonts w:ascii="Times New Roman" w:eastAsia="Times New Roman" w:hAnsi="Times New Roman" w:cs="Times New Roman"/>
          <w:b/>
          <w:u w:val="single"/>
        </w:rPr>
        <w:t>working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conditions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terms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employment</w:t>
      </w:r>
      <w:r>
        <w:rPr>
          <w:rFonts w:ascii="Times New Roman" w:eastAsia="Times New Roman" w:hAnsi="Times New Roman" w:cs="Times New Roman"/>
          <w:sz w:val="12"/>
          <w:szCs w:val="12"/>
        </w:rPr>
        <w:t xml:space="preserve">.111 The right to </w:t>
      </w:r>
      <w:r>
        <w:rPr>
          <w:rFonts w:ascii="Times New Roman" w:eastAsia="Times New Roman" w:hAnsi="Times New Roman" w:cs="Times New Roman"/>
          <w:u w:val="single"/>
        </w:rPr>
        <w:t xml:space="preserve">strike arises most often in the </w:t>
      </w:r>
      <w:r>
        <w:rPr>
          <w:rFonts w:ascii="Times New Roman" w:eastAsia="Times New Roman" w:hAnsi="Times New Roman" w:cs="Times New Roman"/>
          <w:b/>
          <w:u w:val="single"/>
        </w:rPr>
        <w:t>context</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though as a </w:t>
      </w:r>
      <w:r>
        <w:rPr>
          <w:rFonts w:ascii="Times New Roman" w:eastAsia="Times New Roman" w:hAnsi="Times New Roman" w:cs="Times New Roman"/>
          <w:b/>
          <w:u w:val="single"/>
        </w:rPr>
        <w:t>weapon</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last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resort</w:t>
      </w:r>
      <w:r>
        <w:rPr>
          <w:rFonts w:ascii="Times New Roman" w:eastAsia="Times New Roman" w:hAnsi="Times New Roman" w:cs="Times New Roman"/>
          <w:sz w:val="12"/>
          <w:szCs w:val="12"/>
        </w:rPr>
        <w:t xml:space="preserve">.112 </w:t>
      </w:r>
      <w:r>
        <w:rPr>
          <w:rFonts w:ascii="Times New Roman" w:eastAsia="Times New Roman" w:hAnsi="Times New Roman" w:cs="Times New Roman"/>
          <w:u w:val="single"/>
        </w:rPr>
        <w:t xml:space="preserve">The employment relationship is an </w:t>
      </w:r>
      <w:r>
        <w:rPr>
          <w:rFonts w:ascii="Times New Roman" w:eastAsia="Times New Roman" w:hAnsi="Times New Roman" w:cs="Times New Roman"/>
          <w:b/>
          <w:u w:val="single"/>
        </w:rPr>
        <w:t>economic</w:t>
      </w:r>
      <w:r>
        <w:rPr>
          <w:rFonts w:ascii="Times New Roman" w:eastAsia="Times New Roman" w:hAnsi="Times New Roman" w:cs="Times New Roman"/>
          <w:u w:val="single"/>
        </w:rPr>
        <w:t xml:space="preserve"> one</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with most workers’ demands </w:t>
      </w:r>
      <w:r>
        <w:rPr>
          <w:rFonts w:ascii="Times New Roman" w:eastAsia="Times New Roman" w:hAnsi="Times New Roman" w:cs="Times New Roman"/>
          <w:b/>
          <w:u w:val="single"/>
        </w:rPr>
        <w:t>encompassing</w:t>
      </w:r>
      <w:r>
        <w:rPr>
          <w:rFonts w:ascii="Times New Roman" w:eastAsia="Times New Roman" w:hAnsi="Times New Roman" w:cs="Times New Roman"/>
          <w:u w:val="single"/>
        </w:rPr>
        <w:t xml:space="preserve"> improved pay or other working conditions.</w:t>
      </w:r>
      <w:r>
        <w:rPr>
          <w:rFonts w:ascii="Times New Roman" w:eastAsia="Times New Roman" w:hAnsi="Times New Roman" w:cs="Times New Roman"/>
          <w:sz w:val="12"/>
          <w:szCs w:val="12"/>
        </w:rPr>
        <w:t xml:space="preserve">113 To bring balance to the employment relationship at the bargaining table, </w:t>
      </w:r>
      <w:r>
        <w:rPr>
          <w:rFonts w:ascii="Times New Roman" w:eastAsia="Times New Roman" w:hAnsi="Times New Roman" w:cs="Times New Roman"/>
          <w:u w:val="single"/>
        </w:rPr>
        <w:t xml:space="preserve">one of the </w:t>
      </w:r>
      <w:r>
        <w:rPr>
          <w:rFonts w:ascii="Times New Roman" w:eastAsia="Times New Roman" w:hAnsi="Times New Roman" w:cs="Times New Roman"/>
          <w:b/>
          <w:u w:val="single"/>
        </w:rPr>
        <w:t>primary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weapons</w:t>
      </w:r>
      <w:r>
        <w:rPr>
          <w:rFonts w:ascii="Times New Roman" w:eastAsia="Times New Roman" w:hAnsi="Times New Roman" w:cs="Times New Roman"/>
          <w:u w:val="single"/>
        </w:rPr>
        <w:t xml:space="preserve"> available to workers in defending their interests is the threat of </w:t>
      </w:r>
      <w:r>
        <w:rPr>
          <w:rFonts w:ascii="Times New Roman" w:eastAsia="Times New Roman" w:hAnsi="Times New Roman" w:cs="Times New Roman"/>
          <w:b/>
          <w:u w:val="single"/>
        </w:rPr>
        <w:t>withholding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to inflict costs upon the employer</w:t>
      </w:r>
      <w:r>
        <w:rPr>
          <w:rFonts w:ascii="Times New Roman" w:eastAsia="Times New Roman" w:hAnsi="Times New Roman" w:cs="Times New Roman"/>
          <w:sz w:val="12"/>
          <w:szCs w:val="12"/>
        </w:rPr>
        <w:t xml:space="preserve">.114 The </w:t>
      </w:r>
      <w:r>
        <w:rPr>
          <w:rFonts w:ascii="Times New Roman" w:eastAsia="Times New Roman" w:hAnsi="Times New Roman" w:cs="Times New Roman"/>
          <w:u w:val="single"/>
        </w:rPr>
        <w:t xml:space="preserve">principle of the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as a </w:t>
      </w:r>
      <w:r>
        <w:rPr>
          <w:rFonts w:ascii="Times New Roman" w:eastAsia="Times New Roman" w:hAnsi="Times New Roman" w:cs="Times New Roman"/>
          <w:b/>
          <w:u w:val="single"/>
        </w:rPr>
        <w:t>legitimate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means</w:t>
      </w:r>
      <w:r>
        <w:rPr>
          <w:rFonts w:ascii="Times New Roman" w:eastAsia="Times New Roman" w:hAnsi="Times New Roman" w:cs="Times New Roman"/>
          <w:u w:val="single"/>
        </w:rPr>
        <w:t xml:space="preserve"> of action taken by workers’ organizations is </w:t>
      </w:r>
      <w:r>
        <w:rPr>
          <w:rFonts w:ascii="Times New Roman" w:eastAsia="Times New Roman" w:hAnsi="Times New Roman" w:cs="Times New Roman"/>
          <w:b/>
          <w:u w:val="single"/>
        </w:rPr>
        <w:t>widely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recognized</w:t>
      </w:r>
      <w:r>
        <w:rPr>
          <w:rFonts w:ascii="Times New Roman" w:eastAsia="Times New Roman" w:hAnsi="Times New Roman" w:cs="Times New Roman"/>
          <w:u w:val="single"/>
        </w:rPr>
        <w:t xml:space="preserve"> in countries</w:t>
      </w:r>
      <w:r>
        <w:rPr>
          <w:rFonts w:ascii="Times New Roman" w:eastAsia="Times New Roman" w:hAnsi="Times New Roman" w:cs="Times New Roman"/>
          <w:sz w:val="12"/>
          <w:szCs w:val="12"/>
        </w:rPr>
        <w:t xml:space="preserve"> throughout the world, almost to the point of universal recognition.115 The ILO Committee on Freedom of Association holds the position that the right to strike is a basic consequence of the right to organize.116 </w:t>
      </w:r>
      <w:r>
        <w:rPr>
          <w:rFonts w:ascii="Times New Roman" w:eastAsia="Times New Roman" w:hAnsi="Times New Roman" w:cs="Times New Roman"/>
          <w:b/>
          <w:u w:val="single"/>
        </w:rPr>
        <w:t>Interference</w:t>
      </w:r>
      <w:r>
        <w:rPr>
          <w:rFonts w:ascii="Times New Roman" w:eastAsia="Times New Roman" w:hAnsi="Times New Roman" w:cs="Times New Roman"/>
          <w:u w:val="single"/>
        </w:rPr>
        <w:t xml:space="preserve"> or </w:t>
      </w:r>
      <w:r>
        <w:rPr>
          <w:rFonts w:ascii="Times New Roman" w:eastAsia="Times New Roman" w:hAnsi="Times New Roman" w:cs="Times New Roman"/>
          <w:b/>
          <w:u w:val="single"/>
        </w:rPr>
        <w:t>impairment</w:t>
      </w:r>
      <w:r>
        <w:rPr>
          <w:rFonts w:ascii="Times New Roman" w:eastAsia="Times New Roman" w:hAnsi="Times New Roman" w:cs="Times New Roman"/>
          <w:u w:val="single"/>
        </w:rPr>
        <w:t xml:space="preserve"> of the right to strike is </w:t>
      </w:r>
      <w:r>
        <w:rPr>
          <w:rFonts w:ascii="Times New Roman" w:eastAsia="Times New Roman" w:hAnsi="Times New Roman" w:cs="Times New Roman"/>
          <w:b/>
          <w:u w:val="single"/>
        </w:rPr>
        <w:t>inconsistent</w:t>
      </w:r>
      <w:r>
        <w:rPr>
          <w:rFonts w:ascii="Times New Roman" w:eastAsia="Times New Roman" w:hAnsi="Times New Roman" w:cs="Times New Roman"/>
          <w:u w:val="single"/>
        </w:rPr>
        <w:t xml:space="preserve"> with Articles 3, 8, and 10 of Convention 87 guaranteeing workers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association</w:t>
      </w:r>
      <w:r>
        <w:rPr>
          <w:rFonts w:ascii="Times New Roman" w:eastAsia="Times New Roman" w:hAnsi="Times New Roman" w:cs="Times New Roman"/>
          <w:u w:val="single"/>
        </w:rPr>
        <w:t xml:space="preserve"> and the right to take </w:t>
      </w:r>
      <w:r>
        <w:rPr>
          <w:rFonts w:ascii="Times New Roman" w:eastAsia="Times New Roman" w:hAnsi="Times New Roman" w:cs="Times New Roman"/>
          <w:b/>
          <w:u w:val="single"/>
        </w:rPr>
        <w:t>concerted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actions</w:t>
      </w:r>
      <w:r>
        <w:rPr>
          <w:rFonts w:ascii="Times New Roman" w:eastAsia="Times New Roman" w:hAnsi="Times New Roman" w:cs="Times New Roman"/>
          <w:u w:val="single"/>
        </w:rPr>
        <w:t xml:space="preserve"> to further their interests</w:t>
      </w:r>
      <w:r>
        <w:rPr>
          <w:rFonts w:ascii="Times New Roman" w:eastAsia="Times New Roman" w:hAnsi="Times New Roman" w:cs="Times New Roman"/>
          <w:sz w:val="12"/>
          <w:szCs w:val="12"/>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Pr>
          <w:rFonts w:ascii="Times New Roman" w:eastAsia="Times New Roman" w:hAnsi="Times New Roman" w:cs="Times New Roman"/>
          <w:u w:val="single"/>
        </w:rPr>
        <w:t>When read together with Article 10</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Article 3 </w:t>
      </w:r>
      <w:r>
        <w:rPr>
          <w:rFonts w:ascii="Times New Roman" w:eastAsia="Times New Roman" w:hAnsi="Times New Roman" w:cs="Times New Roman"/>
          <w:b/>
          <w:u w:val="single"/>
        </w:rPr>
        <w:t>protects</w:t>
      </w:r>
      <w:r>
        <w:rPr>
          <w:rFonts w:ascii="Times New Roman" w:eastAsia="Times New Roman" w:hAnsi="Times New Roman" w:cs="Times New Roman"/>
          <w:u w:val="single"/>
        </w:rPr>
        <w:t xml:space="preserve"> activities and </w:t>
      </w:r>
      <w:r>
        <w:rPr>
          <w:rFonts w:ascii="Times New Roman" w:eastAsia="Times New Roman" w:hAnsi="Times New Roman" w:cs="Times New Roman"/>
          <w:b/>
          <w:u w:val="single"/>
        </w:rPr>
        <w:t>actions</w:t>
      </w:r>
      <w:r>
        <w:rPr>
          <w:rFonts w:ascii="Times New Roman" w:eastAsia="Times New Roman" w:hAnsi="Times New Roman" w:cs="Times New Roman"/>
          <w:u w:val="single"/>
        </w:rPr>
        <w:t xml:space="preserve"> that are designed to further and defend the </w:t>
      </w:r>
      <w:r>
        <w:rPr>
          <w:rFonts w:ascii="Times New Roman" w:eastAsia="Times New Roman" w:hAnsi="Times New Roman" w:cs="Times New Roman"/>
          <w:b/>
          <w:u w:val="single"/>
        </w:rPr>
        <w:t>interests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workers</w:t>
      </w:r>
      <w:r>
        <w:rPr>
          <w:rFonts w:ascii="Times New Roman" w:eastAsia="Times New Roman" w:hAnsi="Times New Roman" w:cs="Times New Roman"/>
          <w:sz w:val="12"/>
          <w:szCs w:val="12"/>
        </w:rPr>
        <w:t xml:space="preserve">. Recall that </w:t>
      </w:r>
      <w:r>
        <w:rPr>
          <w:rFonts w:ascii="Times New Roman" w:eastAsia="Times New Roman" w:hAnsi="Times New Roman" w:cs="Times New Roman"/>
          <w:u w:val="single"/>
        </w:rPr>
        <w:t xml:space="preserve">strikes are </w:t>
      </w:r>
      <w:r>
        <w:rPr>
          <w:rFonts w:ascii="Times New Roman" w:eastAsia="Times New Roman" w:hAnsi="Times New Roman" w:cs="Times New Roman"/>
          <w:b/>
          <w:u w:val="single"/>
        </w:rPr>
        <w:t>recognized</w:t>
      </w:r>
      <w:r>
        <w:rPr>
          <w:rFonts w:ascii="Times New Roman" w:eastAsia="Times New Roman" w:hAnsi="Times New Roman" w:cs="Times New Roman"/>
          <w:u w:val="single"/>
        </w:rPr>
        <w:t xml:space="preserve"> as an </w:t>
      </w:r>
      <w:r>
        <w:rPr>
          <w:rFonts w:ascii="Times New Roman" w:eastAsia="Times New Roman" w:hAnsi="Times New Roman" w:cs="Times New Roman"/>
          <w:b/>
          <w:u w:val="single"/>
        </w:rPr>
        <w:t>essential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means</w:t>
      </w:r>
      <w:r>
        <w:rPr>
          <w:rFonts w:ascii="Times New Roman" w:eastAsia="Times New Roman" w:hAnsi="Times New Roman" w:cs="Times New Roman"/>
          <w:u w:val="single"/>
        </w:rPr>
        <w:t xml:space="preserve"> through which workers further and defend their </w:t>
      </w:r>
      <w:r>
        <w:rPr>
          <w:rFonts w:ascii="Times New Roman" w:eastAsia="Times New Roman" w:hAnsi="Times New Roman" w:cs="Times New Roman"/>
          <w:u w:val="single"/>
        </w:rPr>
        <w:lastRenderedPageBreak/>
        <w:t>interests</w:t>
      </w:r>
      <w:r>
        <w:rPr>
          <w:rFonts w:ascii="Times New Roman" w:eastAsia="Times New Roman" w:hAnsi="Times New Roman" w:cs="Times New Roman"/>
          <w:sz w:val="12"/>
          <w:szCs w:val="12"/>
        </w:rPr>
        <w:t xml:space="preserve">.119 </w:t>
      </w:r>
      <w:r>
        <w:rPr>
          <w:rFonts w:ascii="Times New Roman" w:eastAsia="Times New Roman" w:hAnsi="Times New Roman" w:cs="Times New Roman"/>
          <w:u w:val="single"/>
        </w:rPr>
        <w:t xml:space="preserve">Article 8 declares that </w:t>
      </w:r>
      <w:r>
        <w:rPr>
          <w:rFonts w:ascii="Times New Roman" w:eastAsia="Times New Roman" w:hAnsi="Times New Roman" w:cs="Times New Roman"/>
          <w:b/>
          <w:u w:val="single"/>
        </w:rPr>
        <w:t>no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law</w:t>
      </w:r>
      <w:r>
        <w:rPr>
          <w:rFonts w:ascii="Times New Roman" w:eastAsia="Times New Roman" w:hAnsi="Times New Roman" w:cs="Times New Roman"/>
          <w:u w:val="single"/>
        </w:rPr>
        <w:t xml:space="preserve"> may </w:t>
      </w:r>
      <w:r>
        <w:rPr>
          <w:rFonts w:ascii="Times New Roman" w:eastAsia="Times New Roman" w:hAnsi="Times New Roman" w:cs="Times New Roman"/>
          <w:b/>
          <w:u w:val="single"/>
        </w:rPr>
        <w:t>impair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the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guarantees</w:t>
      </w:r>
      <w:r>
        <w:rPr>
          <w:rFonts w:ascii="Times New Roman" w:eastAsia="Times New Roman" w:hAnsi="Times New Roman" w:cs="Times New Roman"/>
          <w:u w:val="single"/>
        </w:rPr>
        <w:t xml:space="preserve"> of the Convention</w:t>
      </w:r>
      <w:r>
        <w:rPr>
          <w:rFonts w:ascii="Times New Roman" w:eastAsia="Times New Roman" w:hAnsi="Times New Roman" w:cs="Times New Roman"/>
          <w:sz w:val="12"/>
          <w:szCs w:val="12"/>
        </w:rPr>
        <w:t xml:space="preserve">.120 Because </w:t>
      </w:r>
      <w:r>
        <w:rPr>
          <w:rFonts w:ascii="Times New Roman" w:eastAsia="Times New Roman" w:hAnsi="Times New Roman" w:cs="Times New Roman"/>
          <w:u w:val="single"/>
        </w:rPr>
        <w:t xml:space="preserve">strike action falls under the </w:t>
      </w:r>
      <w:r>
        <w:rPr>
          <w:rFonts w:ascii="Times New Roman" w:eastAsia="Times New Roman" w:hAnsi="Times New Roman" w:cs="Times New Roman"/>
          <w:b/>
          <w:u w:val="single"/>
        </w:rPr>
        <w:t>activities</w:t>
      </w:r>
      <w:r>
        <w:rPr>
          <w:rFonts w:ascii="Times New Roman" w:eastAsia="Times New Roman" w:hAnsi="Times New Roman" w:cs="Times New Roman"/>
          <w:u w:val="single"/>
        </w:rPr>
        <w:t xml:space="preserve"> protected by Article 3, which are aimed at </w:t>
      </w:r>
      <w:r>
        <w:rPr>
          <w:rFonts w:ascii="Times New Roman" w:eastAsia="Times New Roman" w:hAnsi="Times New Roman" w:cs="Times New Roman"/>
          <w:b/>
          <w:u w:val="single"/>
        </w:rPr>
        <w:t>furthering</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defending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workers’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interests</w:t>
      </w:r>
      <w:r>
        <w:rPr>
          <w:rFonts w:ascii="Times New Roman" w:eastAsia="Times New Roman" w:hAnsi="Times New Roman" w:cs="Times New Roman"/>
          <w:u w:val="single"/>
        </w:rPr>
        <w:t xml:space="preserve">, limitations on the right to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may contravene Conventions 87 and 98.</w:t>
      </w:r>
      <w:r>
        <w:rPr>
          <w:rFonts w:ascii="Times New Roman" w:eastAsia="Times New Roman" w:hAnsi="Times New Roman" w:cs="Times New Roman"/>
          <w:sz w:val="12"/>
          <w:szCs w:val="12"/>
        </w:rPr>
        <w:t xml:space="preserve">121 This subsection addresses the lawful practice of hiring of permanent replacements for striking workers in the United States as it relates to ILO principles. 1. The Use of Permanent Strike Replacements Reduces the ‘Right’ to Strike to the Unprotected ‘Freedom’ to Strike 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 The Mackay doctrine, </w:t>
      </w:r>
      <w:r>
        <w:rPr>
          <w:rFonts w:ascii="Times New Roman" w:eastAsia="Times New Roman" w:hAnsi="Times New Roman" w:cs="Times New Roman"/>
          <w:u w:val="single"/>
        </w:rPr>
        <w:t xml:space="preserve">permitting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u w:val="single"/>
        </w:rPr>
        <w:t xml:space="preserve"> of strikers renders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a </w:t>
      </w:r>
      <w:r>
        <w:rPr>
          <w:rFonts w:ascii="Times New Roman" w:eastAsia="Times New Roman" w:hAnsi="Times New Roman" w:cs="Times New Roman"/>
          <w:b/>
          <w:u w:val="single"/>
        </w:rPr>
        <w:t>mere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privilege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or </w:t>
      </w:r>
      <w:r>
        <w:rPr>
          <w:rFonts w:ascii="Times New Roman" w:eastAsia="Times New Roman" w:hAnsi="Times New Roman" w:cs="Times New Roman"/>
          <w:b/>
          <w:u w:val="single"/>
        </w:rPr>
        <w:t>freedom</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because it removes </w:t>
      </w:r>
      <w:r>
        <w:rPr>
          <w:rFonts w:ascii="Times New Roman" w:eastAsia="Times New Roman" w:hAnsi="Times New Roman" w:cs="Times New Roman"/>
          <w:b/>
          <w:u w:val="single"/>
        </w:rPr>
        <w:t>meaningful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protection</w:t>
      </w:r>
      <w:r>
        <w:rPr>
          <w:rFonts w:ascii="Times New Roman" w:eastAsia="Times New Roman" w:hAnsi="Times New Roman" w:cs="Times New Roman"/>
          <w:u w:val="single"/>
        </w:rPr>
        <w:t xml:space="preserve"> of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by stripping employers of a duty to refrain from interference with striking</w:t>
      </w:r>
      <w:r>
        <w:rPr>
          <w:rFonts w:ascii="Times New Roman" w:eastAsia="Times New Roman" w:hAnsi="Times New Roman" w:cs="Times New Roman"/>
          <w:sz w:val="12"/>
          <w:szCs w:val="12"/>
        </w:rPr>
        <w:t xml:space="preserve">.125 Wesley </w:t>
      </w:r>
      <w:proofErr w:type="spellStart"/>
      <w:r>
        <w:rPr>
          <w:rFonts w:ascii="Times New Roman" w:eastAsia="Times New Roman" w:hAnsi="Times New Roman" w:cs="Times New Roman"/>
          <w:sz w:val="12"/>
          <w:szCs w:val="12"/>
        </w:rPr>
        <w:t>Hohfeld’s</w:t>
      </w:r>
      <w:proofErr w:type="spellEnd"/>
      <w:r>
        <w:rPr>
          <w:rFonts w:ascii="Times New Roman" w:eastAsia="Times New Roman" w:hAnsi="Times New Roman" w:cs="Times New Roman"/>
          <w:sz w:val="12"/>
          <w:szCs w:val="12"/>
        </w:rPr>
        <w:t xml:space="preserve"> famous account of </w:t>
      </w:r>
      <w:r>
        <w:rPr>
          <w:rFonts w:ascii="Times New Roman" w:eastAsia="Times New Roman" w:hAnsi="Times New Roman" w:cs="Times New Roman"/>
          <w:u w:val="single"/>
        </w:rPr>
        <w:t xml:space="preserve">legal rights provides a </w:t>
      </w:r>
      <w:r>
        <w:rPr>
          <w:rFonts w:ascii="Times New Roman" w:eastAsia="Times New Roman" w:hAnsi="Times New Roman" w:cs="Times New Roman"/>
          <w:b/>
          <w:u w:val="single"/>
        </w:rPr>
        <w:t>useful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analytical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for distinguishing between the colloquial uses of the “rights” and their implications</w:t>
      </w:r>
      <w:r>
        <w:rPr>
          <w:rFonts w:ascii="Times New Roman" w:eastAsia="Times New Roman" w:hAnsi="Times New Roman" w:cs="Times New Roman"/>
          <w:sz w:val="12"/>
          <w:szCs w:val="12"/>
        </w:rPr>
        <w:t xml:space="preserve">.126 Under this framework, </w:t>
      </w:r>
      <w:r>
        <w:rPr>
          <w:rFonts w:ascii="Times New Roman" w:eastAsia="Times New Roman" w:hAnsi="Times New Roman" w:cs="Times New Roman"/>
          <w:u w:val="single"/>
        </w:rPr>
        <w:t xml:space="preserve">rights are </w:t>
      </w:r>
      <w:r>
        <w:rPr>
          <w:rFonts w:ascii="Times New Roman" w:eastAsia="Times New Roman" w:hAnsi="Times New Roman" w:cs="Times New Roman"/>
          <w:b/>
          <w:u w:val="single"/>
        </w:rPr>
        <w:t>distinguished</w:t>
      </w:r>
      <w:r>
        <w:rPr>
          <w:rFonts w:ascii="Times New Roman" w:eastAsia="Times New Roman" w:hAnsi="Times New Roman" w:cs="Times New Roman"/>
          <w:u w:val="single"/>
        </w:rPr>
        <w:t xml:space="preserve"> from what he calls </w:t>
      </w:r>
      <w:r>
        <w:rPr>
          <w:rFonts w:ascii="Times New Roman" w:eastAsia="Times New Roman" w:hAnsi="Times New Roman" w:cs="Times New Roman"/>
          <w:b/>
          <w:u w:val="single"/>
        </w:rPr>
        <w:t>privileges</w:t>
      </w:r>
      <w:r>
        <w:rPr>
          <w:rFonts w:ascii="Times New Roman" w:eastAsia="Times New Roman" w:hAnsi="Times New Roman" w:cs="Times New Roman"/>
          <w:u w:val="single"/>
        </w:rPr>
        <w:t xml:space="preserve">, or </w:t>
      </w:r>
      <w:r>
        <w:rPr>
          <w:rFonts w:ascii="Times New Roman" w:eastAsia="Times New Roman" w:hAnsi="Times New Roman" w:cs="Times New Roman"/>
          <w:b/>
          <w:u w:val="single"/>
        </w:rPr>
        <w:t>freedoms</w:t>
      </w:r>
      <w:r>
        <w:rPr>
          <w:rFonts w:ascii="Times New Roman" w:eastAsia="Times New Roman" w:hAnsi="Times New Roman" w:cs="Times New Roman"/>
          <w:u w:val="single"/>
        </w:rPr>
        <w:t xml:space="preserve">, by the </w:t>
      </w:r>
      <w:r>
        <w:rPr>
          <w:rFonts w:ascii="Times New Roman" w:eastAsia="Times New Roman" w:hAnsi="Times New Roman" w:cs="Times New Roman"/>
          <w:b/>
          <w:u w:val="single"/>
        </w:rPr>
        <w:t>existence</w:t>
      </w:r>
      <w:r>
        <w:rPr>
          <w:rFonts w:ascii="Times New Roman" w:eastAsia="Times New Roman" w:hAnsi="Times New Roman" w:cs="Times New Roman"/>
          <w:u w:val="single"/>
        </w:rPr>
        <w:t xml:space="preserve"> or inexistence of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u w:val="single"/>
        </w:rPr>
        <w:t xml:space="preserve">. All rights have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u w:val="single"/>
        </w:rPr>
        <w:t xml:space="preserve">, or a legal </w:t>
      </w:r>
      <w:r>
        <w:rPr>
          <w:rFonts w:ascii="Times New Roman" w:eastAsia="Times New Roman" w:hAnsi="Times New Roman" w:cs="Times New Roman"/>
          <w:b/>
          <w:u w:val="single"/>
        </w:rPr>
        <w:t>obligation</w:t>
      </w:r>
      <w:r>
        <w:rPr>
          <w:rFonts w:ascii="Times New Roman" w:eastAsia="Times New Roman" w:hAnsi="Times New Roman" w:cs="Times New Roman"/>
          <w:u w:val="single"/>
        </w:rPr>
        <w:t xml:space="preserve"> to respect the </w:t>
      </w:r>
      <w:r>
        <w:rPr>
          <w:rFonts w:ascii="Times New Roman" w:eastAsia="Times New Roman" w:hAnsi="Times New Roman" w:cs="Times New Roman"/>
          <w:b/>
          <w:u w:val="single"/>
        </w:rPr>
        <w:t>legal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interest</w:t>
      </w:r>
      <w:r>
        <w:rPr>
          <w:rFonts w:ascii="Times New Roman" w:eastAsia="Times New Roman" w:hAnsi="Times New Roman" w:cs="Times New Roman"/>
          <w:u w:val="single"/>
        </w:rPr>
        <w:t xml:space="preserve"> of the right-holder and </w:t>
      </w:r>
      <w:r>
        <w:rPr>
          <w:rFonts w:ascii="Times New Roman" w:eastAsia="Times New Roman" w:hAnsi="Times New Roman" w:cs="Times New Roman"/>
          <w:b/>
          <w:u w:val="single"/>
        </w:rPr>
        <w:t>refrain</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interfering</w:t>
      </w:r>
      <w:r>
        <w:rPr>
          <w:rFonts w:ascii="Times New Roman" w:eastAsia="Times New Roman" w:hAnsi="Times New Roman" w:cs="Times New Roman"/>
          <w:sz w:val="12"/>
          <w:szCs w:val="12"/>
        </w:rPr>
        <w:t xml:space="preserve"> with it.127 In the example of the right to strike, </w:t>
      </w:r>
      <w:r>
        <w:rPr>
          <w:rFonts w:ascii="Times New Roman" w:eastAsia="Times New Roman" w:hAnsi="Times New Roman" w:cs="Times New Roman"/>
          <w:u w:val="single"/>
        </w:rPr>
        <w:t>the correlative is the employer’s duty to not interfere with the employees’ right</w:t>
      </w:r>
      <w:r>
        <w:rPr>
          <w:rFonts w:ascii="Times New Roman" w:eastAsia="Times New Roman" w:hAnsi="Times New Roman" w:cs="Times New Roman"/>
          <w:sz w:val="12"/>
          <w:szCs w:val="12"/>
        </w:rPr>
        <w:t xml:space="preserve">.128 On the other hand, </w:t>
      </w:r>
      <w:r>
        <w:rPr>
          <w:rFonts w:ascii="Times New Roman" w:eastAsia="Times New Roman" w:hAnsi="Times New Roman" w:cs="Times New Roman"/>
          <w:u w:val="single"/>
        </w:rPr>
        <w:t>a ‘freedom’ is the liberty to act, but without the imposition of a duty upon others</w:t>
      </w:r>
      <w:r>
        <w:rPr>
          <w:rFonts w:ascii="Times New Roman" w:eastAsia="Times New Roman" w:hAnsi="Times New Roman" w:cs="Times New Roman"/>
          <w:sz w:val="12"/>
          <w:szCs w:val="12"/>
        </w:rPr>
        <w:t xml:space="preserve">.129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 In establishing the Mackay permanent strike replacement Doctrine, </w:t>
      </w:r>
      <w:r>
        <w:rPr>
          <w:rFonts w:ascii="Times New Roman" w:eastAsia="Times New Roman" w:hAnsi="Times New Roman" w:cs="Times New Roman"/>
          <w:u w:val="single"/>
        </w:rPr>
        <w:t>the Supreme Court reasoned that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strike does not </w:t>
      </w:r>
      <w:r>
        <w:rPr>
          <w:rFonts w:ascii="Times New Roman" w:eastAsia="Times New Roman" w:hAnsi="Times New Roman" w:cs="Times New Roman"/>
          <w:b/>
          <w:u w:val="single"/>
        </w:rPr>
        <w:t>destroy</w:t>
      </w:r>
      <w:r>
        <w:rPr>
          <w:rFonts w:ascii="Times New Roman" w:eastAsia="Times New Roman" w:hAnsi="Times New Roman" w:cs="Times New Roman"/>
          <w:u w:val="single"/>
        </w:rPr>
        <w:t xml:space="preserve"> an employer’s right to </w:t>
      </w:r>
      <w:r>
        <w:rPr>
          <w:rFonts w:ascii="Times New Roman" w:eastAsia="Times New Roman" w:hAnsi="Times New Roman" w:cs="Times New Roman"/>
          <w:b/>
          <w:u w:val="single"/>
        </w:rPr>
        <w:t>protect</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continue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business</w:t>
      </w:r>
      <w:r>
        <w:rPr>
          <w:rFonts w:ascii="Times New Roman" w:eastAsia="Times New Roman" w:hAnsi="Times New Roman" w:cs="Times New Roman"/>
          <w:sz w:val="12"/>
          <w:szCs w:val="12"/>
        </w:rPr>
        <w:t xml:space="preserve"> by filling the vacancies of the strikers.132 In so holding, </w:t>
      </w:r>
      <w:r>
        <w:rPr>
          <w:rFonts w:ascii="Times New Roman" w:eastAsia="Times New Roman" w:hAnsi="Times New Roman" w:cs="Times New Roman"/>
          <w:u w:val="single"/>
        </w:rPr>
        <w:t>the Court actually transformed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strike it into the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to strike by removing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affirmative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sz w:val="12"/>
          <w:szCs w:val="12"/>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 The </w:t>
      </w:r>
      <w:r>
        <w:rPr>
          <w:rFonts w:ascii="Times New Roman" w:eastAsia="Times New Roman" w:hAnsi="Times New Roman" w:cs="Times New Roman"/>
          <w:u w:val="single"/>
        </w:rPr>
        <w:t xml:space="preserve">Mackay </w:t>
      </w:r>
      <w:r>
        <w:rPr>
          <w:rFonts w:ascii="Times New Roman" w:eastAsia="Times New Roman" w:hAnsi="Times New Roman" w:cs="Times New Roman"/>
          <w:b/>
          <w:u w:val="single"/>
        </w:rPr>
        <w:t>doctrine</w:t>
      </w:r>
      <w:r>
        <w:rPr>
          <w:rFonts w:ascii="Times New Roman" w:eastAsia="Times New Roman" w:hAnsi="Times New Roman" w:cs="Times New Roman"/>
          <w:u w:val="single"/>
        </w:rPr>
        <w:t xml:space="preserve"> forces an </w:t>
      </w:r>
      <w:r>
        <w:rPr>
          <w:rFonts w:ascii="Times New Roman" w:eastAsia="Times New Roman" w:hAnsi="Times New Roman" w:cs="Times New Roman"/>
          <w:b/>
          <w:u w:val="single"/>
        </w:rPr>
        <w:t>employee</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choose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to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at the risk of losing the very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that is the object of the </w:t>
      </w:r>
      <w:r>
        <w:rPr>
          <w:rFonts w:ascii="Times New Roman" w:eastAsia="Times New Roman" w:hAnsi="Times New Roman" w:cs="Times New Roman"/>
          <w:b/>
          <w:u w:val="single"/>
        </w:rPr>
        <w:t>gains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benefits</w:t>
      </w:r>
      <w:r>
        <w:rPr>
          <w:rFonts w:ascii="Times New Roman" w:eastAsia="Times New Roman" w:hAnsi="Times New Roman" w:cs="Times New Roman"/>
          <w:u w:val="single"/>
        </w:rPr>
        <w:t xml:space="preserve"> sought</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rendering the </w:t>
      </w:r>
      <w:r>
        <w:rPr>
          <w:rFonts w:ascii="Times New Roman" w:eastAsia="Times New Roman" w:hAnsi="Times New Roman" w:cs="Times New Roman"/>
          <w:b/>
          <w:u w:val="single"/>
        </w:rPr>
        <w:t>act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virtually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useless</w:t>
      </w:r>
      <w:r>
        <w:rPr>
          <w:rFonts w:ascii="Times New Roman" w:eastAsia="Times New Roman" w:hAnsi="Times New Roman" w:cs="Times New Roman"/>
          <w:sz w:val="12"/>
          <w:szCs w:val="12"/>
        </w:rPr>
        <w:t xml:space="preserve">.135 </w:t>
      </w:r>
      <w:r>
        <w:rPr>
          <w:rFonts w:ascii="Times New Roman" w:eastAsia="Times New Roman" w:hAnsi="Times New Roman" w:cs="Times New Roman"/>
          <w:u w:val="single"/>
        </w:rPr>
        <w:t xml:space="preserve">The threat of being permanently replaced has, in fact, </w:t>
      </w:r>
      <w:r>
        <w:rPr>
          <w:rFonts w:ascii="Times New Roman" w:eastAsia="Times New Roman" w:hAnsi="Times New Roman" w:cs="Times New Roman"/>
          <w:b/>
          <w:u w:val="single"/>
        </w:rPr>
        <w:t>discouraged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workers</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exercising</w:t>
      </w:r>
      <w:r>
        <w:rPr>
          <w:rFonts w:ascii="Times New Roman" w:eastAsia="Times New Roman" w:hAnsi="Times New Roman" w:cs="Times New Roman"/>
          <w:u w:val="single"/>
        </w:rPr>
        <w:t xml:space="preserve"> their ‘right’ to strike</w:t>
      </w:r>
      <w:r>
        <w:rPr>
          <w:rFonts w:ascii="Times New Roman" w:eastAsia="Times New Roman" w:hAnsi="Times New Roman" w:cs="Times New Roman"/>
          <w:sz w:val="12"/>
          <w:szCs w:val="12"/>
        </w:rPr>
        <w:t xml:space="preserve">.136 Application of the Mackay doctrine produces results that are inconsistent with the NLRA’s provisions regarding protected activity, making the diminution of protection for striking employees even more apparent. </w:t>
      </w:r>
      <w:r>
        <w:rPr>
          <w:rFonts w:ascii="Times New Roman" w:eastAsia="Times New Roman" w:hAnsi="Times New Roman" w:cs="Times New Roman"/>
          <w:u w:val="single"/>
        </w:rPr>
        <w:t xml:space="preserve">In recognizing an </w:t>
      </w:r>
      <w:r>
        <w:rPr>
          <w:rFonts w:ascii="Times New Roman" w:eastAsia="Times New Roman" w:hAnsi="Times New Roman" w:cs="Times New Roman"/>
          <w:b/>
          <w:u w:val="single"/>
        </w:rPr>
        <w:t>employer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hire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the Mackay Court created a </w:t>
      </w:r>
      <w:r>
        <w:rPr>
          <w:rFonts w:ascii="Times New Roman" w:eastAsia="Times New Roman" w:hAnsi="Times New Roman" w:cs="Times New Roman"/>
          <w:b/>
          <w:u w:val="single"/>
        </w:rPr>
        <w:t>loophole</w:t>
      </w:r>
      <w:r>
        <w:rPr>
          <w:rFonts w:ascii="Times New Roman" w:eastAsia="Times New Roman" w:hAnsi="Times New Roman" w:cs="Times New Roman"/>
          <w:u w:val="single"/>
        </w:rPr>
        <w:t xml:space="preserve"> for employers who otherwise are </w:t>
      </w:r>
      <w:r>
        <w:rPr>
          <w:rFonts w:ascii="Times New Roman" w:eastAsia="Times New Roman" w:hAnsi="Times New Roman" w:cs="Times New Roman"/>
          <w:b/>
          <w:u w:val="single"/>
        </w:rPr>
        <w:t>prohibited</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firing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employees</w:t>
      </w:r>
      <w:r>
        <w:rPr>
          <w:rFonts w:ascii="Times New Roman" w:eastAsia="Times New Roman" w:hAnsi="Times New Roman" w:cs="Times New Roman"/>
          <w:sz w:val="12"/>
          <w:szCs w:val="12"/>
        </w:rPr>
        <w:t xml:space="preserve"> under the Section 8(a)(3) of the NLRA, </w:t>
      </w:r>
      <w:r>
        <w:rPr>
          <w:rFonts w:ascii="Times New Roman" w:eastAsia="Times New Roman" w:hAnsi="Times New Roman" w:cs="Times New Roman"/>
          <w:u w:val="single"/>
        </w:rPr>
        <w:t xml:space="preserve">which proscribes </w:t>
      </w:r>
      <w:r>
        <w:rPr>
          <w:rFonts w:ascii="Times New Roman" w:eastAsia="Times New Roman" w:hAnsi="Times New Roman" w:cs="Times New Roman"/>
          <w:b/>
          <w:u w:val="single"/>
        </w:rPr>
        <w:t>retaliation</w:t>
      </w:r>
      <w:r>
        <w:rPr>
          <w:rFonts w:ascii="Times New Roman" w:eastAsia="Times New Roman" w:hAnsi="Times New Roman" w:cs="Times New Roman"/>
          <w:u w:val="single"/>
        </w:rPr>
        <w:t xml:space="preserve"> against employees that engage in </w:t>
      </w:r>
      <w:r>
        <w:rPr>
          <w:rFonts w:ascii="Times New Roman" w:eastAsia="Times New Roman" w:hAnsi="Times New Roman" w:cs="Times New Roman"/>
          <w:b/>
          <w:u w:val="single"/>
        </w:rPr>
        <w:t>protected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union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activity</w:t>
      </w:r>
      <w:r>
        <w:rPr>
          <w:rFonts w:ascii="Times New Roman" w:eastAsia="Times New Roman" w:hAnsi="Times New Roman" w:cs="Times New Roman"/>
          <w:sz w:val="12"/>
          <w:szCs w:val="12"/>
        </w:rPr>
        <w:t xml:space="preserve">.137 </w:t>
      </w:r>
      <w:r>
        <w:rPr>
          <w:rFonts w:ascii="Times New Roman" w:eastAsia="Times New Roman" w:hAnsi="Times New Roman" w:cs="Times New Roman"/>
          <w:u w:val="single"/>
        </w:rPr>
        <w:t xml:space="preserve">While the act of </w:t>
      </w:r>
      <w:r>
        <w:rPr>
          <w:rFonts w:ascii="Times New Roman" w:eastAsia="Times New Roman" w:hAnsi="Times New Roman" w:cs="Times New Roman"/>
          <w:b/>
          <w:u w:val="single"/>
        </w:rPr>
        <w:t>permanently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strikers</w:t>
      </w:r>
      <w:r>
        <w:rPr>
          <w:rFonts w:ascii="Times New Roman" w:eastAsia="Times New Roman" w:hAnsi="Times New Roman" w:cs="Times New Roman"/>
          <w:u w:val="single"/>
        </w:rPr>
        <w:t xml:space="preserve"> is </w:t>
      </w:r>
      <w:r>
        <w:rPr>
          <w:rFonts w:ascii="Times New Roman" w:eastAsia="Times New Roman" w:hAnsi="Times New Roman" w:cs="Times New Roman"/>
          <w:b/>
          <w:u w:val="single"/>
        </w:rPr>
        <w:t>lawful</w:t>
      </w:r>
      <w:r>
        <w:rPr>
          <w:rFonts w:ascii="Times New Roman" w:eastAsia="Times New Roman" w:hAnsi="Times New Roman" w:cs="Times New Roman"/>
          <w:u w:val="single"/>
        </w:rPr>
        <w:t xml:space="preserve">, firing strikers is </w:t>
      </w:r>
      <w:r>
        <w:rPr>
          <w:rFonts w:ascii="Times New Roman" w:eastAsia="Times New Roman" w:hAnsi="Times New Roman" w:cs="Times New Roman"/>
          <w:b/>
          <w:u w:val="single"/>
        </w:rPr>
        <w:t>unlawful</w:t>
      </w:r>
      <w:r>
        <w:rPr>
          <w:rFonts w:ascii="Times New Roman" w:eastAsia="Times New Roman" w:hAnsi="Times New Roman" w:cs="Times New Roman"/>
          <w:u w:val="single"/>
        </w:rPr>
        <w:t xml:space="preserve">, although both acts </w:t>
      </w:r>
      <w:r>
        <w:rPr>
          <w:rFonts w:ascii="Times New Roman" w:eastAsia="Times New Roman" w:hAnsi="Times New Roman" w:cs="Times New Roman"/>
          <w:b/>
          <w:u w:val="single"/>
        </w:rPr>
        <w:t>produce</w:t>
      </w:r>
      <w:r>
        <w:rPr>
          <w:rFonts w:ascii="Times New Roman" w:eastAsia="Times New Roman" w:hAnsi="Times New Roman" w:cs="Times New Roman"/>
          <w:u w:val="single"/>
        </w:rPr>
        <w:t xml:space="preserve"> the same result: </w:t>
      </w:r>
      <w:r>
        <w:rPr>
          <w:rFonts w:ascii="Times New Roman" w:eastAsia="Times New Roman" w:hAnsi="Times New Roman" w:cs="Times New Roman"/>
          <w:b/>
          <w:u w:val="single"/>
        </w:rPr>
        <w:t>loss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of</w:t>
      </w:r>
      <w:r>
        <w:rPr>
          <w:rFonts w:ascii="Times New Roman" w:eastAsia="Times New Roman" w:hAnsi="Times New Roman" w:cs="Times New Roman"/>
          <w:u w:val="single"/>
        </w:rPr>
        <w:t xml:space="preserve"> a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as a </w:t>
      </w:r>
      <w:r>
        <w:rPr>
          <w:rFonts w:ascii="Times New Roman" w:eastAsia="Times New Roman" w:hAnsi="Times New Roman" w:cs="Times New Roman"/>
          <w:b/>
          <w:u w:val="single"/>
        </w:rPr>
        <w:t>consequence</w:t>
      </w:r>
      <w:r>
        <w:rPr>
          <w:rFonts w:ascii="Times New Roman" w:eastAsia="Times New Roman" w:hAnsi="Times New Roman" w:cs="Times New Roman"/>
          <w:u w:val="single"/>
        </w:rPr>
        <w:t xml:space="preserve"> of striking.138 The result renders the </w:t>
      </w:r>
      <w:r>
        <w:rPr>
          <w:rFonts w:ascii="Times New Roman" w:eastAsia="Times New Roman" w:hAnsi="Times New Roman" w:cs="Times New Roman"/>
          <w:b/>
          <w:u w:val="single"/>
        </w:rPr>
        <w:t>NLRA’s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protections</w:t>
      </w:r>
      <w:r>
        <w:rPr>
          <w:rFonts w:ascii="Times New Roman" w:eastAsia="Times New Roman" w:hAnsi="Times New Roman" w:cs="Times New Roman"/>
          <w:u w:val="single"/>
        </w:rPr>
        <w:t xml:space="preserve"> for striking workers a </w:t>
      </w:r>
      <w:r>
        <w:rPr>
          <w:rFonts w:ascii="Times New Roman" w:eastAsia="Times New Roman" w:hAnsi="Times New Roman" w:cs="Times New Roman"/>
          <w:b/>
          <w:u w:val="single"/>
        </w:rPr>
        <w:t>dead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letter</w:t>
      </w:r>
      <w:r>
        <w:rPr>
          <w:rFonts w:ascii="Times New Roman" w:eastAsia="Times New Roman" w:hAnsi="Times New Roman" w:cs="Times New Roman"/>
          <w:u w:val="single"/>
        </w:rPr>
        <w:t xml:space="preserve">. Although employers have a duty to refrain from </w:t>
      </w:r>
      <w:r>
        <w:rPr>
          <w:rFonts w:ascii="Times New Roman" w:eastAsia="Times New Roman" w:hAnsi="Times New Roman" w:cs="Times New Roman"/>
          <w:b/>
          <w:u w:val="single"/>
        </w:rPr>
        <w:t>retaliation</w:t>
      </w:r>
      <w:r>
        <w:rPr>
          <w:rFonts w:ascii="Times New Roman" w:eastAsia="Times New Roman" w:hAnsi="Times New Roman" w:cs="Times New Roman"/>
          <w:u w:val="single"/>
        </w:rPr>
        <w:t xml:space="preserve"> against workers engaged in union activity in the form of firing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employers do not have a duty to refrain from reaching the same result through a different tactic—</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sz w:val="12"/>
          <w:szCs w:val="12"/>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129DF7E9" w14:textId="5F842B2C" w:rsidR="00FE6149" w:rsidRDefault="00FE6149" w:rsidP="00FE6149">
      <w:pPr>
        <w:pStyle w:val="Heading1"/>
      </w:pPr>
      <w:r>
        <w:lastRenderedPageBreak/>
        <w:t>AC</w:t>
      </w:r>
    </w:p>
    <w:p w14:paraId="6C79116C" w14:textId="7B9E3F49" w:rsidR="00FE6149" w:rsidRPr="00FE6149" w:rsidRDefault="00FE6149" w:rsidP="00FE6149"/>
    <w:p w14:paraId="00EED8D2" w14:textId="288FB9A1" w:rsidR="00FE6149" w:rsidRDefault="00FE6149" w:rsidP="00FE6149"/>
    <w:p w14:paraId="3D37C36A" w14:textId="77777777" w:rsidR="00FE6149" w:rsidRDefault="00FE6149" w:rsidP="00FE6149">
      <w:pPr>
        <w:pStyle w:val="Heading3"/>
      </w:pPr>
      <w:r>
        <w:lastRenderedPageBreak/>
        <w:br w:type="page"/>
      </w:r>
      <w:r>
        <w:lastRenderedPageBreak/>
        <w:t>Climate Advantage</w:t>
      </w:r>
    </w:p>
    <w:p w14:paraId="1F5080FE"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Climate strike participants get arrested now. </w:t>
      </w:r>
    </w:p>
    <w:p w14:paraId="6E714EB0" w14:textId="77777777" w:rsidR="00FE6149" w:rsidRDefault="00FE6149" w:rsidP="00FE6149">
      <w:pPr>
        <w:rPr>
          <w:rFonts w:ascii="Times New Roman" w:eastAsia="Times New Roman" w:hAnsi="Times New Roman" w:cs="Times New Roman"/>
          <w:sz w:val="16"/>
          <w:szCs w:val="16"/>
        </w:rPr>
      </w:pPr>
      <w:r>
        <w:rPr>
          <w:rFonts w:ascii="Times New Roman" w:eastAsia="Times New Roman" w:hAnsi="Times New Roman" w:cs="Times New Roman"/>
          <w:b/>
          <w:sz w:val="28"/>
          <w:szCs w:val="28"/>
        </w:rPr>
        <w:t>Scanlan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[Quinn. Quinn Scanlan. Voting, campaigns &amp; elections for </w:t>
      </w:r>
      <w:hyperlink r:id="rId13">
        <w:r>
          <w:rPr>
            <w:rFonts w:ascii="Times New Roman" w:eastAsia="Times New Roman" w:hAnsi="Times New Roman" w:cs="Times New Roman"/>
            <w:color w:val="000000"/>
            <w:sz w:val="16"/>
            <w:szCs w:val="16"/>
          </w:rPr>
          <w:t>@ABC</w:t>
        </w:r>
      </w:hyperlink>
      <w:r>
        <w:rPr>
          <w:rFonts w:ascii="Times New Roman" w:eastAsia="Times New Roman" w:hAnsi="Times New Roman" w:cs="Times New Roman"/>
          <w:sz w:val="16"/>
          <w:szCs w:val="16"/>
        </w:rPr>
        <w:t xml:space="preserve">. “Jane Fonda arrested in climate change strike outside Capitol”. 10-11-2019. ABC News. https://abcnews.go.com/Politics/jane-fonda-arrested-climate-change-strike-capitol/story?id=66209415.] </w:t>
      </w:r>
    </w:p>
    <w:p w14:paraId="0BE49B8B" w14:textId="77777777" w:rsidR="00FE6149" w:rsidRDefault="00FE6149" w:rsidP="00FE6149">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Academy Award winning actress </w:t>
      </w:r>
      <w:r>
        <w:rPr>
          <w:rFonts w:ascii="Times New Roman" w:eastAsia="Times New Roman" w:hAnsi="Times New Roman" w:cs="Times New Roman"/>
          <w:b/>
          <w:highlight w:val="green"/>
          <w:u w:val="single"/>
        </w:rPr>
        <w:t>Jane Fonda</w:t>
      </w:r>
      <w:r>
        <w:rPr>
          <w:rFonts w:ascii="Times New Roman" w:eastAsia="Times New Roman" w:hAnsi="Times New Roman" w:cs="Times New Roman"/>
          <w:b/>
          <w:u w:val="single"/>
        </w:rPr>
        <w:t xml:space="preserve">, 81, </w:t>
      </w:r>
      <w:r>
        <w:rPr>
          <w:rFonts w:ascii="Times New Roman" w:eastAsia="Times New Roman" w:hAnsi="Times New Roman" w:cs="Times New Roman"/>
          <w:b/>
          <w:highlight w:val="green"/>
          <w:u w:val="single"/>
        </w:rPr>
        <w:t>was arrested by police with a group of</w:t>
      </w:r>
      <w:r>
        <w:rPr>
          <w:rFonts w:ascii="Times New Roman" w:eastAsia="Times New Roman" w:hAnsi="Times New Roman" w:cs="Times New Roman"/>
          <w:b/>
          <w:u w:val="single"/>
        </w:rPr>
        <w:t xml:space="preserve"> about </w:t>
      </w:r>
      <w:r>
        <w:rPr>
          <w:rFonts w:ascii="Times New Roman" w:eastAsia="Times New Roman" w:hAnsi="Times New Roman" w:cs="Times New Roman"/>
          <w:b/>
          <w:highlight w:val="green"/>
          <w:u w:val="single"/>
        </w:rPr>
        <w:t xml:space="preserve">a dozen protesters </w:t>
      </w:r>
      <w:r>
        <w:rPr>
          <w:rFonts w:ascii="Times New Roman" w:eastAsia="Times New Roman" w:hAnsi="Times New Roman" w:cs="Times New Roman"/>
          <w:b/>
          <w:u w:val="single"/>
        </w:rPr>
        <w:t xml:space="preserve">Friday </w:t>
      </w:r>
      <w:r>
        <w:rPr>
          <w:rFonts w:ascii="Times New Roman" w:eastAsia="Times New Roman" w:hAnsi="Times New Roman" w:cs="Times New Roman"/>
          <w:b/>
          <w:highlight w:val="green"/>
          <w:u w:val="single"/>
        </w:rPr>
        <w:t>after being warned</w:t>
      </w:r>
      <w:r>
        <w:rPr>
          <w:rFonts w:ascii="Times New Roman" w:eastAsia="Times New Roman" w:hAnsi="Times New Roman" w:cs="Times New Roman"/>
          <w:b/>
          <w:u w:val="single"/>
        </w:rPr>
        <w:t xml:space="preserve"> repeatedly </w:t>
      </w:r>
      <w:r>
        <w:rPr>
          <w:rFonts w:ascii="Times New Roman" w:eastAsia="Times New Roman" w:hAnsi="Times New Roman" w:cs="Times New Roman"/>
          <w:b/>
          <w:highlight w:val="green"/>
          <w:u w:val="single"/>
        </w:rPr>
        <w:t>to leave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steps of the</w:t>
      </w:r>
      <w:r>
        <w:rPr>
          <w:rFonts w:ascii="Times New Roman" w:eastAsia="Times New Roman" w:hAnsi="Times New Roman" w:cs="Times New Roman"/>
          <w:b/>
          <w:u w:val="single"/>
        </w:rPr>
        <w:t xml:space="preserve"> U.S. </w:t>
      </w:r>
      <w:r>
        <w:rPr>
          <w:rFonts w:ascii="Times New Roman" w:eastAsia="Times New Roman" w:hAnsi="Times New Roman" w:cs="Times New Roman"/>
          <w:b/>
          <w:highlight w:val="green"/>
          <w:u w:val="single"/>
        </w:rPr>
        <w:t>Capitol.</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Inspired by youth climate activists like Sweden's Greta Thunberg, 16, who herself recently came to Washington to </w:t>
      </w:r>
      <w:hyperlink r:id="rId14">
        <w:r>
          <w:rPr>
            <w:rFonts w:ascii="Times New Roman" w:eastAsia="Times New Roman" w:hAnsi="Times New Roman" w:cs="Times New Roman"/>
            <w:color w:val="000000"/>
            <w:sz w:val="16"/>
            <w:szCs w:val="16"/>
          </w:rPr>
          <w:t>testify in front of Congress</w:t>
        </w:r>
      </w:hyperlink>
      <w:r>
        <w:rPr>
          <w:rFonts w:ascii="Times New Roman" w:eastAsia="Times New Roman" w:hAnsi="Times New Roman" w:cs="Times New Roman"/>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Pr>
          <w:rFonts w:ascii="Times New Roman" w:eastAsia="Times New Roman" w:hAnsi="Times New Roman" w:cs="Times New Roman"/>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Pr>
          <w:rFonts w:ascii="Times New Roman" w:eastAsia="Times New Roman" w:hAnsi="Times New Roman" w:cs="Times New Roman"/>
          <w:noProof/>
          <w:sz w:val="16"/>
          <w:szCs w:val="16"/>
        </w:rPr>
        <mc:AlternateContent>
          <mc:Choice Requires="wps">
            <w:drawing>
              <wp:inline distT="0" distB="0" distL="0" distR="0" wp14:anchorId="281074D6" wp14:editId="1A5F0E4F">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6E0652B9" w14:textId="77777777" w:rsidR="00FE6149" w:rsidRDefault="00FE6149" w:rsidP="00FE6149">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281074D6"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" filled="f" stroked="f">
                <v:textbox inset="2.53958mm,2.53958mm,2.53958mm,2.53958mm">
                  <w:txbxContent>
                    <w:p w14:paraId="6E0652B9" w14:textId="77777777" w:rsidR="00FE6149" w:rsidRDefault="00FE6149" w:rsidP="00FE6149">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Pr>
          <w:rFonts w:ascii="Times New Roman" w:eastAsia="Times New Roman" w:hAnsi="Times New Roman" w:cs="Times New Roman"/>
          <w:sz w:val="16"/>
          <w:szCs w:val="16"/>
        </w:rPr>
        <w:t>MaryAlice</w:t>
      </w:r>
      <w:proofErr w:type="spellEnd"/>
      <w:r>
        <w:rPr>
          <w:rFonts w:ascii="Times New Roman" w:eastAsia="Times New Roman" w:hAnsi="Times New Roman" w:cs="Times New Roman"/>
          <w:sz w:val="16"/>
          <w:szCs w:val="16"/>
        </w:rPr>
        <w:t xml:space="preserve"> Parks for an episode of </w:t>
      </w:r>
      <w:proofErr w:type="spellStart"/>
      <w:r>
        <w:rPr>
          <w:rFonts w:ascii="Times New Roman" w:eastAsia="Times New Roman" w:hAnsi="Times New Roman" w:cs="Times New Roman"/>
          <w:sz w:val="16"/>
          <w:szCs w:val="16"/>
        </w:rPr>
        <w:t>of</w:t>
      </w:r>
      <w:proofErr w:type="spellEnd"/>
      <w:r>
        <w:rPr>
          <w:rFonts w:ascii="Times New Roman" w:eastAsia="Times New Roman" w:hAnsi="Times New Roman" w:cs="Times New Roman"/>
          <w:sz w:val="16"/>
          <w:szCs w:val="16"/>
        </w:rPr>
        <w:t xml:space="preserve"> ABC News Live's "The Briefing Room," Fonda said that while they bear no blame for causing it, the </w:t>
      </w:r>
      <w:hyperlink r:id="rId15">
        <w:r>
          <w:rPr>
            <w:rFonts w:ascii="Times New Roman" w:eastAsia="Times New Roman" w:hAnsi="Times New Roman" w:cs="Times New Roman"/>
            <w:color w:val="000000"/>
            <w:sz w:val="16"/>
            <w:szCs w:val="16"/>
          </w:rPr>
          <w:t>kids are leading the charge</w:t>
        </w:r>
      </w:hyperlink>
      <w:r>
        <w:rPr>
          <w:rFonts w:ascii="Times New Roman" w:eastAsia="Times New Roman" w:hAnsi="Times New Roman" w:cs="Times New Roman"/>
          <w:sz w:val="16"/>
          <w:szCs w:val="16"/>
        </w:rPr>
        <w:t xml:space="preserve"> on fighting climate change. "They're saying, 'Come on, you know, you're taking our future away from us. We need -- we need you to support us.' And </w:t>
      </w:r>
      <w:proofErr w:type="gramStart"/>
      <w:r>
        <w:rPr>
          <w:rFonts w:ascii="Times New Roman" w:eastAsia="Times New Roman" w:hAnsi="Times New Roman" w:cs="Times New Roman"/>
          <w:sz w:val="16"/>
          <w:szCs w:val="16"/>
        </w:rPr>
        <w:t>so</w:t>
      </w:r>
      <w:proofErr w:type="gramEnd"/>
      <w:r>
        <w:rPr>
          <w:rFonts w:ascii="Times New Roman" w:eastAsia="Times New Roman" w:hAnsi="Times New Roman" w:cs="Times New Roman"/>
          <w:sz w:val="16"/>
          <w:szCs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6">
        <w:r>
          <w:rPr>
            <w:rFonts w:ascii="Times New Roman" w:eastAsia="Times New Roman" w:hAnsi="Times New Roman" w:cs="Times New Roman"/>
            <w:color w:val="000000"/>
            <w:sz w:val="16"/>
            <w:szCs w:val="16"/>
          </w:rPr>
          <w:t>determine the survival of our species</w:t>
        </w:r>
      </w:hyperlink>
      <w:r>
        <w:rPr>
          <w:rFonts w:ascii="Times New Roman" w:eastAsia="Times New Roman" w:hAnsi="Times New Roman" w:cs="Times New Roman"/>
          <w:sz w:val="16"/>
          <w:szCs w:val="16"/>
        </w:rPr>
        <w:t xml:space="preserve">," and said that's why she'll be attending Fire Drill Fridays weekly. </w:t>
      </w:r>
      <w:r>
        <w:rPr>
          <w:rFonts w:ascii="Times New Roman" w:eastAsia="Times New Roman" w:hAnsi="Times New Roman" w:cs="Times New Roman"/>
          <w:noProof/>
          <w:sz w:val="16"/>
          <w:szCs w:val="16"/>
        </w:rPr>
        <mc:AlternateContent>
          <mc:Choice Requires="wps">
            <w:drawing>
              <wp:inline distT="0" distB="0" distL="0" distR="0" wp14:anchorId="4BB4BB00" wp14:editId="6F76C1B8">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03A071BB" w14:textId="77777777" w:rsidR="00FE6149" w:rsidRDefault="00FE6149" w:rsidP="00FE6149">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4BB4BB00"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" filled="f" stroked="f">
                <v:textbox inset="2.53958mm,2.53958mm,2.53958mm,2.53958mm">
                  <w:txbxContent>
                    <w:p w14:paraId="03A071BB" w14:textId="77777777" w:rsidR="00FE6149" w:rsidRDefault="00FE6149" w:rsidP="00FE6149">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David Swanson/AP, FILE </w:t>
      </w:r>
      <w:r>
        <w:rPr>
          <w:rFonts w:ascii="Times New Roman" w:eastAsia="Times New Roman" w:hAnsi="Times New Roman" w:cs="Times New Roman"/>
          <w:i/>
          <w:sz w:val="16"/>
          <w:szCs w:val="16"/>
        </w:rPr>
        <w:t xml:space="preserve">Actress and activist Jane Fonda talks to a crowd of protestors during a global climate </w:t>
      </w:r>
      <w:proofErr w:type="spellStart"/>
      <w:r>
        <w:rPr>
          <w:rFonts w:ascii="Times New Roman" w:eastAsia="Times New Roman" w:hAnsi="Times New Roman" w:cs="Times New Roman"/>
          <w:i/>
          <w:sz w:val="16"/>
          <w:szCs w:val="16"/>
        </w:rPr>
        <w:t>rall</w:t>
      </w:r>
      <w:proofErr w:type="spellEnd"/>
      <w:r>
        <w:rPr>
          <w:rFonts w:ascii="Times New Roman" w:eastAsia="Times New Roman" w:hAnsi="Times New Roman" w:cs="Times New Roman"/>
          <w:i/>
          <w:sz w:val="16"/>
          <w:szCs w:val="16"/>
        </w:rPr>
        <w:t xml:space="preserve">...Read More </w:t>
      </w:r>
      <w:r>
        <w:rPr>
          <w:rFonts w:ascii="Times New Roman" w:eastAsia="Times New Roman" w:hAnsi="Times New Roman" w:cs="Times New Roman"/>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Pr>
          <w:rFonts w:ascii="Times New Roman" w:eastAsia="Times New Roman" w:hAnsi="Times New Roman" w:cs="Times New Roman"/>
          <w:b/>
          <w:u w:val="single"/>
        </w:rPr>
        <w:t xml:space="preserve">The esteemed actress pushed back against criticism that Hollywood's presence could make climate change a more polarizing issue. </w:t>
      </w:r>
      <w:r>
        <w:rPr>
          <w:rFonts w:ascii="Times New Roman" w:eastAsia="Times New Roman" w:hAnsi="Times New Roman" w:cs="Times New Roman"/>
          <w:sz w:val="16"/>
          <w:szCs w:val="16"/>
        </w:rPr>
        <w:t xml:space="preserve">"What we're facing is so important and so urgent, it doesn't matter. Those -- </w:t>
      </w:r>
      <w:proofErr w:type="spellStart"/>
      <w:r>
        <w:rPr>
          <w:rFonts w:ascii="Times New Roman" w:eastAsia="Times New Roman" w:hAnsi="Times New Roman" w:cs="Times New Roman"/>
          <w:sz w:val="16"/>
          <w:szCs w:val="16"/>
        </w:rPr>
        <w:t>those</w:t>
      </w:r>
      <w:proofErr w:type="spellEnd"/>
      <w:r>
        <w:rPr>
          <w:rFonts w:ascii="Times New Roman" w:eastAsia="Times New Roman" w:hAnsi="Times New Roman" w:cs="Times New Roman"/>
          <w:sz w:val="16"/>
          <w:szCs w:val="16"/>
        </w:rPr>
        <w:t xml:space="preserve"> things don't even matter," she told Parks. "This is the future. This is whether we're going to survive." </w:t>
      </w:r>
      <w:r>
        <w:rPr>
          <w:rFonts w:ascii="Times New Roman" w:eastAsia="Times New Roman" w:hAnsi="Times New Roman" w:cs="Times New Roman"/>
          <w:b/>
          <w:highlight w:val="green"/>
          <w:u w:val="single"/>
        </w:rPr>
        <w:t>Fonda</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 xml:space="preserve">said that the United </w:t>
      </w:r>
      <w:proofErr w:type="spellStart"/>
      <w:r>
        <w:rPr>
          <w:rFonts w:ascii="Times New Roman" w:eastAsia="Times New Roman" w:hAnsi="Times New Roman" w:cs="Times New Roman"/>
          <w:b/>
          <w:highlight w:val="green"/>
          <w:u w:val="single"/>
        </w:rPr>
        <w:t>States</w:t>
      </w:r>
      <w:proofErr w:type="spellEnd"/>
      <w:r>
        <w:rPr>
          <w:rFonts w:ascii="Times New Roman" w:eastAsia="Times New Roman" w:hAnsi="Times New Roman" w:cs="Times New Roman"/>
          <w:b/>
          <w:highlight w:val="green"/>
          <w:u w:val="single"/>
        </w:rPr>
        <w:t xml:space="preserve"> needs "to lead the way"</w:t>
      </w:r>
      <w:r>
        <w:rPr>
          <w:rFonts w:ascii="Times New Roman" w:eastAsia="Times New Roman" w:hAnsi="Times New Roman" w:cs="Times New Roman"/>
          <w:b/>
          <w:u w:val="single"/>
        </w:rPr>
        <w:t xml:space="preserve"> on this issue, </w:t>
      </w:r>
      <w:r>
        <w:rPr>
          <w:rFonts w:ascii="Times New Roman" w:eastAsia="Times New Roman" w:hAnsi="Times New Roman" w:cs="Times New Roman"/>
          <w:b/>
          <w:highlight w:val="green"/>
          <w:u w:val="single"/>
        </w:rPr>
        <w:t>so</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other countries who contribute heavily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reen</w:t>
      </w:r>
      <w:r>
        <w:rPr>
          <w:rFonts w:ascii="Times New Roman" w:eastAsia="Times New Roman" w:hAnsi="Times New Roman" w:cs="Times New Roman"/>
          <w:b/>
          <w:highlight w:val="green"/>
          <w:u w:val="single"/>
        </w:rPr>
        <w:t>h</w:t>
      </w:r>
      <w:r>
        <w:rPr>
          <w:rFonts w:ascii="Times New Roman" w:eastAsia="Times New Roman" w:hAnsi="Times New Roman" w:cs="Times New Roman"/>
          <w:b/>
          <w:u w:val="single"/>
        </w:rPr>
        <w:t xml:space="preserve">ouse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 xml:space="preserve">as emissions, </w:t>
      </w:r>
      <w:r>
        <w:rPr>
          <w:rFonts w:ascii="Times New Roman" w:eastAsia="Times New Roman" w:hAnsi="Times New Roman" w:cs="Times New Roman"/>
          <w:b/>
          <w:highlight w:val="green"/>
          <w:u w:val="single"/>
        </w:rPr>
        <w:t>like China and India, "follow suit."</w:t>
      </w:r>
      <w:r>
        <w:rPr>
          <w:rFonts w:ascii="Times New Roman" w:eastAsia="Times New Roman" w:hAnsi="Times New Roman" w:cs="Times New Roman"/>
          <w:b/>
          <w:u w:val="single"/>
        </w:rPr>
        <w:t xml:space="preserve"> While she's been passionate about this issue for "decades," she credits her current endeavors on </w:t>
      </w:r>
      <w:hyperlink r:id="rId17">
        <w:r>
          <w:rPr>
            <w:rFonts w:ascii="Times New Roman" w:eastAsia="Times New Roman" w:hAnsi="Times New Roman" w:cs="Times New Roman"/>
            <w:b/>
            <w:u w:val="single"/>
          </w:rPr>
          <w:t>Thunberg's recurring protest</w:t>
        </w:r>
      </w:hyperlink>
      <w:r>
        <w:rPr>
          <w:rFonts w:ascii="Times New Roman" w:eastAsia="Times New Roman" w:hAnsi="Times New Roman" w:cs="Times New Roman"/>
          <w:b/>
          <w:u w:val="single"/>
        </w:rPr>
        <w:t xml:space="preserve"> outside Swedish parliament, and other student climate strikers around the world for taking on this issue so passionately. </w:t>
      </w:r>
    </w:p>
    <w:p w14:paraId="5C2FE2A9"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p>
    <w:p w14:paraId="34174BF5" w14:textId="77777777" w:rsidR="00FE6149" w:rsidRDefault="00FE6149" w:rsidP="00FE6149">
      <w:pPr>
        <w:rPr>
          <w:rFonts w:ascii="Times New Roman" w:eastAsia="Times New Roman" w:hAnsi="Times New Roman" w:cs="Times New Roman"/>
          <w:sz w:val="16"/>
          <w:szCs w:val="16"/>
        </w:rPr>
      </w:pPr>
      <w:r>
        <w:rPr>
          <w:rFonts w:ascii="Times New Roman" w:eastAsia="Times New Roman" w:hAnsi="Times New Roman" w:cs="Times New Roman"/>
          <w:b/>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Irin</w:t>
      </w:r>
      <w:proofErr w:type="spellEnd"/>
      <w:r>
        <w:rPr>
          <w:rFonts w:ascii="Times New Roman" w:eastAsia="Times New Roman" w:hAnsi="Times New Roman" w:cs="Times New Roman"/>
          <w:sz w:val="16"/>
          <w:szCs w:val="16"/>
        </w:rPr>
        <w:t xml:space="preserve">. Work, tech, climate and data for </w:t>
      </w:r>
      <w:hyperlink r:id="rId18">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9">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20">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21">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14:paraId="7CC9B251" w14:textId="77777777" w:rsidR="00FE6149" w:rsidRDefault="00FE6149" w:rsidP="00FE6149">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lastRenderedPageBreak/>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 xml:space="preserve">Facebook, Atlassian, </w:t>
      </w:r>
      <w:proofErr w:type="spellStart"/>
      <w:r>
        <w:rPr>
          <w:rFonts w:ascii="Times New Roman" w:eastAsia="Times New Roman" w:hAnsi="Times New Roman" w:cs="Times New Roman"/>
          <w:b/>
          <w:sz w:val="14"/>
          <w:szCs w:val="14"/>
        </w:rPr>
        <w:t>Cobot</w:t>
      </w:r>
      <w:proofErr w:type="spellEnd"/>
      <w:r>
        <w:rPr>
          <w:rFonts w:ascii="Times New Roman" w:eastAsia="Times New Roman" w:hAnsi="Times New Roman" w:cs="Times New Roman"/>
          <w:b/>
          <w:sz w:val="14"/>
          <w:szCs w:val="14"/>
        </w:rPr>
        <w: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22">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23">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ascii="Times New Roman" w:eastAsia="Times New Roman" w:hAnsi="Times New Roman" w:cs="Times New Roman"/>
          <w:sz w:val="14"/>
          <w:szCs w:val="14"/>
        </w:rPr>
        <w:t>Marcario</w:t>
      </w:r>
      <w:proofErr w:type="spellEnd"/>
      <w:r>
        <w:rPr>
          <w:rFonts w:ascii="Times New Roman" w:eastAsia="Times New Roman" w:hAnsi="Times New Roman" w:cs="Times New Roman"/>
          <w:sz w:val="14"/>
          <w:szCs w:val="14"/>
        </w:rPr>
        <w:t xml:space="preserve"> wrote on </w:t>
      </w:r>
      <w:hyperlink r:id="rId24">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"[C]</w:t>
      </w:r>
      <w:proofErr w:type="spellStart"/>
      <w:r>
        <w:rPr>
          <w:rFonts w:ascii="Times New Roman" w:eastAsia="Times New Roman" w:hAnsi="Times New Roman" w:cs="Times New Roman"/>
          <w:sz w:val="14"/>
          <w:szCs w:val="14"/>
        </w:rPr>
        <w:t>apitalism</w:t>
      </w:r>
      <w:proofErr w:type="spellEnd"/>
      <w:r>
        <w:rPr>
          <w:rFonts w:ascii="Times New Roman" w:eastAsia="Times New Roman" w:hAnsi="Times New Roman" w:cs="Times New Roman"/>
          <w:sz w:val="14"/>
          <w:szCs w:val="14"/>
        </w:rPr>
        <w:t xml:space="preserve">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headquarters and closing e-commerce on Friday. </w:t>
      </w:r>
      <w:r>
        <w:rPr>
          <w:rFonts w:ascii="Times New Roman" w:eastAsia="Times New Roman" w:hAnsi="Times New Roman" w:cs="Times New Roman"/>
          <w:b/>
          <w:sz w:val="14"/>
          <w:szCs w:val="14"/>
        </w:rPr>
        <w:t xml:space="preserve">Digital doings and more </w:t>
      </w:r>
      <w:proofErr w:type="gramStart"/>
      <w:r>
        <w:rPr>
          <w:rFonts w:ascii="Times New Roman" w:eastAsia="Times New Roman" w:hAnsi="Times New Roman" w:cs="Times New Roman"/>
          <w:b/>
          <w:u w:val="single"/>
        </w:rPr>
        <w:t>The</w:t>
      </w:r>
      <w:proofErr w:type="gramEnd"/>
      <w:r>
        <w:rPr>
          <w:rFonts w:ascii="Times New Roman" w:eastAsia="Times New Roman" w:hAnsi="Times New Roman" w:cs="Times New Roman"/>
          <w:b/>
          <w:u w:val="single"/>
        </w:rPr>
        <w:t xml:space="preserv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25">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 xml:space="preserve">Tumblr, WordPress, </w:t>
      </w:r>
      <w:proofErr w:type="spellStart"/>
      <w:r>
        <w:rPr>
          <w:rFonts w:ascii="Times New Roman" w:eastAsia="Times New Roman" w:hAnsi="Times New Roman" w:cs="Times New Roman"/>
          <w:b/>
          <w:sz w:val="14"/>
          <w:szCs w:val="14"/>
        </w:rPr>
        <w:t>Imgur</w:t>
      </w:r>
      <w:proofErr w:type="spellEnd"/>
      <w:r>
        <w:rPr>
          <w:rFonts w:ascii="Times New Roman" w:eastAsia="Times New Roman" w:hAnsi="Times New Roman" w:cs="Times New Roman"/>
          <w:b/>
          <w:sz w:val="14"/>
          <w:szCs w:val="14"/>
        </w:rPr>
        <w:t>,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14:paraId="60CAD618" w14:textId="77777777" w:rsidR="00FE6149" w:rsidRDefault="00FE6149" w:rsidP="00FE6149">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Kingdom and the United States. https://www.wri.org/insights/3-ways-business-must-use-political-influence-champion-climate-ambition] </w:t>
      </w:r>
    </w:p>
    <w:p w14:paraId="60843C8B" w14:textId="77777777" w:rsidR="00FE6149" w:rsidRPr="009A70D4" w:rsidRDefault="00FE6149" w:rsidP="00FE6149">
      <w:pPr>
        <w:pStyle w:val="Heading4"/>
        <w:keepNext w:val="0"/>
        <w:keepLines w:val="0"/>
        <w:spacing w:before="240" w:after="40" w:line="303" w:lineRule="auto"/>
        <w:rPr>
          <w:rFonts w:ascii="Times New Roman" w:eastAsia="Times New Roman" w:hAnsi="Times New Roman" w:cs="Times New Roman"/>
          <w:sz w:val="22"/>
          <w:szCs w:val="22"/>
          <w:u w:val="single"/>
        </w:rPr>
      </w:pPr>
      <w:r w:rsidRPr="009A70D4">
        <w:rPr>
          <w:rFonts w:ascii="Times New Roman" w:eastAsia="Times New Roman" w:hAnsi="Times New Roman" w:cs="Times New Roman"/>
          <w:b w:val="0"/>
          <w:sz w:val="14"/>
          <w:szCs w:val="22"/>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9A70D4">
        <w:rPr>
          <w:rFonts w:ascii="Times New Roman" w:eastAsia="Times New Roman" w:hAnsi="Times New Roman" w:cs="Times New Roman"/>
          <w:sz w:val="22"/>
          <w:szCs w:val="22"/>
          <w:highlight w:val="green"/>
          <w:u w:val="single"/>
        </w:rPr>
        <w:t>More than 500 companies</w:t>
      </w:r>
      <w:r w:rsidRPr="009A70D4">
        <w:rPr>
          <w:rFonts w:ascii="Times New Roman" w:eastAsia="Times New Roman" w:hAnsi="Times New Roman" w:cs="Times New Roman"/>
          <w:b w:val="0"/>
          <w:sz w:val="22"/>
          <w:szCs w:val="22"/>
          <w:u w:val="single"/>
        </w:rPr>
        <w:t xml:space="preserve"> have </w:t>
      </w:r>
      <w:r w:rsidRPr="009A70D4">
        <w:rPr>
          <w:rFonts w:ascii="Times New Roman" w:eastAsia="Times New Roman" w:hAnsi="Times New Roman" w:cs="Times New Roman"/>
          <w:sz w:val="22"/>
          <w:szCs w:val="22"/>
          <w:highlight w:val="green"/>
          <w:u w:val="single"/>
        </w:rPr>
        <w:t xml:space="preserve">committed to emissions reductions </w:t>
      </w:r>
      <w:r w:rsidRPr="009A70D4">
        <w:rPr>
          <w:rFonts w:ascii="Times New Roman" w:eastAsia="Times New Roman" w:hAnsi="Times New Roman" w:cs="Times New Roman"/>
          <w:sz w:val="22"/>
          <w:szCs w:val="22"/>
          <w:u w:val="single"/>
        </w:rPr>
        <w:t>targets based in science</w:t>
      </w:r>
      <w:r w:rsidRPr="009A70D4">
        <w:rPr>
          <w:rFonts w:ascii="Times New Roman" w:eastAsia="Times New Roman" w:hAnsi="Times New Roman" w:cs="Times New Roman"/>
          <w:b w:val="0"/>
          <w:sz w:val="22"/>
          <w:szCs w:val="22"/>
          <w:u w:val="single"/>
        </w:rPr>
        <w:t xml:space="preserve">, and more than </w:t>
      </w:r>
      <w:r w:rsidRPr="009A70D4">
        <w:rPr>
          <w:rFonts w:ascii="Times New Roman" w:eastAsia="Times New Roman" w:hAnsi="Times New Roman" w:cs="Times New Roman"/>
          <w:sz w:val="22"/>
          <w:szCs w:val="22"/>
          <w:highlight w:val="green"/>
          <w:u w:val="single"/>
        </w:rPr>
        <w:t>150</w:t>
      </w:r>
      <w:r w:rsidRPr="009A70D4">
        <w:rPr>
          <w:rFonts w:ascii="Times New Roman" w:eastAsia="Times New Roman" w:hAnsi="Times New Roman" w:cs="Times New Roman"/>
          <w:b w:val="0"/>
          <w:sz w:val="22"/>
          <w:szCs w:val="22"/>
          <w:u w:val="single"/>
        </w:rPr>
        <w:t xml:space="preserve"> have committed to </w:t>
      </w:r>
      <w:r w:rsidRPr="009A70D4">
        <w:rPr>
          <w:rFonts w:ascii="Times New Roman" w:eastAsia="Times New Roman" w:hAnsi="Times New Roman" w:cs="Times New Roman"/>
          <w:sz w:val="22"/>
          <w:szCs w:val="22"/>
          <w:highlight w:val="green"/>
          <w:u w:val="single"/>
        </w:rPr>
        <w:t>powering</w:t>
      </w:r>
      <w:r w:rsidRPr="009A70D4">
        <w:rPr>
          <w:rFonts w:ascii="Times New Roman" w:eastAsia="Times New Roman" w:hAnsi="Times New Roman" w:cs="Times New Roman"/>
          <w:b w:val="0"/>
          <w:sz w:val="22"/>
          <w:szCs w:val="22"/>
          <w:u w:val="single"/>
        </w:rPr>
        <w:t xml:space="preserve"> their </w:t>
      </w:r>
      <w:r w:rsidRPr="009A70D4">
        <w:rPr>
          <w:rFonts w:ascii="Times New Roman" w:eastAsia="Times New Roman" w:hAnsi="Times New Roman" w:cs="Times New Roman"/>
          <w:sz w:val="22"/>
          <w:szCs w:val="22"/>
          <w:highlight w:val="green"/>
          <w:u w:val="single"/>
        </w:rPr>
        <w:t xml:space="preserve">operations </w:t>
      </w:r>
      <w:r w:rsidRPr="009A70D4">
        <w:rPr>
          <w:rFonts w:ascii="Times New Roman" w:eastAsia="Times New Roman" w:hAnsi="Times New Roman" w:cs="Times New Roman"/>
          <w:sz w:val="22"/>
          <w:szCs w:val="22"/>
          <w:u w:val="single"/>
        </w:rPr>
        <w:t>entirely</w:t>
      </w:r>
      <w:r w:rsidRPr="009A70D4">
        <w:rPr>
          <w:rFonts w:ascii="Times New Roman" w:eastAsia="Times New Roman" w:hAnsi="Times New Roman" w:cs="Times New Roman"/>
          <w:sz w:val="22"/>
          <w:szCs w:val="22"/>
          <w:highlight w:val="green"/>
          <w:u w:val="single"/>
        </w:rPr>
        <w:t xml:space="preserve"> with renewable energy</w:t>
      </w:r>
      <w:r w:rsidRPr="009A70D4">
        <w:rPr>
          <w:rFonts w:ascii="Times New Roman" w:eastAsia="Times New Roman" w:hAnsi="Times New Roman" w:cs="Times New Roman"/>
          <w:b w:val="0"/>
          <w:sz w:val="22"/>
          <w:szCs w:val="22"/>
          <w:u w:val="single"/>
        </w:rPr>
        <w:t xml:space="preserve"> by 2030. </w:t>
      </w:r>
      <w:r w:rsidRPr="009A70D4">
        <w:rPr>
          <w:rFonts w:ascii="Times New Roman" w:eastAsia="Times New Roman" w:hAnsi="Times New Roman" w:cs="Times New Roman"/>
          <w:b w:val="0"/>
          <w:sz w:val="14"/>
          <w:szCs w:val="22"/>
        </w:rPr>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sidRPr="009A70D4">
        <w:rPr>
          <w:rFonts w:ascii="Times New Roman" w:eastAsia="Times New Roman" w:hAnsi="Times New Roman" w:cs="Times New Roman"/>
          <w:b w:val="0"/>
          <w:sz w:val="14"/>
          <w:szCs w:val="22"/>
        </w:rPr>
        <w:t>advocacy, and</w:t>
      </w:r>
      <w:proofErr w:type="gramEnd"/>
      <w:r w:rsidRPr="009A70D4">
        <w:rPr>
          <w:rFonts w:ascii="Times New Roman" w:eastAsia="Times New Roman" w:hAnsi="Times New Roman" w:cs="Times New Roman"/>
          <w:b w:val="0"/>
          <w:sz w:val="14"/>
          <w:szCs w:val="22"/>
        </w:rPr>
        <w:t xml:space="preserve"> argues that this is a huge "blind spot" for any true measure of a company's contribution to climate change solutions. They are correct. </w:t>
      </w:r>
      <w:r w:rsidRPr="009A70D4">
        <w:rPr>
          <w:rFonts w:ascii="Times New Roman" w:eastAsia="Times New Roman" w:hAnsi="Times New Roman" w:cs="Times New Roman"/>
          <w:sz w:val="22"/>
          <w:szCs w:val="22"/>
          <w:highlight w:val="green"/>
          <w:u w:val="single"/>
        </w:rPr>
        <w:t>Companies can</w:t>
      </w:r>
      <w:r w:rsidRPr="009A70D4">
        <w:rPr>
          <w:rFonts w:ascii="Times New Roman" w:eastAsia="Times New Roman" w:hAnsi="Times New Roman" w:cs="Times New Roman"/>
          <w:b w:val="0"/>
          <w:sz w:val="14"/>
          <w:szCs w:val="22"/>
        </w:rPr>
        <w:t xml:space="preserve"> and must </w:t>
      </w:r>
      <w:r w:rsidRPr="009A70D4">
        <w:rPr>
          <w:rFonts w:ascii="Times New Roman" w:eastAsia="Times New Roman" w:hAnsi="Times New Roman" w:cs="Times New Roman"/>
          <w:sz w:val="22"/>
          <w:szCs w:val="22"/>
          <w:highlight w:val="green"/>
          <w:u w:val="single"/>
        </w:rPr>
        <w:t>reduce emissions</w:t>
      </w:r>
      <w:r w:rsidRPr="009A70D4">
        <w:rPr>
          <w:rFonts w:ascii="Times New Roman" w:eastAsia="Times New Roman" w:hAnsi="Times New Roman" w:cs="Times New Roman"/>
          <w:b w:val="0"/>
          <w:sz w:val="14"/>
          <w:szCs w:val="22"/>
        </w:rPr>
        <w:t xml:space="preserve">, but only public policy can elevate these efforts to the scale </w:t>
      </w:r>
      <w:r w:rsidRPr="009A70D4">
        <w:rPr>
          <w:rFonts w:ascii="Times New Roman" w:eastAsia="Times New Roman" w:hAnsi="Times New Roman" w:cs="Times New Roman"/>
          <w:sz w:val="22"/>
          <w:szCs w:val="22"/>
          <w:highlight w:val="green"/>
          <w:u w:val="single"/>
        </w:rPr>
        <w:t>and</w:t>
      </w:r>
      <w:r w:rsidRPr="009A70D4">
        <w:rPr>
          <w:rFonts w:ascii="Times New Roman" w:eastAsia="Times New Roman" w:hAnsi="Times New Roman" w:cs="Times New Roman"/>
          <w:b w:val="0"/>
          <w:sz w:val="14"/>
          <w:szCs w:val="22"/>
        </w:rPr>
        <w:t xml:space="preserve"> pace of emissions reductions needed to mitigate climate change. </w:t>
      </w:r>
      <w:r w:rsidRPr="009A70D4">
        <w:rPr>
          <w:rFonts w:ascii="Times New Roman" w:eastAsia="Times New Roman" w:hAnsi="Times New Roman" w:cs="Times New Roman"/>
          <w:sz w:val="22"/>
          <w:szCs w:val="22"/>
          <w:u w:val="single"/>
        </w:rPr>
        <w:t>The political</w:t>
      </w:r>
      <w:r w:rsidRPr="009A70D4">
        <w:rPr>
          <w:rFonts w:ascii="Times New Roman" w:eastAsia="Times New Roman" w:hAnsi="Times New Roman" w:cs="Times New Roman"/>
          <w:sz w:val="22"/>
          <w:szCs w:val="22"/>
          <w:highlight w:val="green"/>
          <w:u w:val="single"/>
        </w:rPr>
        <w:t xml:space="preserve"> influence </w:t>
      </w:r>
      <w:r w:rsidRPr="009A70D4">
        <w:rPr>
          <w:rFonts w:ascii="Times New Roman" w:eastAsia="Times New Roman" w:hAnsi="Times New Roman" w:cs="Times New Roman"/>
          <w:sz w:val="22"/>
          <w:szCs w:val="22"/>
          <w:u w:val="single"/>
        </w:rPr>
        <w:t>of</w:t>
      </w:r>
      <w:r w:rsidRPr="009A70D4">
        <w:rPr>
          <w:rFonts w:ascii="Times New Roman" w:eastAsia="Times New Roman" w:hAnsi="Times New Roman" w:cs="Times New Roman"/>
          <w:b w:val="0"/>
          <w:sz w:val="22"/>
          <w:szCs w:val="22"/>
          <w:u w:val="single"/>
        </w:rPr>
        <w:t xml:space="preserve"> </w:t>
      </w:r>
      <w:r w:rsidRPr="009A70D4">
        <w:rPr>
          <w:rFonts w:ascii="Times New Roman" w:eastAsia="Times New Roman" w:hAnsi="Times New Roman" w:cs="Times New Roman"/>
          <w:sz w:val="22"/>
          <w:szCs w:val="22"/>
          <w:u w:val="single"/>
        </w:rPr>
        <w:t>climate-forward businesses</w:t>
      </w:r>
      <w:r w:rsidRPr="009A70D4">
        <w:rPr>
          <w:rFonts w:ascii="Times New Roman" w:eastAsia="Times New Roman" w:hAnsi="Times New Roman" w:cs="Times New Roman"/>
          <w:b w:val="0"/>
          <w:sz w:val="22"/>
          <w:szCs w:val="22"/>
          <w:u w:val="single"/>
        </w:rPr>
        <w:t xml:space="preserve"> with long histories of successful lobbying on other industry-specific issues </w:t>
      </w:r>
      <w:r w:rsidRPr="009A70D4">
        <w:rPr>
          <w:rFonts w:ascii="Times New Roman" w:eastAsia="Times New Roman" w:hAnsi="Times New Roman" w:cs="Times New Roman"/>
          <w:sz w:val="22"/>
          <w:szCs w:val="22"/>
          <w:u w:val="single"/>
        </w:rPr>
        <w:t>can lend</w:t>
      </w:r>
      <w:r w:rsidRPr="009A70D4">
        <w:rPr>
          <w:rFonts w:ascii="Times New Roman" w:eastAsia="Times New Roman" w:hAnsi="Times New Roman" w:cs="Times New Roman"/>
          <w:sz w:val="22"/>
          <w:szCs w:val="22"/>
          <w:highlight w:val="green"/>
          <w:u w:val="single"/>
        </w:rPr>
        <w:t xml:space="preserve"> climate policies </w:t>
      </w:r>
      <w:r w:rsidRPr="009A70D4">
        <w:rPr>
          <w:rFonts w:ascii="Times New Roman" w:eastAsia="Times New Roman" w:hAnsi="Times New Roman" w:cs="Times New Roman"/>
          <w:sz w:val="22"/>
          <w:szCs w:val="22"/>
          <w:u w:val="single"/>
        </w:rPr>
        <w:t xml:space="preserve">the credibility they need </w:t>
      </w:r>
      <w:r w:rsidRPr="009A70D4">
        <w:rPr>
          <w:rFonts w:ascii="Times New Roman" w:eastAsia="Times New Roman" w:hAnsi="Times New Roman" w:cs="Times New Roman"/>
          <w:sz w:val="22"/>
          <w:szCs w:val="22"/>
          <w:highlight w:val="green"/>
          <w:u w:val="single"/>
        </w:rPr>
        <w:t>to achieve lasting impact</w:t>
      </w:r>
      <w:r w:rsidRPr="009A70D4">
        <w:rPr>
          <w:rFonts w:ascii="Times New Roman" w:eastAsia="Times New Roman" w:hAnsi="Times New Roman" w:cs="Times New Roman"/>
          <w:b w:val="0"/>
          <w:sz w:val="22"/>
          <w:szCs w:val="22"/>
          <w:u w:val="single"/>
        </w:rPr>
        <w:t>.</w:t>
      </w:r>
      <w:r w:rsidRPr="009A70D4">
        <w:rPr>
          <w:rFonts w:ascii="Times New Roman" w:eastAsia="Times New Roman" w:hAnsi="Times New Roman" w:cs="Times New Roman"/>
          <w:b w:val="0"/>
          <w:sz w:val="14"/>
          <w:szCs w:val="22"/>
        </w:rPr>
        <w:t xml:space="preserve"> For aspiring firms looking to start real impact at the state and national level, here are 3 important starting points for responsible climate policy advocacy. This is your 2019 corporate climate lobbying checklist: 1. Share Your "Climate Story" </w:t>
      </w:r>
      <w:r w:rsidRPr="009A70D4">
        <w:rPr>
          <w:rFonts w:ascii="Times New Roman" w:eastAsia="Times New Roman" w:hAnsi="Times New Roman" w:cs="Times New Roman"/>
          <w:sz w:val="22"/>
          <w:szCs w:val="22"/>
          <w:highlight w:val="green"/>
          <w:u w:val="single"/>
        </w:rPr>
        <w:t>Companies have</w:t>
      </w:r>
      <w:r w:rsidRPr="009A70D4">
        <w:rPr>
          <w:rFonts w:ascii="Times New Roman" w:eastAsia="Times New Roman" w:hAnsi="Times New Roman" w:cs="Times New Roman"/>
          <w:b w:val="0"/>
          <w:sz w:val="14"/>
          <w:szCs w:val="22"/>
        </w:rPr>
        <w:t xml:space="preserve"> an authentic and </w:t>
      </w:r>
      <w:r w:rsidRPr="009A70D4">
        <w:rPr>
          <w:rFonts w:ascii="Times New Roman" w:eastAsia="Times New Roman" w:hAnsi="Times New Roman" w:cs="Times New Roman"/>
          <w:sz w:val="22"/>
          <w:szCs w:val="22"/>
          <w:highlight w:val="green"/>
          <w:u w:val="single"/>
        </w:rPr>
        <w:t>credible perspective to share on the long-term threat from climate change to their operations</w:t>
      </w:r>
      <w:r w:rsidRPr="009A70D4">
        <w:rPr>
          <w:rFonts w:ascii="Times New Roman" w:eastAsia="Times New Roman" w:hAnsi="Times New Roman" w:cs="Times New Roman"/>
          <w:b w:val="0"/>
          <w:sz w:val="14"/>
          <w:szCs w:val="22"/>
        </w:rPr>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jobs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9A70D4">
        <w:rPr>
          <w:rFonts w:ascii="Times New Roman" w:eastAsia="Times New Roman" w:hAnsi="Times New Roman" w:cs="Times New Roman"/>
          <w:sz w:val="22"/>
          <w:szCs w:val="22"/>
          <w:highlight w:val="green"/>
          <w:u w:val="single"/>
        </w:rPr>
        <w:t xml:space="preserve">When companies can share </w:t>
      </w:r>
      <w:r w:rsidRPr="009A70D4">
        <w:rPr>
          <w:rFonts w:ascii="Times New Roman" w:eastAsia="Times New Roman" w:hAnsi="Times New Roman" w:cs="Times New Roman"/>
          <w:sz w:val="22"/>
          <w:szCs w:val="22"/>
          <w:highlight w:val="green"/>
          <w:u w:val="single"/>
        </w:rPr>
        <w:lastRenderedPageBreak/>
        <w:t>their "climate story" using data points and anecdotes, it gives policymakers the credibility and confidence to then go and advocate for ambitious policy.</w:t>
      </w:r>
      <w:r w:rsidRPr="009A70D4">
        <w:rPr>
          <w:rFonts w:ascii="Times New Roman" w:eastAsia="Times New Roman" w:hAnsi="Times New Roman" w:cs="Times New Roman"/>
          <w:b w:val="0"/>
          <w:sz w:val="14"/>
          <w:szCs w:val="22"/>
        </w:rPr>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sidRPr="009A70D4">
        <w:rPr>
          <w:rFonts w:ascii="Times New Roman" w:eastAsia="Times New Roman" w:hAnsi="Times New Roman" w:cs="Times New Roman"/>
          <w:b w:val="0"/>
          <w:sz w:val="14"/>
          <w:szCs w:val="22"/>
        </w:rPr>
        <w:t>is,</w:t>
      </w:r>
      <w:proofErr w:type="gramEnd"/>
      <w:r w:rsidRPr="009A70D4">
        <w:rPr>
          <w:rFonts w:ascii="Times New Roman" w:eastAsia="Times New Roman" w:hAnsi="Times New Roman" w:cs="Times New Roman"/>
          <w:b w:val="0"/>
          <w:sz w:val="14"/>
          <w:szCs w:val="22"/>
        </w:rPr>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9A70D4">
        <w:rPr>
          <w:rFonts w:ascii="Times New Roman" w:eastAsia="Times New Roman" w:hAnsi="Times New Roman" w:cs="Times New Roman"/>
          <w:sz w:val="22"/>
          <w:szCs w:val="22"/>
          <w:highlight w:val="green"/>
          <w:u w:val="single"/>
        </w:rPr>
        <w:t>A few market leaders have begun to harness their influence and engage in thoughtful climate advocacy</w:t>
      </w:r>
      <w:r w:rsidRPr="009A70D4">
        <w:rPr>
          <w:rFonts w:ascii="Times New Roman" w:eastAsia="Times New Roman" w:hAnsi="Times New Roman" w:cs="Times New Roman"/>
          <w:b w:val="0"/>
          <w:sz w:val="14"/>
          <w:szCs w:val="22"/>
        </w:rPr>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9A70D4">
        <w:rPr>
          <w:rFonts w:ascii="Times New Roman" w:eastAsia="Times New Roman" w:hAnsi="Times New Roman" w:cs="Times New Roman"/>
          <w:sz w:val="22"/>
          <w:szCs w:val="22"/>
          <w:highlight w:val="green"/>
          <w:u w:val="single"/>
        </w:rPr>
        <w:t>focuses on communicating to policymakers their support of policies such as putting a price on carbon, and</w:t>
      </w:r>
      <w:r w:rsidRPr="009A70D4">
        <w:rPr>
          <w:rFonts w:ascii="Times New Roman" w:eastAsia="Times New Roman" w:hAnsi="Times New Roman" w:cs="Times New Roman"/>
          <w:b w:val="0"/>
          <w:sz w:val="14"/>
          <w:szCs w:val="22"/>
        </w:rPr>
        <w:t xml:space="preserve"> recently released a set of principles </w:t>
      </w:r>
      <w:r w:rsidRPr="009A70D4">
        <w:rPr>
          <w:rFonts w:ascii="Times New Roman" w:eastAsia="Times New Roman" w:hAnsi="Times New Roman" w:cs="Times New Roman"/>
          <w:sz w:val="22"/>
          <w:szCs w:val="22"/>
          <w:highlight w:val="green"/>
          <w:u w:val="single"/>
        </w:rPr>
        <w:t>advocating for ambitious action on climate</w:t>
      </w:r>
      <w:r w:rsidRPr="009A70D4">
        <w:rPr>
          <w:rFonts w:ascii="Times New Roman" w:eastAsia="Times New Roman" w:hAnsi="Times New Roman" w:cs="Times New Roman"/>
          <w:b w:val="0"/>
          <w:sz w:val="14"/>
          <w:szCs w:val="22"/>
        </w:rPr>
        <w:t xml:space="preserve">. Time to Lobby Firms on the leading edge must harness their political influence and recognize that climate policy is urgently needed to protect their customers, employees, suppliers and their own business interests. </w:t>
      </w:r>
      <w:r w:rsidRPr="009A70D4">
        <w:rPr>
          <w:rFonts w:ascii="Times New Roman" w:eastAsia="Times New Roman" w:hAnsi="Times New Roman" w:cs="Times New Roman"/>
          <w:sz w:val="14"/>
          <w:szCs w:val="22"/>
        </w:rPr>
        <w:t>The</w:t>
      </w:r>
      <w:r w:rsidRPr="009A70D4">
        <w:rPr>
          <w:rFonts w:ascii="Times New Roman" w:eastAsia="Times New Roman" w:hAnsi="Times New Roman" w:cs="Times New Roman"/>
          <w:sz w:val="22"/>
          <w:szCs w:val="22"/>
          <w:highlight w:val="green"/>
          <w:u w:val="single"/>
        </w:rPr>
        <w:t xml:space="preserve"> Global Commission </w:t>
      </w:r>
      <w:r w:rsidRPr="009A70D4">
        <w:rPr>
          <w:rFonts w:ascii="Times New Roman" w:eastAsia="Times New Roman" w:hAnsi="Times New Roman" w:cs="Times New Roman"/>
          <w:sz w:val="14"/>
          <w:szCs w:val="22"/>
        </w:rPr>
        <w:t>on the Economy and Climate</w:t>
      </w:r>
      <w:r w:rsidRPr="009A70D4">
        <w:rPr>
          <w:rFonts w:ascii="Times New Roman" w:eastAsia="Times New Roman" w:hAnsi="Times New Roman" w:cs="Times New Roman"/>
          <w:sz w:val="22"/>
          <w:szCs w:val="22"/>
          <w:highlight w:val="green"/>
          <w:u w:val="single"/>
        </w:rPr>
        <w:t xml:space="preserve"> found that bold climate action could deliver at least $26 trillion in economic benefits and generate over 65 million new low-carbon jobs in 2030</w:t>
      </w:r>
      <w:r w:rsidRPr="009A70D4">
        <w:rPr>
          <w:rFonts w:ascii="Times New Roman" w:eastAsia="Times New Roman" w:hAnsi="Times New Roman" w:cs="Times New Roman"/>
          <w:b w:val="0"/>
          <w:sz w:val="14"/>
          <w:szCs w:val="22"/>
        </w:rPr>
        <w:t xml:space="preserve">. One of the most compelling narratives a business can tell comes from the private sector harnessing the potential trillions in economic growth to be had when they do well by doing good. </w:t>
      </w:r>
      <w:r w:rsidRPr="009A70D4">
        <w:rPr>
          <w:rFonts w:ascii="Times New Roman" w:eastAsia="Times New Roman" w:hAnsi="Times New Roman" w:cs="Times New Roman"/>
          <w:sz w:val="22"/>
          <w:szCs w:val="22"/>
          <w:highlight w:val="green"/>
          <w:u w:val="single"/>
        </w:rPr>
        <w:t>The pressure is on companies to put their lobbying where their climate leadership is,</w:t>
      </w:r>
      <w:r w:rsidRPr="009A70D4">
        <w:rPr>
          <w:rFonts w:ascii="Times New Roman" w:eastAsia="Times New Roman" w:hAnsi="Times New Roman" w:cs="Times New Roman"/>
          <w:b w:val="0"/>
          <w:sz w:val="14"/>
          <w:szCs w:val="22"/>
        </w:rPr>
        <w:t xml:space="preserve"> with investors, NGOs, and US consumers increasingly expecting companies to act. </w:t>
      </w:r>
      <w:r w:rsidRPr="009A70D4">
        <w:rPr>
          <w:rFonts w:ascii="Times New Roman" w:eastAsia="Times New Roman" w:hAnsi="Times New Roman" w:cs="Times New Roman"/>
          <w:sz w:val="22"/>
          <w:szCs w:val="22"/>
          <w:highlight w:val="green"/>
          <w:u w:val="single"/>
        </w:rPr>
        <w:t>Policymakers will</w:t>
      </w:r>
      <w:r w:rsidRPr="009A70D4">
        <w:rPr>
          <w:rFonts w:ascii="Times New Roman" w:eastAsia="Times New Roman" w:hAnsi="Times New Roman" w:cs="Times New Roman"/>
          <w:b w:val="0"/>
          <w:sz w:val="14"/>
          <w:szCs w:val="22"/>
        </w:rPr>
        <w:t xml:space="preserve"> need to </w:t>
      </w:r>
      <w:r w:rsidRPr="009A70D4">
        <w:rPr>
          <w:rFonts w:ascii="Times New Roman" w:eastAsia="Times New Roman" w:hAnsi="Times New Roman" w:cs="Times New Roman"/>
          <w:sz w:val="22"/>
          <w:szCs w:val="22"/>
          <w:highlight w:val="green"/>
          <w:u w:val="single"/>
        </w:rPr>
        <w:t>listen, but companies first must step up with authentic, credible narratives and demonstrate that they are willing to spend their political capital to further climate objectives.</w:t>
      </w:r>
    </w:p>
    <w:p w14:paraId="4C139AEE" w14:textId="77777777" w:rsidR="00FE6149" w:rsidRDefault="00FE6149" w:rsidP="00FE6149">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26">
        <w:r>
          <w:rPr>
            <w:rFonts w:ascii="Times New Roman" w:eastAsia="Times New Roman" w:hAnsi="Times New Roman" w:cs="Times New Roman"/>
            <w:color w:val="000000"/>
            <w:sz w:val="20"/>
            <w:szCs w:val="20"/>
          </w:rPr>
          <w:t xml:space="preserve"> https://earth.org/marginalised-groups-are-disproportionately-affected-by-climate-change/</w:t>
        </w:r>
      </w:hyperlink>
    </w:p>
    <w:p w14:paraId="272B6EA9" w14:textId="77777777" w:rsidR="00FE6149" w:rsidRDefault="00FE6149" w:rsidP="00FE6149">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14:paraId="484106D6" w14:textId="77777777" w:rsidR="00FE6149" w:rsidRDefault="00FE6149" w:rsidP="00FE6149">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 xml:space="preserve">Environmental racism refers to the injustices suffered by marginalized communities in terms of unequal distribution of environmental resources and hazards, and discrimination in environmental support and </w:t>
      </w:r>
      <w:proofErr w:type="gramStart"/>
      <w:r>
        <w:rPr>
          <w:rFonts w:ascii="Times New Roman" w:eastAsia="Times New Roman" w:hAnsi="Times New Roman" w:cs="Times New Roman"/>
          <w:b/>
          <w:highlight w:val="green"/>
          <w:u w:val="single"/>
        </w:rPr>
        <w:t>policy-making</w:t>
      </w:r>
      <w:proofErr w:type="gramEnd"/>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 xml:space="preserve">the burdens of pollution, natural disasters, and poisoned resources are distributed unequally in society, with </w:t>
      </w:r>
      <w:proofErr w:type="spellStart"/>
      <w:r>
        <w:rPr>
          <w:rFonts w:ascii="Times New Roman" w:eastAsia="Times New Roman" w:hAnsi="Times New Roman" w:cs="Times New Roman"/>
          <w:sz w:val="16"/>
          <w:szCs w:val="16"/>
        </w:rPr>
        <w:t>marginalised</w:t>
      </w:r>
      <w:proofErr w:type="spellEnd"/>
      <w:r>
        <w:rPr>
          <w:rFonts w:ascii="Times New Roman" w:eastAsia="Times New Roman" w:hAnsi="Times New Roman" w:cs="Times New Roman"/>
          <w:sz w:val="16"/>
          <w:szCs w:val="16"/>
        </w:rPr>
        <w:t xml:space="preserve">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w:t>
      </w:r>
      <w:proofErr w:type="gramStart"/>
      <w:r>
        <w:rPr>
          <w:rFonts w:ascii="Times New Roman" w:eastAsia="Times New Roman" w:hAnsi="Times New Roman" w:cs="Times New Roman"/>
          <w:b/>
          <w:u w:val="single"/>
        </w:rPr>
        <w:t>African-Americans</w:t>
      </w:r>
      <w:proofErr w:type="gramEnd"/>
      <w:r>
        <w:rPr>
          <w:rFonts w:ascii="Times New Roman" w:eastAsia="Times New Roman" w:hAnsi="Times New Roman" w:cs="Times New Roman"/>
          <w:b/>
          <w:u w:val="single"/>
        </w:rPr>
        <w:t xml:space="preserve"> breathe in </w:t>
      </w:r>
      <w:hyperlink r:id="rId27">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on average are also exposed to </w:t>
      </w:r>
      <w:hyperlink r:id="rId28">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 xml:space="preserve">Inequality also exists on the global scale, where </w:t>
      </w:r>
      <w:r>
        <w:rPr>
          <w:rFonts w:ascii="Times New Roman" w:eastAsia="Times New Roman" w:hAnsi="Times New Roman" w:cs="Times New Roman"/>
          <w:b/>
          <w:highlight w:val="green"/>
          <w:u w:val="single"/>
        </w:rPr>
        <w:lastRenderedPageBreak/>
        <w:t>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w:t>
      </w:r>
      <w:proofErr w:type="gramStart"/>
      <w:r>
        <w:rPr>
          <w:rFonts w:ascii="Times New Roman" w:eastAsia="Times New Roman" w:hAnsi="Times New Roman" w:cs="Times New Roman"/>
          <w:color w:val="111111"/>
          <w:sz w:val="16"/>
          <w:szCs w:val="16"/>
        </w:rPr>
        <w:t>In light of</w:t>
      </w:r>
      <w:proofErr w:type="gramEnd"/>
      <w:r>
        <w:rPr>
          <w:rFonts w:ascii="Times New Roman" w:eastAsia="Times New Roman" w:hAnsi="Times New Roman" w:cs="Times New Roman"/>
          <w:color w:val="111111"/>
          <w:sz w:val="16"/>
          <w:szCs w:val="16"/>
        </w:rPr>
        <w:t xml:space="preserve">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9">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14:paraId="01B0177D"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Climate Change leads to extinction </w:t>
      </w:r>
    </w:p>
    <w:p w14:paraId="5B81BE6C" w14:textId="77777777" w:rsidR="00FE6149" w:rsidRDefault="00FE6149" w:rsidP="00FE6149">
      <w:pPr>
        <w:rPr>
          <w:rFonts w:ascii="Times New Roman" w:eastAsia="Times New Roman" w:hAnsi="Times New Roman" w:cs="Times New Roman"/>
          <w:sz w:val="24"/>
        </w:rPr>
      </w:pPr>
      <w:r>
        <w:rPr>
          <w:rFonts w:ascii="Times New Roman" w:eastAsia="Times New Roman" w:hAnsi="Times New Roman" w:cs="Times New Roman"/>
          <w:b/>
          <w:sz w:val="26"/>
          <w:szCs w:val="26"/>
        </w:rPr>
        <w:t>Spratt and Dunlop, 19</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 </w:t>
      </w:r>
    </w:p>
    <w:p w14:paraId="1B730EEE" w14:textId="77777777" w:rsidR="00FE6149" w:rsidRDefault="00FE6149" w:rsidP="00FE6149">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An </w:t>
      </w:r>
      <w:r>
        <w:rPr>
          <w:rFonts w:ascii="Times New Roman" w:eastAsia="Times New Roman" w:hAnsi="Times New Roman" w:cs="Times New Roman"/>
          <w:u w:val="single"/>
        </w:rPr>
        <w:t xml:space="preserve">existential risk to </w:t>
      </w:r>
      <w:proofErr w:type="spellStart"/>
      <w:r>
        <w:rPr>
          <w:rFonts w:ascii="Times New Roman" w:eastAsia="Times New Roman" w:hAnsi="Times New Roman" w:cs="Times New Roman"/>
          <w:u w:val="single"/>
        </w:rPr>
        <w:t>civilisation</w:t>
      </w:r>
      <w:proofErr w:type="spellEnd"/>
      <w:r>
        <w:rPr>
          <w:rFonts w:ascii="Times New Roman" w:eastAsia="Times New Roman" w:hAnsi="Times New Roman" w:cs="Times New Roman"/>
          <w:u w:val="single"/>
        </w:rPr>
        <w:t xml:space="preserve"> is one posing permanent large negative consequences to humanity which may never be undone, either annihilating intelligent life or permanently and drastically curtailing its potential</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With</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commitments by nations to</w:t>
      </w:r>
      <w:r>
        <w:rPr>
          <w:rFonts w:ascii="Times New Roman" w:eastAsia="Times New Roman" w:hAnsi="Times New Roman" w:cs="Times New Roman"/>
          <w:u w:val="single"/>
        </w:rPr>
        <w:t xml:space="preserve"> the 2015 </w:t>
      </w:r>
      <w:r>
        <w:rPr>
          <w:rFonts w:ascii="Times New Roman" w:eastAsia="Times New Roman" w:hAnsi="Times New Roman" w:cs="Times New Roman"/>
          <w:highlight w:val="green"/>
          <w:u w:val="single"/>
        </w:rPr>
        <w:t>Paris Agreement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current path of warming is 3°C</w:t>
      </w:r>
      <w:r>
        <w:rPr>
          <w:rFonts w:ascii="Times New Roman" w:eastAsia="Times New Roman" w:hAnsi="Times New Roman" w:cs="Times New Roman"/>
          <w:u w:val="single"/>
        </w:rPr>
        <w:t xml:space="preserve"> or more </w:t>
      </w:r>
      <w:r>
        <w:rPr>
          <w:rFonts w:ascii="Times New Roman" w:eastAsia="Times New Roman" w:hAnsi="Times New Roman" w:cs="Times New Roman"/>
          <w:highlight w:val="green"/>
          <w:u w:val="single"/>
        </w:rPr>
        <w:t>by 2100</w:t>
      </w:r>
      <w:r>
        <w:rPr>
          <w:rFonts w:ascii="Times New Roman" w:eastAsia="Times New Roman" w:hAnsi="Times New Roman" w:cs="Times New Roman"/>
          <w:sz w:val="16"/>
          <w:szCs w:val="16"/>
        </w:rPr>
        <w:t xml:space="preserve">. But </w:t>
      </w:r>
      <w:r>
        <w:rPr>
          <w:rFonts w:ascii="Times New Roman" w:eastAsia="Times New Roman" w:hAnsi="Times New Roman" w:cs="Times New Roman"/>
          <w:highlight w:val="green"/>
          <w:u w:val="single"/>
        </w:rPr>
        <w:t>this figure does not include “long-term” carbon-cycle feedbacks</w:t>
      </w:r>
      <w:r>
        <w:rPr>
          <w:rFonts w:ascii="Times New Roman" w:eastAsia="Times New Roman" w:hAnsi="Times New Roman" w:cs="Times New Roman"/>
          <w:u w:val="single"/>
        </w:rPr>
        <w:t xml:space="preserve">, which are materially relevant now and </w:t>
      </w:r>
      <w:proofErr w:type="gramStart"/>
      <w:r>
        <w:rPr>
          <w:rFonts w:ascii="Times New Roman" w:eastAsia="Times New Roman" w:hAnsi="Times New Roman" w:cs="Times New Roman"/>
          <w:u w:val="single"/>
        </w:rPr>
        <w:t>in the near future</w:t>
      </w:r>
      <w:proofErr w:type="gramEnd"/>
      <w:r>
        <w:rPr>
          <w:rFonts w:ascii="Times New Roman" w:eastAsia="Times New Roman" w:hAnsi="Times New Roman" w:cs="Times New Roman"/>
          <w:u w:val="single"/>
        </w:rPr>
        <w:t xml:space="preserve"> due to the unprecedented rate at which human activity is perturbing the climate system</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Taking these into account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Paris path would lead to</w:t>
      </w:r>
      <w:r>
        <w:rPr>
          <w:rFonts w:ascii="Times New Roman" w:eastAsia="Times New Roman" w:hAnsi="Times New Roman" w:cs="Times New Roman"/>
          <w:sz w:val="16"/>
          <w:szCs w:val="16"/>
        </w:rPr>
        <w:t xml:space="preserve"> around </w:t>
      </w:r>
      <w:r>
        <w:rPr>
          <w:rFonts w:ascii="Times New Roman" w:eastAsia="Times New Roman" w:hAnsi="Times New Roman" w:cs="Times New Roman"/>
          <w:highlight w:val="green"/>
          <w:u w:val="single"/>
        </w:rPr>
        <w:t>5°C of warming by 2100</w:t>
      </w:r>
      <w:r>
        <w:rPr>
          <w:rFonts w:ascii="Times New Roman" w:eastAsia="Times New Roman" w:hAnsi="Times New Roman" w:cs="Times New Roman"/>
          <w:sz w:val="16"/>
          <w:szCs w:val="16"/>
        </w:rPr>
        <w:t xml:space="preserve">. 7 </w:t>
      </w:r>
      <w:r>
        <w:rPr>
          <w:rFonts w:ascii="Times New Roman" w:eastAsia="Times New Roman" w:hAnsi="Times New Roman" w:cs="Times New Roman"/>
          <w:highlight w:val="green"/>
          <w:u w:val="single"/>
        </w:rPr>
        <w:t xml:space="preserve">Scientists warn </w:t>
      </w:r>
      <w:r>
        <w:rPr>
          <w:rFonts w:ascii="Times New Roman" w:eastAsia="Times New Roman" w:hAnsi="Times New Roman" w:cs="Times New Roman"/>
          <w:u w:val="single"/>
        </w:rPr>
        <w:t xml:space="preserve">that warming </w:t>
      </w:r>
      <w:r>
        <w:rPr>
          <w:rFonts w:ascii="Times New Roman" w:eastAsia="Times New Roman" w:hAnsi="Times New Roman" w:cs="Times New Roman"/>
          <w:highlight w:val="green"/>
          <w:u w:val="single"/>
        </w:rPr>
        <w:t xml:space="preserve">of 4°C is </w:t>
      </w:r>
      <w:r>
        <w:rPr>
          <w:rFonts w:ascii="Times New Roman" w:eastAsia="Times New Roman" w:hAnsi="Times New Roman" w:cs="Times New Roman"/>
          <w:u w:val="single"/>
        </w:rPr>
        <w:t xml:space="preserve">incompatible with an </w:t>
      </w:r>
      <w:proofErr w:type="spellStart"/>
      <w:r>
        <w:rPr>
          <w:rFonts w:ascii="Times New Roman" w:eastAsia="Times New Roman" w:hAnsi="Times New Roman" w:cs="Times New Roman"/>
          <w:u w:val="single"/>
        </w:rPr>
        <w:t>organised</w:t>
      </w:r>
      <w:proofErr w:type="spellEnd"/>
      <w:r>
        <w:rPr>
          <w:rFonts w:ascii="Times New Roman" w:eastAsia="Times New Roman" w:hAnsi="Times New Roman" w:cs="Times New Roman"/>
          <w:u w:val="single"/>
        </w:rPr>
        <w:t xml:space="preserve"> global community</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devastating to</w:t>
      </w:r>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 xml:space="preserve">the </w:t>
      </w:r>
      <w:r>
        <w:rPr>
          <w:rFonts w:ascii="Times New Roman" w:eastAsia="Times New Roman" w:hAnsi="Times New Roman" w:cs="Times New Roman"/>
          <w:highlight w:val="green"/>
          <w:u w:val="single"/>
        </w:rPr>
        <w:t>majority of</w:t>
      </w:r>
      <w:proofErr w:type="gramEnd"/>
      <w:r>
        <w:rPr>
          <w:rFonts w:ascii="Times New Roman" w:eastAsia="Times New Roman" w:hAnsi="Times New Roman" w:cs="Times New Roman"/>
          <w:highlight w:val="green"/>
          <w:u w:val="single"/>
        </w:rPr>
        <w:t xml:space="preserve"> ecosystems</w:t>
      </w:r>
      <w:r>
        <w:rPr>
          <w:rFonts w:ascii="Times New Roman" w:eastAsia="Times New Roman" w:hAnsi="Times New Roman" w:cs="Times New Roman"/>
          <w:sz w:val="16"/>
          <w:szCs w:val="16"/>
        </w:rPr>
        <w:t xml:space="preserve">, and </w:t>
      </w:r>
      <w:r>
        <w:rPr>
          <w:rFonts w:ascii="Times New Roman" w:eastAsia="Times New Roman" w:hAnsi="Times New Roman" w:cs="Times New Roman"/>
          <w:u w:val="single"/>
        </w:rPr>
        <w:t xml:space="preserve">has a </w:t>
      </w:r>
      <w:r>
        <w:rPr>
          <w:rFonts w:ascii="Times New Roman" w:eastAsia="Times New Roman" w:hAnsi="Times New Roman" w:cs="Times New Roman"/>
          <w:highlight w:val="green"/>
          <w:u w:val="single"/>
        </w:rPr>
        <w:t>high probability of not being stable</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World Bank says</w:t>
      </w:r>
      <w:r>
        <w:rPr>
          <w:rFonts w:ascii="Times New Roman" w:eastAsia="Times New Roman" w:hAnsi="Times New Roman" w:cs="Times New Roman"/>
          <w:sz w:val="16"/>
          <w:szCs w:val="16"/>
        </w:rPr>
        <w:t xml:space="preserve"> it </w:t>
      </w:r>
      <w:r>
        <w:rPr>
          <w:rFonts w:ascii="Times New Roman" w:eastAsia="Times New Roman" w:hAnsi="Times New Roman" w:cs="Times New Roman"/>
          <w:highlight w:val="green"/>
          <w:u w:val="single"/>
        </w:rPr>
        <w:t>may be “beyond adaptation</w:t>
      </w:r>
      <w:r>
        <w:rPr>
          <w:rFonts w:ascii="Times New Roman" w:eastAsia="Times New Roman" w:hAnsi="Times New Roman" w:cs="Times New Roman"/>
          <w:u w:val="single"/>
        </w:rPr>
        <w:t xml:space="preserve">”. But an existential threat </w:t>
      </w:r>
      <w:proofErr w:type="gramStart"/>
      <w:r>
        <w:rPr>
          <w:rFonts w:ascii="Times New Roman" w:eastAsia="Times New Roman" w:hAnsi="Times New Roman" w:cs="Times New Roman"/>
          <w:u w:val="single"/>
        </w:rPr>
        <w:t>may</w:t>
      </w:r>
      <w:proofErr w:type="gramEnd"/>
      <w:r>
        <w:rPr>
          <w:rFonts w:ascii="Times New Roman" w:eastAsia="Times New Roman" w:hAnsi="Times New Roman" w:cs="Times New Roman"/>
          <w:u w:val="single"/>
        </w:rPr>
        <w:t xml:space="preserve"> 8 also exist for many peoples and regions at a significantly lower level of warming</w:t>
      </w:r>
      <w:r>
        <w:rPr>
          <w:rFonts w:ascii="Times New Roman" w:eastAsia="Times New Roman" w:hAnsi="Times New Roman" w:cs="Times New Roman"/>
          <w:sz w:val="16"/>
          <w:szCs w:val="16"/>
        </w:rPr>
        <w:t xml:space="preserve">. In </w:t>
      </w:r>
      <w:r>
        <w:rPr>
          <w:rFonts w:ascii="Times New Roman" w:eastAsia="Times New Roman" w:hAnsi="Times New Roman" w:cs="Times New Roman"/>
          <w:u w:val="single"/>
        </w:rPr>
        <w:t>2017</w:t>
      </w:r>
      <w:r>
        <w:rPr>
          <w:rFonts w:ascii="Times New Roman" w:eastAsia="Times New Roman" w:hAnsi="Times New Roman" w:cs="Times New Roman"/>
          <w:highlight w:val="green"/>
          <w:u w:val="single"/>
        </w:rPr>
        <w:t>, 3°C of warming</w:t>
      </w:r>
      <w:r>
        <w:rPr>
          <w:rFonts w:ascii="Times New Roman" w:eastAsia="Times New Roman" w:hAnsi="Times New Roman" w:cs="Times New Roman"/>
          <w:sz w:val="16"/>
          <w:szCs w:val="16"/>
        </w:rPr>
        <w:t xml:space="preserve"> was </w:t>
      </w:r>
      <w:proofErr w:type="spellStart"/>
      <w:r>
        <w:rPr>
          <w:rFonts w:ascii="Times New Roman" w:eastAsia="Times New Roman" w:hAnsi="Times New Roman" w:cs="Times New Roman"/>
          <w:highlight w:val="green"/>
          <w:u w:val="single"/>
        </w:rPr>
        <w:t>categorised</w:t>
      </w:r>
      <w:proofErr w:type="spellEnd"/>
      <w:r>
        <w:rPr>
          <w:rFonts w:ascii="Times New Roman" w:eastAsia="Times New Roman" w:hAnsi="Times New Roman" w:cs="Times New Roman"/>
          <w:highlight w:val="green"/>
          <w:u w:val="single"/>
        </w:rPr>
        <w:t xml:space="preserve"> as “catastrophic</w:t>
      </w:r>
      <w:r>
        <w:rPr>
          <w:rFonts w:ascii="Times New Roman" w:eastAsia="Times New Roman" w:hAnsi="Times New Roman" w:cs="Times New Roman"/>
          <w:sz w:val="16"/>
          <w:szCs w:val="16"/>
        </w:rPr>
        <w:t xml:space="preserve">” with a </w:t>
      </w:r>
      <w:r>
        <w:rPr>
          <w:rFonts w:ascii="Times New Roman" w:eastAsia="Times New Roman" w:hAnsi="Times New Roman" w:cs="Times New Roman"/>
          <w:highlight w:val="green"/>
          <w:u w:val="single"/>
        </w:rPr>
        <w:t>warning that</w:t>
      </w:r>
      <w:r>
        <w:rPr>
          <w:rFonts w:ascii="Times New Roman" w:eastAsia="Times New Roman" w:hAnsi="Times New Roman" w:cs="Times New Roman"/>
          <w:sz w:val="16"/>
          <w:szCs w:val="16"/>
        </w:rPr>
        <w:t xml:space="preserve">, on </w:t>
      </w:r>
      <w:r>
        <w:rPr>
          <w:rFonts w:ascii="Times New Roman" w:eastAsia="Times New Roman" w:hAnsi="Times New Roman" w:cs="Times New Roman"/>
          <w:highlight w:val="green"/>
          <w:u w:val="single"/>
        </w:rPr>
        <w:t>a path of unchecked emissions</w:t>
      </w:r>
      <w:r>
        <w:rPr>
          <w:rFonts w:ascii="Times New Roman" w:eastAsia="Times New Roman" w:hAnsi="Times New Roman" w:cs="Times New Roman"/>
          <w:sz w:val="16"/>
          <w:szCs w:val="16"/>
        </w:rPr>
        <w:t xml:space="preserve">, low-probability, high-impact </w:t>
      </w:r>
      <w:r>
        <w:rPr>
          <w:rFonts w:ascii="Times New Roman" w:eastAsia="Times New Roman" w:hAnsi="Times New Roman" w:cs="Times New Roman"/>
          <w:u w:val="single"/>
        </w:rPr>
        <w:t xml:space="preserve">warming </w:t>
      </w:r>
      <w:r>
        <w:rPr>
          <w:rFonts w:ascii="Times New Roman" w:eastAsia="Times New Roman" w:hAnsi="Times New Roman" w:cs="Times New Roman"/>
          <w:highlight w:val="green"/>
          <w:u w:val="single"/>
        </w:rPr>
        <w:t>could be catastrophic by 2050</w:t>
      </w:r>
      <w:r>
        <w:rPr>
          <w:rFonts w:ascii="Times New Roman" w:eastAsia="Times New Roman" w:hAnsi="Times New Roman" w:cs="Times New Roman"/>
          <w:sz w:val="16"/>
          <w:szCs w:val="16"/>
        </w:rPr>
        <w:t xml:space="preserve">. 9 The Emeritus Director of the Potsdam Institute, Prof. Hans Joachim </w:t>
      </w:r>
      <w:proofErr w:type="spellStart"/>
      <w:r>
        <w:rPr>
          <w:rFonts w:ascii="Times New Roman" w:eastAsia="Times New Roman" w:hAnsi="Times New Roman" w:cs="Times New Roman"/>
          <w:sz w:val="16"/>
          <w:szCs w:val="16"/>
        </w:rPr>
        <w:t>Schellnhuber</w:t>
      </w:r>
      <w:proofErr w:type="spellEnd"/>
      <w:r>
        <w:rPr>
          <w:rFonts w:ascii="Times New Roman" w:eastAsia="Times New Roman" w:hAnsi="Times New Roman" w:cs="Times New Roman"/>
          <w:sz w:val="16"/>
          <w:szCs w:val="16"/>
        </w:rPr>
        <w:t>, warns that “</w:t>
      </w:r>
      <w:r>
        <w:rPr>
          <w:rFonts w:ascii="Times New Roman" w:eastAsia="Times New Roman" w:hAnsi="Times New Roman" w:cs="Times New Roman"/>
          <w:highlight w:val="green"/>
          <w:u w:val="single"/>
        </w:rPr>
        <w:t>climate change is now reaching</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end-game,</w:t>
      </w:r>
      <w:r>
        <w:rPr>
          <w:rFonts w:ascii="Times New Roman" w:eastAsia="Times New Roman" w:hAnsi="Times New Roman" w:cs="Times New Roman"/>
          <w:u w:val="single"/>
        </w:rPr>
        <w:t xml:space="preserve"> where</w:t>
      </w:r>
      <w:r>
        <w:rPr>
          <w:rFonts w:ascii="Times New Roman" w:eastAsia="Times New Roman" w:hAnsi="Times New Roman" w:cs="Times New Roman"/>
          <w:highlight w:val="green"/>
          <w:u w:val="single"/>
        </w:rPr>
        <w:t xml:space="preserve"> very soon humanity must choose between taking</w:t>
      </w:r>
      <w:r>
        <w:rPr>
          <w:rFonts w:ascii="Times New Roman" w:eastAsia="Times New Roman" w:hAnsi="Times New Roman" w:cs="Times New Roman"/>
          <w:u w:val="single"/>
        </w:rPr>
        <w:t xml:space="preserve"> unprecedented </w:t>
      </w:r>
      <w:r>
        <w:rPr>
          <w:rFonts w:ascii="Times New Roman" w:eastAsia="Times New Roman" w:hAnsi="Times New Roman" w:cs="Times New Roman"/>
          <w:highlight w:val="green"/>
          <w:u w:val="single"/>
        </w:rPr>
        <w:t>action, or</w:t>
      </w:r>
      <w:r>
        <w:rPr>
          <w:rFonts w:ascii="Times New Roman" w:eastAsia="Times New Roman" w:hAnsi="Times New Roman" w:cs="Times New Roman"/>
          <w:u w:val="single"/>
        </w:rPr>
        <w:t xml:space="preserve"> accepting that it has been left too late and </w:t>
      </w:r>
      <w:r>
        <w:rPr>
          <w:rFonts w:ascii="Times New Roman" w:eastAsia="Times New Roman" w:hAnsi="Times New Roman" w:cs="Times New Roman"/>
          <w:highlight w:val="green"/>
          <w:u w:val="single"/>
        </w:rPr>
        <w:t xml:space="preserve">bear </w:t>
      </w:r>
      <w:r>
        <w:rPr>
          <w:rFonts w:ascii="Times New Roman" w:eastAsia="Times New Roman" w:hAnsi="Times New Roman" w:cs="Times New Roman"/>
        </w:rPr>
        <w:t>the</w:t>
      </w:r>
      <w:r>
        <w:rPr>
          <w:rFonts w:ascii="Times New Roman" w:eastAsia="Times New Roman" w:hAnsi="Times New Roman" w:cs="Times New Roman"/>
          <w:highlight w:val="green"/>
          <w:u w:val="single"/>
        </w:rPr>
        <w:t xml:space="preserve"> consequences</w:t>
      </w:r>
      <w:r>
        <w:rPr>
          <w:rFonts w:ascii="Times New Roman" w:eastAsia="Times New Roman" w:hAnsi="Times New Roman" w:cs="Times New Roman"/>
          <w:sz w:val="16"/>
          <w:szCs w:val="16"/>
        </w:rPr>
        <w:t xml:space="preserve">.” He says 10 that </w:t>
      </w:r>
      <w:r>
        <w:rPr>
          <w:rFonts w:ascii="Times New Roman" w:eastAsia="Times New Roman" w:hAnsi="Times New Roman" w:cs="Times New Roman"/>
          <w:highlight w:val="green"/>
          <w:u w:val="single"/>
        </w:rPr>
        <w:t>if we continue down</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present path</w:t>
      </w:r>
      <w:r>
        <w:rPr>
          <w:rFonts w:ascii="Times New Roman" w:eastAsia="Times New Roman" w:hAnsi="Times New Roman" w:cs="Times New Roman"/>
          <w:sz w:val="16"/>
          <w:szCs w:val="16"/>
        </w:rPr>
        <w:t xml:space="preserve"> “there is a </w:t>
      </w:r>
      <w:r>
        <w:rPr>
          <w:rFonts w:ascii="Times New Roman" w:eastAsia="Times New Roman" w:hAnsi="Times New Roman" w:cs="Times New Roman"/>
          <w:highlight w:val="green"/>
          <w:u w:val="single"/>
        </w:rPr>
        <w:t xml:space="preserve">very big risk that we will </w:t>
      </w:r>
      <w:r>
        <w:rPr>
          <w:rFonts w:ascii="Times New Roman" w:eastAsia="Times New Roman" w:hAnsi="Times New Roman" w:cs="Times New Roman"/>
        </w:rPr>
        <w:t>just</w:t>
      </w:r>
      <w:r>
        <w:rPr>
          <w:rFonts w:ascii="Times New Roman" w:eastAsia="Times New Roman" w:hAnsi="Times New Roman" w:cs="Times New Roman"/>
          <w:highlight w:val="green"/>
          <w:u w:val="single"/>
        </w:rPr>
        <w:t xml:space="preserve"> end our </w:t>
      </w:r>
      <w:proofErr w:type="spellStart"/>
      <w:r>
        <w:rPr>
          <w:rFonts w:ascii="Times New Roman" w:eastAsia="Times New Roman" w:hAnsi="Times New Roman" w:cs="Times New Roman"/>
          <w:highlight w:val="green"/>
          <w:u w:val="single"/>
        </w:rPr>
        <w:t>civilisation</w:t>
      </w:r>
      <w:proofErr w:type="spellEnd"/>
      <w:r>
        <w:rPr>
          <w:rFonts w:ascii="Times New Roman" w:eastAsia="Times New Roman" w:hAnsi="Times New Roman" w:cs="Times New Roman"/>
          <w:sz w:val="16"/>
          <w:szCs w:val="16"/>
        </w:rPr>
        <w:t>. The human species will survive somehow but we will destroy almost everything we have built up over the last two thousand years.” 11</w:t>
      </w:r>
    </w:p>
    <w:p w14:paraId="17D63719" w14:textId="77777777" w:rsidR="00FE6149" w:rsidRDefault="00FE6149" w:rsidP="00FE6149">
      <w:pPr>
        <w:pStyle w:val="Heading3"/>
      </w:pPr>
      <w:r>
        <w:lastRenderedPageBreak/>
        <w:br w:type="page"/>
      </w:r>
      <w:r>
        <w:lastRenderedPageBreak/>
        <w:t>India Adv</w:t>
      </w:r>
    </w:p>
    <w:p w14:paraId="100C86BD" w14:textId="77777777" w:rsidR="00FE6149" w:rsidRDefault="00FE6149" w:rsidP="00FE6149">
      <w:pPr>
        <w:rPr>
          <w:rFonts w:ascii="Times New Roman" w:eastAsia="Times New Roman" w:hAnsi="Times New Roman" w:cs="Times New Roman"/>
        </w:rPr>
      </w:pPr>
    </w:p>
    <w:p w14:paraId="4B99AD2B"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Indian journalist strikes get arrested now.</w:t>
      </w:r>
    </w:p>
    <w:p w14:paraId="6195206A" w14:textId="77777777" w:rsidR="00FE6149" w:rsidRDefault="00FE6149" w:rsidP="00FE6149">
      <w:pPr>
        <w:rPr>
          <w:rFonts w:ascii="Times New Roman" w:eastAsia="Times New Roman" w:hAnsi="Times New Roman" w:cs="Times New Roman"/>
          <w:sz w:val="18"/>
          <w:szCs w:val="18"/>
        </w:rPr>
      </w:pPr>
      <w:r>
        <w:rPr>
          <w:rFonts w:ascii="Times New Roman" w:eastAsia="Times New Roman" w:hAnsi="Times New Roman" w:cs="Times New Roman"/>
          <w:b/>
          <w:sz w:val="26"/>
          <w:szCs w:val="26"/>
        </w:rPr>
        <w:t>Guardian 20</w:t>
      </w:r>
      <w:r>
        <w:rPr>
          <w:rFonts w:ascii="Times New Roman" w:eastAsia="Times New Roman" w:hAnsi="Times New Roman" w:cs="Times New Roman"/>
        </w:rPr>
        <w:t xml:space="preserve"> </w:t>
      </w:r>
      <w:r>
        <w:rPr>
          <w:rFonts w:ascii="Times New Roman" w:eastAsia="Times New Roman" w:hAnsi="Times New Roman" w:cs="Times New Roman"/>
          <w:sz w:val="18"/>
          <w:szCs w:val="18"/>
        </w:rPr>
        <w:t>[Guardian, 7-31-2020, "</w:t>
      </w:r>
      <w:r>
        <w:rPr>
          <w:rFonts w:ascii="Times New Roman" w:eastAsia="Times New Roman" w:hAnsi="Times New Roman" w:cs="Times New Roman"/>
        </w:rPr>
        <w:t xml:space="preserve">India arrests dozens of journalists in clampdown on critics of Covid-19 response," </w:t>
      </w:r>
      <w:hyperlink r:id="rId30">
        <w:r>
          <w:rPr>
            <w:rFonts w:ascii="Times New Roman" w:eastAsia="Times New Roman" w:hAnsi="Times New Roman" w:cs="Times New Roman"/>
          </w:rPr>
          <w:t>https://www.theguardian.com/global-development/2020/jul/31/india-arrests-50-journalists-in-clampdown-on-critics-of-covid-19-response //</w:t>
        </w:r>
      </w:hyperlink>
      <w:r>
        <w:rPr>
          <w:rFonts w:ascii="Times New Roman" w:eastAsia="Times New Roman" w:hAnsi="Times New Roman" w:cs="Times New Roman"/>
        </w:rPr>
        <w:t xml:space="preserve"> JB]</w:t>
      </w:r>
    </w:p>
    <w:p w14:paraId="31095B86" w14:textId="77777777" w:rsidR="00FE6149" w:rsidRDefault="00FE6149" w:rsidP="00FE6149">
      <w:pPr>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Journalists protest in New Delhi over</w:t>
      </w:r>
      <w:r>
        <w:rPr>
          <w:rFonts w:ascii="Times New Roman" w:eastAsia="Times New Roman" w:hAnsi="Times New Roman" w:cs="Times New Roman"/>
          <w:sz w:val="16"/>
          <w:szCs w:val="16"/>
        </w:rPr>
        <w:t xml:space="preserve"> the </w:t>
      </w:r>
      <w:r>
        <w:rPr>
          <w:rFonts w:ascii="Times New Roman" w:eastAsia="Times New Roman" w:hAnsi="Times New Roman" w:cs="Times New Roman"/>
          <w:b/>
          <w:highlight w:val="green"/>
          <w:u w:val="single"/>
        </w:rPr>
        <w:t>treatment of their colleagues</w:t>
      </w:r>
      <w:r>
        <w:rPr>
          <w:rFonts w:ascii="Times New Roman" w:eastAsia="Times New Roman" w:hAnsi="Times New Roman" w:cs="Times New Roman"/>
          <w:sz w:val="16"/>
          <w:szCs w:val="16"/>
        </w:rPr>
        <w:t xml:space="preserve">. Photograph: </w:t>
      </w:r>
      <w:proofErr w:type="spellStart"/>
      <w:r>
        <w:rPr>
          <w:rFonts w:ascii="Times New Roman" w:eastAsia="Times New Roman" w:hAnsi="Times New Roman" w:cs="Times New Roman"/>
          <w:sz w:val="16"/>
          <w:szCs w:val="16"/>
        </w:rPr>
        <w:t>Sanchit</w:t>
      </w:r>
      <w:proofErr w:type="spellEnd"/>
      <w:r>
        <w:rPr>
          <w:rFonts w:ascii="Times New Roman" w:eastAsia="Times New Roman" w:hAnsi="Times New Roman" w:cs="Times New Roman"/>
          <w:sz w:val="16"/>
          <w:szCs w:val="16"/>
        </w:rPr>
        <w:t xml:space="preserve"> Khanna/Getty Images. </w:t>
      </w:r>
      <w:r>
        <w:rPr>
          <w:rFonts w:ascii="Times New Roman" w:eastAsia="Times New Roman" w:hAnsi="Times New Roman" w:cs="Times New Roman"/>
          <w:b/>
          <w:highlight w:val="green"/>
          <w:u w:val="single"/>
        </w:rPr>
        <w:t>Facing</w:t>
      </w:r>
      <w:r>
        <w:rPr>
          <w:rFonts w:ascii="Times New Roman" w:eastAsia="Times New Roman" w:hAnsi="Times New Roman" w:cs="Times New Roman"/>
          <w:sz w:val="16"/>
          <w:szCs w:val="16"/>
        </w:rPr>
        <w:t xml:space="preserve"> a continuing </w:t>
      </w:r>
      <w:r>
        <w:rPr>
          <w:rFonts w:ascii="Times New Roman" w:eastAsia="Times New Roman" w:hAnsi="Times New Roman" w:cs="Times New Roman"/>
          <w:b/>
          <w:highlight w:val="green"/>
          <w:u w:val="single"/>
        </w:rPr>
        <w:t>upward trajectory in Covid-19 cases</w:t>
      </w:r>
      <w:r>
        <w:rPr>
          <w:rFonts w:ascii="Times New Roman" w:eastAsia="Times New Roman" w:hAnsi="Times New Roman" w:cs="Times New Roman"/>
          <w:u w:val="single"/>
        </w:rPr>
        <w:t xml:space="preserve">, the Indian </w:t>
      </w:r>
      <w:r>
        <w:rPr>
          <w:rFonts w:ascii="Times New Roman" w:eastAsia="Times New Roman" w:hAnsi="Times New Roman" w:cs="Times New Roman"/>
          <w:highlight w:val="green"/>
          <w:u w:val="single"/>
        </w:rPr>
        <w:t>government</w:t>
      </w:r>
      <w:r>
        <w:rPr>
          <w:rFonts w:ascii="Times New Roman" w:eastAsia="Times New Roman" w:hAnsi="Times New Roman" w:cs="Times New Roman"/>
          <w:u w:val="single"/>
        </w:rPr>
        <w:t xml:space="preserve"> is </w:t>
      </w:r>
      <w:r>
        <w:rPr>
          <w:rFonts w:ascii="Times New Roman" w:eastAsia="Times New Roman" w:hAnsi="Times New Roman" w:cs="Times New Roman"/>
          <w:b/>
          <w:highlight w:val="green"/>
          <w:u w:val="single"/>
        </w:rPr>
        <w:t>clamping down on media</w:t>
      </w:r>
      <w:r>
        <w:rPr>
          <w:rFonts w:ascii="Times New Roman" w:eastAsia="Times New Roman" w:hAnsi="Times New Roman" w:cs="Times New Roman"/>
          <w:u w:val="single"/>
        </w:rPr>
        <w:t xml:space="preserve"> coverage </w:t>
      </w:r>
      <w:r>
        <w:rPr>
          <w:rFonts w:ascii="Times New Roman" w:eastAsia="Times New Roman" w:hAnsi="Times New Roman" w:cs="Times New Roman"/>
          <w:b/>
          <w:highlight w:val="green"/>
          <w:u w:val="single"/>
        </w:rPr>
        <w:t>critical of its handling of the pandemic</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More than 50</w:t>
      </w:r>
      <w:r>
        <w:rPr>
          <w:rFonts w:ascii="Times New Roman" w:eastAsia="Times New Roman" w:hAnsi="Times New Roman" w:cs="Times New Roman"/>
          <w:u w:val="single"/>
        </w:rPr>
        <w:t xml:space="preserve"> Indian journalists have been </w:t>
      </w:r>
      <w:r>
        <w:rPr>
          <w:rFonts w:ascii="Times New Roman" w:eastAsia="Times New Roman" w:hAnsi="Times New Roman" w:cs="Times New Roman"/>
          <w:b/>
          <w:highlight w:val="green"/>
          <w:u w:val="single"/>
        </w:rPr>
        <w:t>arrested</w:t>
      </w:r>
      <w:r>
        <w:rPr>
          <w:rFonts w:ascii="Times New Roman" w:eastAsia="Times New Roman" w:hAnsi="Times New Roman" w:cs="Times New Roman"/>
          <w:u w:val="single"/>
        </w:rPr>
        <w:t xml:space="preserve"> or had police complaints registered against </w:t>
      </w:r>
      <w:proofErr w:type="gramStart"/>
      <w:r>
        <w:rPr>
          <w:rFonts w:ascii="Times New Roman" w:eastAsia="Times New Roman" w:hAnsi="Times New Roman" w:cs="Times New Roman"/>
          <w:u w:val="single"/>
        </w:rPr>
        <w:t>them, or</w:t>
      </w:r>
      <w:proofErr w:type="gramEnd"/>
      <w:r>
        <w:rPr>
          <w:rFonts w:ascii="Times New Roman" w:eastAsia="Times New Roman" w:hAnsi="Times New Roman" w:cs="Times New Roman"/>
          <w:u w:val="single"/>
        </w:rPr>
        <w:t xml:space="preserve"> been physically assaulted.</w:t>
      </w:r>
      <w:r>
        <w:rPr>
          <w:rFonts w:ascii="Times New Roman" w:eastAsia="Times New Roman" w:hAnsi="Times New Roman" w:cs="Times New Roman"/>
          <w:sz w:val="16"/>
          <w:szCs w:val="16"/>
        </w:rPr>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w:t>
      </w:r>
      <w:proofErr w:type="gramStart"/>
      <w:r>
        <w:rPr>
          <w:rFonts w:ascii="Times New Roman" w:eastAsia="Times New Roman" w:hAnsi="Times New Roman" w:cs="Times New Roman"/>
          <w:sz w:val="16"/>
          <w:szCs w:val="16"/>
        </w:rPr>
        <w:t>issues</w:t>
      </w:r>
      <w:proofErr w:type="gramEnd"/>
      <w:r>
        <w:rPr>
          <w:rFonts w:ascii="Times New Roman" w:eastAsia="Times New Roman" w:hAnsi="Times New Roman" w:cs="Times New Roman"/>
          <w:sz w:val="16"/>
          <w:szCs w:val="16"/>
        </w:rPr>
        <w:t xml:space="preserve"> we witness,” said </w:t>
      </w:r>
      <w:r>
        <w:rPr>
          <w:rFonts w:ascii="Times New Roman" w:eastAsia="Times New Roman" w:hAnsi="Times New Roman" w:cs="Times New Roman"/>
          <w:b/>
          <w:highlight w:val="green"/>
          <w:u w:val="single"/>
        </w:rPr>
        <w:t>Om Sharma, a journalist with a Hindi daily</w:t>
      </w:r>
      <w:r>
        <w:rPr>
          <w:rFonts w:ascii="Times New Roman" w:eastAsia="Times New Roman" w:hAnsi="Times New Roman" w:cs="Times New Roman"/>
          <w:sz w:val="16"/>
          <w:szCs w:val="16"/>
        </w:rPr>
        <w:t xml:space="preserve"> in Himachal Pradesh, a mountain state in north India. Police had </w:t>
      </w:r>
      <w:r>
        <w:rPr>
          <w:rFonts w:ascii="Times New Roman" w:eastAsia="Times New Roman" w:hAnsi="Times New Roman" w:cs="Times New Roman"/>
          <w:b/>
          <w:highlight w:val="green"/>
          <w:u w:val="single"/>
        </w:rPr>
        <w:t>charged</w:t>
      </w:r>
      <w:r>
        <w:rPr>
          <w:rFonts w:ascii="Times New Roman" w:eastAsia="Times New Roman" w:hAnsi="Times New Roman" w:cs="Times New Roman"/>
          <w:sz w:val="16"/>
          <w:szCs w:val="16"/>
        </w:rPr>
        <w:t xml:space="preserve"> him </w:t>
      </w:r>
      <w:r>
        <w:rPr>
          <w:rFonts w:ascii="Times New Roman" w:eastAsia="Times New Roman" w:hAnsi="Times New Roman" w:cs="Times New Roman"/>
          <w:b/>
          <w:highlight w:val="green"/>
          <w:u w:val="single"/>
        </w:rPr>
        <w:t>over a Facebook live</w:t>
      </w:r>
      <w:r>
        <w:rPr>
          <w:rFonts w:ascii="Times New Roman" w:eastAsia="Times New Roman" w:hAnsi="Times New Roman" w:cs="Times New Roman"/>
          <w:sz w:val="16"/>
          <w:szCs w:val="16"/>
        </w:rPr>
        <w:t xml:space="preserve"> report that </w:t>
      </w:r>
      <w:r>
        <w:rPr>
          <w:rFonts w:ascii="Times New Roman" w:eastAsia="Times New Roman" w:hAnsi="Times New Roman" w:cs="Times New Roman"/>
          <w:b/>
          <w:highlight w:val="green"/>
          <w:u w:val="single"/>
        </w:rPr>
        <w:t>showed stranded workers in need of food</w:t>
      </w:r>
      <w:r>
        <w:rPr>
          <w:rFonts w:ascii="Times New Roman" w:eastAsia="Times New Roman" w:hAnsi="Times New Roman" w:cs="Times New Roman"/>
          <w:sz w:val="16"/>
          <w:szCs w:val="16"/>
        </w:rPr>
        <w:t xml:space="preserve"> during the lockdown. Sharma </w:t>
      </w:r>
      <w:r>
        <w:rPr>
          <w:rFonts w:ascii="Times New Roman" w:eastAsia="Times New Roman" w:hAnsi="Times New Roman" w:cs="Times New Roman"/>
          <w:u w:val="single"/>
        </w:rPr>
        <w:t>faced charges of spreading false information, disobeying the order of a public servant and acting negligently to spread infection of a dangerous disease.</w:t>
      </w:r>
      <w:r>
        <w:rPr>
          <w:rFonts w:ascii="Times New Roman" w:eastAsia="Times New Roman" w:hAnsi="Times New Roman" w:cs="Times New Roman"/>
          <w:sz w:val="16"/>
          <w:szCs w:val="16"/>
        </w:rPr>
        <w:t xml:space="preserv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31">
        <w:r>
          <w:rPr>
            <w:rFonts w:ascii="Times New Roman" w:eastAsia="Times New Roman" w:hAnsi="Times New Roman" w:cs="Times New Roman"/>
            <w:color w:val="000000"/>
            <w:sz w:val="16"/>
            <w:szCs w:val="16"/>
          </w:rPr>
          <w:t>1.58 million people</w:t>
        </w:r>
      </w:hyperlink>
      <w:r>
        <w:rPr>
          <w:rFonts w:ascii="Times New Roman" w:eastAsia="Times New Roman" w:hAnsi="Times New Roman" w:cs="Times New Roman"/>
          <w:sz w:val="16"/>
          <w:szCs w:val="16"/>
        </w:rPr>
        <w:t xml:space="preserve"> had had the virus and 38,000 had died. Just hours before announcing the lockdown, Narendra Modi, the prime minister, held a video conference with 20 owners and editors from India’s largest print media </w:t>
      </w:r>
      <w:proofErr w:type="spellStart"/>
      <w:r>
        <w:rPr>
          <w:rFonts w:ascii="Times New Roman" w:eastAsia="Times New Roman" w:hAnsi="Times New Roman" w:cs="Times New Roman"/>
          <w:sz w:val="16"/>
          <w:szCs w:val="16"/>
        </w:rPr>
        <w:t>organisations</w:t>
      </w:r>
      <w:proofErr w:type="spellEnd"/>
      <w:r>
        <w:rPr>
          <w:rFonts w:ascii="Times New Roman" w:eastAsia="Times New Roman" w:hAnsi="Times New Roman" w:cs="Times New Roman"/>
          <w:sz w:val="16"/>
          <w:szCs w:val="16"/>
        </w:rPr>
        <w:t xml:space="preserve">. “It was important to tackle the spread of pessimism, negativity and </w:t>
      </w:r>
      <w:proofErr w:type="spellStart"/>
      <w:r>
        <w:rPr>
          <w:rFonts w:ascii="Times New Roman" w:eastAsia="Times New Roman" w:hAnsi="Times New Roman" w:cs="Times New Roman"/>
          <w:sz w:val="16"/>
          <w:szCs w:val="16"/>
        </w:rPr>
        <w:t>rumour</w:t>
      </w:r>
      <w:proofErr w:type="spellEnd"/>
      <w:r>
        <w:rPr>
          <w:rFonts w:ascii="Times New Roman" w:eastAsia="Times New Roman" w:hAnsi="Times New Roman" w:cs="Times New Roman"/>
          <w:sz w:val="16"/>
          <w:szCs w:val="16"/>
        </w:rPr>
        <w:t xml:space="preserve">,” he told them. Modi’s </w:t>
      </w:r>
      <w:r>
        <w:rPr>
          <w:rFonts w:ascii="Times New Roman" w:eastAsia="Times New Roman" w:hAnsi="Times New Roman" w:cs="Times New Roman"/>
          <w:b/>
          <w:highlight w:val="green"/>
          <w:u w:val="single"/>
        </w:rPr>
        <w:t>handling of the pandemic</w:t>
      </w:r>
      <w:r>
        <w:rPr>
          <w:rFonts w:ascii="Times New Roman" w:eastAsia="Times New Roman" w:hAnsi="Times New Roman" w:cs="Times New Roman"/>
          <w:u w:val="single"/>
        </w:rPr>
        <w:t xml:space="preserve"> has </w:t>
      </w:r>
      <w:r>
        <w:rPr>
          <w:rFonts w:ascii="Times New Roman" w:eastAsia="Times New Roman" w:hAnsi="Times New Roman" w:cs="Times New Roman"/>
          <w:b/>
          <w:highlight w:val="green"/>
          <w:u w:val="single"/>
        </w:rPr>
        <w:t>been under increasing criticism</w:t>
      </w:r>
      <w:r>
        <w:rPr>
          <w:rFonts w:ascii="Times New Roman" w:eastAsia="Times New Roman" w:hAnsi="Times New Roman" w:cs="Times New Roman"/>
          <w:u w:val="single"/>
        </w:rPr>
        <w:t xml:space="preserve"> as he has changed tack on policy and failed to curb the virus’s spread, with India now the third worst affected country after the US and Brazil.</w:t>
      </w:r>
      <w:r>
        <w:rPr>
          <w:rFonts w:ascii="Times New Roman" w:eastAsia="Times New Roman" w:hAnsi="Times New Roman" w:cs="Times New Roman"/>
          <w:sz w:val="16"/>
          <w:szCs w:val="16"/>
        </w:rPr>
        <w:t xml:space="preserve"> In a country where half-truths circulate over social media – </w:t>
      </w:r>
      <w:hyperlink r:id="rId32">
        <w:r>
          <w:rPr>
            <w:rFonts w:ascii="Times New Roman" w:eastAsia="Times New Roman" w:hAnsi="Times New Roman" w:cs="Times New Roman"/>
            <w:color w:val="000000"/>
            <w:sz w:val="16"/>
            <w:szCs w:val="16"/>
          </w:rPr>
          <w:t>in some cases spread by politicians</w:t>
        </w:r>
      </w:hyperlink>
      <w:r>
        <w:rPr>
          <w:rFonts w:ascii="Times New Roman" w:eastAsia="Times New Roman" w:hAnsi="Times New Roman" w:cs="Times New Roman"/>
          <w:sz w:val="16"/>
          <w:szCs w:val="16"/>
        </w:rPr>
        <w:t xml:space="preserve"> – and dubious remedies have been pushed, the government argued before the supreme court that “fake news” triggered the exodus of day </w:t>
      </w:r>
      <w:proofErr w:type="spellStart"/>
      <w:r>
        <w:rPr>
          <w:rFonts w:ascii="Times New Roman" w:eastAsia="Times New Roman" w:hAnsi="Times New Roman" w:cs="Times New Roman"/>
          <w:sz w:val="16"/>
          <w:szCs w:val="16"/>
        </w:rPr>
        <w:t>labourers</w:t>
      </w:r>
      <w:proofErr w:type="spellEnd"/>
      <w:r>
        <w:rPr>
          <w:rFonts w:ascii="Times New Roman" w:eastAsia="Times New Roman" w:hAnsi="Times New Roman" w:cs="Times New Roman"/>
          <w:sz w:val="16"/>
          <w:szCs w:val="16"/>
        </w:rPr>
        <w:t xml:space="preserve"> from the cities. The court directed the media to “refer to and publish the official version about the developments”. Journalists complain that their freedoms are being curtailed.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Pr>
          <w:rFonts w:ascii="Times New Roman" w:eastAsia="Times New Roman" w:hAnsi="Times New Roman" w:cs="Times New Roman"/>
          <w:sz w:val="16"/>
          <w:szCs w:val="16"/>
        </w:rPr>
        <w:t>Ganai</w:t>
      </w:r>
      <w:proofErr w:type="spellEnd"/>
      <w:r>
        <w:rPr>
          <w:rFonts w:ascii="Times New Roman" w:eastAsia="Times New Roman" w:hAnsi="Times New Roman" w:cs="Times New Roman"/>
          <w:sz w:val="16"/>
          <w:szCs w:val="16"/>
        </w:rPr>
        <w:t xml:space="preserve">, a Srinagar-based reporter with the Kashmir Observer, before he was arrested. </w:t>
      </w:r>
      <w:proofErr w:type="spellStart"/>
      <w:r>
        <w:rPr>
          <w:rFonts w:ascii="Times New Roman" w:eastAsia="Times New Roman" w:hAnsi="Times New Roman" w:cs="Times New Roman"/>
          <w:sz w:val="16"/>
          <w:szCs w:val="16"/>
        </w:rPr>
        <w:t>Ganai</w:t>
      </w:r>
      <w:proofErr w:type="spellEnd"/>
      <w:r>
        <w:rPr>
          <w:rFonts w:ascii="Times New Roman" w:eastAsia="Times New Roman" w:hAnsi="Times New Roman" w:cs="Times New Roman"/>
          <w:sz w:val="16"/>
          <w:szCs w:val="16"/>
        </w:rPr>
        <w:t xml:space="preserve"> was out reporting on the lockdown at the time. Charged with disobedience under sections of the 123-year-old Epidemic Diseases Act, </w:t>
      </w:r>
      <w:proofErr w:type="spellStart"/>
      <w:r>
        <w:rPr>
          <w:rFonts w:ascii="Times New Roman" w:eastAsia="Times New Roman" w:hAnsi="Times New Roman" w:cs="Times New Roman"/>
          <w:sz w:val="16"/>
          <w:szCs w:val="16"/>
        </w:rPr>
        <w:t>Ganai</w:t>
      </w:r>
      <w:proofErr w:type="spellEnd"/>
      <w:r>
        <w:rPr>
          <w:rFonts w:ascii="Times New Roman" w:eastAsia="Times New Roman" w:hAnsi="Times New Roman" w:cs="Times New Roman"/>
          <w:sz w:val="16"/>
          <w:szCs w:val="16"/>
        </w:rPr>
        <w:t xml:space="preserve"> was held for more than 48 hours. </w:t>
      </w:r>
      <w:proofErr w:type="spellStart"/>
      <w:r>
        <w:rPr>
          <w:rFonts w:ascii="Times New Roman" w:eastAsia="Times New Roman" w:hAnsi="Times New Roman" w:cs="Times New Roman"/>
          <w:sz w:val="16"/>
          <w:szCs w:val="16"/>
        </w:rPr>
        <w:t>Ganai</w:t>
      </w:r>
      <w:proofErr w:type="spellEnd"/>
      <w:r>
        <w:rPr>
          <w:rFonts w:ascii="Times New Roman" w:eastAsia="Times New Roman" w:hAnsi="Times New Roman" w:cs="Times New Roman"/>
          <w:sz w:val="16"/>
          <w:szCs w:val="16"/>
        </w:rPr>
        <w:t xml:space="preserve"> said that the “press” sticker was removed from his car before it was returned. The following day he was back in his office. “Journalism is a passion, specifically for those in Kashmir. We cannot afford to back out,” he said. The </w:t>
      </w:r>
      <w:r>
        <w:rPr>
          <w:rFonts w:ascii="Times New Roman" w:eastAsia="Times New Roman" w:hAnsi="Times New Roman" w:cs="Times New Roman"/>
          <w:b/>
          <w:highlight w:val="green"/>
          <w:u w:val="single"/>
        </w:rPr>
        <w:t>media clampdown has added to the challenges</w:t>
      </w:r>
      <w:r>
        <w:rPr>
          <w:rFonts w:ascii="Times New Roman" w:eastAsia="Times New Roman" w:hAnsi="Times New Roman" w:cs="Times New Roman"/>
          <w:sz w:val="16"/>
          <w:szCs w:val="16"/>
        </w:rPr>
        <w:t xml:space="preserve"> of severe restrictions on movement. Moreover, </w:t>
      </w:r>
      <w:r>
        <w:rPr>
          <w:rFonts w:ascii="Times New Roman" w:eastAsia="Times New Roman" w:hAnsi="Times New Roman" w:cs="Times New Roman"/>
          <w:b/>
          <w:highlight w:val="green"/>
          <w:u w:val="single"/>
        </w:rPr>
        <w:t>access to lawyers has been limited</w:t>
      </w:r>
      <w:r>
        <w:rPr>
          <w:rFonts w:ascii="Times New Roman" w:eastAsia="Times New Roman" w:hAnsi="Times New Roman" w:cs="Times New Roman"/>
          <w:sz w:val="16"/>
          <w:szCs w:val="16"/>
        </w:rPr>
        <w:t xml:space="preserve"> and courts are still hearing only urgent cases. Geeta </w:t>
      </w:r>
      <w:proofErr w:type="spellStart"/>
      <w:r>
        <w:rPr>
          <w:rFonts w:ascii="Times New Roman" w:eastAsia="Times New Roman" w:hAnsi="Times New Roman" w:cs="Times New Roman"/>
          <w:sz w:val="16"/>
          <w:szCs w:val="16"/>
        </w:rPr>
        <w:t>Seshu</w:t>
      </w:r>
      <w:proofErr w:type="spellEnd"/>
      <w:r>
        <w:rPr>
          <w:rFonts w:ascii="Times New Roman" w:eastAsia="Times New Roman" w:hAnsi="Times New Roman" w:cs="Times New Roman"/>
          <w:sz w:val="16"/>
          <w:szCs w:val="16"/>
        </w:rPr>
        <w:t xml:space="preserve">, of the Free Speech Collective, said the restrictions were having an impact on reporting. “During the pandemic, the government has taken some crucial policy decisions regarding environment and railways. Most of the media organizations played safe by not reviewing these decisions,” she said. </w:t>
      </w:r>
      <w:r>
        <w:rPr>
          <w:rFonts w:ascii="Times New Roman" w:eastAsia="Times New Roman" w:hAnsi="Times New Roman" w:cs="Times New Roman"/>
          <w:b/>
          <w:highlight w:val="green"/>
          <w:u w:val="single"/>
        </w:rPr>
        <w:t>India has now dropped two places</w:t>
      </w:r>
      <w:r>
        <w:rPr>
          <w:rFonts w:ascii="Times New Roman" w:eastAsia="Times New Roman" w:hAnsi="Times New Roman" w:cs="Times New Roman"/>
          <w:sz w:val="16"/>
          <w:szCs w:val="16"/>
        </w:rPr>
        <w:t xml:space="preserve"> to be ranked 142 out of 180 countries </w:t>
      </w:r>
      <w:r>
        <w:rPr>
          <w:rFonts w:ascii="Times New Roman" w:eastAsia="Times New Roman" w:hAnsi="Times New Roman" w:cs="Times New Roman"/>
          <w:b/>
          <w:highlight w:val="green"/>
          <w:u w:val="single"/>
        </w:rPr>
        <w:t>on the </w:t>
      </w:r>
      <w:hyperlink r:id="rId33">
        <w:r>
          <w:rPr>
            <w:rFonts w:ascii="Times New Roman" w:eastAsia="Times New Roman" w:hAnsi="Times New Roman" w:cs="Times New Roman"/>
            <w:b/>
            <w:highlight w:val="green"/>
            <w:u w:val="single"/>
          </w:rPr>
          <w:t>global press freedom index</w:t>
        </w:r>
      </w:hyperlink>
      <w:r>
        <w:rPr>
          <w:rFonts w:ascii="Times New Roman" w:eastAsia="Times New Roman" w:hAnsi="Times New Roman" w:cs="Times New Roman"/>
          <w:sz w:val="16"/>
          <w:szCs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4F08F56D" w14:textId="77777777" w:rsidR="00FE6149" w:rsidRDefault="00FE6149" w:rsidP="00FE6149">
      <w:pPr>
        <w:rPr>
          <w:rFonts w:ascii="Times New Roman" w:eastAsia="Times New Roman" w:hAnsi="Times New Roman" w:cs="Times New Roman"/>
        </w:rPr>
      </w:pPr>
    </w:p>
    <w:p w14:paraId="25BC36F5"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A broader system of democratic backsliding hit India the hardest – COVID’s second wave was caused through governmental failure and lack of democracy. </w:t>
      </w:r>
    </w:p>
    <w:p w14:paraId="40951F1C" w14:textId="77777777" w:rsidR="00FE6149" w:rsidRDefault="00FE6149" w:rsidP="00FE6149">
      <w:pPr>
        <w:rPr>
          <w:rFonts w:ascii="Times New Roman" w:eastAsia="Times New Roman" w:hAnsi="Times New Roman" w:cs="Times New Roman"/>
          <w:sz w:val="18"/>
          <w:szCs w:val="18"/>
        </w:rPr>
      </w:pPr>
      <w:r>
        <w:rPr>
          <w:rFonts w:ascii="Times New Roman" w:eastAsia="Times New Roman" w:hAnsi="Times New Roman" w:cs="Times New Roman"/>
          <w:b/>
          <w:sz w:val="26"/>
          <w:szCs w:val="26"/>
        </w:rPr>
        <w:t>Singh 7/5</w:t>
      </w:r>
      <w:r>
        <w:rPr>
          <w:rFonts w:ascii="Times New Roman" w:eastAsia="Times New Roman" w:hAnsi="Times New Roman" w:cs="Times New Roman"/>
        </w:rPr>
        <w:t xml:space="preserve"> </w:t>
      </w:r>
      <w:r>
        <w:rPr>
          <w:rFonts w:ascii="Times New Roman" w:eastAsia="Times New Roman" w:hAnsi="Times New Roman" w:cs="Times New Roman"/>
          <w:sz w:val="18"/>
          <w:szCs w:val="18"/>
        </w:rPr>
        <w:t>[</w:t>
      </w:r>
      <w:proofErr w:type="spellStart"/>
      <w:r>
        <w:rPr>
          <w:rFonts w:ascii="Times New Roman" w:eastAsia="Times New Roman" w:hAnsi="Times New Roman" w:cs="Times New Roman"/>
          <w:sz w:val="18"/>
          <w:szCs w:val="18"/>
        </w:rPr>
        <w:t>Prerna</w:t>
      </w:r>
      <w:proofErr w:type="spellEnd"/>
      <w:r>
        <w:rPr>
          <w:rFonts w:ascii="Times New Roman" w:eastAsia="Times New Roman" w:hAnsi="Times New Roman" w:cs="Times New Roman"/>
          <w:sz w:val="18"/>
          <w:szCs w:val="18"/>
        </w:rPr>
        <w:t xml:space="preserve"> Singh, July 5, </w:t>
      </w:r>
      <w:proofErr w:type="gramStart"/>
      <w:r>
        <w:rPr>
          <w:rFonts w:ascii="Times New Roman" w:eastAsia="Times New Roman" w:hAnsi="Times New Roman" w:cs="Times New Roman"/>
          <w:sz w:val="18"/>
          <w:szCs w:val="18"/>
        </w:rPr>
        <w:t>2021</w:t>
      </w:r>
      <w:proofErr w:type="gramEnd"/>
      <w:r>
        <w:rPr>
          <w:rFonts w:ascii="Times New Roman" w:eastAsia="Times New Roman" w:hAnsi="Times New Roman" w:cs="Times New Roman"/>
          <w:sz w:val="18"/>
          <w:szCs w:val="18"/>
        </w:rPr>
        <w:t xml:space="preserve"> at 5:00 a.m., “India has become an ‘electoral autocracy.’ Its covid-19 catastrophe is no surprise”, </w:t>
      </w:r>
      <w:hyperlink r:id="rId34">
        <w:r>
          <w:rPr>
            <w:rFonts w:ascii="Times New Roman" w:eastAsia="Times New Roman" w:hAnsi="Times New Roman" w:cs="Times New Roman"/>
            <w:color w:val="000000"/>
            <w:sz w:val="18"/>
            <w:szCs w:val="18"/>
          </w:rPr>
          <w:t>https://www.washingtonpost.com/politics/2021/07/05/india-has-become-an-electoral-autocracy-its-covid-19-catastrophe-is-no-surprise //</w:t>
        </w:r>
      </w:hyperlink>
      <w:r>
        <w:rPr>
          <w:rFonts w:ascii="Times New Roman" w:eastAsia="Times New Roman" w:hAnsi="Times New Roman" w:cs="Times New Roman"/>
          <w:sz w:val="18"/>
          <w:szCs w:val="18"/>
        </w:rPr>
        <w:t xml:space="preserve"> JB recut by Lex </w:t>
      </w:r>
      <w:proofErr w:type="spellStart"/>
      <w:r>
        <w:rPr>
          <w:rFonts w:ascii="Times New Roman" w:eastAsia="Times New Roman" w:hAnsi="Times New Roman" w:cs="Times New Roman"/>
          <w:sz w:val="18"/>
          <w:szCs w:val="18"/>
        </w:rPr>
        <w:t>AKo</w:t>
      </w:r>
      <w:proofErr w:type="spellEnd"/>
      <w:r>
        <w:rPr>
          <w:rFonts w:ascii="Times New Roman" w:eastAsia="Times New Roman" w:hAnsi="Times New Roman" w:cs="Times New Roman"/>
          <w:sz w:val="18"/>
          <w:szCs w:val="18"/>
        </w:rPr>
        <w:t>]</w:t>
      </w:r>
    </w:p>
    <w:p w14:paraId="33D7414D" w14:textId="77777777" w:rsidR="00FE6149" w:rsidRDefault="00FE6149" w:rsidP="00FE6149">
      <w:pPr>
        <w:rPr>
          <w:rFonts w:ascii="Times New Roman" w:eastAsia="Times New Roman" w:hAnsi="Times New Roman" w:cs="Times New Roman"/>
          <w:b/>
          <w:u w:val="single"/>
        </w:rPr>
      </w:pPr>
      <w:r>
        <w:rPr>
          <w:rFonts w:ascii="Times New Roman" w:eastAsia="Times New Roman" w:hAnsi="Times New Roman" w:cs="Times New Roman"/>
          <w:sz w:val="16"/>
          <w:szCs w:val="16"/>
        </w:rPr>
        <w:lastRenderedPageBreak/>
        <w:t>On Thursday, the White House announced that it is deploying </w:t>
      </w:r>
      <w:hyperlink r:id="rId35">
        <w:r>
          <w:rPr>
            <w:rFonts w:ascii="Times New Roman" w:eastAsia="Times New Roman" w:hAnsi="Times New Roman" w:cs="Times New Roman"/>
            <w:color w:val="000000"/>
            <w:sz w:val="16"/>
            <w:szCs w:val="16"/>
          </w:rPr>
          <w:t>response teams</w:t>
        </w:r>
      </w:hyperlink>
      <w:r>
        <w:rPr>
          <w:rFonts w:ascii="Times New Roman" w:eastAsia="Times New Roman" w:hAnsi="Times New Roman" w:cs="Times New Roman"/>
          <w:sz w:val="16"/>
          <w:szCs w:val="16"/>
        </w:rPr>
        <w:t>, composed of officials from the Centers for Disease Control and Prevention and other federal agencies, to combat the “</w:t>
      </w:r>
      <w:proofErr w:type="spellStart"/>
      <w:r>
        <w:rPr>
          <w:rFonts w:ascii="Times New Roman" w:eastAsia="Times New Roman" w:hAnsi="Times New Roman" w:cs="Times New Roman"/>
          <w:sz w:val="16"/>
          <w:szCs w:val="16"/>
        </w:rPr>
        <w:t>hypertransmissible</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delta variant of the </w:t>
      </w:r>
      <w:hyperlink r:id="rId36">
        <w:r>
          <w:rPr>
            <w:rFonts w:ascii="Times New Roman" w:eastAsia="Times New Roman" w:hAnsi="Times New Roman" w:cs="Times New Roman"/>
            <w:b/>
            <w:highlight w:val="green"/>
            <w:u w:val="single"/>
          </w:rPr>
          <w:t>coronavirus</w:t>
        </w:r>
      </w:hyperlink>
      <w:r>
        <w:rPr>
          <w:rFonts w:ascii="Times New Roman" w:eastAsia="Times New Roman" w:hAnsi="Times New Roman" w:cs="Times New Roman"/>
          <w:b/>
          <w:highlight w:val="green"/>
          <w:u w:val="single"/>
        </w:rPr>
        <w:t> spreading across</w:t>
      </w:r>
      <w:r>
        <w:rPr>
          <w:rFonts w:ascii="Times New Roman" w:eastAsia="Times New Roman" w:hAnsi="Times New Roman" w:cs="Times New Roman"/>
          <w:sz w:val="16"/>
          <w:szCs w:val="16"/>
        </w:rPr>
        <w:t xml:space="preserve"> the United States and </w:t>
      </w:r>
      <w:r>
        <w:rPr>
          <w:rFonts w:ascii="Times New Roman" w:eastAsia="Times New Roman" w:hAnsi="Times New Roman" w:cs="Times New Roman"/>
          <w:b/>
          <w:highlight w:val="green"/>
          <w:u w:val="single"/>
        </w:rPr>
        <w:t>the world</w:t>
      </w:r>
      <w:r>
        <w:rPr>
          <w:rFonts w:ascii="Times New Roman" w:eastAsia="Times New Roman" w:hAnsi="Times New Roman" w:cs="Times New Roman"/>
          <w:sz w:val="16"/>
          <w:szCs w:val="16"/>
        </w:rPr>
        <w:t xml:space="preserve">. This variant </w:t>
      </w:r>
      <w:r>
        <w:rPr>
          <w:rFonts w:ascii="Times New Roman" w:eastAsia="Times New Roman" w:hAnsi="Times New Roman" w:cs="Times New Roman"/>
          <w:b/>
          <w:highlight w:val="green"/>
          <w:u w:val="single"/>
        </w:rPr>
        <w:t>first emerged in India</w:t>
      </w:r>
      <w:r>
        <w:rPr>
          <w:rFonts w:ascii="Times New Roman" w:eastAsia="Times New Roman" w:hAnsi="Times New Roman" w:cs="Times New Roman"/>
          <w:sz w:val="16"/>
          <w:szCs w:val="16"/>
        </w:rPr>
        <w:t xml:space="preserve">, where a </w:t>
      </w:r>
      <w:r>
        <w:rPr>
          <w:rFonts w:ascii="Times New Roman" w:eastAsia="Times New Roman" w:hAnsi="Times New Roman" w:cs="Times New Roman"/>
          <w:b/>
          <w:highlight w:val="green"/>
          <w:u w:val="single"/>
        </w:rPr>
        <w:t>devastating second wave</w:t>
      </w:r>
      <w:r>
        <w:rPr>
          <w:rFonts w:ascii="Times New Roman" w:eastAsia="Times New Roman" w:hAnsi="Times New Roman" w:cs="Times New Roman"/>
          <w:sz w:val="16"/>
          <w:szCs w:val="16"/>
        </w:rPr>
        <w:t xml:space="preserve"> of virus infections have been accompanied by a parallel epidemic of </w:t>
      </w:r>
      <w:proofErr w:type="spellStart"/>
      <w:r>
        <w:rPr>
          <w:rFonts w:eastAsia="Calibri" w:cs="Calibri"/>
          <w:szCs w:val="22"/>
        </w:rPr>
        <w:fldChar w:fldCharType="begin"/>
      </w:r>
      <w:r>
        <w:instrText xml:space="preserve"> HYPERLINK "https://www.scientificamerican.com/article/why-deadly-black-fungus-is-ravaging-covid-patients-in-india/" \h </w:instrText>
      </w:r>
      <w:r>
        <w:rPr>
          <w:rFonts w:eastAsia="Calibri" w:cs="Calibri"/>
          <w:szCs w:val="22"/>
        </w:rPr>
        <w:fldChar w:fldCharType="separate"/>
      </w:r>
      <w:r>
        <w:rPr>
          <w:rFonts w:ascii="Times New Roman" w:eastAsia="Times New Roman" w:hAnsi="Times New Roman" w:cs="Times New Roman"/>
          <w:color w:val="000000"/>
          <w:sz w:val="16"/>
          <w:szCs w:val="16"/>
        </w:rPr>
        <w:t>mucormycosis</w:t>
      </w:r>
      <w:proofErr w:type="spellEnd"/>
      <w:r>
        <w:rPr>
          <w:rFonts w:ascii="Times New Roman" w:eastAsia="Times New Roman" w:hAnsi="Times New Roman" w:cs="Times New Roman"/>
          <w:color w:val="000000"/>
          <w:sz w:val="16"/>
          <w:szCs w:val="16"/>
        </w:rPr>
        <w:t>, or “black fungus,”</w:t>
      </w:r>
      <w:r>
        <w:rPr>
          <w:rFonts w:ascii="Times New Roman" w:eastAsia="Times New Roman" w:hAnsi="Times New Roman" w:cs="Times New Roman"/>
          <w:color w:val="000000"/>
          <w:sz w:val="16"/>
          <w:szCs w:val="16"/>
        </w:rPr>
        <w:fldChar w:fldCharType="end"/>
      </w:r>
      <w:r>
        <w:rPr>
          <w:rFonts w:ascii="Times New Roman" w:eastAsia="Times New Roman" w:hAnsi="Times New Roman" w:cs="Times New Roman"/>
          <w:sz w:val="16"/>
          <w:szCs w:val="16"/>
        </w:rPr>
        <w:t xml:space="preserve"> that is maiming and killing patients. India’s humanitarian </w:t>
      </w:r>
      <w:r>
        <w:rPr>
          <w:rFonts w:ascii="Times New Roman" w:eastAsia="Times New Roman" w:hAnsi="Times New Roman" w:cs="Times New Roman"/>
          <w:b/>
          <w:highlight w:val="green"/>
          <w:u w:val="single"/>
        </w:rPr>
        <w:t>tragedy is linked to a deeper political crisis</w:t>
      </w:r>
      <w:r>
        <w:rPr>
          <w:rFonts w:ascii="Times New Roman" w:eastAsia="Times New Roman" w:hAnsi="Times New Roman" w:cs="Times New Roman"/>
          <w:sz w:val="16"/>
          <w:szCs w:val="16"/>
        </w:rPr>
        <w:t xml:space="preserve"> — </w:t>
      </w:r>
      <w:r>
        <w:rPr>
          <w:rFonts w:ascii="Times New Roman" w:eastAsia="Times New Roman" w:hAnsi="Times New Roman" w:cs="Times New Roman"/>
          <w:u w:val="single"/>
        </w:rPr>
        <w:t>that</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of democratic erosion</w:t>
      </w:r>
      <w:r>
        <w:rPr>
          <w:rFonts w:ascii="Times New Roman" w:eastAsia="Times New Roman" w:hAnsi="Times New Roman" w:cs="Times New Roman"/>
          <w:sz w:val="16"/>
          <w:szCs w:val="16"/>
        </w:rPr>
        <w:t>. At independence from colonial rule, India had relatively low economic development and industrialization, widespread poverty and illiteracy, and immense ethnic diversity across linguistic, religious and caste lines. </w:t>
      </w:r>
      <w:hyperlink r:id="rId37">
        <w:r>
          <w:rPr>
            <w:rFonts w:ascii="Times New Roman" w:eastAsia="Times New Roman" w:hAnsi="Times New Roman" w:cs="Times New Roman"/>
            <w:color w:val="000000"/>
            <w:sz w:val="16"/>
            <w:szCs w:val="16"/>
          </w:rPr>
          <w:t>Leading political science theories</w:t>
        </w:r>
      </w:hyperlink>
      <w:r>
        <w:rPr>
          <w:rFonts w:ascii="Times New Roman" w:eastAsia="Times New Roman" w:hAnsi="Times New Roman" w:cs="Times New Roman"/>
          <w:sz w:val="16"/>
          <w:szCs w:val="16"/>
        </w:rPr>
        <w:t> argued these conditions made India </w:t>
      </w:r>
      <w:hyperlink r:id="rId38">
        <w:r>
          <w:rPr>
            <w:rFonts w:ascii="Times New Roman" w:eastAsia="Times New Roman" w:hAnsi="Times New Roman" w:cs="Times New Roman"/>
            <w:color w:val="000000"/>
            <w:sz w:val="16"/>
            <w:szCs w:val="16"/>
          </w:rPr>
          <w:t>infertile terrain</w:t>
        </w:r>
      </w:hyperlink>
      <w:r>
        <w:rPr>
          <w:rFonts w:ascii="Times New Roman" w:eastAsia="Times New Roman" w:hAnsi="Times New Roman" w:cs="Times New Roman"/>
          <w:sz w:val="16"/>
          <w:szCs w:val="16"/>
        </w:rPr>
        <w:t> for democracy. Yet in 1947, India instituted a democratic government and, with the exception of </w:t>
      </w:r>
      <w:hyperlink r:id="rId39">
        <w:r>
          <w:rPr>
            <w:rFonts w:ascii="Times New Roman" w:eastAsia="Times New Roman" w:hAnsi="Times New Roman" w:cs="Times New Roman"/>
            <w:color w:val="000000"/>
            <w:sz w:val="16"/>
            <w:szCs w:val="16"/>
          </w:rPr>
          <w:t>a short time from 1975-77</w:t>
        </w:r>
      </w:hyperlink>
      <w:r>
        <w:rPr>
          <w:rFonts w:ascii="Times New Roman" w:eastAsia="Times New Roman" w:hAnsi="Times New Roman" w:cs="Times New Roman"/>
          <w:sz w:val="16"/>
          <w:szCs w:val="16"/>
        </w:rPr>
        <w:t xml:space="preserve">, has remained one. Up until </w:t>
      </w:r>
      <w:r>
        <w:rPr>
          <w:rFonts w:ascii="Times New Roman" w:eastAsia="Times New Roman" w:hAnsi="Times New Roman" w:cs="Times New Roman"/>
          <w:b/>
          <w:highlight w:val="green"/>
          <w:u w:val="single"/>
        </w:rPr>
        <w:t>a few weeks ago</w:t>
      </w:r>
      <w:r>
        <w:rPr>
          <w:rFonts w:ascii="Times New Roman" w:eastAsia="Times New Roman" w:hAnsi="Times New Roman" w:cs="Times New Roman"/>
          <w:sz w:val="16"/>
          <w:szCs w:val="16"/>
        </w:rPr>
        <w:t xml:space="preserve">, that is. In its influential annual rankings of countries across the world, the U.S.-based democracy watchdog </w:t>
      </w:r>
      <w:r>
        <w:rPr>
          <w:rFonts w:ascii="Times New Roman" w:eastAsia="Times New Roman" w:hAnsi="Times New Roman" w:cs="Times New Roman"/>
          <w:b/>
          <w:highlight w:val="green"/>
          <w:u w:val="single"/>
        </w:rPr>
        <w:t>Freedom House downgraded India from a free democracy to a “</w:t>
      </w:r>
      <w:hyperlink r:id="rId40">
        <w:r>
          <w:rPr>
            <w:rFonts w:ascii="Times New Roman" w:eastAsia="Times New Roman" w:hAnsi="Times New Roman" w:cs="Times New Roman"/>
            <w:b/>
            <w:highlight w:val="green"/>
            <w:u w:val="single"/>
          </w:rPr>
          <w:t>partially free democracy</w:t>
        </w:r>
      </w:hyperlink>
      <w:r>
        <w:rPr>
          <w:rFonts w:ascii="Times New Roman" w:eastAsia="Times New Roman" w:hAnsi="Times New Roman" w:cs="Times New Roman"/>
          <w:sz w:val="16"/>
          <w:szCs w:val="16"/>
        </w:rPr>
        <w:t>.” Similarly, the Swedish-based V-Dem Institute demoted the country to an “</w:t>
      </w:r>
      <w:hyperlink r:id="rId41">
        <w:r>
          <w:rPr>
            <w:rFonts w:ascii="Times New Roman" w:eastAsia="Times New Roman" w:hAnsi="Times New Roman" w:cs="Times New Roman"/>
            <w:color w:val="000000"/>
            <w:sz w:val="16"/>
            <w:szCs w:val="16"/>
          </w:rPr>
          <w:t>electoral autocracy</w:t>
        </w:r>
      </w:hyperlink>
      <w:r>
        <w:rPr>
          <w:rFonts w:ascii="Times New Roman" w:eastAsia="Times New Roman" w:hAnsi="Times New Roman" w:cs="Times New Roman"/>
          <w:sz w:val="16"/>
          <w:szCs w:val="16"/>
        </w:rPr>
        <w:t xml:space="preserve">.” Both organizations cited the regime’s crackdowns on freedom of speech — </w:t>
      </w:r>
      <w:proofErr w:type="gramStart"/>
      <w:r>
        <w:rPr>
          <w:rFonts w:ascii="Times New Roman" w:eastAsia="Times New Roman" w:hAnsi="Times New Roman" w:cs="Times New Roman"/>
          <w:sz w:val="16"/>
          <w:szCs w:val="16"/>
        </w:rPr>
        <w:t>and in particular, expressions</w:t>
      </w:r>
      <w:proofErr w:type="gramEnd"/>
      <w:r>
        <w:rPr>
          <w:rFonts w:ascii="Times New Roman" w:eastAsia="Times New Roman" w:hAnsi="Times New Roman" w:cs="Times New Roman"/>
          <w:sz w:val="16"/>
          <w:szCs w:val="16"/>
        </w:rPr>
        <w:t xml:space="preserve"> of dissent — as a key factor driving India’s slide down these indexes. How are India’s coronavirus crisis and democratic backsliding linked? Here’s what you need to know. The </w:t>
      </w:r>
      <w:r>
        <w:rPr>
          <w:rFonts w:ascii="Times New Roman" w:eastAsia="Times New Roman" w:hAnsi="Times New Roman" w:cs="Times New Roman"/>
          <w:b/>
          <w:highlight w:val="green"/>
          <w:u w:val="single"/>
        </w:rPr>
        <w:t>decline of free speech</w:t>
      </w:r>
      <w:r>
        <w:rPr>
          <w:rFonts w:ascii="Times New Roman" w:eastAsia="Times New Roman" w:hAnsi="Times New Roman" w:cs="Times New Roman"/>
          <w:sz w:val="16"/>
          <w:szCs w:val="16"/>
        </w:rPr>
        <w:t xml:space="preserve"> in the world’s largest democracy Since assuming power in 2014, the ruling </w:t>
      </w:r>
      <w:proofErr w:type="spellStart"/>
      <w:r>
        <w:rPr>
          <w:rFonts w:ascii="Times New Roman" w:eastAsia="Times New Roman" w:hAnsi="Times New Roman" w:cs="Times New Roman"/>
          <w:sz w:val="16"/>
          <w:szCs w:val="16"/>
        </w:rPr>
        <w:t>Bharatiya</w:t>
      </w:r>
      <w:proofErr w:type="spellEnd"/>
      <w:r>
        <w:rPr>
          <w:rFonts w:ascii="Times New Roman" w:eastAsia="Times New Roman" w:hAnsi="Times New Roman" w:cs="Times New Roman"/>
          <w:sz w:val="16"/>
          <w:szCs w:val="16"/>
        </w:rPr>
        <w:t xml:space="preserve"> Janata Party (BJP) regime has consistently and brutally </w:t>
      </w:r>
      <w:r>
        <w:rPr>
          <w:rFonts w:ascii="Times New Roman" w:eastAsia="Times New Roman" w:hAnsi="Times New Roman" w:cs="Times New Roman"/>
          <w:b/>
          <w:highlight w:val="green"/>
          <w:u w:val="single"/>
        </w:rPr>
        <w:t>undermined civil liberties</w:t>
      </w:r>
      <w:r>
        <w:rPr>
          <w:rFonts w:ascii="Times New Roman" w:eastAsia="Times New Roman" w:hAnsi="Times New Roman" w:cs="Times New Roman"/>
          <w:sz w:val="16"/>
          <w:szCs w:val="16"/>
        </w:rPr>
        <w:t>, especially freedom of speech. This crackdown has </w:t>
      </w:r>
      <w:hyperlink r:id="rId42">
        <w:r>
          <w:rPr>
            <w:rFonts w:ascii="Times New Roman" w:eastAsia="Times New Roman" w:hAnsi="Times New Roman" w:cs="Times New Roman"/>
            <w:color w:val="000000"/>
            <w:sz w:val="16"/>
            <w:szCs w:val="16"/>
          </w:rPr>
          <w:t>affected</w:t>
        </w:r>
      </w:hyperlink>
      <w:r>
        <w:rPr>
          <w:rFonts w:ascii="Times New Roman" w:eastAsia="Times New Roman" w:hAnsi="Times New Roman" w:cs="Times New Roman"/>
          <w:sz w:val="16"/>
          <w:szCs w:val="16"/>
        </w:rPr>
        <w:t> journalists, editors, organizers, climate activists, Bollywood actors, cricketers, celebrities, and even ordinary citizens posting on social media. The BJP has forced editors of prominent newspapers to step down. Police have </w:t>
      </w:r>
      <w:hyperlink r:id="rId43">
        <w:r>
          <w:rPr>
            <w:rFonts w:ascii="Times New Roman" w:eastAsia="Times New Roman" w:hAnsi="Times New Roman" w:cs="Times New Roman"/>
            <w:color w:val="000000"/>
            <w:sz w:val="16"/>
            <w:szCs w:val="16"/>
          </w:rPr>
          <w:t>raided</w:t>
        </w:r>
      </w:hyperlink>
      <w:r>
        <w:rPr>
          <w:rFonts w:ascii="Times New Roman" w:eastAsia="Times New Roman" w:hAnsi="Times New Roman" w:cs="Times New Roman"/>
          <w:sz w:val="16"/>
          <w:szCs w:val="16"/>
        </w:rPr>
        <w:t xml:space="preserve"> or shut down the offices of media outlets that featured articles challenging the regime’s actions. </w:t>
      </w:r>
      <w:r>
        <w:rPr>
          <w:rFonts w:ascii="Times New Roman" w:eastAsia="Times New Roman" w:hAnsi="Times New Roman" w:cs="Times New Roman"/>
          <w:b/>
          <w:highlight w:val="green"/>
          <w:u w:val="single"/>
        </w:rPr>
        <w:t>Physical attacks on journalists have become commonplace</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Some have been gunned down in broad daylight outside their homes, earning India a </w:t>
      </w:r>
      <w:hyperlink r:id="rId44">
        <w:r>
          <w:rPr>
            <w:rFonts w:ascii="Times New Roman" w:eastAsia="Times New Roman" w:hAnsi="Times New Roman" w:cs="Times New Roman"/>
            <w:b/>
            <w:u w:val="single"/>
          </w:rPr>
          <w:t>reputation</w:t>
        </w:r>
      </w:hyperlink>
      <w:r>
        <w:rPr>
          <w:rFonts w:ascii="Times New Roman" w:eastAsia="Times New Roman" w:hAnsi="Times New Roman" w:cs="Times New Roman"/>
          <w:b/>
          <w:u w:val="single"/>
        </w:rPr>
        <w:t> as what the Columbia Journalism Review called “one of the world’s most dangerous countries to be a reporter.”</w:t>
      </w:r>
      <w:r>
        <w:rPr>
          <w:rFonts w:ascii="Times New Roman" w:eastAsia="Times New Roman" w:hAnsi="Times New Roman" w:cs="Times New Roman"/>
          <w:sz w:val="16"/>
          <w:szCs w:val="16"/>
        </w:rPr>
        <w:t xml:space="preserve"> Meanwhile, reporters and media organizations sympathetic to the regime have been </w:t>
      </w:r>
      <w:hyperlink r:id="rId45">
        <w:r>
          <w:rPr>
            <w:rFonts w:ascii="Times New Roman" w:eastAsia="Times New Roman" w:hAnsi="Times New Roman" w:cs="Times New Roman"/>
            <w:color w:val="000000"/>
            <w:sz w:val="16"/>
            <w:szCs w:val="16"/>
          </w:rPr>
          <w:t>protected</w:t>
        </w:r>
      </w:hyperlink>
      <w:r>
        <w:rPr>
          <w:rFonts w:ascii="Times New Roman" w:eastAsia="Times New Roman" w:hAnsi="Times New Roman" w:cs="Times New Roman"/>
          <w:sz w:val="16"/>
          <w:szCs w:val="16"/>
        </w:rPr>
        <w:t xml:space="preserve"> and supported. </w:t>
      </w:r>
      <w:hyperlink r:id="rId46">
        <w:r>
          <w:rPr>
            <w:rFonts w:ascii="Times New Roman" w:eastAsia="Times New Roman" w:hAnsi="Times New Roman" w:cs="Times New Roman"/>
            <w:color w:val="000000"/>
            <w:sz w:val="16"/>
            <w:szCs w:val="16"/>
          </w:rPr>
          <w:t>Thousands</w:t>
        </w:r>
      </w:hyperlink>
      <w:r>
        <w:rPr>
          <w:rFonts w:ascii="Times New Roman" w:eastAsia="Times New Roman" w:hAnsi="Times New Roman" w:cs="Times New Roman"/>
          <w:sz w:val="16"/>
          <w:szCs w:val="16"/>
        </w:rPr>
        <w:t> of individuals and organizations critical of the regime have had wide-ranging charges filed against them. Many awaiting trial still </w:t>
      </w:r>
      <w:hyperlink r:id="rId47">
        <w:r>
          <w:rPr>
            <w:rFonts w:ascii="Times New Roman" w:eastAsia="Times New Roman" w:hAnsi="Times New Roman" w:cs="Times New Roman"/>
            <w:color w:val="000000"/>
            <w:sz w:val="16"/>
            <w:szCs w:val="16"/>
          </w:rPr>
          <w:t>languish</w:t>
        </w:r>
      </w:hyperlink>
      <w:r>
        <w:rPr>
          <w:rFonts w:ascii="Times New Roman" w:eastAsia="Times New Roman" w:hAnsi="Times New Roman" w:cs="Times New Roman"/>
          <w:sz w:val="16"/>
          <w:szCs w:val="16"/>
        </w:rPr>
        <w:t xml:space="preserve"> in jails across the country. These attacks on freedom of speech harm democracies’ effective functioning. An uncensored public realm enables the open exchange of information; an unencumbered press enables popular accountability. That leaves governments insulated from evidence and accountability, making decisions in isolation. </w:t>
      </w:r>
      <w:hyperlink r:id="rId48">
        <w:r>
          <w:rPr>
            <w:rFonts w:ascii="Times New Roman" w:eastAsia="Times New Roman" w:hAnsi="Times New Roman" w:cs="Times New Roman"/>
            <w:color w:val="000000"/>
            <w:sz w:val="16"/>
            <w:szCs w:val="16"/>
          </w:rPr>
          <w:t>What's behind India's dramatic pandemic surge? Here's one factor: Too little competition in parliament.</w:t>
        </w:r>
      </w:hyperlink>
      <w:r>
        <w:rPr>
          <w:rFonts w:ascii="Times New Roman" w:eastAsia="Times New Roman" w:hAnsi="Times New Roman" w:cs="Times New Roman"/>
          <w:sz w:val="16"/>
          <w:szCs w:val="16"/>
        </w:rPr>
        <w:t xml:space="preserve"> Silencing critics can be lethal during natural disasters. In their influential 1991 book “</w:t>
      </w:r>
      <w:hyperlink r:id="rId49">
        <w:r>
          <w:rPr>
            <w:rFonts w:ascii="Times New Roman" w:eastAsia="Times New Roman" w:hAnsi="Times New Roman" w:cs="Times New Roman"/>
            <w:color w:val="000000"/>
            <w:sz w:val="16"/>
            <w:szCs w:val="16"/>
          </w:rPr>
          <w:t>Hunger and Public Action</w:t>
        </w:r>
      </w:hyperlink>
      <w:r>
        <w:rPr>
          <w:rFonts w:ascii="Times New Roman" w:eastAsia="Times New Roman" w:hAnsi="Times New Roman" w:cs="Times New Roman"/>
          <w:sz w:val="16"/>
          <w:szCs w:val="16"/>
        </w:rPr>
        <w:t xml:space="preserve">,” development economists Jean </w:t>
      </w:r>
      <w:proofErr w:type="spellStart"/>
      <w:r>
        <w:rPr>
          <w:rFonts w:ascii="Times New Roman" w:eastAsia="Times New Roman" w:hAnsi="Times New Roman" w:cs="Times New Roman"/>
          <w:sz w:val="16"/>
          <w:szCs w:val="16"/>
        </w:rPr>
        <w:t>Drèze</w:t>
      </w:r>
      <w:proofErr w:type="spellEnd"/>
      <w:r>
        <w:rPr>
          <w:rFonts w:ascii="Times New Roman" w:eastAsia="Times New Roman" w:hAnsi="Times New Roman" w:cs="Times New Roman"/>
          <w:sz w:val="16"/>
          <w:szCs w:val="16"/>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Pr>
          <w:rFonts w:ascii="Times New Roman" w:eastAsia="Times New Roman" w:hAnsi="Times New Roman" w:cs="Times New Roman"/>
          <w:sz w:val="16"/>
          <w:szCs w:val="16"/>
        </w:rPr>
        <w:t>Drèze</w:t>
      </w:r>
      <w:proofErr w:type="spellEnd"/>
      <w:r>
        <w:rPr>
          <w:rFonts w:ascii="Times New Roman" w:eastAsia="Times New Roman" w:hAnsi="Times New Roman" w:cs="Times New Roman"/>
          <w:sz w:val="16"/>
          <w:szCs w:val="16"/>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Pr>
          <w:rFonts w:ascii="Times New Roman" w:eastAsia="Times New Roman" w:hAnsi="Times New Roman" w:cs="Times New Roman"/>
          <w:sz w:val="16"/>
          <w:szCs w:val="16"/>
        </w:rPr>
        <w:t>Narenda</w:t>
      </w:r>
      <w:proofErr w:type="spellEnd"/>
      <w:r>
        <w:rPr>
          <w:rFonts w:ascii="Times New Roman" w:eastAsia="Times New Roman" w:hAnsi="Times New Roman" w:cs="Times New Roman"/>
          <w:sz w:val="16"/>
          <w:szCs w:val="16"/>
        </w:rPr>
        <w:t xml:space="preserve"> Modi’s government</w:t>
      </w:r>
      <w:hyperlink r:id="rId50">
        <w:r>
          <w:rPr>
            <w:rFonts w:ascii="Times New Roman" w:eastAsia="Times New Roman" w:hAnsi="Times New Roman" w:cs="Times New Roman"/>
            <w:color w:val="000000"/>
            <w:sz w:val="16"/>
            <w:szCs w:val="16"/>
          </w:rPr>
          <w:t> petitioned</w:t>
        </w:r>
      </w:hyperlink>
      <w:r>
        <w:rPr>
          <w:rFonts w:ascii="Times New Roman" w:eastAsia="Times New Roman" w:hAnsi="Times New Roman" w:cs="Times New Roman"/>
          <w:sz w:val="16"/>
          <w:szCs w:val="16"/>
        </w:rPr>
        <w:t> India’s top court to prevent journalists from reporting covid-19 information that the regime had not sanctioned. The Supreme Court denied the petition — but nevertheless directed the media to broadcast “the official version” of covid-19 developments. Meanwhile, the government has </w:t>
      </w:r>
      <w:hyperlink r:id="rId51">
        <w:r>
          <w:rPr>
            <w:rFonts w:ascii="Times New Roman" w:eastAsia="Times New Roman" w:hAnsi="Times New Roman" w:cs="Times New Roman"/>
            <w:color w:val="000000"/>
            <w:sz w:val="16"/>
            <w:szCs w:val="16"/>
          </w:rPr>
          <w:t>filed charges</w:t>
        </w:r>
      </w:hyperlink>
      <w:r>
        <w:rPr>
          <w:rFonts w:ascii="Times New Roman" w:eastAsia="Times New Roman" w:hAnsi="Times New Roman" w:cs="Times New Roman"/>
          <w:sz w:val="16"/>
          <w:szCs w:val="16"/>
        </w:rPr>
        <w:t> against and arrested dozens of journalists reporting on the government’s mismanagement of the coronavirus crisis, whether that was about the urban </w:t>
      </w:r>
      <w:hyperlink r:id="rId52">
        <w:r>
          <w:rPr>
            <w:rFonts w:ascii="Times New Roman" w:eastAsia="Times New Roman" w:hAnsi="Times New Roman" w:cs="Times New Roman"/>
            <w:color w:val="000000"/>
            <w:sz w:val="16"/>
            <w:szCs w:val="16"/>
          </w:rPr>
          <w:t>migrant crisis</w:t>
        </w:r>
      </w:hyperlink>
      <w:r>
        <w:rPr>
          <w:rFonts w:ascii="Times New Roman" w:eastAsia="Times New Roman" w:hAnsi="Times New Roman" w:cs="Times New Roman"/>
          <w:sz w:val="16"/>
          <w:szCs w:val="16"/>
        </w:rPr>
        <w:t xml:space="preserve"> caused by the regime’s abrupt lockdown at the start of the pandemic; dire conditions at quarantine centers; or the shortage of oxygen and other key medical supplies. Following </w:t>
      </w:r>
      <w:proofErr w:type="spellStart"/>
      <w:r>
        <w:rPr>
          <w:rFonts w:ascii="Times New Roman" w:eastAsia="Times New Roman" w:hAnsi="Times New Roman" w:cs="Times New Roman"/>
          <w:sz w:val="16"/>
          <w:szCs w:val="16"/>
        </w:rPr>
        <w:t>Drèze</w:t>
      </w:r>
      <w:proofErr w:type="spellEnd"/>
      <w:r>
        <w:rPr>
          <w:rFonts w:ascii="Times New Roman" w:eastAsia="Times New Roman" w:hAnsi="Times New Roman" w:cs="Times New Roman"/>
          <w:sz w:val="16"/>
          <w:szCs w:val="16"/>
        </w:rPr>
        <w:t xml:space="preserve"> and Sen’s logic about famines, this quashing of a free press has both prevented the government from accessing accurate information about how the pandemic was unfolding on the ground and reduced its sense of public accountability. </w:t>
      </w:r>
      <w:hyperlink r:id="rId53">
        <w:r>
          <w:rPr>
            <w:rFonts w:ascii="Times New Roman" w:eastAsia="Times New Roman" w:hAnsi="Times New Roman" w:cs="Times New Roman"/>
            <w:color w:val="000000"/>
            <w:sz w:val="16"/>
            <w:szCs w:val="16"/>
          </w:rPr>
          <w:t>Millions of people in India's crowded slums can't keep each other at a distance during a pandemic lockdown</w:t>
        </w:r>
      </w:hyperlink>
      <w:r>
        <w:rPr>
          <w:rFonts w:ascii="Times New Roman" w:eastAsia="Times New Roman" w:hAnsi="Times New Roman" w:cs="Times New Roman"/>
          <w:sz w:val="16"/>
          <w:szCs w:val="16"/>
        </w:rPr>
        <w:t xml:space="preserve"> The In February, </w:t>
      </w:r>
      <w:r>
        <w:rPr>
          <w:rFonts w:ascii="Times New Roman" w:eastAsia="Times New Roman" w:hAnsi="Times New Roman" w:cs="Times New Roman"/>
          <w:b/>
          <w:highlight w:val="green"/>
          <w:u w:val="single"/>
        </w:rPr>
        <w:t xml:space="preserve">the government </w:t>
      </w:r>
      <w:r>
        <w:rPr>
          <w:rFonts w:ascii="Times New Roman" w:eastAsia="Times New Roman" w:hAnsi="Times New Roman" w:cs="Times New Roman"/>
          <w:b/>
          <w:u w:val="single"/>
        </w:rPr>
        <w:t>announced</w:t>
      </w:r>
      <w:r>
        <w:rPr>
          <w:rFonts w:ascii="Times New Roman" w:eastAsia="Times New Roman" w:hAnsi="Times New Roman" w:cs="Times New Roman"/>
          <w:sz w:val="16"/>
          <w:szCs w:val="16"/>
        </w:rPr>
        <w:t xml:space="preserve"> controversial</w:t>
      </w:r>
      <w:hyperlink r:id="rId54">
        <w:r>
          <w:rPr>
            <w:rFonts w:ascii="Times New Roman" w:eastAsia="Times New Roman" w:hAnsi="Times New Roman" w:cs="Times New Roman"/>
            <w:u w:val="single"/>
          </w:rPr>
          <w:t> </w:t>
        </w:r>
      </w:hyperlink>
      <w:hyperlink r:id="rId55">
        <w:r>
          <w:rPr>
            <w:rFonts w:ascii="Times New Roman" w:eastAsia="Times New Roman" w:hAnsi="Times New Roman" w:cs="Times New Roman"/>
            <w:b/>
            <w:u w:val="single"/>
          </w:rPr>
          <w:t>new rules</w:t>
        </w:r>
      </w:hyperlink>
      <w:hyperlink r:id="rId56">
        <w:r>
          <w:rPr>
            <w:rFonts w:ascii="Times New Roman" w:eastAsia="Times New Roman" w:hAnsi="Times New Roman" w:cs="Times New Roman"/>
            <w:u w:val="single"/>
          </w:rPr>
          <w:t xml:space="preserve"> covering digital publishing</w:t>
        </w:r>
      </w:hyperlink>
      <w:r>
        <w:rPr>
          <w:rFonts w:ascii="Times New Roman" w:eastAsia="Times New Roman" w:hAnsi="Times New Roman" w:cs="Times New Roman"/>
          <w:u w:val="single"/>
        </w:rPr>
        <w:t xml:space="preserve"> that </w:t>
      </w:r>
      <w:r>
        <w:rPr>
          <w:rFonts w:ascii="Times New Roman" w:eastAsia="Times New Roman" w:hAnsi="Times New Roman" w:cs="Times New Roman"/>
          <w:b/>
          <w:highlight w:val="green"/>
          <w:u w:val="single"/>
        </w:rPr>
        <w:t>give officials the power to block stories from being published</w:t>
      </w:r>
      <w:r>
        <w:rPr>
          <w:rFonts w:ascii="Times New Roman" w:eastAsia="Times New Roman" w:hAnsi="Times New Roman" w:cs="Times New Roman"/>
          <w:u w:val="single"/>
        </w:rPr>
        <w:t xml:space="preserve"> or to shut down entire websites</w:t>
      </w:r>
      <w:r>
        <w:rPr>
          <w:rFonts w:ascii="Times New Roman" w:eastAsia="Times New Roman" w:hAnsi="Times New Roman" w:cs="Times New Roman"/>
          <w:sz w:val="16"/>
          <w:szCs w:val="16"/>
        </w:rPr>
        <w:t>. In the past few weeks, the government has </w:t>
      </w:r>
      <w:hyperlink r:id="rId57">
        <w:r>
          <w:rPr>
            <w:rFonts w:ascii="Times New Roman" w:eastAsia="Times New Roman" w:hAnsi="Times New Roman" w:cs="Times New Roman"/>
            <w:color w:val="000000"/>
            <w:sz w:val="16"/>
            <w:szCs w:val="16"/>
          </w:rPr>
          <w:t>pressured social media platforms such as Facebook, Instagram, Twitter to remove posts critical of the government</w:t>
        </w:r>
      </w:hyperlink>
      <w:r>
        <w:rPr>
          <w:rFonts w:ascii="Times New Roman" w:eastAsia="Times New Roman" w:hAnsi="Times New Roman" w:cs="Times New Roman"/>
          <w:sz w:val="16"/>
          <w:szCs w:val="16"/>
        </w:rPr>
        <w:t>. Many posts — including those with the trending hashtag #ResignModi — have disappeared and mysteriously reappeared. In India’s largest state, Uttar Pradesh, one man took to Twitter to locate oxygen for an ailing family member, who subsequently died. The </w:t>
      </w:r>
      <w:hyperlink r:id="rId58">
        <w:r>
          <w:rPr>
            <w:rFonts w:ascii="Times New Roman" w:eastAsia="Times New Roman" w:hAnsi="Times New Roman" w:cs="Times New Roman"/>
            <w:color w:val="000000"/>
            <w:sz w:val="16"/>
            <w:szCs w:val="16"/>
          </w:rPr>
          <w:t>police charged him with circulating misinformation</w:t>
        </w:r>
      </w:hyperlink>
      <w:r>
        <w:rPr>
          <w:rFonts w:ascii="Times New Roman" w:eastAsia="Times New Roman" w:hAnsi="Times New Roman" w:cs="Times New Roman"/>
          <w:sz w:val="16"/>
          <w:szCs w:val="16"/>
        </w:rPr>
        <w:t> “with the intent to cause fear or alarm.” These attacks on free speech are all the more dangerous because other key democratic watchdog institutions — for example, an active </w:t>
      </w:r>
      <w:hyperlink r:id="rId59">
        <w:r>
          <w:rPr>
            <w:rFonts w:ascii="Times New Roman" w:eastAsia="Times New Roman" w:hAnsi="Times New Roman" w:cs="Times New Roman"/>
            <w:color w:val="000000"/>
            <w:sz w:val="16"/>
            <w:szCs w:val="16"/>
          </w:rPr>
          <w:t>political opposition</w:t>
        </w:r>
      </w:hyperlink>
      <w:r>
        <w:rPr>
          <w:rFonts w:ascii="Times New Roman" w:eastAsia="Times New Roman" w:hAnsi="Times New Roman" w:cs="Times New Roman"/>
          <w:sz w:val="16"/>
          <w:szCs w:val="16"/>
        </w:rPr>
        <w:t xml:space="preserve"> — are weak. India has protected the freedom of speech, until now BJP government extended its power to censor </w:t>
      </w:r>
      <w:proofErr w:type="gramStart"/>
      <w:r>
        <w:rPr>
          <w:rFonts w:ascii="Times New Roman" w:eastAsia="Times New Roman" w:hAnsi="Times New Roman" w:cs="Times New Roman"/>
          <w:sz w:val="16"/>
          <w:szCs w:val="16"/>
        </w:rPr>
        <w:t>The</w:t>
      </w:r>
      <w:proofErr w:type="gramEnd"/>
      <w:r>
        <w:rPr>
          <w:rFonts w:ascii="Times New Roman" w:eastAsia="Times New Roman" w:hAnsi="Times New Roman" w:cs="Times New Roman"/>
          <w:sz w:val="16"/>
          <w:szCs w:val="16"/>
        </w:rPr>
        <w:t xml:space="preserve"> freedom of speech, including the right to critique, has been at the core of Indian nationalism, forged during resistance to British colonialism. The Modi regime’s </w:t>
      </w:r>
      <w:hyperlink r:id="rId60">
        <w:r>
          <w:rPr>
            <w:rFonts w:ascii="Times New Roman" w:eastAsia="Times New Roman" w:hAnsi="Times New Roman" w:cs="Times New Roman"/>
            <w:color w:val="000000"/>
            <w:sz w:val="16"/>
            <w:szCs w:val="16"/>
          </w:rPr>
          <w:t>exclusionary Hindu nationalism</w:t>
        </w:r>
      </w:hyperlink>
      <w:r>
        <w:rPr>
          <w:rFonts w:ascii="Times New Roman" w:eastAsia="Times New Roman" w:hAnsi="Times New Roman" w:cs="Times New Roman"/>
          <w:sz w:val="16"/>
          <w:szCs w:val="16"/>
        </w:rPr>
        <w:t> deviates from that history. Muzzling free speech has been </w:t>
      </w:r>
      <w:hyperlink r:id="rId61">
        <w:r>
          <w:rPr>
            <w:rFonts w:ascii="Times New Roman" w:eastAsia="Times New Roman" w:hAnsi="Times New Roman" w:cs="Times New Roman"/>
            <w:color w:val="000000"/>
            <w:sz w:val="16"/>
            <w:szCs w:val="16"/>
          </w:rPr>
          <w:t>deadly</w:t>
        </w:r>
      </w:hyperlink>
      <w:r>
        <w:rPr>
          <w:rFonts w:ascii="Times New Roman" w:eastAsia="Times New Roman" w:hAnsi="Times New Roman" w:cs="Times New Roman"/>
          <w:sz w:val="16"/>
          <w:szCs w:val="16"/>
        </w:rPr>
        <w:t xml:space="preserve"> during the pandemic. Today the scale of the </w:t>
      </w:r>
      <w:r>
        <w:rPr>
          <w:rFonts w:ascii="Times New Roman" w:eastAsia="Times New Roman" w:hAnsi="Times New Roman" w:cs="Times New Roman"/>
          <w:b/>
          <w:highlight w:val="green"/>
          <w:u w:val="single"/>
        </w:rPr>
        <w:t>covid-19 crisis</w:t>
      </w:r>
      <w:r>
        <w:rPr>
          <w:rFonts w:ascii="Times New Roman" w:eastAsia="Times New Roman" w:hAnsi="Times New Roman" w:cs="Times New Roman"/>
          <w:sz w:val="16"/>
          <w:szCs w:val="16"/>
        </w:rPr>
        <w:t xml:space="preserve"> that </w:t>
      </w:r>
      <w:r>
        <w:rPr>
          <w:rFonts w:ascii="Times New Roman" w:eastAsia="Times New Roman" w:hAnsi="Times New Roman" w:cs="Times New Roman"/>
          <w:b/>
          <w:highlight w:val="green"/>
          <w:u w:val="single"/>
        </w:rPr>
        <w:t>continues to burn across India</w:t>
      </w:r>
      <w:r>
        <w:rPr>
          <w:rFonts w:ascii="Times New Roman" w:eastAsia="Times New Roman" w:hAnsi="Times New Roman" w:cs="Times New Roman"/>
          <w:sz w:val="16"/>
          <w:szCs w:val="16"/>
        </w:rPr>
        <w:t xml:space="preserve"> remains unknown. Experts </w:t>
      </w:r>
      <w:hyperlink r:id="rId62">
        <w:r>
          <w:rPr>
            <w:rFonts w:ascii="Times New Roman" w:eastAsia="Times New Roman" w:hAnsi="Times New Roman" w:cs="Times New Roman"/>
            <w:color w:val="000000"/>
            <w:sz w:val="16"/>
            <w:szCs w:val="16"/>
          </w:rPr>
          <w:t>warn</w:t>
        </w:r>
      </w:hyperlink>
      <w:r>
        <w:rPr>
          <w:rFonts w:ascii="Times New Roman" w:eastAsia="Times New Roman" w:hAnsi="Times New Roman" w:cs="Times New Roman"/>
          <w:sz w:val="16"/>
          <w:szCs w:val="16"/>
        </w:rPr>
        <w:t xml:space="preserve"> that </w:t>
      </w:r>
      <w:r>
        <w:rPr>
          <w:rFonts w:ascii="Times New Roman" w:eastAsia="Times New Roman" w:hAnsi="Times New Roman" w:cs="Times New Roman"/>
          <w:b/>
          <w:highlight w:val="green"/>
          <w:u w:val="single"/>
        </w:rPr>
        <w:t>death tolls are likely many times the official reports</w:t>
      </w:r>
      <w:r>
        <w:rPr>
          <w:rFonts w:ascii="Times New Roman" w:eastAsia="Times New Roman" w:hAnsi="Times New Roman" w:cs="Times New Roman"/>
          <w:sz w:val="16"/>
          <w:szCs w:val="16"/>
        </w:rPr>
        <w:t>. Scientists remain unclear about how well each of the vaccines work against the delta strain. In the United States, </w:t>
      </w:r>
      <w:hyperlink r:id="rId63">
        <w:r>
          <w:rPr>
            <w:rFonts w:ascii="Times New Roman" w:eastAsia="Times New Roman" w:hAnsi="Times New Roman" w:cs="Times New Roman"/>
            <w:color w:val="000000"/>
            <w:sz w:val="16"/>
            <w:szCs w:val="16"/>
          </w:rPr>
          <w:t>concerns</w:t>
        </w:r>
      </w:hyperlink>
      <w:r>
        <w:rPr>
          <w:rFonts w:ascii="Times New Roman" w:eastAsia="Times New Roman" w:hAnsi="Times New Roman" w:cs="Times New Roman"/>
          <w:sz w:val="16"/>
          <w:szCs w:val="16"/>
        </w:rPr>
        <w:t xml:space="preserve"> about a new surge are growing. </w:t>
      </w:r>
      <w:r>
        <w:rPr>
          <w:rFonts w:ascii="Times New Roman" w:eastAsia="Times New Roman" w:hAnsi="Times New Roman" w:cs="Times New Roman"/>
          <w:b/>
          <w:highlight w:val="green"/>
          <w:u w:val="single"/>
        </w:rPr>
        <w:t>A free press</w:t>
      </w:r>
      <w:r>
        <w:rPr>
          <w:rFonts w:ascii="Times New Roman" w:eastAsia="Times New Roman" w:hAnsi="Times New Roman" w:cs="Times New Roman"/>
          <w:sz w:val="16"/>
          <w:szCs w:val="16"/>
        </w:rPr>
        <w:t xml:space="preserve"> could not have prevented the pandemic. But it </w:t>
      </w:r>
      <w:r>
        <w:rPr>
          <w:rFonts w:ascii="Times New Roman" w:eastAsia="Times New Roman" w:hAnsi="Times New Roman" w:cs="Times New Roman"/>
          <w:b/>
          <w:highlight w:val="green"/>
          <w:u w:val="single"/>
        </w:rPr>
        <w:t>could have</w:t>
      </w:r>
      <w:r>
        <w:rPr>
          <w:rFonts w:ascii="Times New Roman" w:eastAsia="Times New Roman" w:hAnsi="Times New Roman" w:cs="Times New Roman"/>
          <w:b/>
          <w:u w:val="single"/>
        </w:rPr>
        <w:t xml:space="preserve"> both </w:t>
      </w:r>
      <w:r>
        <w:rPr>
          <w:rFonts w:ascii="Times New Roman" w:eastAsia="Times New Roman" w:hAnsi="Times New Roman" w:cs="Times New Roman"/>
          <w:b/>
          <w:highlight w:val="green"/>
          <w:u w:val="single"/>
        </w:rPr>
        <w:t>provided critical early information</w:t>
      </w:r>
      <w:r>
        <w:rPr>
          <w:rFonts w:ascii="Times New Roman" w:eastAsia="Times New Roman" w:hAnsi="Times New Roman" w:cs="Times New Roman"/>
          <w:b/>
          <w:u w:val="single"/>
        </w:rPr>
        <w:t xml:space="preserve"> about the unfolding second wave of virus </w:t>
      </w:r>
      <w:r>
        <w:rPr>
          <w:rFonts w:ascii="Times New Roman" w:eastAsia="Times New Roman" w:hAnsi="Times New Roman" w:cs="Times New Roman"/>
          <w:b/>
          <w:u w:val="single"/>
        </w:rPr>
        <w:lastRenderedPageBreak/>
        <w:t xml:space="preserve">infections </w:t>
      </w:r>
      <w:r>
        <w:rPr>
          <w:rFonts w:ascii="Times New Roman" w:eastAsia="Times New Roman" w:hAnsi="Times New Roman" w:cs="Times New Roman"/>
          <w:b/>
          <w:highlight w:val="green"/>
          <w:u w:val="single"/>
        </w:rPr>
        <w:t xml:space="preserve">and put pressure on the government to </w:t>
      </w:r>
      <w:proofErr w:type="gramStart"/>
      <w:r>
        <w:rPr>
          <w:rFonts w:ascii="Times New Roman" w:eastAsia="Times New Roman" w:hAnsi="Times New Roman" w:cs="Times New Roman"/>
          <w:b/>
          <w:highlight w:val="green"/>
          <w:u w:val="single"/>
        </w:rPr>
        <w:t>take action</w:t>
      </w:r>
      <w:proofErr w:type="gramEnd"/>
      <w:r>
        <w:rPr>
          <w:rFonts w:ascii="Times New Roman" w:eastAsia="Times New Roman" w:hAnsi="Times New Roman" w:cs="Times New Roman"/>
          <w:b/>
          <w:u w:val="single"/>
        </w:rPr>
        <w:t xml:space="preserve">. This </w:t>
      </w:r>
      <w:r>
        <w:rPr>
          <w:rFonts w:ascii="Times New Roman" w:eastAsia="Times New Roman" w:hAnsi="Times New Roman" w:cs="Times New Roman"/>
          <w:b/>
          <w:highlight w:val="green"/>
          <w:u w:val="single"/>
        </w:rPr>
        <w:t>would have likely reduced the public health tragedy</w:t>
      </w:r>
      <w:r>
        <w:rPr>
          <w:rFonts w:ascii="Times New Roman" w:eastAsia="Times New Roman" w:hAnsi="Times New Roman" w:cs="Times New Roman"/>
          <w:b/>
          <w:u w:val="single"/>
        </w:rPr>
        <w:t>.</w:t>
      </w:r>
    </w:p>
    <w:p w14:paraId="63F0EF6D" w14:textId="77777777" w:rsidR="00FE6149" w:rsidRDefault="00FE6149" w:rsidP="00FE6149">
      <w:pPr>
        <w:rPr>
          <w:rFonts w:ascii="Times New Roman" w:eastAsia="Times New Roman" w:hAnsi="Times New Roman" w:cs="Times New Roman"/>
        </w:rPr>
      </w:pPr>
    </w:p>
    <w:p w14:paraId="2D1E1B3D"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That’s prompted by lack of journalistic freedom which causes </w:t>
      </w:r>
      <w:proofErr w:type="spellStart"/>
      <w:r>
        <w:rPr>
          <w:rFonts w:ascii="Times New Roman" w:eastAsia="Times New Roman" w:hAnsi="Times New Roman" w:cs="Times New Roman"/>
        </w:rPr>
        <w:t>IndoPak</w:t>
      </w:r>
      <w:proofErr w:type="spellEnd"/>
      <w:r>
        <w:rPr>
          <w:rFonts w:ascii="Times New Roman" w:eastAsia="Times New Roman" w:hAnsi="Times New Roman" w:cs="Times New Roman"/>
        </w:rPr>
        <w:t xml:space="preserve"> escalation. </w:t>
      </w:r>
    </w:p>
    <w:p w14:paraId="7707C98D" w14:textId="77777777" w:rsidR="00FE6149" w:rsidRDefault="00FE6149" w:rsidP="00FE6149">
      <w:pPr>
        <w:rPr>
          <w:rFonts w:ascii="Times New Roman" w:eastAsia="Times New Roman" w:hAnsi="Times New Roman" w:cs="Times New Roman"/>
        </w:rPr>
      </w:pPr>
      <w:proofErr w:type="spellStart"/>
      <w:r>
        <w:rPr>
          <w:rFonts w:ascii="Times New Roman" w:eastAsia="Times New Roman" w:hAnsi="Times New Roman" w:cs="Times New Roman"/>
          <w:b/>
          <w:sz w:val="26"/>
          <w:szCs w:val="26"/>
        </w:rPr>
        <w:t>Somos</w:t>
      </w:r>
      <w:proofErr w:type="spellEnd"/>
      <w:r>
        <w:rPr>
          <w:rFonts w:ascii="Times New Roman" w:eastAsia="Times New Roman" w:hAnsi="Times New Roman" w:cs="Times New Roman"/>
          <w:b/>
          <w:sz w:val="26"/>
          <w:szCs w:val="26"/>
        </w:rPr>
        <w:t xml:space="preserve"> 20</w:t>
      </w:r>
      <w:r>
        <w:rPr>
          <w:rFonts w:ascii="Times New Roman" w:eastAsia="Times New Roman" w:hAnsi="Times New Roman" w:cs="Times New Roman"/>
        </w:rPr>
        <w:t xml:space="preserve"> </w:t>
      </w:r>
      <w:r>
        <w:rPr>
          <w:rFonts w:ascii="Times New Roman" w:eastAsia="Times New Roman" w:hAnsi="Times New Roman" w:cs="Times New Roman"/>
          <w:sz w:val="18"/>
          <w:szCs w:val="18"/>
        </w:rPr>
        <w:t xml:space="preserve">[Cut by Lexington Fortier Christy </w:t>
      </w:r>
      <w:proofErr w:type="spellStart"/>
      <w:r>
        <w:rPr>
          <w:rFonts w:ascii="Times New Roman" w:eastAsia="Times New Roman" w:hAnsi="Times New Roman" w:cs="Times New Roman"/>
          <w:sz w:val="18"/>
          <w:szCs w:val="18"/>
        </w:rPr>
        <w:t>Somos</w:t>
      </w:r>
      <w:proofErr w:type="spellEnd"/>
      <w:r>
        <w:rPr>
          <w:rFonts w:ascii="Times New Roman" w:eastAsia="Times New Roman" w:hAnsi="Times New Roman" w:cs="Times New Roman"/>
          <w:sz w:val="18"/>
          <w:szCs w:val="18"/>
        </w:rPr>
        <w:t xml:space="preserve">, December 17, 2020, “COVID-19 has escalated armed conflict in India, Pakistan, Iraq, Libya and the Philippines, study finds,” </w:t>
      </w:r>
      <w:hyperlink r:id="rId64">
        <w:r>
          <w:rPr>
            <w:rFonts w:ascii="Times New Roman" w:eastAsia="Times New Roman" w:hAnsi="Times New Roman" w:cs="Times New Roman"/>
            <w:color w:val="000000"/>
            <w:sz w:val="18"/>
            <w:szCs w:val="18"/>
          </w:rPr>
          <w:t>https://www.ctvnews.ca/world/covid-19-has-escalated-armed-conflict-in-india-pakistan-iraq-libya-and-the-philippines-study-finds-1.5236738 //</w:t>
        </w:r>
      </w:hyperlink>
      <w:r>
        <w:rPr>
          <w:rFonts w:ascii="Times New Roman" w:eastAsia="Times New Roman" w:hAnsi="Times New Roman" w:cs="Times New Roman"/>
          <w:sz w:val="18"/>
          <w:szCs w:val="18"/>
        </w:rPr>
        <w:t xml:space="preserve"> JB Recut by Lex </w:t>
      </w:r>
      <w:proofErr w:type="spellStart"/>
      <w:r>
        <w:rPr>
          <w:rFonts w:ascii="Times New Roman" w:eastAsia="Times New Roman" w:hAnsi="Times New Roman" w:cs="Times New Roman"/>
          <w:sz w:val="18"/>
          <w:szCs w:val="18"/>
        </w:rPr>
        <w:t>AKo</w:t>
      </w:r>
      <w:proofErr w:type="spellEnd"/>
      <w:r>
        <w:rPr>
          <w:rFonts w:ascii="Times New Roman" w:eastAsia="Times New Roman" w:hAnsi="Times New Roman" w:cs="Times New Roman"/>
          <w:sz w:val="18"/>
          <w:szCs w:val="18"/>
        </w:rPr>
        <w:t>]</w:t>
      </w:r>
    </w:p>
    <w:p w14:paraId="00CC10A0" w14:textId="77777777" w:rsidR="00FE6149" w:rsidRDefault="00FE6149" w:rsidP="00FE6149">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INDIA </w:t>
      </w:r>
      <w:proofErr w:type="spellStart"/>
      <w:r>
        <w:rPr>
          <w:rFonts w:ascii="Times New Roman" w:eastAsia="Times New Roman" w:hAnsi="Times New Roman" w:cs="Times New Roman"/>
          <w:b/>
          <w:highlight w:val="cyan"/>
          <w:u w:val="single"/>
        </w:rPr>
        <w:t>India</w:t>
      </w:r>
      <w:proofErr w:type="spellEnd"/>
      <w:r>
        <w:rPr>
          <w:rFonts w:ascii="Times New Roman" w:eastAsia="Times New Roman" w:hAnsi="Times New Roman" w:cs="Times New Roman"/>
          <w:b/>
          <w:highlight w:val="cyan"/>
          <w:u w:val="single"/>
        </w:rPr>
        <w:t xml:space="preserve"> saw</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rise in</w:t>
      </w:r>
      <w:r>
        <w:rPr>
          <w:rFonts w:ascii="Times New Roman" w:eastAsia="Times New Roman" w:hAnsi="Times New Roman" w:cs="Times New Roman"/>
          <w:b/>
          <w:u w:val="single"/>
        </w:rPr>
        <w:t xml:space="preserve"> armed </w:t>
      </w:r>
      <w:r>
        <w:rPr>
          <w:rFonts w:ascii="Times New Roman" w:eastAsia="Times New Roman" w:hAnsi="Times New Roman" w:cs="Times New Roman"/>
          <w:b/>
          <w:highlight w:val="cyan"/>
          <w:u w:val="single"/>
        </w:rPr>
        <w:t>conflict</w:t>
      </w:r>
      <w:r>
        <w:rPr>
          <w:rFonts w:ascii="Times New Roman" w:eastAsia="Times New Roman" w:hAnsi="Times New Roman" w:cs="Times New Roman"/>
          <w:b/>
          <w:u w:val="single"/>
        </w:rPr>
        <w:t xml:space="preserve"> during the study period, with violent clashes in the Kashmir region between Kashmiri separatists facing off against the Indian military, as well as conflicts </w:t>
      </w:r>
      <w:r>
        <w:rPr>
          <w:rFonts w:ascii="Times New Roman" w:eastAsia="Times New Roman" w:hAnsi="Times New Roman" w:cs="Times New Roman"/>
          <w:b/>
          <w:highlight w:val="cyan"/>
          <w:u w:val="single"/>
        </w:rPr>
        <w:t>between Pakistan</w:t>
      </w:r>
      <w:r>
        <w:rPr>
          <w:rFonts w:ascii="Times New Roman" w:eastAsia="Times New Roman" w:hAnsi="Times New Roman" w:cs="Times New Roman"/>
          <w:b/>
          <w:u w:val="single"/>
        </w:rPr>
        <w:t xml:space="preserve"> and India. </w:t>
      </w:r>
      <w:r>
        <w:rPr>
          <w:rFonts w:ascii="Times New Roman" w:eastAsia="Times New Roman" w:hAnsi="Times New Roman" w:cs="Times New Roman"/>
          <w:sz w:val="12"/>
          <w:szCs w:val="12"/>
        </w:rPr>
        <w:t>“</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what mostly drove the increase in conflict intensity…were basically due to two factors,” Ide said. “The first being that </w:t>
      </w:r>
      <w:r>
        <w:rPr>
          <w:rFonts w:ascii="Times New Roman" w:eastAsia="Times New Roman" w:hAnsi="Times New Roman" w:cs="Times New Roman"/>
          <w:b/>
          <w:u w:val="single"/>
        </w:rPr>
        <w:t xml:space="preserve">there is some evidence that </w:t>
      </w:r>
      <w:r>
        <w:rPr>
          <w:rFonts w:ascii="Times New Roman" w:eastAsia="Times New Roman" w:hAnsi="Times New Roman" w:cs="Times New Roman"/>
          <w:b/>
          <w:highlight w:val="cyan"/>
          <w:u w:val="single"/>
        </w:rPr>
        <w:t>Pakistan sponsors</w:t>
      </w:r>
      <w:r>
        <w:rPr>
          <w:rFonts w:ascii="Times New Roman" w:eastAsia="Times New Roman" w:hAnsi="Times New Roman" w:cs="Times New Roman"/>
          <w:b/>
          <w:u w:val="single"/>
        </w:rPr>
        <w:t xml:space="preserve"> or supports these </w:t>
      </w:r>
      <w:r>
        <w:rPr>
          <w:rFonts w:ascii="Times New Roman" w:eastAsia="Times New Roman" w:hAnsi="Times New Roman" w:cs="Times New Roman"/>
          <w:b/>
          <w:highlight w:val="cyan"/>
          <w:u w:val="single"/>
        </w:rPr>
        <w:t>insurgents</w:t>
      </w:r>
      <w:r>
        <w:rPr>
          <w:rFonts w:ascii="Times New Roman" w:eastAsia="Times New Roman" w:hAnsi="Times New Roman" w:cs="Times New Roman"/>
          <w:b/>
          <w:u w:val="single"/>
        </w:rPr>
        <w:t xml:space="preserve"> in Kashmir, </w:t>
      </w:r>
      <w:r>
        <w:rPr>
          <w:rFonts w:ascii="Times New Roman" w:eastAsia="Times New Roman" w:hAnsi="Times New Roman" w:cs="Times New Roman"/>
          <w:b/>
          <w:highlight w:val="cyan"/>
          <w:u w:val="single"/>
        </w:rPr>
        <w:t>to</w:t>
      </w:r>
      <w:r>
        <w:rPr>
          <w:rFonts w:ascii="Times New Roman" w:eastAsia="Times New Roman" w:hAnsi="Times New Roman" w:cs="Times New Roman"/>
          <w:b/>
          <w:u w:val="single"/>
        </w:rPr>
        <w:t xml:space="preserve"> encourage them to increase their </w:t>
      </w:r>
      <w:r>
        <w:rPr>
          <w:rFonts w:ascii="Times New Roman" w:eastAsia="Times New Roman" w:hAnsi="Times New Roman" w:cs="Times New Roman"/>
          <w:b/>
          <w:highlight w:val="cyan"/>
          <w:u w:val="single"/>
        </w:rPr>
        <w:t>attack</w:t>
      </w:r>
      <w:r>
        <w:rPr>
          <w:rFonts w:ascii="Times New Roman" w:eastAsia="Times New Roman" w:hAnsi="Times New Roman" w:cs="Times New Roman"/>
          <w:b/>
          <w:u w:val="single"/>
        </w:rPr>
        <w:t xml:space="preserve">s [on Indian forces] </w:t>
      </w:r>
      <w:r>
        <w:rPr>
          <w:rFonts w:ascii="Times New Roman" w:eastAsia="Times New Roman" w:hAnsi="Times New Roman" w:cs="Times New Roman"/>
          <w:b/>
          <w:highlight w:val="cyan"/>
          <w:u w:val="single"/>
        </w:rPr>
        <w:t xml:space="preserve">because they perceived them to be weak </w:t>
      </w:r>
      <w:r>
        <w:rPr>
          <w:rFonts w:ascii="Times New Roman" w:eastAsia="Times New Roman" w:hAnsi="Times New Roman" w:cs="Times New Roman"/>
          <w:b/>
          <w:u w:val="single"/>
        </w:rPr>
        <w:t>and struggling with the pandemic.” The</w:t>
      </w:r>
      <w:r>
        <w:rPr>
          <w:rFonts w:ascii="Times New Roman" w:eastAsia="Times New Roman" w:hAnsi="Times New Roman" w:cs="Times New Roman"/>
          <w:sz w:val="12"/>
          <w:szCs w:val="12"/>
        </w:rPr>
        <w:t xml:space="preserve"> second factor, Ide explained, was that </w:t>
      </w:r>
      <w:r>
        <w:rPr>
          <w:rFonts w:ascii="Times New Roman" w:eastAsia="Times New Roman" w:hAnsi="Times New Roman" w:cs="Times New Roman"/>
          <w:b/>
          <w:u w:val="single"/>
        </w:rPr>
        <w:t xml:space="preserve">while </w:t>
      </w:r>
      <w:r>
        <w:rPr>
          <w:rFonts w:ascii="Times New Roman" w:eastAsia="Times New Roman" w:hAnsi="Times New Roman" w:cs="Times New Roman"/>
          <w:b/>
          <w:highlight w:val="cyan"/>
          <w:u w:val="single"/>
        </w:rPr>
        <w:t>India</w:t>
      </w:r>
      <w:r>
        <w:rPr>
          <w:rFonts w:ascii="Times New Roman" w:eastAsia="Times New Roman" w:hAnsi="Times New Roman" w:cs="Times New Roman"/>
          <w:b/>
          <w:u w:val="single"/>
        </w:rPr>
        <w:t xml:space="preserve">n government </w:t>
      </w:r>
      <w:r>
        <w:rPr>
          <w:rFonts w:ascii="Times New Roman" w:eastAsia="Times New Roman" w:hAnsi="Times New Roman" w:cs="Times New Roman"/>
          <w:b/>
          <w:highlight w:val="cyan"/>
          <w:u w:val="single"/>
        </w:rPr>
        <w:t>enacted</w:t>
      </w:r>
      <w:r>
        <w:rPr>
          <w:rFonts w:ascii="Times New Roman" w:eastAsia="Times New Roman" w:hAnsi="Times New Roman" w:cs="Times New Roman"/>
          <w:b/>
          <w:u w:val="single"/>
        </w:rPr>
        <w:t xml:space="preserve"> a “pretty comprehensive </w:t>
      </w:r>
      <w:r>
        <w:rPr>
          <w:rFonts w:ascii="Times New Roman" w:eastAsia="Times New Roman" w:hAnsi="Times New Roman" w:cs="Times New Roman"/>
          <w:b/>
          <w:highlight w:val="cyan"/>
          <w:u w:val="single"/>
        </w:rPr>
        <w:t xml:space="preserve">lockdown in </w:t>
      </w:r>
      <w:proofErr w:type="gramStart"/>
      <w:r>
        <w:rPr>
          <w:rFonts w:ascii="Times New Roman" w:eastAsia="Times New Roman" w:hAnsi="Times New Roman" w:cs="Times New Roman"/>
          <w:b/>
          <w:highlight w:val="cyan"/>
          <w:u w:val="single"/>
        </w:rPr>
        <w:t xml:space="preserve">Kashmir, </w:t>
      </w:r>
      <w:r>
        <w:rPr>
          <w:rFonts w:ascii="Times New Roman" w:eastAsia="Times New Roman" w:hAnsi="Times New Roman" w:cs="Times New Roman"/>
          <w:b/>
          <w:u w:val="single"/>
        </w:rPr>
        <w:t>and</w:t>
      </w:r>
      <w:proofErr w:type="gramEnd"/>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sealing</w:t>
      </w:r>
      <w:r>
        <w:rPr>
          <w:rFonts w:ascii="Times New Roman" w:eastAsia="Times New Roman" w:hAnsi="Times New Roman" w:cs="Times New Roman"/>
          <w:b/>
          <w:u w:val="single"/>
        </w:rPr>
        <w:t xml:space="preserve"> it way </w:t>
      </w:r>
      <w:r>
        <w:rPr>
          <w:rFonts w:ascii="Times New Roman" w:eastAsia="Times New Roman" w:hAnsi="Times New Roman" w:cs="Times New Roman"/>
          <w:b/>
          <w:highlight w:val="cyan"/>
          <w:u w:val="single"/>
        </w:rPr>
        <w:t xml:space="preserve">from </w:t>
      </w:r>
      <w:r>
        <w:rPr>
          <w:rFonts w:ascii="Times New Roman" w:eastAsia="Times New Roman" w:hAnsi="Times New Roman" w:cs="Times New Roman"/>
          <w:b/>
          <w:u w:val="single"/>
        </w:rPr>
        <w:t xml:space="preserve">international </w:t>
      </w:r>
      <w:r>
        <w:rPr>
          <w:rFonts w:ascii="Times New Roman" w:eastAsia="Times New Roman" w:hAnsi="Times New Roman" w:cs="Times New Roman"/>
          <w:b/>
          <w:highlight w:val="cyan"/>
          <w:u w:val="single"/>
        </w:rPr>
        <w:t>media attention…launched</w:t>
      </w:r>
      <w:r>
        <w:rPr>
          <w:rFonts w:ascii="Times New Roman" w:eastAsia="Times New Roman" w:hAnsi="Times New Roman" w:cs="Times New Roman"/>
          <w:b/>
          <w:u w:val="single"/>
        </w:rPr>
        <w:t xml:space="preserve"> more intense </w:t>
      </w:r>
      <w:r>
        <w:rPr>
          <w:rFonts w:ascii="Times New Roman" w:eastAsia="Times New Roman" w:hAnsi="Times New Roman" w:cs="Times New Roman"/>
          <w:b/>
          <w:highlight w:val="cyan"/>
          <w:u w:val="single"/>
        </w:rPr>
        <w:t xml:space="preserve">counter-insurgency </w:t>
      </w:r>
      <w:r>
        <w:rPr>
          <w:rFonts w:ascii="Times New Roman" w:eastAsia="Times New Roman" w:hAnsi="Times New Roman" w:cs="Times New Roman"/>
          <w:b/>
          <w:u w:val="single"/>
        </w:rPr>
        <w:t>efforts and…crack[ed] down on any pro-Pakistani sympathy expressions.”</w:t>
      </w:r>
      <w:r>
        <w:rPr>
          <w:rFonts w:ascii="Times New Roman" w:eastAsia="Times New Roman" w:hAnsi="Times New Roman" w:cs="Times New Roman"/>
          <w:sz w:val="12"/>
          <w:szCs w:val="12"/>
        </w:rPr>
        <w:t xml:space="preserve"> IRAQ </w:t>
      </w:r>
      <w:proofErr w:type="spellStart"/>
      <w:r>
        <w:rPr>
          <w:rFonts w:ascii="Times New Roman" w:eastAsia="Times New Roman" w:hAnsi="Times New Roman" w:cs="Times New Roman"/>
          <w:sz w:val="12"/>
          <w:szCs w:val="12"/>
        </w:rPr>
        <w:t>Iraq</w:t>
      </w:r>
      <w:proofErr w:type="spellEnd"/>
      <w:r>
        <w:rPr>
          <w:rFonts w:ascii="Times New Roman" w:eastAsia="Times New Roman" w:hAnsi="Times New Roman" w:cs="Times New Roman"/>
          <w:sz w:val="12"/>
          <w:szCs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ongoing </w:t>
      </w:r>
      <w:r>
        <w:rPr>
          <w:rFonts w:ascii="Times New Roman" w:eastAsia="Times New Roman" w:hAnsi="Times New Roman" w:cs="Times New Roman"/>
          <w:b/>
          <w:highlight w:val="cyan"/>
          <w:u w:val="single"/>
        </w:rPr>
        <w:t xml:space="preserve">conflict </w:t>
      </w:r>
      <w:r>
        <w:rPr>
          <w:rFonts w:ascii="Times New Roman" w:eastAsia="Times New Roman" w:hAnsi="Times New Roman" w:cs="Times New Roman"/>
          <w:b/>
          <w:u w:val="single"/>
        </w:rPr>
        <w:t xml:space="preserve">with India </w:t>
      </w:r>
      <w:r>
        <w:rPr>
          <w:rFonts w:ascii="Times New Roman" w:eastAsia="Times New Roman" w:hAnsi="Times New Roman" w:cs="Times New Roman"/>
          <w:b/>
          <w:highlight w:val="cyan"/>
          <w:u w:val="single"/>
        </w:rPr>
        <w:t xml:space="preserve">saw a rise in armed conflict </w:t>
      </w:r>
      <w:r>
        <w:rPr>
          <w:rFonts w:ascii="Times New Roman" w:eastAsia="Times New Roman" w:hAnsi="Times New Roman" w:cs="Times New Roman"/>
          <w:b/>
          <w:u w:val="single"/>
        </w:rPr>
        <w:t>in Pakistan</w:t>
      </w:r>
      <w:r>
        <w:rPr>
          <w:rFonts w:ascii="Times New Roman" w:eastAsia="Times New Roman" w:hAnsi="Times New Roman" w:cs="Times New Roman"/>
          <w:sz w:val="12"/>
          <w:szCs w:val="12"/>
        </w:rPr>
        <w:t xml:space="preserve"> during the study period – which were unrelated to the pandemic, </w:t>
      </w:r>
      <w:r>
        <w:rPr>
          <w:rFonts w:ascii="Times New Roman" w:eastAsia="Times New Roman" w:hAnsi="Times New Roman" w:cs="Times New Roman"/>
          <w:b/>
          <w:u w:val="single"/>
        </w:rPr>
        <w:t xml:space="preserve">but also a rise in </w:t>
      </w:r>
      <w:r>
        <w:rPr>
          <w:rFonts w:ascii="Times New Roman" w:eastAsia="Times New Roman" w:hAnsi="Times New Roman" w:cs="Times New Roman"/>
          <w:b/>
          <w:highlight w:val="cyan"/>
          <w:u w:val="single"/>
        </w:rPr>
        <w:t>Taliban</w:t>
      </w:r>
      <w:r>
        <w:rPr>
          <w:rFonts w:ascii="Times New Roman" w:eastAsia="Times New Roman" w:hAnsi="Times New Roman" w:cs="Times New Roman"/>
          <w:b/>
          <w:u w:val="single"/>
        </w:rPr>
        <w:t xml:space="preserve">-affiliated groups </w:t>
      </w:r>
      <w:r>
        <w:rPr>
          <w:rFonts w:ascii="Times New Roman" w:eastAsia="Times New Roman" w:hAnsi="Times New Roman" w:cs="Times New Roman"/>
          <w:b/>
          <w:highlight w:val="cyan"/>
          <w:u w:val="single"/>
        </w:rPr>
        <w:t>and anti-government sentiments</w:t>
      </w:r>
      <w:r>
        <w:rPr>
          <w:rFonts w:ascii="Times New Roman" w:eastAsia="Times New Roman" w:hAnsi="Times New Roman" w:cs="Times New Roman"/>
          <w:b/>
          <w:u w:val="single"/>
        </w:rPr>
        <w:t xml:space="preserve"> due to pandemic restrictions</w:t>
      </w:r>
      <w:r>
        <w:rPr>
          <w:rFonts w:ascii="Times New Roman" w:eastAsia="Times New Roman" w:hAnsi="Times New Roman" w:cs="Times New Roman"/>
          <w:sz w:val="12"/>
          <w:szCs w:val="12"/>
        </w:rPr>
        <w:t xml:space="preserve">, Ide said. “There were a lot of anti-government grievances,” Ide said. “There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w:t>
      </w:r>
      <w:proofErr w:type="gramStart"/>
      <w:r>
        <w:rPr>
          <w:rFonts w:ascii="Times New Roman" w:eastAsia="Times New Roman" w:hAnsi="Times New Roman" w:cs="Times New Roman"/>
          <w:sz w:val="12"/>
          <w:szCs w:val="12"/>
        </w:rPr>
        <w:t>a swath Pakistani government officials</w:t>
      </w:r>
      <w:proofErr w:type="gramEnd"/>
      <w:r>
        <w:rPr>
          <w:rFonts w:ascii="Times New Roman" w:eastAsia="Times New Roman" w:hAnsi="Times New Roman" w:cs="Times New Roman"/>
          <w:sz w:val="12"/>
          <w:szCs w:val="12"/>
        </w:rPr>
        <w:t xml:space="preserve"> were struck with COVID-19, leaving the country with a leadership crisis, which saw an increase of attacks by Taliban groups in May.</w:t>
      </w:r>
    </w:p>
    <w:p w14:paraId="2FA67AE8" w14:textId="77777777" w:rsidR="00FE6149" w:rsidRDefault="00FE6149" w:rsidP="00FE6149">
      <w:pPr>
        <w:rPr>
          <w:rFonts w:ascii="Times New Roman" w:eastAsia="Times New Roman" w:hAnsi="Times New Roman" w:cs="Times New Roman"/>
          <w:sz w:val="12"/>
          <w:szCs w:val="12"/>
        </w:rPr>
      </w:pPr>
    </w:p>
    <w:p w14:paraId="20C5D347" w14:textId="77777777" w:rsidR="00FE6149" w:rsidRDefault="00FE6149" w:rsidP="00FE6149">
      <w:pPr>
        <w:pStyle w:val="Heading4"/>
        <w:rPr>
          <w:rFonts w:ascii="Times New Roman" w:eastAsia="Times New Roman" w:hAnsi="Times New Roman" w:cs="Times New Roman"/>
        </w:rPr>
      </w:pPr>
      <w:r>
        <w:rPr>
          <w:rFonts w:ascii="Times New Roman" w:eastAsia="Times New Roman" w:hAnsi="Times New Roman" w:cs="Times New Roman"/>
        </w:rPr>
        <w:t xml:space="preserve">Extinction – first strike and fallout </w:t>
      </w:r>
      <w:proofErr w:type="gramStart"/>
      <w:r>
        <w:rPr>
          <w:rFonts w:ascii="Times New Roman" w:eastAsia="Times New Roman" w:hAnsi="Times New Roman" w:cs="Times New Roman"/>
        </w:rPr>
        <w:t>blocks</w:t>
      </w:r>
      <w:proofErr w:type="gramEnd"/>
      <w:r>
        <w:rPr>
          <w:rFonts w:ascii="Times New Roman" w:eastAsia="Times New Roman" w:hAnsi="Times New Roman" w:cs="Times New Roman"/>
        </w:rPr>
        <w:t xml:space="preserve"> the sun</w:t>
      </w:r>
    </w:p>
    <w:p w14:paraId="60470439"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b/>
          <w:sz w:val="26"/>
          <w:szCs w:val="26"/>
        </w:rPr>
        <w:t xml:space="preserve">Roblin 21. </w:t>
      </w:r>
      <w:r>
        <w:rPr>
          <w:rFonts w:ascii="Times New Roman" w:eastAsia="Times New Roman" w:hAnsi="Times New Roman" w:cs="Times New Roman"/>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65">
        <w:r>
          <w:rPr>
            <w:rFonts w:ascii="Times New Roman" w:eastAsia="Times New Roman" w:hAnsi="Times New Roman" w:cs="Times New Roman"/>
            <w:color w:val="000000"/>
          </w:rPr>
          <w:t>https://nationalinterest.org/blog/reboot/if-next-india-pakistan-war-goes-nuclear-it-will-destroy-world-181134 //</w:t>
        </w:r>
      </w:hyperlink>
      <w:r>
        <w:rPr>
          <w:rFonts w:ascii="Times New Roman" w:eastAsia="Times New Roman" w:hAnsi="Times New Roman" w:cs="Times New Roman"/>
          <w:color w:val="000000"/>
        </w:rPr>
        <w:t xml:space="preserve"> LF] TDI</w:t>
      </w:r>
    </w:p>
    <w:p w14:paraId="24A40452" w14:textId="1700470D" w:rsidR="00FE6149" w:rsidRPr="007D2D74" w:rsidRDefault="00FE6149" w:rsidP="00FE6149">
      <w:pPr>
        <w:rPr>
          <w:rFonts w:ascii="Times New Roman" w:eastAsia="Times New Roman" w:hAnsi="Times New Roman" w:cs="Times New Roman"/>
          <w:sz w:val="8"/>
          <w:szCs w:val="8"/>
        </w:rPr>
      </w:pPr>
      <w:r>
        <w:rPr>
          <w:rFonts w:ascii="Times New Roman" w:eastAsia="Times New Roman" w:hAnsi="Times New Roman" w:cs="Times New Roman"/>
          <w:sz w:val="8"/>
          <w:szCs w:val="8"/>
        </w:rPr>
        <w:t xml:space="preserve">Here's What You Need to Remember: </w:t>
      </w:r>
      <w:r>
        <w:rPr>
          <w:rFonts w:ascii="Times New Roman" w:eastAsia="Times New Roman" w:hAnsi="Times New Roman" w:cs="Times New Roman"/>
          <w:u w:val="single"/>
        </w:rPr>
        <w:t xml:space="preserve">India and Pakistan account for </w:t>
      </w:r>
      <w:r>
        <w:rPr>
          <w:rFonts w:ascii="Times New Roman" w:eastAsia="Times New Roman" w:hAnsi="Times New Roman" w:cs="Times New Roman"/>
          <w:sz w:val="8"/>
          <w:szCs w:val="8"/>
        </w:rPr>
        <w:t xml:space="preserve">over </w:t>
      </w:r>
      <w:r>
        <w:rPr>
          <w:rFonts w:ascii="Times New Roman" w:eastAsia="Times New Roman" w:hAnsi="Times New Roman" w:cs="Times New Roman"/>
          <w:u w:val="single"/>
        </w:rPr>
        <w:t>one-fifth world’s population</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and</w:t>
      </w:r>
      <w:r>
        <w:rPr>
          <w:rFonts w:ascii="Times New Roman" w:eastAsia="Times New Roman" w:hAnsi="Times New Roman" w:cs="Times New Roman"/>
          <w:sz w:val="8"/>
          <w:szCs w:val="8"/>
        </w:rPr>
        <w:t xml:space="preserve"> therefore a </w:t>
      </w:r>
      <w:r>
        <w:rPr>
          <w:rFonts w:ascii="Times New Roman" w:eastAsia="Times New Roman" w:hAnsi="Times New Roman" w:cs="Times New Roman"/>
          <w:u w:val="single"/>
        </w:rPr>
        <w:t xml:space="preserve">significant </w:t>
      </w:r>
      <w:r>
        <w:rPr>
          <w:rFonts w:ascii="Times New Roman" w:eastAsia="Times New Roman" w:hAnsi="Times New Roman" w:cs="Times New Roman"/>
          <w:b/>
          <w:u w:val="single"/>
        </w:rPr>
        <w:t>share of economic</w:t>
      </w:r>
      <w:r>
        <w:rPr>
          <w:rFonts w:ascii="Times New Roman" w:eastAsia="Times New Roman" w:hAnsi="Times New Roman" w:cs="Times New Roman"/>
          <w:u w:val="single"/>
        </w:rPr>
        <w:t xml:space="preserve"> activity</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Should their </w:t>
      </w:r>
      <w:r>
        <w:rPr>
          <w:rFonts w:ascii="Times New Roman" w:eastAsia="Times New Roman" w:hAnsi="Times New Roman" w:cs="Times New Roman"/>
          <w:b/>
          <w:u w:val="single"/>
        </w:rPr>
        <w:t>major cities</w:t>
      </w:r>
      <w:r>
        <w:rPr>
          <w:rFonts w:ascii="Times New Roman" w:eastAsia="Times New Roman" w:hAnsi="Times New Roman" w:cs="Times New Roman"/>
          <w:u w:val="single"/>
        </w:rPr>
        <w:t xml:space="preserve"> become </w:t>
      </w:r>
      <w:r>
        <w:rPr>
          <w:rFonts w:ascii="Times New Roman" w:eastAsia="Times New Roman" w:hAnsi="Times New Roman" w:cs="Times New Roman"/>
          <w:b/>
          <w:u w:val="single"/>
        </w:rPr>
        <w:t>irradiated</w:t>
      </w:r>
      <w:r>
        <w:rPr>
          <w:rFonts w:ascii="Times New Roman" w:eastAsia="Times New Roman" w:hAnsi="Times New Roman" w:cs="Times New Roman"/>
          <w:u w:val="single"/>
        </w:rPr>
        <w:t xml:space="preserve"> ruins with their populations </w:t>
      </w:r>
      <w:proofErr w:type="gramStart"/>
      <w:r>
        <w:rPr>
          <w:rFonts w:ascii="Times New Roman" w:eastAsia="Times New Roman" w:hAnsi="Times New Roman" w:cs="Times New Roman"/>
          <w:u w:val="single"/>
        </w:rPr>
        <w:t>decimated</w:t>
      </w:r>
      <w:r>
        <w:rPr>
          <w:rFonts w:ascii="Times New Roman" w:eastAsia="Times New Roman" w:hAnsi="Times New Roman" w:cs="Times New Roman"/>
          <w:sz w:val="8"/>
          <w:szCs w:val="8"/>
        </w:rPr>
        <w:t>,</w:t>
      </w:r>
      <w:proofErr w:type="gramEnd"/>
      <w:r>
        <w:rPr>
          <w:rFonts w:ascii="Times New Roman" w:eastAsia="Times New Roman" w:hAnsi="Times New Roman" w:cs="Times New Roman"/>
          <w:sz w:val="8"/>
          <w:szCs w:val="8"/>
        </w:rPr>
        <w:t xml:space="preserve"> a </w:t>
      </w:r>
      <w:r>
        <w:rPr>
          <w:rFonts w:ascii="Times New Roman" w:eastAsia="Times New Roman" w:hAnsi="Times New Roman" w:cs="Times New Roman"/>
          <w:b/>
          <w:u w:val="single"/>
        </w:rPr>
        <w:t>tremendous disruption</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would</w:t>
      </w:r>
      <w:r>
        <w:rPr>
          <w:rFonts w:ascii="Times New Roman" w:eastAsia="Times New Roman" w:hAnsi="Times New Roman" w:cs="Times New Roman"/>
          <w:sz w:val="8"/>
          <w:szCs w:val="8"/>
        </w:rPr>
        <w:t xml:space="preserve"> surely </w:t>
      </w:r>
      <w:r>
        <w:rPr>
          <w:rFonts w:ascii="Times New Roman" w:eastAsia="Times New Roman" w:hAnsi="Times New Roman" w:cs="Times New Roman"/>
          <w:u w:val="single"/>
        </w:rPr>
        <w:t>result</w:t>
      </w:r>
      <w:r>
        <w:rPr>
          <w:rFonts w:ascii="Times New Roman" w:eastAsia="Times New Roman" w:hAnsi="Times New Roman" w:cs="Times New Roman"/>
          <w:sz w:val="8"/>
          <w:szCs w:val="8"/>
        </w:rPr>
        <w:t xml:space="preserve">.  Between February 26 and 27 </w:t>
      </w:r>
      <w:r>
        <w:rPr>
          <w:rFonts w:ascii="Times New Roman" w:eastAsia="Times New Roman" w:hAnsi="Times New Roman" w:cs="Times New Roman"/>
          <w:u w:val="single"/>
        </w:rPr>
        <w:t>in 2019</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Indian and Pakistani warplanes </w:t>
      </w:r>
      <w:r>
        <w:rPr>
          <w:rFonts w:ascii="Times New Roman" w:eastAsia="Times New Roman" w:hAnsi="Times New Roman" w:cs="Times New Roman"/>
          <w:b/>
          <w:u w:val="single"/>
        </w:rPr>
        <w:t>launched strikes</w:t>
      </w:r>
      <w:r>
        <w:rPr>
          <w:rFonts w:ascii="Times New Roman" w:eastAsia="Times New Roman" w:hAnsi="Times New Roman" w:cs="Times New Roman"/>
          <w:u w:val="single"/>
        </w:rPr>
        <w:t xml:space="preserve"> on each other’s territory</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and</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engaged in </w:t>
      </w:r>
      <w:r>
        <w:rPr>
          <w:rFonts w:ascii="Times New Roman" w:eastAsia="Times New Roman" w:hAnsi="Times New Roman" w:cs="Times New Roman"/>
          <w:b/>
          <w:u w:val="single"/>
        </w:rPr>
        <w:t>aerial combat</w:t>
      </w:r>
      <w:r>
        <w:rPr>
          <w:rFonts w:ascii="Times New Roman" w:eastAsia="Times New Roman" w:hAnsi="Times New Roman" w:cs="Times New Roman"/>
          <w:sz w:val="8"/>
          <w:szCs w:val="8"/>
        </w:rPr>
        <w:t xml:space="preserve"> for the first time since 1971. </w:t>
      </w:r>
      <w:r>
        <w:rPr>
          <w:rFonts w:ascii="Times New Roman" w:eastAsia="Times New Roman" w:hAnsi="Times New Roman" w:cs="Times New Roman"/>
          <w:b/>
          <w:highlight w:val="cyan"/>
          <w:u w:val="single"/>
        </w:rPr>
        <w:t>Pakistan</w:t>
      </w:r>
      <w:r>
        <w:rPr>
          <w:rFonts w:ascii="Times New Roman" w:eastAsia="Times New Roman" w:hAnsi="Times New Roman" w:cs="Times New Roman"/>
          <w:sz w:val="8"/>
          <w:szCs w:val="8"/>
        </w:rPr>
        <w:t xml:space="preserve"> ominously </w:t>
      </w:r>
      <w:r>
        <w:rPr>
          <w:rFonts w:ascii="Times New Roman" w:eastAsia="Times New Roman" w:hAnsi="Times New Roman" w:cs="Times New Roman"/>
          <w:u w:val="single"/>
        </w:rPr>
        <w:t>hinted</w:t>
      </w:r>
      <w:r>
        <w:rPr>
          <w:rFonts w:ascii="Times New Roman" w:eastAsia="Times New Roman" w:hAnsi="Times New Roman" w:cs="Times New Roman"/>
          <w:sz w:val="8"/>
          <w:szCs w:val="8"/>
        </w:rPr>
        <w:t xml:space="preserve"> it was convening its National Command Authority, the institution which </w:t>
      </w:r>
      <w:r>
        <w:rPr>
          <w:rFonts w:ascii="Times New Roman" w:eastAsia="Times New Roman" w:hAnsi="Times New Roman" w:cs="Times New Roman"/>
          <w:b/>
          <w:u w:val="single"/>
        </w:rPr>
        <w:t xml:space="preserve">can </w:t>
      </w:r>
      <w:r>
        <w:rPr>
          <w:rFonts w:ascii="Times New Roman" w:eastAsia="Times New Roman" w:hAnsi="Times New Roman" w:cs="Times New Roman"/>
          <w:b/>
          <w:highlight w:val="cyan"/>
          <w:u w:val="single"/>
        </w:rPr>
        <w:t xml:space="preserve">authorize a </w:t>
      </w:r>
      <w:r>
        <w:rPr>
          <w:rFonts w:ascii="Times New Roman" w:eastAsia="Times New Roman" w:hAnsi="Times New Roman" w:cs="Times New Roman"/>
          <w:b/>
          <w:u w:val="single"/>
        </w:rPr>
        <w:t xml:space="preserve">nuclear </w:t>
      </w:r>
      <w:r>
        <w:rPr>
          <w:rFonts w:ascii="Times New Roman" w:eastAsia="Times New Roman" w:hAnsi="Times New Roman" w:cs="Times New Roman"/>
          <w:b/>
          <w:highlight w:val="cyan"/>
          <w:u w:val="single"/>
        </w:rPr>
        <w:t>strike</w:t>
      </w:r>
      <w:r>
        <w:rPr>
          <w:rFonts w:ascii="Times New Roman" w:eastAsia="Times New Roman" w:hAnsi="Times New Roman" w:cs="Times New Roman"/>
          <w:sz w:val="8"/>
          <w:szCs w:val="8"/>
        </w:rPr>
        <w:t xml:space="preserve">. </w:t>
      </w:r>
      <w:r>
        <w:rPr>
          <w:rFonts w:ascii="Times New Roman" w:eastAsia="Times New Roman" w:hAnsi="Times New Roman" w:cs="Times New Roman"/>
          <w:highlight w:val="cyan"/>
          <w:u w:val="single"/>
        </w:rPr>
        <w:t>The</w:t>
      </w:r>
      <w:r>
        <w:rPr>
          <w:rFonts w:ascii="Times New Roman" w:eastAsia="Times New Roman" w:hAnsi="Times New Roman" w:cs="Times New Roman"/>
          <w:sz w:val="8"/>
          <w:szCs w:val="8"/>
        </w:rPr>
        <w:t xml:space="preserve"> </w:t>
      </w:r>
      <w:r>
        <w:rPr>
          <w:rFonts w:ascii="Times New Roman" w:eastAsia="Times New Roman" w:hAnsi="Times New Roman" w:cs="Times New Roman"/>
          <w:b/>
          <w:u w:val="single"/>
        </w:rPr>
        <w:t xml:space="preserve">two </w:t>
      </w:r>
      <w:r>
        <w:rPr>
          <w:rFonts w:ascii="Times New Roman" w:eastAsia="Times New Roman" w:hAnsi="Times New Roman" w:cs="Times New Roman"/>
          <w:b/>
          <w:highlight w:val="cyan"/>
          <w:u w:val="single"/>
        </w:rPr>
        <w:t>states</w:t>
      </w:r>
      <w:r>
        <w:rPr>
          <w:rFonts w:ascii="Times New Roman" w:eastAsia="Times New Roman" w:hAnsi="Times New Roman" w:cs="Times New Roman"/>
          <w:sz w:val="8"/>
          <w:szCs w:val="8"/>
        </w:rPr>
        <w:t xml:space="preserve">, which </w:t>
      </w:r>
      <w:r>
        <w:rPr>
          <w:rFonts w:ascii="Times New Roman" w:eastAsia="Times New Roman" w:hAnsi="Times New Roman" w:cs="Times New Roman"/>
          <w:u w:val="single"/>
        </w:rPr>
        <w:t xml:space="preserve">have </w:t>
      </w:r>
      <w:r>
        <w:rPr>
          <w:rFonts w:ascii="Times New Roman" w:eastAsia="Times New Roman" w:hAnsi="Times New Roman" w:cs="Times New Roman"/>
          <w:b/>
          <w:highlight w:val="cyan"/>
          <w:u w:val="single"/>
        </w:rPr>
        <w:t>retained</w:t>
      </w:r>
      <w:r>
        <w:rPr>
          <w:rFonts w:ascii="Times New Roman" w:eastAsia="Times New Roman" w:hAnsi="Times New Roman" w:cs="Times New Roman"/>
          <w:highlight w:val="cyan"/>
          <w:u w:val="single"/>
        </w:rPr>
        <w:t xml:space="preserve"> an </w:t>
      </w:r>
      <w:r>
        <w:rPr>
          <w:rFonts w:ascii="Times New Roman" w:eastAsia="Times New Roman" w:hAnsi="Times New Roman" w:cs="Times New Roman"/>
          <w:b/>
          <w:highlight w:val="cyan"/>
          <w:u w:val="single"/>
        </w:rPr>
        <w:t>adversarial relationship</w:t>
      </w:r>
      <w:r>
        <w:rPr>
          <w:rFonts w:ascii="Times New Roman" w:eastAsia="Times New Roman" w:hAnsi="Times New Roman" w:cs="Times New Roman"/>
          <w:sz w:val="8"/>
          <w:szCs w:val="8"/>
        </w:rPr>
        <w:t xml:space="preserve"> since their founding in 1947, </w:t>
      </w:r>
      <w:r>
        <w:rPr>
          <w:rFonts w:ascii="Times New Roman" w:eastAsia="Times New Roman" w:hAnsi="Times New Roman" w:cs="Times New Roman"/>
          <w:b/>
          <w:u w:val="single"/>
        </w:rPr>
        <w:t>between them deploy nuclear warheads</w:t>
      </w:r>
      <w:r>
        <w:rPr>
          <w:rFonts w:ascii="Times New Roman" w:eastAsia="Times New Roman" w:hAnsi="Times New Roman" w:cs="Times New Roman"/>
          <w:sz w:val="8"/>
          <w:szCs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Pr>
          <w:rFonts w:ascii="Times New Roman" w:eastAsia="Times New Roman" w:hAnsi="Times New Roman" w:cs="Times New Roman"/>
          <w:b/>
          <w:u w:val="single"/>
        </w:rPr>
        <w:t>several studies</w:t>
      </w:r>
      <w:r>
        <w:rPr>
          <w:rFonts w:ascii="Times New Roman" w:eastAsia="Times New Roman" w:hAnsi="Times New Roman" w:cs="Times New Roman"/>
          <w:u w:val="single"/>
        </w:rPr>
        <w:t xml:space="preserve"> have </w:t>
      </w:r>
      <w:r>
        <w:rPr>
          <w:rFonts w:ascii="Times New Roman" w:eastAsia="Times New Roman" w:hAnsi="Times New Roman" w:cs="Times New Roman"/>
          <w:b/>
          <w:u w:val="single"/>
        </w:rPr>
        <w:t>modeled</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global impact of a “limited” ten-day nuclear war</w:t>
      </w:r>
      <w:r>
        <w:rPr>
          <w:rFonts w:ascii="Times New Roman" w:eastAsia="Times New Roman" w:hAnsi="Times New Roman" w:cs="Times New Roman"/>
          <w:sz w:val="8"/>
          <w:szCs w:val="8"/>
        </w:rPr>
        <w:t xml:space="preserve"> in</w:t>
      </w:r>
      <w:r>
        <w:rPr>
          <w:rFonts w:ascii="Times New Roman" w:eastAsia="Times New Roman" w:hAnsi="Times New Roman" w:cs="Times New Roman"/>
          <w:u w:val="single"/>
        </w:rPr>
        <w:t xml:space="preserve"> which India and Pakistan each exchange</w:t>
      </w:r>
      <w:r>
        <w:rPr>
          <w:rFonts w:ascii="Times New Roman" w:eastAsia="Times New Roman" w:hAnsi="Times New Roman" w:cs="Times New Roman"/>
          <w:sz w:val="8"/>
          <w:szCs w:val="8"/>
        </w:rPr>
        <w:t xml:space="preserve"> fifty 15-kiloton nuclear bombs </w:t>
      </w:r>
      <w:r>
        <w:rPr>
          <w:rFonts w:ascii="Times New Roman" w:eastAsia="Times New Roman" w:hAnsi="Times New Roman" w:cs="Times New Roman"/>
          <w:sz w:val="8"/>
          <w:szCs w:val="8"/>
        </w:rPr>
        <w:lastRenderedPageBreak/>
        <w:t xml:space="preserve">equivalent in yield to the Little Boy uranium bomb dropped on Hiroshima. Their </w:t>
      </w:r>
      <w:r>
        <w:rPr>
          <w:rFonts w:ascii="Times New Roman" w:eastAsia="Times New Roman" w:hAnsi="Times New Roman" w:cs="Times New Roman"/>
          <w:b/>
          <w:highlight w:val="cyan"/>
          <w:u w:val="single"/>
        </w:rPr>
        <w:t xml:space="preserve">findings concluded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spillover</w:t>
      </w:r>
      <w:r>
        <w:rPr>
          <w:rFonts w:ascii="Times New Roman" w:eastAsia="Times New Roman" w:hAnsi="Times New Roman" w:cs="Times New Roman"/>
          <w:u w:val="single"/>
        </w:rPr>
        <w:t xml:space="preserve"> would in no way be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limited</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directly </w:t>
      </w:r>
      <w:r>
        <w:rPr>
          <w:rFonts w:ascii="Times New Roman" w:eastAsia="Times New Roman" w:hAnsi="Times New Roman" w:cs="Times New Roman"/>
          <w:b/>
          <w:highlight w:val="cyan"/>
          <w:u w:val="single"/>
        </w:rPr>
        <w:t xml:space="preserve">impacting </w:t>
      </w:r>
      <w:r>
        <w:rPr>
          <w:rFonts w:ascii="Times New Roman" w:eastAsia="Times New Roman" w:hAnsi="Times New Roman" w:cs="Times New Roman"/>
          <w:b/>
          <w:u w:val="single"/>
        </w:rPr>
        <w:t xml:space="preserve">people across </w:t>
      </w:r>
      <w:r>
        <w:rPr>
          <w:rFonts w:ascii="Times New Roman" w:eastAsia="Times New Roman" w:hAnsi="Times New Roman" w:cs="Times New Roman"/>
          <w:b/>
          <w:highlight w:val="cyan"/>
          <w:u w:val="single"/>
        </w:rPr>
        <w:t>the globe</w:t>
      </w:r>
      <w:r>
        <w:rPr>
          <w:rFonts w:ascii="Times New Roman" w:eastAsia="Times New Roman" w:hAnsi="Times New Roman" w:cs="Times New Roman"/>
          <w:sz w:val="8"/>
          <w:szCs w:val="8"/>
        </w:rPr>
        <w:t xml:space="preserve"> that would struggle to locate Kashmir on a map. And those results are merely a conservative baseline, as </w:t>
      </w:r>
      <w:r>
        <w:rPr>
          <w:rFonts w:ascii="Times New Roman" w:eastAsia="Times New Roman" w:hAnsi="Times New Roman" w:cs="Times New Roman"/>
          <w:b/>
          <w:highlight w:val="cyan"/>
          <w:u w:val="single"/>
        </w:rPr>
        <w:t xml:space="preserve">India </w:t>
      </w:r>
      <w:r>
        <w:rPr>
          <w:rFonts w:ascii="Times New Roman" w:eastAsia="Times New Roman" w:hAnsi="Times New Roman" w:cs="Times New Roman"/>
          <w:b/>
          <w:u w:val="single"/>
        </w:rPr>
        <w:t xml:space="preserve">and </w:t>
      </w:r>
      <w:r>
        <w:rPr>
          <w:rFonts w:ascii="Times New Roman" w:eastAsia="Times New Roman" w:hAnsi="Times New Roman" w:cs="Times New Roman"/>
          <w:b/>
          <w:highlight w:val="cyan"/>
          <w:u w:val="single"/>
        </w:rPr>
        <w:t>Pakistan</w:t>
      </w:r>
      <w:r>
        <w:rPr>
          <w:rFonts w:ascii="Times New Roman" w:eastAsia="Times New Roman" w:hAnsi="Times New Roman" w:cs="Times New Roman"/>
          <w:u w:val="single"/>
        </w:rPr>
        <w:t xml:space="preserve"> are estimated to </w:t>
      </w:r>
      <w:r>
        <w:rPr>
          <w:rFonts w:ascii="Times New Roman" w:eastAsia="Times New Roman" w:hAnsi="Times New Roman" w:cs="Times New Roman"/>
          <w:b/>
          <w:highlight w:val="cyan"/>
          <w:u w:val="single"/>
        </w:rPr>
        <w:t xml:space="preserve">possess </w:t>
      </w:r>
      <w:r>
        <w:rPr>
          <w:rFonts w:ascii="Times New Roman" w:eastAsia="Times New Roman" w:hAnsi="Times New Roman" w:cs="Times New Roman"/>
          <w:b/>
          <w:u w:val="single"/>
        </w:rPr>
        <w:t xml:space="preserve">over </w:t>
      </w:r>
      <w:r>
        <w:rPr>
          <w:rFonts w:ascii="Times New Roman" w:eastAsia="Times New Roman" w:hAnsi="Times New Roman" w:cs="Times New Roman"/>
          <w:b/>
          <w:highlight w:val="cyan"/>
          <w:u w:val="single"/>
        </w:rPr>
        <w:t>260 warheads</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Some</w:t>
      </w:r>
      <w:r>
        <w:rPr>
          <w:rFonts w:ascii="Times New Roman" w:eastAsia="Times New Roman" w:hAnsi="Times New Roman" w:cs="Times New Roman"/>
          <w:sz w:val="8"/>
          <w:szCs w:val="8"/>
        </w:rPr>
        <w:t xml:space="preserve"> likely </w:t>
      </w:r>
      <w:r>
        <w:rPr>
          <w:rFonts w:ascii="Times New Roman" w:eastAsia="Times New Roman" w:hAnsi="Times New Roman" w:cs="Times New Roman"/>
          <w:u w:val="single"/>
        </w:rPr>
        <w:t>have yields exceeding 15-kilotons</w:t>
      </w:r>
      <w:r>
        <w:rPr>
          <w:rFonts w:ascii="Times New Roman" w:eastAsia="Times New Roman" w:hAnsi="Times New Roman" w:cs="Times New Roman"/>
          <w:sz w:val="8"/>
          <w:szCs w:val="8"/>
        </w:rPr>
        <w:t xml:space="preserve">, which is relatively small compared to modern strategic warheads. </w:t>
      </w:r>
      <w:r>
        <w:rPr>
          <w:rFonts w:ascii="Times New Roman" w:eastAsia="Times New Roman" w:hAnsi="Times New Roman" w:cs="Times New Roman"/>
          <w:b/>
          <w:u w:val="single"/>
        </w:rPr>
        <w:t>Casualties</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Recurring </w:t>
      </w:r>
      <w:r>
        <w:rPr>
          <w:rFonts w:ascii="Times New Roman" w:eastAsia="Times New Roman" w:hAnsi="Times New Roman" w:cs="Times New Roman"/>
          <w:b/>
          <w:u w:val="single"/>
        </w:rPr>
        <w:t>terrorist attacks</w:t>
      </w:r>
      <w:r>
        <w:rPr>
          <w:rFonts w:ascii="Times New Roman" w:eastAsia="Times New Roman" w:hAnsi="Times New Roman" w:cs="Times New Roman"/>
          <w:u w:val="single"/>
        </w:rPr>
        <w:t xml:space="preserve"> by Pakistan-sponsored militant groups over</w:t>
      </w:r>
      <w:r>
        <w:rPr>
          <w:rFonts w:ascii="Times New Roman" w:eastAsia="Times New Roman" w:hAnsi="Times New Roman" w:cs="Times New Roman"/>
          <w:sz w:val="8"/>
          <w:szCs w:val="8"/>
        </w:rPr>
        <w:t xml:space="preserve"> the status of India’s Muslim-majority Jammu and </w:t>
      </w:r>
      <w:r>
        <w:rPr>
          <w:rFonts w:ascii="Times New Roman" w:eastAsia="Times New Roman" w:hAnsi="Times New Roman" w:cs="Times New Roman"/>
          <w:u w:val="single"/>
        </w:rPr>
        <w:t>Kashmir</w:t>
      </w:r>
      <w:r>
        <w:rPr>
          <w:rFonts w:ascii="Times New Roman" w:eastAsia="Times New Roman" w:hAnsi="Times New Roman" w:cs="Times New Roman"/>
          <w:sz w:val="8"/>
          <w:szCs w:val="8"/>
        </w:rPr>
        <w:t xml:space="preserve"> state </w:t>
      </w:r>
      <w:r>
        <w:rPr>
          <w:rFonts w:ascii="Times New Roman" w:eastAsia="Times New Roman" w:hAnsi="Times New Roman" w:cs="Times New Roman"/>
          <w:u w:val="single"/>
        </w:rPr>
        <w:t>have</w:t>
      </w:r>
      <w:r>
        <w:rPr>
          <w:rFonts w:ascii="Times New Roman" w:eastAsia="Times New Roman" w:hAnsi="Times New Roman" w:cs="Times New Roman"/>
          <w:sz w:val="8"/>
          <w:szCs w:val="8"/>
        </w:rPr>
        <w:t xml:space="preserve"> repeatedly </w:t>
      </w:r>
      <w:r>
        <w:rPr>
          <w:rFonts w:ascii="Times New Roman" w:eastAsia="Times New Roman" w:hAnsi="Times New Roman" w:cs="Times New Roman"/>
          <w:u w:val="single"/>
        </w:rPr>
        <w:t>led to threats of a</w:t>
      </w:r>
      <w:r>
        <w:rPr>
          <w:rFonts w:ascii="Times New Roman" w:eastAsia="Times New Roman" w:hAnsi="Times New Roman" w:cs="Times New Roman"/>
          <w:sz w:val="8"/>
          <w:szCs w:val="8"/>
        </w:rPr>
        <w:t xml:space="preserve"> </w:t>
      </w:r>
      <w:r>
        <w:rPr>
          <w:rFonts w:ascii="Times New Roman" w:eastAsia="Times New Roman" w:hAnsi="Times New Roman" w:cs="Times New Roman"/>
          <w:b/>
          <w:u w:val="single"/>
        </w:rPr>
        <w:t>conventional</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military </w:t>
      </w:r>
      <w:r>
        <w:rPr>
          <w:rFonts w:ascii="Times New Roman" w:eastAsia="Times New Roman" w:hAnsi="Times New Roman" w:cs="Times New Roman"/>
          <w:b/>
          <w:u w:val="single"/>
        </w:rPr>
        <w:t>retaliation</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by</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New</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Delhi</w:t>
      </w:r>
      <w:r>
        <w:rPr>
          <w:rFonts w:ascii="Times New Roman" w:eastAsia="Times New Roman" w:hAnsi="Times New Roman" w:cs="Times New Roman"/>
          <w:sz w:val="8"/>
          <w:szCs w:val="8"/>
        </w:rPr>
        <w:t xml:space="preserve">. </w:t>
      </w:r>
      <w:r>
        <w:rPr>
          <w:rFonts w:ascii="Times New Roman" w:eastAsia="Times New Roman" w:hAnsi="Times New Roman" w:cs="Times New Roman"/>
          <w:b/>
          <w:highlight w:val="cyan"/>
          <w:u w:val="single"/>
        </w:rPr>
        <w:t>Pakistan</w:t>
      </w:r>
      <w:r>
        <w:rPr>
          <w:rFonts w:ascii="Times New Roman" w:eastAsia="Times New Roman" w:hAnsi="Times New Roman" w:cs="Times New Roman"/>
          <w:sz w:val="8"/>
          <w:szCs w:val="8"/>
        </w:rPr>
        <w:t xml:space="preserve">, in turn, </w:t>
      </w:r>
      <w:r>
        <w:rPr>
          <w:rFonts w:ascii="Times New Roman" w:eastAsia="Times New Roman" w:hAnsi="Times New Roman" w:cs="Times New Roman"/>
          <w:b/>
          <w:u w:val="single"/>
        </w:rPr>
        <w:t>maintains</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it may </w:t>
      </w:r>
      <w:r>
        <w:rPr>
          <w:rFonts w:ascii="Times New Roman" w:eastAsia="Times New Roman" w:hAnsi="Times New Roman" w:cs="Times New Roman"/>
          <w:highlight w:val="cyan"/>
          <w:u w:val="single"/>
        </w:rPr>
        <w:t>use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 xml:space="preserve">nuclear weapons as a </w:t>
      </w:r>
      <w:r>
        <w:rPr>
          <w:rFonts w:ascii="Times New Roman" w:eastAsia="Times New Roman" w:hAnsi="Times New Roman" w:cs="Times New Roman"/>
          <w:b/>
          <w:highlight w:val="cyan"/>
          <w:u w:val="single"/>
        </w:rPr>
        <w:t xml:space="preserve">first-strike </w:t>
      </w:r>
      <w:r>
        <w:rPr>
          <w:rFonts w:ascii="Times New Roman" w:eastAsia="Times New Roman" w:hAnsi="Times New Roman" w:cs="Times New Roman"/>
          <w:b/>
          <w:u w:val="single"/>
        </w:rPr>
        <w:t xml:space="preserve">weapon </w:t>
      </w:r>
      <w:r>
        <w:rPr>
          <w:rFonts w:ascii="Times New Roman" w:eastAsia="Times New Roman" w:hAnsi="Times New Roman" w:cs="Times New Roman"/>
          <w:b/>
          <w:highlight w:val="cyan"/>
          <w:u w:val="single"/>
        </w:rPr>
        <w:t>to counter-balance India</w:t>
      </w:r>
      <w:r>
        <w:rPr>
          <w:rFonts w:ascii="Times New Roman" w:eastAsia="Times New Roman" w:hAnsi="Times New Roman" w:cs="Times New Roman"/>
          <w:b/>
          <w:u w:val="single"/>
        </w:rPr>
        <w:t>’s</w:t>
      </w:r>
      <w:r>
        <w:rPr>
          <w:rFonts w:ascii="Times New Roman" w:eastAsia="Times New Roman" w:hAnsi="Times New Roman" w:cs="Times New Roman"/>
          <w:u w:val="single"/>
        </w:rPr>
        <w:t xml:space="preserve"> superior</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conventional </w:t>
      </w:r>
      <w:r>
        <w:rPr>
          <w:rFonts w:ascii="Times New Roman" w:eastAsia="Times New Roman" w:hAnsi="Times New Roman" w:cs="Times New Roman"/>
          <w:b/>
          <w:u w:val="single"/>
        </w:rPr>
        <w:t>forces</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Triggers could involve the </w:t>
      </w:r>
      <w:r>
        <w:rPr>
          <w:rFonts w:ascii="Times New Roman" w:eastAsia="Times New Roman" w:hAnsi="Times New Roman" w:cs="Times New Roman"/>
          <w:b/>
          <w:u w:val="single"/>
        </w:rPr>
        <w:t>destruction</w:t>
      </w:r>
      <w:r>
        <w:rPr>
          <w:rFonts w:ascii="Times New Roman" w:eastAsia="Times New Roman" w:hAnsi="Times New Roman" w:cs="Times New Roman"/>
          <w:u w:val="single"/>
        </w:rPr>
        <w:t xml:space="preserve"> of</w:t>
      </w:r>
      <w:r>
        <w:rPr>
          <w:rFonts w:ascii="Times New Roman" w:eastAsia="Times New Roman" w:hAnsi="Times New Roman" w:cs="Times New Roman"/>
          <w:sz w:val="8"/>
          <w:szCs w:val="8"/>
        </w:rPr>
        <w:t xml:space="preserve"> a large part of </w:t>
      </w:r>
      <w:r>
        <w:rPr>
          <w:rFonts w:ascii="Times New Roman" w:eastAsia="Times New Roman" w:hAnsi="Times New Roman" w:cs="Times New Roman"/>
          <w:u w:val="single"/>
        </w:rPr>
        <w:t>Pakistan’s military</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or </w:t>
      </w:r>
      <w:r>
        <w:rPr>
          <w:rFonts w:ascii="Times New Roman" w:eastAsia="Times New Roman" w:hAnsi="Times New Roman" w:cs="Times New Roman"/>
          <w:b/>
          <w:u w:val="single"/>
        </w:rPr>
        <w:t>penetration</w:t>
      </w:r>
      <w:r>
        <w:rPr>
          <w:rFonts w:ascii="Times New Roman" w:eastAsia="Times New Roman" w:hAnsi="Times New Roman" w:cs="Times New Roman"/>
          <w:sz w:val="8"/>
          <w:szCs w:val="8"/>
        </w:rPr>
        <w:t xml:space="preserve"> by Indian forces deep </w:t>
      </w:r>
      <w:r>
        <w:rPr>
          <w:rFonts w:ascii="Times New Roman" w:eastAsia="Times New Roman" w:hAnsi="Times New Roman" w:cs="Times New Roman"/>
          <w:u w:val="single"/>
        </w:rPr>
        <w:t xml:space="preserve">into Pakistani </w:t>
      </w:r>
      <w:r>
        <w:rPr>
          <w:rFonts w:ascii="Times New Roman" w:eastAsia="Times New Roman" w:hAnsi="Times New Roman" w:cs="Times New Roman"/>
          <w:b/>
          <w:u w:val="single"/>
        </w:rPr>
        <w:t>territory</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Islamabad</w:t>
      </w:r>
      <w:r>
        <w:rPr>
          <w:rFonts w:ascii="Times New Roman" w:eastAsia="Times New Roman" w:hAnsi="Times New Roman" w:cs="Times New Roman"/>
          <w:sz w:val="8"/>
          <w:szCs w:val="8"/>
        </w:rPr>
        <w:t xml:space="preserve"> also claims it </w:t>
      </w:r>
      <w:r>
        <w:rPr>
          <w:rFonts w:ascii="Times New Roman" w:eastAsia="Times New Roman" w:hAnsi="Times New Roman" w:cs="Times New Roman"/>
          <w:u w:val="single"/>
        </w:rPr>
        <w:t>might authorize a strike in event of a damaging Indian</w:t>
      </w:r>
      <w:r>
        <w:rPr>
          <w:rFonts w:ascii="Times New Roman" w:eastAsia="Times New Roman" w:hAnsi="Times New Roman" w:cs="Times New Roman"/>
          <w:sz w:val="8"/>
          <w:szCs w:val="8"/>
        </w:rPr>
        <w:t xml:space="preserve"> </w:t>
      </w:r>
      <w:r>
        <w:rPr>
          <w:rFonts w:ascii="Times New Roman" w:eastAsia="Times New Roman" w:hAnsi="Times New Roman" w:cs="Times New Roman"/>
          <w:b/>
          <w:u w:val="single"/>
        </w:rPr>
        <w:t>blockade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or political </w:t>
      </w:r>
      <w:r>
        <w:rPr>
          <w:rFonts w:ascii="Times New Roman" w:eastAsia="Times New Roman" w:hAnsi="Times New Roman" w:cs="Times New Roman"/>
          <w:b/>
          <w:u w:val="single"/>
        </w:rPr>
        <w:t>destabilization</w:t>
      </w:r>
      <w:r>
        <w:rPr>
          <w:rFonts w:ascii="Times New Roman" w:eastAsia="Times New Roman" w:hAnsi="Times New Roman" w:cs="Times New Roman"/>
          <w:sz w:val="8"/>
          <w:szCs w:val="8"/>
        </w:rPr>
        <w:t xml:space="preserve"> instigated by India. India’s official policy is that it will never be first to strike with nuclear weapons—but that </w:t>
      </w:r>
      <w:r>
        <w:rPr>
          <w:rFonts w:ascii="Times New Roman" w:eastAsia="Times New Roman" w:hAnsi="Times New Roman" w:cs="Times New Roman"/>
          <w:b/>
          <w:highlight w:val="cyan"/>
          <w:u w:val="single"/>
        </w:rPr>
        <w:t xml:space="preserve">once </w:t>
      </w:r>
      <w:r>
        <w:rPr>
          <w:rFonts w:ascii="Times New Roman" w:eastAsia="Times New Roman" w:hAnsi="Times New Roman" w:cs="Times New Roman"/>
          <w:b/>
          <w:u w:val="single"/>
        </w:rPr>
        <w:t xml:space="preserve">any nukes are </w:t>
      </w:r>
      <w:r>
        <w:rPr>
          <w:rFonts w:ascii="Times New Roman" w:eastAsia="Times New Roman" w:hAnsi="Times New Roman" w:cs="Times New Roman"/>
          <w:b/>
          <w:highlight w:val="cyan"/>
          <w:u w:val="single"/>
        </w:rPr>
        <w:t>used</w:t>
      </w:r>
      <w:r>
        <w:rPr>
          <w:rFonts w:ascii="Times New Roman" w:eastAsia="Times New Roman" w:hAnsi="Times New Roman" w:cs="Times New Roman"/>
          <w:u w:val="single"/>
        </w:rPr>
        <w:t xml:space="preserve"> against it</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New </w:t>
      </w:r>
      <w:proofErr w:type="spellStart"/>
      <w:r>
        <w:rPr>
          <w:rFonts w:ascii="Times New Roman" w:eastAsia="Times New Roman" w:hAnsi="Times New Roman" w:cs="Times New Roman"/>
          <w:b/>
          <w:highlight w:val="cyan"/>
          <w:u w:val="single"/>
        </w:rPr>
        <w:t>Dehli</w:t>
      </w:r>
      <w:proofErr w:type="spellEnd"/>
      <w:r>
        <w:rPr>
          <w:rFonts w:ascii="Times New Roman" w:eastAsia="Times New Roman" w:hAnsi="Times New Roman" w:cs="Times New Roman"/>
          <w:b/>
          <w:highlight w:val="cyan"/>
          <w:u w:val="single"/>
        </w:rPr>
        <w:t xml:space="preserve"> will unleash </w:t>
      </w:r>
      <w:r>
        <w:rPr>
          <w:rFonts w:ascii="Times New Roman" w:eastAsia="Times New Roman" w:hAnsi="Times New Roman" w:cs="Times New Roman"/>
          <w:b/>
          <w:u w:val="single"/>
        </w:rPr>
        <w:t xml:space="preserve">an all-out </w:t>
      </w:r>
      <w:r>
        <w:rPr>
          <w:rFonts w:ascii="Times New Roman" w:eastAsia="Times New Roman" w:hAnsi="Times New Roman" w:cs="Times New Roman"/>
          <w:b/>
          <w:highlight w:val="cyan"/>
          <w:u w:val="single"/>
        </w:rPr>
        <w:t>retaliation</w:t>
      </w:r>
      <w:r>
        <w:rPr>
          <w:rFonts w:ascii="Times New Roman" w:eastAsia="Times New Roman" w:hAnsi="Times New Roman" w:cs="Times New Roman"/>
          <w:sz w:val="8"/>
          <w:szCs w:val="8"/>
        </w:rPr>
        <w:t xml:space="preserve">.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w:t>
      </w:r>
      <w:r>
        <w:rPr>
          <w:rFonts w:ascii="Times New Roman" w:eastAsia="Times New Roman" w:hAnsi="Times New Roman" w:cs="Times New Roman"/>
          <w:u w:val="single"/>
        </w:rPr>
        <w:t>100-kiloton warheads</w:t>
      </w:r>
      <w:r>
        <w:rPr>
          <w:rFonts w:ascii="Times New Roman" w:eastAsia="Times New Roman" w:hAnsi="Times New Roman" w:cs="Times New Roman"/>
          <w:sz w:val="8"/>
          <w:szCs w:val="8"/>
        </w:rPr>
        <w:t xml:space="preserve">, which have greater blast radius and overpressure waves that can shatter hardened structures, </w:t>
      </w:r>
      <w:r>
        <w:rPr>
          <w:rFonts w:ascii="Times New Roman" w:eastAsia="Times New Roman" w:hAnsi="Times New Roman" w:cs="Times New Roman"/>
          <w:u w:val="single"/>
        </w:rPr>
        <w:t xml:space="preserve">would multiply </w:t>
      </w:r>
      <w:r>
        <w:rPr>
          <w:rFonts w:ascii="Times New Roman" w:eastAsia="Times New Roman" w:hAnsi="Times New Roman" w:cs="Times New Roman"/>
          <w:b/>
          <w:u w:val="single"/>
        </w:rPr>
        <w:t>death tolls four-fold</w:t>
      </w:r>
      <w:r>
        <w:rPr>
          <w:rFonts w:ascii="Times New Roman" w:eastAsia="Times New Roman" w:hAnsi="Times New Roman" w:cs="Times New Roman"/>
          <w:sz w:val="8"/>
          <w:szCs w:val="8"/>
        </w:rPr>
        <w:t xml:space="preserve">. Moreover, these projected body counts omit </w:t>
      </w:r>
      <w:r>
        <w:rPr>
          <w:rFonts w:ascii="Times New Roman" w:eastAsia="Times New Roman" w:hAnsi="Times New Roman" w:cs="Times New Roman"/>
          <w:b/>
          <w:u w:val="single"/>
        </w:rPr>
        <w:t xml:space="preserve">the secondary </w:t>
      </w:r>
      <w:r>
        <w:rPr>
          <w:rFonts w:ascii="Times New Roman" w:eastAsia="Times New Roman" w:hAnsi="Times New Roman" w:cs="Times New Roman"/>
          <w:b/>
          <w:highlight w:val="cyan"/>
          <w:u w:val="single"/>
        </w:rPr>
        <w:t>effects of nuclear blasts</w:t>
      </w:r>
      <w:r>
        <w:rPr>
          <w:rFonts w:ascii="Times New Roman" w:eastAsia="Times New Roman" w:hAnsi="Times New Roman" w:cs="Times New Roman"/>
          <w:sz w:val="8"/>
          <w:szCs w:val="8"/>
        </w:rPr>
        <w:t xml:space="preserve">. Many </w:t>
      </w:r>
      <w:r>
        <w:rPr>
          <w:rFonts w:ascii="Times New Roman" w:eastAsia="Times New Roman" w:hAnsi="Times New Roman" w:cs="Times New Roman"/>
          <w:u w:val="single"/>
        </w:rPr>
        <w:t>survivors</w:t>
      </w:r>
      <w:r>
        <w:rPr>
          <w:rFonts w:ascii="Times New Roman" w:eastAsia="Times New Roman" w:hAnsi="Times New Roman" w:cs="Times New Roman"/>
          <w:sz w:val="8"/>
          <w:szCs w:val="8"/>
        </w:rPr>
        <w:t xml:space="preserve"> of the initial explosion </w:t>
      </w:r>
      <w:r>
        <w:rPr>
          <w:rFonts w:ascii="Times New Roman" w:eastAsia="Times New Roman" w:hAnsi="Times New Roman" w:cs="Times New Roman"/>
          <w:b/>
          <w:u w:val="single"/>
        </w:rPr>
        <w:t xml:space="preserve">would </w:t>
      </w:r>
      <w:r>
        <w:rPr>
          <w:rFonts w:ascii="Times New Roman" w:eastAsia="Times New Roman" w:hAnsi="Times New Roman" w:cs="Times New Roman"/>
          <w:b/>
          <w:highlight w:val="cyan"/>
          <w:u w:val="single"/>
        </w:rPr>
        <w:t>suffer</w:t>
      </w:r>
      <w:r>
        <w:rPr>
          <w:rFonts w:ascii="Times New Roman" w:eastAsia="Times New Roman" w:hAnsi="Times New Roman" w:cs="Times New Roman"/>
          <w:b/>
          <w:u w:val="single"/>
        </w:rPr>
        <w:t xml:space="preserve"> slow, lingering </w:t>
      </w:r>
      <w:r>
        <w:rPr>
          <w:rFonts w:ascii="Times New Roman" w:eastAsia="Times New Roman" w:hAnsi="Times New Roman" w:cs="Times New Roman"/>
          <w:b/>
          <w:highlight w:val="cyan"/>
          <w:u w:val="single"/>
        </w:rPr>
        <w:t>deaths</w:t>
      </w:r>
      <w:r>
        <w:rPr>
          <w:rFonts w:ascii="Times New Roman" w:eastAsia="Times New Roman" w:hAnsi="Times New Roman" w:cs="Times New Roman"/>
          <w:b/>
          <w:u w:val="single"/>
        </w:rPr>
        <w:t xml:space="preserve"> due </w:t>
      </w:r>
      <w:r>
        <w:rPr>
          <w:rFonts w:ascii="Times New Roman" w:eastAsia="Times New Roman" w:hAnsi="Times New Roman" w:cs="Times New Roman"/>
          <w:b/>
          <w:highlight w:val="cyan"/>
          <w:u w:val="single"/>
        </w:rPr>
        <w:t>to radiation exposure</w:t>
      </w:r>
      <w:r>
        <w:rPr>
          <w:rFonts w:ascii="Times New Roman" w:eastAsia="Times New Roman" w:hAnsi="Times New Roman" w:cs="Times New Roman"/>
          <w:sz w:val="8"/>
          <w:szCs w:val="8"/>
        </w:rPr>
        <w:t xml:space="preserve">. The </w:t>
      </w:r>
      <w:r>
        <w:rPr>
          <w:rFonts w:ascii="Times New Roman" w:eastAsia="Times New Roman" w:hAnsi="Times New Roman" w:cs="Times New Roman"/>
          <w:b/>
          <w:u w:val="single"/>
        </w:rPr>
        <w:t>collapse of healthcare, transport, sanitation, water and economic infrastructure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would</w:t>
      </w:r>
      <w:r>
        <w:rPr>
          <w:rFonts w:ascii="Times New Roman" w:eastAsia="Times New Roman" w:hAnsi="Times New Roman" w:cs="Times New Roman"/>
          <w:sz w:val="8"/>
          <w:szCs w:val="8"/>
        </w:rPr>
        <w:t xml:space="preserve"> also </w:t>
      </w:r>
      <w:r>
        <w:rPr>
          <w:rFonts w:ascii="Times New Roman" w:eastAsia="Times New Roman" w:hAnsi="Times New Roman" w:cs="Times New Roman"/>
          <w:u w:val="single"/>
        </w:rPr>
        <w:t>claim</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many more</w:t>
      </w:r>
      <w:r>
        <w:rPr>
          <w:rFonts w:ascii="Times New Roman" w:eastAsia="Times New Roman" w:hAnsi="Times New Roman" w:cs="Times New Roman"/>
          <w:sz w:val="8"/>
          <w:szCs w:val="8"/>
        </w:rPr>
        <w:t xml:space="preserve"> lives. </w:t>
      </w:r>
      <w:r>
        <w:rPr>
          <w:rFonts w:ascii="Times New Roman" w:eastAsia="Times New Roman" w:hAnsi="Times New Roman" w:cs="Times New Roman"/>
          <w:u w:val="single"/>
        </w:rPr>
        <w:t>A nuclear blast could</w:t>
      </w:r>
      <w:r>
        <w:rPr>
          <w:rFonts w:ascii="Times New Roman" w:eastAsia="Times New Roman" w:hAnsi="Times New Roman" w:cs="Times New Roman"/>
          <w:sz w:val="8"/>
          <w:szCs w:val="8"/>
        </w:rPr>
        <w:t xml:space="preserve"> also </w:t>
      </w:r>
      <w:r>
        <w:rPr>
          <w:rFonts w:ascii="Times New Roman" w:eastAsia="Times New Roman" w:hAnsi="Times New Roman" w:cs="Times New Roman"/>
          <w:u w:val="single"/>
        </w:rPr>
        <w:t>trigger</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a </w:t>
      </w:r>
      <w:r>
        <w:rPr>
          <w:rFonts w:ascii="Times New Roman" w:eastAsia="Times New Roman" w:hAnsi="Times New Roman" w:cs="Times New Roman"/>
          <w:b/>
          <w:u w:val="single"/>
        </w:rPr>
        <w:t>deadly firestorm</w:t>
      </w:r>
      <w:r>
        <w:rPr>
          <w:rFonts w:ascii="Times New Roman" w:eastAsia="Times New Roman" w:hAnsi="Times New Roman" w:cs="Times New Roman"/>
          <w:sz w:val="8"/>
          <w:szCs w:val="8"/>
        </w:rPr>
        <w:t xml:space="preserve">.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w:t>
      </w:r>
      <w:proofErr w:type="gramStart"/>
      <w:r>
        <w:rPr>
          <w:rFonts w:ascii="Times New Roman" w:eastAsia="Times New Roman" w:hAnsi="Times New Roman" w:cs="Times New Roman"/>
          <w:sz w:val="8"/>
          <w:szCs w:val="8"/>
        </w:rPr>
        <w:t>South East</w:t>
      </w:r>
      <w:proofErr w:type="gramEnd"/>
      <w:r>
        <w:rPr>
          <w:rFonts w:ascii="Times New Roman" w:eastAsia="Times New Roman" w:hAnsi="Times New Roman" w:cs="Times New Roman"/>
          <w:sz w:val="8"/>
          <w:szCs w:val="8"/>
        </w:rPr>
        <w:t xml:space="preserve"> Asia and the Arabian Peninsula. Thousands would surely drown. Many regional governments would turn them back, as they have refugees of conflicts in Vietnam, Cambodia and Myanmar in the past. </w:t>
      </w:r>
      <w:r>
        <w:rPr>
          <w:rFonts w:ascii="Times New Roman" w:eastAsia="Times New Roman" w:hAnsi="Times New Roman" w:cs="Times New Roman"/>
          <w:b/>
          <w:u w:val="single"/>
        </w:rPr>
        <w:t>Fallout</w:t>
      </w:r>
      <w:r>
        <w:rPr>
          <w:rFonts w:ascii="Times New Roman" w:eastAsia="Times New Roman" w:hAnsi="Times New Roman" w:cs="Times New Roman"/>
          <w:sz w:val="8"/>
          <w:szCs w:val="8"/>
        </w:rPr>
        <w:t xml:space="preserve"> </w:t>
      </w:r>
      <w:r>
        <w:rPr>
          <w:rFonts w:ascii="Times New Roman" w:eastAsia="Times New Roman" w:hAnsi="Times New Roman" w:cs="Times New Roman"/>
          <w:b/>
          <w:u w:val="single"/>
        </w:rPr>
        <w:t xml:space="preserve">Radioactive </w:t>
      </w:r>
      <w:r>
        <w:rPr>
          <w:rFonts w:ascii="Times New Roman" w:eastAsia="Times New Roman" w:hAnsi="Times New Roman" w:cs="Times New Roman"/>
          <w:b/>
          <w:highlight w:val="cyan"/>
          <w:u w:val="single"/>
        </w:rPr>
        <w:t xml:space="preserve">fallout </w:t>
      </w:r>
      <w:r>
        <w:rPr>
          <w:rFonts w:ascii="Times New Roman" w:eastAsia="Times New Roman" w:hAnsi="Times New Roman" w:cs="Times New Roman"/>
          <w:b/>
          <w:u w:val="single"/>
        </w:rPr>
        <w:t>would</w:t>
      </w:r>
      <w:r>
        <w:rPr>
          <w:rFonts w:ascii="Times New Roman" w:eastAsia="Times New Roman" w:hAnsi="Times New Roman" w:cs="Times New Roman"/>
          <w:sz w:val="8"/>
          <w:szCs w:val="8"/>
        </w:rPr>
        <w:t xml:space="preserve"> also </w:t>
      </w:r>
      <w:r>
        <w:rPr>
          <w:rFonts w:ascii="Times New Roman" w:eastAsia="Times New Roman" w:hAnsi="Times New Roman" w:cs="Times New Roman"/>
          <w:b/>
          <w:u w:val="single"/>
        </w:rPr>
        <w:t xml:space="preserve">be </w:t>
      </w:r>
      <w:r>
        <w:rPr>
          <w:rFonts w:ascii="Times New Roman" w:eastAsia="Times New Roman" w:hAnsi="Times New Roman" w:cs="Times New Roman"/>
          <w:b/>
          <w:highlight w:val="cyan"/>
          <w:u w:val="single"/>
        </w:rPr>
        <w:t>disseminated across the globe</w:t>
      </w:r>
      <w:r>
        <w:rPr>
          <w:rFonts w:ascii="Times New Roman" w:eastAsia="Times New Roman" w:hAnsi="Times New Roman" w:cs="Times New Roman"/>
          <w:sz w:val="8"/>
          <w:szCs w:val="8"/>
        </w:rPr>
        <w:t xml:space="preserv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Pr>
          <w:rFonts w:ascii="Times New Roman" w:eastAsia="Times New Roman" w:hAnsi="Times New Roman" w:cs="Times New Roman"/>
          <w:sz w:val="8"/>
          <w:szCs w:val="8"/>
          <w:highlight w:val="cyan"/>
        </w:rPr>
        <w:t>sooty particles</w:t>
      </w:r>
      <w:r>
        <w:rPr>
          <w:rFonts w:ascii="Times New Roman" w:eastAsia="Times New Roman" w:hAnsi="Times New Roman" w:cs="Times New Roman"/>
          <w:sz w:val="8"/>
          <w:szCs w:val="8"/>
        </w:rPr>
        <w:t xml:space="preserve"> into the stratosphere, where they would spread across the globe, warping global weather patterns for the next twenty-five years. </w:t>
      </w:r>
      <w:r>
        <w:rPr>
          <w:rFonts w:ascii="Times New Roman" w:eastAsia="Times New Roman" w:hAnsi="Times New Roman" w:cs="Times New Roman"/>
          <w:u w:val="single"/>
        </w:rPr>
        <w:t xml:space="preserve">The particles would </w:t>
      </w:r>
      <w:r>
        <w:rPr>
          <w:rFonts w:ascii="Times New Roman" w:eastAsia="Times New Roman" w:hAnsi="Times New Roman" w:cs="Times New Roman"/>
          <w:b/>
          <w:highlight w:val="cyan"/>
          <w:u w:val="single"/>
        </w:rPr>
        <w:t xml:space="preserve">block </w:t>
      </w:r>
      <w:r>
        <w:rPr>
          <w:rFonts w:ascii="Times New Roman" w:eastAsia="Times New Roman" w:hAnsi="Times New Roman" w:cs="Times New Roman"/>
          <w:b/>
          <w:u w:val="single"/>
        </w:rPr>
        <w:t>out</w:t>
      </w:r>
      <w:r>
        <w:rPr>
          <w:rFonts w:ascii="Times New Roman" w:eastAsia="Times New Roman" w:hAnsi="Times New Roman" w:cs="Times New Roman"/>
          <w:u w:val="single"/>
        </w:rPr>
        <w:t xml:space="preserve"> light from </w:t>
      </w:r>
      <w:r>
        <w:rPr>
          <w:rFonts w:ascii="Times New Roman" w:eastAsia="Times New Roman" w:hAnsi="Times New Roman" w:cs="Times New Roman"/>
          <w:b/>
          <w:highlight w:val="cyan"/>
          <w:u w:val="single"/>
        </w:rPr>
        <w:t>the sun</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causing surface temperatures to decrease</w:t>
      </w:r>
      <w:r>
        <w:rPr>
          <w:rFonts w:ascii="Times New Roman" w:eastAsia="Times New Roman" w:hAnsi="Times New Roman" w:cs="Times New Roman"/>
          <w:sz w:val="8"/>
          <w:szCs w:val="8"/>
        </w:rPr>
        <w:t xml:space="preserve"> an average of 2.7 degrees Fahrenheit across the globe, or 4.5 degrees in North American and Europe. </w:t>
      </w:r>
      <w:r>
        <w:rPr>
          <w:rFonts w:ascii="Times New Roman" w:eastAsia="Times New Roman" w:hAnsi="Times New Roman" w:cs="Times New Roman"/>
          <w:b/>
          <w:u w:val="single"/>
        </w:rPr>
        <w:t>Growing seasons</w:t>
      </w:r>
      <w:r>
        <w:rPr>
          <w:rFonts w:ascii="Times New Roman" w:eastAsia="Times New Roman" w:hAnsi="Times New Roman" w:cs="Times New Roman"/>
          <w:u w:val="single"/>
        </w:rPr>
        <w:t xml:space="preserve"> would be </w:t>
      </w:r>
      <w:r>
        <w:rPr>
          <w:rFonts w:ascii="Times New Roman" w:eastAsia="Times New Roman" w:hAnsi="Times New Roman" w:cs="Times New Roman"/>
          <w:b/>
          <w:u w:val="single"/>
        </w:rPr>
        <w:t>shortened</w:t>
      </w:r>
      <w:r>
        <w:rPr>
          <w:rFonts w:ascii="Times New Roman" w:eastAsia="Times New Roman" w:hAnsi="Times New Roman" w:cs="Times New Roman"/>
          <w:sz w:val="8"/>
          <w:szCs w:val="8"/>
        </w:rPr>
        <w:t xml:space="preserve"> by ten to forty days, and certain </w:t>
      </w:r>
      <w:r>
        <w:rPr>
          <w:rFonts w:ascii="Times New Roman" w:eastAsia="Times New Roman" w:hAnsi="Times New Roman" w:cs="Times New Roman"/>
          <w:b/>
          <w:highlight w:val="cyan"/>
          <w:u w:val="single"/>
        </w:rPr>
        <w:t>crops</w:t>
      </w:r>
      <w:r>
        <w:rPr>
          <w:rFonts w:ascii="Times New Roman" w:eastAsia="Times New Roman" w:hAnsi="Times New Roman" w:cs="Times New Roman"/>
          <w:sz w:val="8"/>
          <w:szCs w:val="8"/>
        </w:rPr>
        <w:t xml:space="preserve"> such as Canadian wheat </w:t>
      </w:r>
      <w:r>
        <w:rPr>
          <w:rFonts w:ascii="Times New Roman" w:eastAsia="Times New Roman" w:hAnsi="Times New Roman" w:cs="Times New Roman"/>
          <w:u w:val="single"/>
        </w:rPr>
        <w:t>would</w:t>
      </w:r>
      <w:r>
        <w:rPr>
          <w:rFonts w:ascii="Times New Roman" w:eastAsia="Times New Roman" w:hAnsi="Times New Roman" w:cs="Times New Roman"/>
          <w:sz w:val="8"/>
          <w:szCs w:val="8"/>
        </w:rPr>
        <w:t xml:space="preserve"> simply </w:t>
      </w:r>
      <w:r>
        <w:rPr>
          <w:rFonts w:ascii="Times New Roman" w:eastAsia="Times New Roman" w:hAnsi="Times New Roman" w:cs="Times New Roman"/>
          <w:b/>
          <w:highlight w:val="cyan"/>
          <w:u w:val="single"/>
        </w:rPr>
        <w:t>become unviable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Global agricultural </w:t>
      </w:r>
      <w:r>
        <w:rPr>
          <w:rFonts w:ascii="Times New Roman" w:eastAsia="Times New Roman" w:hAnsi="Times New Roman" w:cs="Times New Roman"/>
          <w:b/>
          <w:u w:val="single"/>
        </w:rPr>
        <w:t>yields</w:t>
      </w:r>
      <w:r>
        <w:rPr>
          <w:rFonts w:ascii="Times New Roman" w:eastAsia="Times New Roman" w:hAnsi="Times New Roman" w:cs="Times New Roman"/>
          <w:u w:val="single"/>
        </w:rPr>
        <w:t xml:space="preserve"> would </w:t>
      </w:r>
      <w:r>
        <w:rPr>
          <w:rFonts w:ascii="Times New Roman" w:eastAsia="Times New Roman" w:hAnsi="Times New Roman" w:cs="Times New Roman"/>
          <w:b/>
          <w:u w:val="single"/>
        </w:rPr>
        <w:t>fall</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leading to rising prices and </w:t>
      </w:r>
      <w:r>
        <w:rPr>
          <w:rFonts w:ascii="Times New Roman" w:eastAsia="Times New Roman" w:hAnsi="Times New Roman" w:cs="Times New Roman"/>
          <w:b/>
          <w:u w:val="single"/>
        </w:rPr>
        <w:t>famine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The particles</w:t>
      </w:r>
      <w:r>
        <w:rPr>
          <w:rFonts w:ascii="Times New Roman" w:eastAsia="Times New Roman" w:hAnsi="Times New Roman" w:cs="Times New Roman"/>
          <w:sz w:val="8"/>
          <w:szCs w:val="8"/>
        </w:rPr>
        <w:t xml:space="preserve"> may also </w:t>
      </w:r>
      <w:r>
        <w:rPr>
          <w:rFonts w:ascii="Times New Roman" w:eastAsia="Times New Roman" w:hAnsi="Times New Roman" w:cs="Times New Roman"/>
          <w:b/>
          <w:u w:val="single"/>
        </w:rPr>
        <w:t>deplete</w:t>
      </w:r>
      <w:r>
        <w:rPr>
          <w:rFonts w:ascii="Times New Roman" w:eastAsia="Times New Roman" w:hAnsi="Times New Roman" w:cs="Times New Roman"/>
          <w:sz w:val="8"/>
          <w:szCs w:val="8"/>
        </w:rPr>
        <w:t xml:space="preserve"> between 30 to 50 percent of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ozone</w:t>
      </w:r>
      <w:r>
        <w:rPr>
          <w:rFonts w:ascii="Times New Roman" w:eastAsia="Times New Roman" w:hAnsi="Times New Roman" w:cs="Times New Roman"/>
          <w:u w:val="single"/>
        </w:rPr>
        <w:t xml:space="preserve"> layer</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allowing</w:t>
      </w:r>
      <w:r>
        <w:rPr>
          <w:rFonts w:ascii="Times New Roman" w:eastAsia="Times New Roman" w:hAnsi="Times New Roman" w:cs="Times New Roman"/>
          <w:sz w:val="8"/>
          <w:szCs w:val="8"/>
        </w:rPr>
        <w:t xml:space="preserve"> more of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sun’s radiation</w:t>
      </w:r>
      <w:r>
        <w:rPr>
          <w:rFonts w:ascii="Times New Roman" w:eastAsia="Times New Roman" w:hAnsi="Times New Roman" w:cs="Times New Roman"/>
          <w:u w:val="single"/>
        </w:rPr>
        <w:t xml:space="preserve"> to</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penetrate the atmosphere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 xml:space="preserve">causing increased </w:t>
      </w:r>
      <w:r>
        <w:rPr>
          <w:rFonts w:ascii="Times New Roman" w:eastAsia="Times New Roman" w:hAnsi="Times New Roman" w:cs="Times New Roman"/>
          <w:b/>
          <w:u w:val="single"/>
        </w:rPr>
        <w:t>sunburns</w:t>
      </w:r>
      <w:r>
        <w:rPr>
          <w:rFonts w:ascii="Times New Roman" w:eastAsia="Times New Roman" w:hAnsi="Times New Roman" w:cs="Times New Roman"/>
          <w:u w:val="single"/>
        </w:rPr>
        <w:t xml:space="preserve"> and</w:t>
      </w:r>
      <w:r>
        <w:rPr>
          <w:rFonts w:ascii="Times New Roman" w:eastAsia="Times New Roman" w:hAnsi="Times New Roman" w:cs="Times New Roman"/>
          <w:sz w:val="8"/>
          <w:szCs w:val="8"/>
        </w:rPr>
        <w:t xml:space="preserve"> rates of </w:t>
      </w:r>
      <w:r>
        <w:rPr>
          <w:rFonts w:ascii="Times New Roman" w:eastAsia="Times New Roman" w:hAnsi="Times New Roman" w:cs="Times New Roman"/>
          <w:b/>
          <w:u w:val="single"/>
        </w:rPr>
        <w:t>cancer</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and</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killing</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off sensitive plant-life and marine</w:t>
      </w:r>
      <w:r>
        <w:rPr>
          <w:rFonts w:ascii="Times New Roman" w:eastAsia="Times New Roman" w:hAnsi="Times New Roman" w:cs="Times New Roman"/>
          <w:sz w:val="8"/>
          <w:szCs w:val="8"/>
        </w:rPr>
        <w:t xml:space="preserve"> </w:t>
      </w:r>
      <w:r>
        <w:rPr>
          <w:rFonts w:ascii="Times New Roman" w:eastAsia="Times New Roman" w:hAnsi="Times New Roman" w:cs="Times New Roman"/>
          <w:u w:val="single"/>
        </w:rPr>
        <w:t>plankton</w:t>
      </w:r>
      <w:r>
        <w:rPr>
          <w:rFonts w:ascii="Times New Roman" w:eastAsia="Times New Roman" w:hAnsi="Times New Roman" w:cs="Times New Roman"/>
          <w:sz w:val="8"/>
          <w:szCs w:val="8"/>
        </w:rPr>
        <w:t xml:space="preserve">, with the spillover effect of </w:t>
      </w:r>
      <w:r>
        <w:rPr>
          <w:rFonts w:ascii="Times New Roman" w:eastAsia="Times New Roman" w:hAnsi="Times New Roman" w:cs="Times New Roman"/>
          <w:b/>
          <w:u w:val="single"/>
        </w:rPr>
        <w:t>decimating fishing yields</w:t>
      </w:r>
      <w:r>
        <w:rPr>
          <w:rFonts w:ascii="Times New Roman" w:eastAsia="Times New Roman" w:hAnsi="Times New Roman" w:cs="Times New Roman"/>
          <w:sz w:val="8"/>
          <w:szCs w:val="8"/>
        </w:rPr>
        <w:t xml:space="preserve">. To be clear, </w:t>
      </w:r>
      <w:r>
        <w:rPr>
          <w:rFonts w:ascii="Times New Roman" w:eastAsia="Times New Roman" w:hAnsi="Times New Roman" w:cs="Times New Roman"/>
          <w:u w:val="single"/>
        </w:rPr>
        <w:t xml:space="preserve">these are outcomes for a </w:t>
      </w:r>
      <w:r>
        <w:rPr>
          <w:rFonts w:ascii="Times New Roman" w:eastAsia="Times New Roman" w:hAnsi="Times New Roman" w:cs="Times New Roman"/>
          <w:b/>
          <w:u w:val="single"/>
        </w:rPr>
        <w:t>“light” nuclear winter</w:t>
      </w:r>
      <w:r>
        <w:rPr>
          <w:rFonts w:ascii="Times New Roman" w:eastAsia="Times New Roman" w:hAnsi="Times New Roman" w:cs="Times New Roman"/>
          <w:u w:val="single"/>
        </w:rPr>
        <w:t xml:space="preserve"> scenario</w:t>
      </w:r>
      <w:r>
        <w:rPr>
          <w:rFonts w:ascii="Times New Roman" w:eastAsia="Times New Roman" w:hAnsi="Times New Roman" w:cs="Times New Roman"/>
          <w:sz w:val="8"/>
          <w:szCs w:val="8"/>
        </w:rPr>
        <w:t xml:space="preserve">, not a full slugging match between the Russian and U.S. arsenals. </w:t>
      </w:r>
      <w:r>
        <w:rPr>
          <w:rFonts w:ascii="Times New Roman" w:eastAsia="Times New Roman" w:hAnsi="Times New Roman" w:cs="Times New Roman"/>
          <w:b/>
          <w:u w:val="single"/>
        </w:rPr>
        <w:t xml:space="preserve">Global Recession </w:t>
      </w:r>
      <w:r>
        <w:rPr>
          <w:rFonts w:ascii="Times New Roman" w:eastAsia="Times New Roman" w:hAnsi="Times New Roman" w:cs="Times New Roman"/>
          <w:b/>
          <w:highlight w:val="cyan"/>
          <w:u w:val="single"/>
        </w:rPr>
        <w:t>Any</w:t>
      </w:r>
      <w:r>
        <w:rPr>
          <w:rFonts w:ascii="Times New Roman" w:eastAsia="Times New Roman" w:hAnsi="Times New Roman" w:cs="Times New Roman"/>
          <w:sz w:val="8"/>
          <w:szCs w:val="8"/>
        </w:rPr>
        <w:t xml:space="preserve"> one of the </w:t>
      </w:r>
      <w:r>
        <w:rPr>
          <w:rFonts w:ascii="Times New Roman" w:eastAsia="Times New Roman" w:hAnsi="Times New Roman" w:cs="Times New Roman"/>
          <w:highlight w:val="cyan"/>
          <w:u w:val="single"/>
        </w:rPr>
        <w:t>factors</w:t>
      </w:r>
      <w:r>
        <w:rPr>
          <w:rFonts w:ascii="Times New Roman" w:eastAsia="Times New Roman" w:hAnsi="Times New Roman" w:cs="Times New Roman"/>
          <w:sz w:val="8"/>
          <w:szCs w:val="8"/>
          <w:highlight w:val="cyan"/>
        </w:rPr>
        <w:t xml:space="preserve"> </w:t>
      </w:r>
      <w:r>
        <w:rPr>
          <w:rFonts w:ascii="Times New Roman" w:eastAsia="Times New Roman" w:hAnsi="Times New Roman" w:cs="Times New Roman"/>
          <w:highlight w:val="cyan"/>
          <w:u w:val="single"/>
        </w:rPr>
        <w:t>above</w:t>
      </w:r>
      <w:r>
        <w:rPr>
          <w:rFonts w:ascii="Times New Roman" w:eastAsia="Times New Roman" w:hAnsi="Times New Roman" w:cs="Times New Roman"/>
          <w:sz w:val="8"/>
          <w:szCs w:val="8"/>
          <w:highlight w:val="cyan"/>
        </w:rPr>
        <w:t xml:space="preserve"> </w:t>
      </w:r>
      <w:r>
        <w:rPr>
          <w:rFonts w:ascii="Times New Roman" w:eastAsia="Times New Roman" w:hAnsi="Times New Roman" w:cs="Times New Roman"/>
          <w:u w:val="single"/>
        </w:rPr>
        <w:t>would</w:t>
      </w:r>
      <w:r>
        <w:rPr>
          <w:rFonts w:ascii="Times New Roman" w:eastAsia="Times New Roman" w:hAnsi="Times New Roman" w:cs="Times New Roman"/>
          <w:sz w:val="8"/>
          <w:szCs w:val="8"/>
        </w:rPr>
        <w:t xml:space="preserve"> likely suffice to </w:t>
      </w:r>
      <w:r>
        <w:rPr>
          <w:rFonts w:ascii="Times New Roman" w:eastAsia="Times New Roman" w:hAnsi="Times New Roman" w:cs="Times New Roman"/>
          <w:b/>
          <w:highlight w:val="cyan"/>
          <w:u w:val="single"/>
        </w:rPr>
        <w:t>cause</w:t>
      </w:r>
      <w:r>
        <w:rPr>
          <w:rFonts w:ascii="Times New Roman" w:eastAsia="Times New Roman" w:hAnsi="Times New Roman" w:cs="Times New Roman"/>
          <w:sz w:val="8"/>
          <w:szCs w:val="8"/>
        </w:rPr>
        <w:t xml:space="preserve"> a </w:t>
      </w:r>
      <w:r>
        <w:rPr>
          <w:rFonts w:ascii="Times New Roman" w:eastAsia="Times New Roman" w:hAnsi="Times New Roman" w:cs="Times New Roman"/>
          <w:b/>
          <w:highlight w:val="cyan"/>
          <w:u w:val="single"/>
        </w:rPr>
        <w:t xml:space="preserve">global </w:t>
      </w:r>
      <w:r>
        <w:rPr>
          <w:rFonts w:ascii="Times New Roman" w:eastAsia="Times New Roman" w:hAnsi="Times New Roman" w:cs="Times New Roman"/>
          <w:b/>
          <w:u w:val="single"/>
        </w:rPr>
        <w:t xml:space="preserve">economic </w:t>
      </w:r>
      <w:r>
        <w:rPr>
          <w:rFonts w:ascii="Times New Roman" w:eastAsia="Times New Roman" w:hAnsi="Times New Roman" w:cs="Times New Roman"/>
          <w:b/>
          <w:highlight w:val="cyan"/>
          <w:u w:val="single"/>
        </w:rPr>
        <w:t>recession</w:t>
      </w:r>
      <w:r>
        <w:rPr>
          <w:rFonts w:ascii="Times New Roman" w:eastAsia="Times New Roman" w:hAnsi="Times New Roman" w:cs="Times New Roman"/>
          <w:sz w:val="8"/>
          <w:szCs w:val="8"/>
        </w:rPr>
        <w:t xml:space="preserve">. All of them combined would guarantee one. India and Pakistan account for over one-fifth world’s population, and therefore a significant share of economic activity. Should their major cities become irradiated ruins with their populations </w:t>
      </w:r>
      <w:proofErr w:type="gramStart"/>
      <w:r>
        <w:rPr>
          <w:rFonts w:ascii="Times New Roman" w:eastAsia="Times New Roman" w:hAnsi="Times New Roman" w:cs="Times New Roman"/>
          <w:sz w:val="8"/>
          <w:szCs w:val="8"/>
        </w:rPr>
        <w:t>decimated,</w:t>
      </w:r>
      <w:proofErr w:type="gramEnd"/>
      <w:r>
        <w:rPr>
          <w:rFonts w:ascii="Times New Roman" w:eastAsia="Times New Roman" w:hAnsi="Times New Roman" w:cs="Times New Roman"/>
          <w:sz w:val="8"/>
          <w:szCs w:val="8"/>
        </w:rPr>
        <w:t xml:space="preserve">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w:t>
      </w:r>
      <w:proofErr w:type="gramStart"/>
      <w:r>
        <w:rPr>
          <w:rFonts w:ascii="Times New Roman" w:eastAsia="Times New Roman" w:hAnsi="Times New Roman" w:cs="Times New Roman"/>
          <w:sz w:val="8"/>
          <w:szCs w:val="8"/>
        </w:rPr>
        <w:t>school teacher</w:t>
      </w:r>
      <w:proofErr w:type="gramEnd"/>
      <w:r>
        <w:rPr>
          <w:rFonts w:ascii="Times New Roman" w:eastAsia="Times New Roman" w:hAnsi="Times New Roman" w:cs="Times New Roman"/>
          <w:sz w:val="8"/>
          <w:szCs w:val="8"/>
        </w:rPr>
        <w:t xml:space="preserve">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193D8AB2" w14:textId="374BFF8C" w:rsidR="007D2D74" w:rsidRDefault="007D2D74" w:rsidP="007D2D74">
      <w:pPr>
        <w:pStyle w:val="Heading4"/>
      </w:pPr>
      <w:r>
        <w:t xml:space="preserve">The </w:t>
      </w:r>
      <w:proofErr w:type="spellStart"/>
      <w:r>
        <w:t>aff</w:t>
      </w:r>
      <w:proofErr w:type="spellEnd"/>
      <w:r>
        <w:t xml:space="preserve"> plan is key to solve through increased support for Indian journalists which in turn de-escalates rising tensions:</w:t>
      </w:r>
    </w:p>
    <w:p w14:paraId="79976C4E" w14:textId="77777777" w:rsidR="007D2D74" w:rsidRPr="007D2D74" w:rsidRDefault="007D2D74" w:rsidP="007D2D74"/>
    <w:p w14:paraId="028FBA8F" w14:textId="77777777" w:rsidR="007D2D74" w:rsidRDefault="007D2D74" w:rsidP="007D2D74">
      <w:pPr>
        <w:pStyle w:val="Heading4"/>
        <w:rPr>
          <w:rFonts w:ascii="Times New Roman" w:eastAsia="Times New Roman" w:hAnsi="Times New Roman" w:cs="Times New Roman"/>
        </w:rPr>
      </w:pPr>
      <w:r>
        <w:rPr>
          <w:rFonts w:ascii="Times New Roman" w:eastAsia="Times New Roman" w:hAnsi="Times New Roman" w:cs="Times New Roman"/>
        </w:rPr>
        <w:t>Strikes spill-over to broader support of the labor movement and unions – every strike encourages more strikes</w:t>
      </w:r>
    </w:p>
    <w:p w14:paraId="5EF4A077" w14:textId="77777777" w:rsidR="007D2D74" w:rsidRDefault="007D2D74" w:rsidP="007D2D74">
      <w:pPr>
        <w:rPr>
          <w:rFonts w:ascii="Times New Roman" w:eastAsia="Times New Roman" w:hAnsi="Times New Roman" w:cs="Times New Roman"/>
        </w:rPr>
      </w:pPr>
      <w:r>
        <w:rPr>
          <w:rFonts w:ascii="Times New Roman" w:eastAsia="Times New Roman" w:hAnsi="Times New Roman" w:cs="Times New Roman"/>
          <w:b/>
          <w:sz w:val="26"/>
          <w:szCs w:val="26"/>
        </w:rPr>
        <w:t>Hertel-Fernandez et al. 20</w:t>
      </w:r>
      <w:r>
        <w:rPr>
          <w:rFonts w:ascii="Times New Roman" w:eastAsia="Times New Roman" w:hAnsi="Times New Roman" w:cs="Times New Roman"/>
        </w:rP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rPr>
          <w:rFonts w:ascii="Times New Roman" w:eastAsia="Times New Roman" w:hAnsi="Times New Roman" w:cs="Times New Roman"/>
        </w:rPr>
        <w:t>naturallanguage</w:t>
      </w:r>
      <w:proofErr w:type="spellEnd"/>
      <w:r>
        <w:rPr>
          <w:rFonts w:ascii="Times New Roman" w:eastAsia="Times New Roman" w:hAnsi="Times New Roman" w:cs="Times New Roman"/>
        </w:rP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w:t>
      </w:r>
      <w:r>
        <w:rPr>
          <w:rFonts w:ascii="Times New Roman" w:eastAsia="Times New Roman" w:hAnsi="Times New Roman" w:cs="Times New Roman"/>
        </w:rPr>
        <w:lastRenderedPageBreak/>
        <w:t>the Labor Movement,” American Political Science Association, https://sci-hub.se/https://doi.org/10.1017/S1537592720001279]/Kankee</w:t>
      </w:r>
    </w:p>
    <w:p w14:paraId="69BCEEFD" w14:textId="77777777" w:rsidR="007D2D74" w:rsidRDefault="007D2D74" w:rsidP="007D2D74">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Strikes and Labor Power in an Era of Union Decline We examined the political consequences of </w:t>
      </w:r>
      <w:r>
        <w:rPr>
          <w:rFonts w:ascii="Times New Roman" w:eastAsia="Times New Roman" w:hAnsi="Times New Roman" w:cs="Times New Roman"/>
          <w:u w:val="single"/>
        </w:rPr>
        <w:t>large-scale</w:t>
      </w:r>
      <w:r>
        <w:rPr>
          <w:rFonts w:ascii="Times New Roman" w:eastAsia="Times New Roman" w:hAnsi="Times New Roman" w:cs="Times New Roman"/>
          <w:sz w:val="16"/>
          <w:szCs w:val="16"/>
        </w:rPr>
        <w:t xml:space="preserve"> teacher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studying how firsthand exposure </w:t>
      </w:r>
      <w:r>
        <w:rPr>
          <w:rFonts w:ascii="Times New Roman" w:eastAsia="Times New Roman" w:hAnsi="Times New Roman" w:cs="Times New Roman"/>
          <w:u w:val="single"/>
        </w:rPr>
        <w:t>changed mass</w:t>
      </w:r>
      <w:r>
        <w:rPr>
          <w:rFonts w:ascii="Times New Roman" w:eastAsia="Times New Roman" w:hAnsi="Times New Roman" w:cs="Times New Roman"/>
          <w:b/>
          <w:u w:val="single"/>
        </w:rPr>
        <w:t xml:space="preserve"> attitudes</w:t>
      </w:r>
      <w:r>
        <w:rPr>
          <w:rFonts w:ascii="Times New Roman" w:eastAsia="Times New Roman" w:hAnsi="Times New Roman" w:cs="Times New Roman"/>
          <w:u w:val="single"/>
        </w:rPr>
        <w:t xml:space="preserve"> and public preferences</w:t>
      </w:r>
      <w:r>
        <w:rPr>
          <w:rFonts w:ascii="Times New Roman" w:eastAsia="Times New Roman" w:hAnsi="Times New Roman" w:cs="Times New Roman"/>
          <w:sz w:val="16"/>
          <w:szCs w:val="16"/>
        </w:rPr>
        <w:t xml:space="preserve">. Across a range of specifications and approaches, we find that </w:t>
      </w:r>
      <w:r>
        <w:rPr>
          <w:rFonts w:ascii="Times New Roman" w:eastAsia="Times New Roman" w:hAnsi="Times New Roman" w:cs="Times New Roman"/>
          <w:highlight w:val="cyan"/>
          <w:u w:val="single"/>
        </w:rPr>
        <w:t>increased exposure to</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cyan"/>
          <w:u w:val="single"/>
        </w:rPr>
        <w:t>strikes led</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to</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greater</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support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for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walkouts</w:t>
      </w:r>
      <w:r>
        <w:rPr>
          <w:rFonts w:ascii="Times New Roman" w:eastAsia="Times New Roman" w:hAnsi="Times New Roman" w:cs="Times New Roman"/>
          <w:u w:val="single"/>
        </w:rPr>
        <w:t xml:space="preserve">, more support for </w:t>
      </w:r>
      <w:r>
        <w:rPr>
          <w:rFonts w:ascii="Times New Roman" w:eastAsia="Times New Roman" w:hAnsi="Times New Roman" w:cs="Times New Roman"/>
          <w:highlight w:val="cyan"/>
          <w:u w:val="single"/>
        </w:rPr>
        <w:t>legal rights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for</w:t>
      </w:r>
      <w:r>
        <w:rPr>
          <w:rFonts w:ascii="Times New Roman" w:eastAsia="Times New Roman" w:hAnsi="Times New Roman" w:cs="Times New Roman"/>
          <w:sz w:val="16"/>
          <w:szCs w:val="16"/>
        </w:rPr>
        <w:t xml:space="preserve"> teachers and </w:t>
      </w:r>
      <w:r>
        <w:rPr>
          <w:rFonts w:ascii="Times New Roman" w:eastAsia="Times New Roman" w:hAnsi="Times New Roman" w:cs="Times New Roman"/>
          <w:u w:val="single"/>
        </w:rPr>
        <w:t>unions</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and</w:t>
      </w:r>
      <w:r>
        <w:rPr>
          <w:rFonts w:ascii="Times New Roman" w:eastAsia="Times New Roman" w:hAnsi="Times New Roman" w:cs="Times New Roman"/>
          <w:sz w:val="16"/>
          <w:szCs w:val="16"/>
        </w:rPr>
        <w:t xml:space="preserve">, especially, </w:t>
      </w:r>
      <w:r>
        <w:rPr>
          <w:rFonts w:ascii="Times New Roman" w:eastAsia="Times New Roman" w:hAnsi="Times New Roman" w:cs="Times New Roman"/>
          <w:u w:val="single"/>
        </w:rPr>
        <w:t xml:space="preserve">greater personal interest in </w:t>
      </w:r>
      <w:r>
        <w:rPr>
          <w:rFonts w:ascii="Times New Roman" w:eastAsia="Times New Roman" w:hAnsi="Times New Roman" w:cs="Times New Roman"/>
          <w:highlight w:val="cyan"/>
          <w:u w:val="single"/>
        </w:rPr>
        <w:t>labor action</w:t>
      </w:r>
      <w:r>
        <w:rPr>
          <w:rFonts w:ascii="Times New Roman" w:eastAsia="Times New Roman" w:hAnsi="Times New Roman" w:cs="Times New Roman"/>
          <w:u w:val="single"/>
        </w:rPr>
        <w:t xml:space="preserve"> at people’s own jobs</w:t>
      </w:r>
      <w:r>
        <w:rPr>
          <w:rFonts w:ascii="Times New Roman" w:eastAsia="Times New Roman" w:hAnsi="Times New Roman" w:cs="Times New Roman"/>
          <w:sz w:val="16"/>
          <w:szCs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Pr>
          <w:rFonts w:ascii="Times New Roman" w:eastAsia="Times New Roman" w:hAnsi="Times New Roman" w:cs="Times New Roman"/>
          <w:highlight w:val="cyan"/>
          <w:u w:val="single"/>
        </w:rPr>
        <w:t>results</w:t>
      </w:r>
      <w:r>
        <w:rPr>
          <w:rFonts w:ascii="Times New Roman" w:eastAsia="Times New Roman" w:hAnsi="Times New Roman" w:cs="Times New Roman"/>
          <w:sz w:val="16"/>
          <w:szCs w:val="16"/>
        </w:rPr>
        <w:t xml:space="preserve"> regarding workers’ interest in undertaking labor action in their own jobs also </w:t>
      </w:r>
      <w:r>
        <w:rPr>
          <w:rFonts w:ascii="Times New Roman" w:eastAsia="Times New Roman" w:hAnsi="Times New Roman" w:cs="Times New Roman"/>
          <w:highlight w:val="cyan"/>
          <w:u w:val="single"/>
        </w:rPr>
        <w:t>suggests</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ev</w:t>
      </w:r>
      <w:r>
        <w:rPr>
          <w:rFonts w:ascii="Times New Roman" w:eastAsia="Times New Roman" w:hAnsi="Times New Roman" w:cs="Times New Roman"/>
          <w:b/>
          <w:u w:val="single"/>
        </w:rPr>
        <w:t>idence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 favor of</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public</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inspiration and imitation</w:t>
      </w:r>
      <w:r>
        <w:rPr>
          <w:rFonts w:ascii="Times New Roman" w:eastAsia="Times New Roman" w:hAnsi="Times New Roman" w:cs="Times New Roman"/>
          <w:u w:val="single"/>
        </w:rPr>
        <w:t xml:space="preserve"> hypothesis, underscoring the role </w:t>
      </w:r>
      <w:proofErr w:type="gramStart"/>
      <w:r>
        <w:rPr>
          <w:rFonts w:ascii="Times New Roman" w:eastAsia="Times New Roman" w:hAnsi="Times New Roman" w:cs="Times New Roman"/>
          <w:u w:val="single"/>
        </w:rPr>
        <w:t xml:space="preserve">that social movements and </w:t>
      </w:r>
      <w:r>
        <w:rPr>
          <w:rFonts w:ascii="Times New Roman" w:eastAsia="Times New Roman" w:hAnsi="Times New Roman" w:cs="Times New Roman"/>
          <w:highlight w:val="cyan"/>
          <w:u w:val="single"/>
        </w:rPr>
        <w:t>mobilizations</w:t>
      </w:r>
      <w:proofErr w:type="gramEnd"/>
      <w:r>
        <w:rPr>
          <w:rFonts w:ascii="Times New Roman" w:eastAsia="Times New Roman" w:hAnsi="Times New Roman" w:cs="Times New Roman"/>
          <w:u w:val="single"/>
        </w:rPr>
        <w:t xml:space="preserve"> can play in </w:t>
      </w:r>
      <w:r>
        <w:rPr>
          <w:rFonts w:ascii="Times New Roman" w:eastAsia="Times New Roman" w:hAnsi="Times New Roman" w:cs="Times New Roman"/>
          <w:b/>
          <w:highlight w:val="cyan"/>
          <w:u w:val="single"/>
        </w:rPr>
        <w:t>teach</w:t>
      </w:r>
      <w:r>
        <w:rPr>
          <w:rFonts w:ascii="Times New Roman" w:eastAsia="Times New Roman" w:hAnsi="Times New Roman" w:cs="Times New Roman"/>
          <w:u w:val="single"/>
        </w:rPr>
        <w:t xml:space="preserve">ing </w:t>
      </w:r>
      <w:r>
        <w:rPr>
          <w:rFonts w:ascii="Times New Roman" w:eastAsia="Times New Roman" w:hAnsi="Times New Roman" w:cs="Times New Roman"/>
          <w:highlight w:val="cyan"/>
          <w:u w:val="single"/>
        </w:rPr>
        <w:t>noninvolved members about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the movement</w:t>
      </w:r>
      <w:r>
        <w:rPr>
          <w:rFonts w:ascii="Times New Roman" w:eastAsia="Times New Roman" w:hAnsi="Times New Roman" w:cs="Times New Roman"/>
          <w:sz w:val="16"/>
          <w:szCs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Pr>
          <w:rFonts w:ascii="Times New Roman" w:eastAsia="Times New Roman" w:hAnsi="Times New Roman" w:cs="Times New Roman"/>
          <w:sz w:val="16"/>
          <w:szCs w:val="16"/>
        </w:rPr>
        <w:t>Mazumder</w:t>
      </w:r>
      <w:proofErr w:type="spellEnd"/>
      <w:r>
        <w:rPr>
          <w:rFonts w:ascii="Times New Roman" w:eastAsia="Times New Roman" w:hAnsi="Times New Roman" w:cs="Times New Roman"/>
          <w:sz w:val="16"/>
          <w:szCs w:val="16"/>
        </w:rPr>
        <w:t xml:space="preserve"> 2018). The </w:t>
      </w:r>
      <w:r>
        <w:rPr>
          <w:rFonts w:ascii="Times New Roman" w:eastAsia="Times New Roman" w:hAnsi="Times New Roman" w:cs="Times New Roman"/>
          <w:u w:val="single"/>
        </w:rPr>
        <w:t>AFL-CIO</w:t>
      </w:r>
      <w:r>
        <w:rPr>
          <w:rFonts w:ascii="Times New Roman" w:eastAsia="Times New Roman" w:hAnsi="Times New Roman" w:cs="Times New Roman"/>
          <w:sz w:val="16"/>
          <w:szCs w:val="16"/>
        </w:rPr>
        <w:t xml:space="preserve"> time-series </w:t>
      </w:r>
      <w:r>
        <w:rPr>
          <w:rFonts w:ascii="Times New Roman" w:eastAsia="Times New Roman" w:hAnsi="Times New Roman" w:cs="Times New Roman"/>
          <w:u w:val="single"/>
        </w:rPr>
        <w:t>polling</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data</w:t>
      </w:r>
      <w:r>
        <w:rPr>
          <w:rFonts w:ascii="Times New Roman" w:eastAsia="Times New Roman" w:hAnsi="Times New Roman" w:cs="Times New Roman"/>
          <w:sz w:val="16"/>
          <w:szCs w:val="16"/>
        </w:rPr>
        <w:t xml:space="preserve">, moreover, further </w:t>
      </w:r>
      <w:r>
        <w:rPr>
          <w:rFonts w:ascii="Times New Roman" w:eastAsia="Times New Roman" w:hAnsi="Times New Roman" w:cs="Times New Roman"/>
          <w:u w:val="single"/>
        </w:rPr>
        <w:t xml:space="preserve">suggest that </w:t>
      </w:r>
      <w:r>
        <w:rPr>
          <w:rFonts w:ascii="Times New Roman" w:eastAsia="Times New Roman" w:hAnsi="Times New Roman" w:cs="Times New Roman"/>
          <w:highlight w:val="cyan"/>
          <w:u w:val="single"/>
        </w:rPr>
        <w:t>there were increases in aggregate public support for unions</w:t>
      </w:r>
      <w:r>
        <w:rPr>
          <w:rFonts w:ascii="Times New Roman" w:eastAsia="Times New Roman" w:hAnsi="Times New Roman" w:cs="Times New Roman"/>
          <w:u w:val="single"/>
        </w:rPr>
        <w:t xml:space="preserve"> in the strike states </w:t>
      </w:r>
      <w:r>
        <w:rPr>
          <w:rFonts w:ascii="Times New Roman" w:eastAsia="Times New Roman" w:hAnsi="Times New Roman" w:cs="Times New Roman"/>
          <w:highlight w:val="cyan"/>
          <w:u w:val="single"/>
        </w:rPr>
        <w:t>after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strikes occurred</w:t>
      </w:r>
      <w:r>
        <w:rPr>
          <w:rFonts w:ascii="Times New Roman" w:eastAsia="Times New Roman" w:hAnsi="Times New Roman" w:cs="Times New Roman"/>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Pr>
          <w:rFonts w:ascii="Times New Roman" w:eastAsia="Times New Roman" w:hAnsi="Times New Roman" w:cs="Times New Roman"/>
          <w:sz w:val="16"/>
          <w:szCs w:val="16"/>
        </w:rPr>
        <w:t>all of</w:t>
      </w:r>
      <w:proofErr w:type="gramEnd"/>
      <w:r>
        <w:rPr>
          <w:rFonts w:ascii="Times New Roman" w:eastAsia="Times New Roman" w:hAnsi="Times New Roman" w:cs="Times New Roman"/>
          <w:sz w:val="16"/>
          <w:szCs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Pr>
          <w:rFonts w:ascii="Times New Roman" w:eastAsia="Times New Roman" w:hAnsi="Times New Roman" w:cs="Times New Roman"/>
          <w:u w:val="single"/>
        </w:rPr>
        <w:t xml:space="preserve">strikes are likely to be </w:t>
      </w:r>
      <w:r>
        <w:rPr>
          <w:rFonts w:ascii="Times New Roman" w:eastAsia="Times New Roman" w:hAnsi="Times New Roman" w:cs="Times New Roman"/>
          <w:b/>
          <w:highlight w:val="cyan"/>
          <w:u w:val="single"/>
        </w:rPr>
        <w:t>successful[</w:t>
      </w:r>
      <w:proofErr w:type="spellStart"/>
      <w:r>
        <w:rPr>
          <w:rFonts w:ascii="Times New Roman" w:eastAsia="Times New Roman" w:hAnsi="Times New Roman" w:cs="Times New Roman"/>
          <w:b/>
          <w:highlight w:val="cyan"/>
          <w:u w:val="single"/>
        </w:rPr>
        <w:t>ly</w:t>
      </w:r>
      <w:proofErr w:type="spellEnd"/>
      <w:r>
        <w:rPr>
          <w:rFonts w:ascii="Times New Roman" w:eastAsia="Times New Roman" w:hAnsi="Times New Roman" w:cs="Times New Roman"/>
          <w:b/>
          <w:highlight w:val="cyan"/>
          <w:u w:val="single"/>
        </w:rPr>
        <w:t>]</w:t>
      </w:r>
      <w:r>
        <w:rPr>
          <w:rFonts w:ascii="Times New Roman" w:eastAsia="Times New Roman" w:hAnsi="Times New Roman" w:cs="Times New Roman"/>
          <w:u w:val="single"/>
        </w:rPr>
        <w:t xml:space="preserve"> in other contexts where involved employees can successfully </w:t>
      </w:r>
      <w:r>
        <w:rPr>
          <w:rFonts w:ascii="Times New Roman" w:eastAsia="Times New Roman" w:hAnsi="Times New Roman" w:cs="Times New Roman"/>
          <w:b/>
          <w:highlight w:val="cyan"/>
          <w:u w:val="single"/>
        </w:rPr>
        <w:t>leverage close connections</w:t>
      </w:r>
      <w:r>
        <w:rPr>
          <w:rFonts w:ascii="Times New Roman" w:eastAsia="Times New Roman" w:hAnsi="Times New Roman" w:cs="Times New Roman"/>
          <w:u w:val="single"/>
        </w:rPr>
        <w:t xml:space="preserve"> to </w:t>
      </w:r>
      <w:r>
        <w:rPr>
          <w:rFonts w:ascii="Times New Roman" w:eastAsia="Times New Roman" w:hAnsi="Times New Roman" w:cs="Times New Roman"/>
          <w:sz w:val="16"/>
          <w:szCs w:val="16"/>
        </w:rPr>
        <w:t>the</w:t>
      </w:r>
      <w:r>
        <w:rPr>
          <w:rFonts w:ascii="Times New Roman" w:eastAsia="Times New Roman" w:hAnsi="Times New Roman" w:cs="Times New Roman"/>
          <w:u w:val="single"/>
        </w:rPr>
        <w:t xml:space="preserve"> clients and customers</w:t>
      </w:r>
      <w:r>
        <w:rPr>
          <w:rFonts w:ascii="Times New Roman" w:eastAsia="Times New Roman" w:hAnsi="Times New Roman" w:cs="Times New Roman"/>
          <w:sz w:val="16"/>
          <w:szCs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Pr>
          <w:rFonts w:ascii="Times New Roman" w:eastAsia="Times New Roman" w:hAnsi="Times New Roman" w:cs="Times New Roman"/>
          <w:sz w:val="16"/>
          <w:szCs w:val="16"/>
        </w:rPr>
        <w:t>a number of</w:t>
      </w:r>
      <w:proofErr w:type="gramEnd"/>
      <w:r>
        <w:rPr>
          <w:rFonts w:ascii="Times New Roman" w:eastAsia="Times New Roman" w:hAnsi="Times New Roman" w:cs="Times New Roman"/>
          <w:sz w:val="16"/>
          <w:szCs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Pr>
          <w:rFonts w:ascii="Times New Roman" w:eastAsia="Times New Roman" w:hAnsi="Times New Roman" w:cs="Times New Roman"/>
          <w:sz w:val="16"/>
          <w:szCs w:val="16"/>
        </w:rPr>
        <w:t>similar to</w:t>
      </w:r>
      <w:proofErr w:type="gramEnd"/>
      <w:r>
        <w:rPr>
          <w:rFonts w:ascii="Times New Roman" w:eastAsia="Times New Roman" w:hAnsi="Times New Roman" w:cs="Times New Roman"/>
          <w:sz w:val="16"/>
          <w:szCs w:val="16"/>
        </w:rPr>
        <w:t xml:space="preserve"> the notion of “</w:t>
      </w:r>
      <w:r>
        <w:rPr>
          <w:rFonts w:ascii="Times New Roman" w:eastAsia="Times New Roman" w:hAnsi="Times New Roman" w:cs="Times New Roman"/>
          <w:b/>
          <w:highlight w:val="cyan"/>
          <w:u w:val="single"/>
        </w:rPr>
        <w:t>bargaining for the common good</w:t>
      </w:r>
      <w:r>
        <w:rPr>
          <w:rFonts w:ascii="Times New Roman" w:eastAsia="Times New Roman" w:hAnsi="Times New Roman" w:cs="Times New Roman"/>
          <w:sz w:val="16"/>
          <w:szCs w:val="16"/>
        </w:rPr>
        <w:t>”—</w:t>
      </w:r>
      <w:r>
        <w:rPr>
          <w:rFonts w:ascii="Times New Roman" w:eastAsia="Times New Roman" w:hAnsi="Times New Roman" w:cs="Times New Roman"/>
          <w:u w:val="single"/>
        </w:rPr>
        <w:t>would</w:t>
      </w:r>
      <w:r>
        <w:rPr>
          <w:rFonts w:ascii="Times New Roman" w:eastAsia="Times New Roman" w:hAnsi="Times New Roman" w:cs="Times New Roman"/>
          <w:sz w:val="16"/>
          <w:szCs w:val="16"/>
        </w:rPr>
        <w:t xml:space="preserve"> be most likely to </w:t>
      </w:r>
      <w:r>
        <w:rPr>
          <w:rFonts w:ascii="Times New Roman" w:eastAsia="Times New Roman" w:hAnsi="Times New Roman" w:cs="Times New Roman"/>
          <w:u w:val="single"/>
        </w:rPr>
        <w:t xml:space="preserve">register effects </w:t>
      </w:r>
      <w:r>
        <w:rPr>
          <w:rFonts w:ascii="Times New Roman" w:eastAsia="Times New Roman" w:hAnsi="Times New Roman" w:cs="Times New Roman"/>
          <w:sz w:val="16"/>
          <w:szCs w:val="16"/>
        </w:rPr>
        <w:t>like ours in the future (</w:t>
      </w:r>
      <w:proofErr w:type="spellStart"/>
      <w:r>
        <w:rPr>
          <w:rFonts w:ascii="Times New Roman" w:eastAsia="Times New Roman" w:hAnsi="Times New Roman" w:cs="Times New Roman"/>
          <w:sz w:val="16"/>
          <w:szCs w:val="16"/>
        </w:rPr>
        <w:t>McCartin</w:t>
      </w:r>
      <w:proofErr w:type="spellEnd"/>
      <w:r>
        <w:rPr>
          <w:rFonts w:ascii="Times New Roman" w:eastAsia="Times New Roman" w:hAnsi="Times New Roman" w:cs="Times New Roman"/>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Pr>
          <w:rFonts w:ascii="Times New Roman" w:eastAsia="Times New Roman" w:hAnsi="Times New Roman" w:cs="Times New Roman"/>
          <w:sz w:val="16"/>
          <w:szCs w:val="16"/>
        </w:rPr>
        <w:t>McAlevey</w:t>
      </w:r>
      <w:proofErr w:type="spellEnd"/>
      <w:r>
        <w:rPr>
          <w:rFonts w:ascii="Times New Roman" w:eastAsia="Times New Roman" w:hAnsi="Times New Roman" w:cs="Times New Roman"/>
          <w:sz w:val="16"/>
          <w:szCs w:val="16"/>
        </w:rPr>
        <w:t xml:space="preserve"> 2019). In all, our results complement a long line of work arguing for the primacy of the strike as a tactic for labor influence (</w:t>
      </w:r>
      <w:proofErr w:type="gramStart"/>
      <w:r>
        <w:rPr>
          <w:rFonts w:ascii="Times New Roman" w:eastAsia="Times New Roman" w:hAnsi="Times New Roman" w:cs="Times New Roman"/>
          <w:sz w:val="16"/>
          <w:szCs w:val="16"/>
        </w:rPr>
        <w:t>e.g.</w:t>
      </w:r>
      <w:proofErr w:type="gramEnd"/>
      <w:r>
        <w:rPr>
          <w:rFonts w:ascii="Times New Roman" w:eastAsia="Times New Roman" w:hAnsi="Times New Roman" w:cs="Times New Roman"/>
          <w:sz w:val="16"/>
          <w:szCs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Pr>
          <w:rFonts w:ascii="Times New Roman" w:eastAsia="Times New Roman" w:hAnsi="Times New Roman" w:cs="Times New Roman"/>
          <w:sz w:val="16"/>
          <w:szCs w:val="16"/>
        </w:rPr>
        <w:t>their“</w:t>
      </w:r>
      <w:proofErr w:type="gramEnd"/>
      <w:r>
        <w:rPr>
          <w:rFonts w:ascii="Times New Roman" w:eastAsia="Times New Roman" w:hAnsi="Times New Roman" w:cs="Times New Roman"/>
          <w:sz w:val="16"/>
          <w:szCs w:val="16"/>
        </w:rPr>
        <w:t>managers”are</w:t>
      </w:r>
      <w:proofErr w:type="spellEnd"/>
      <w:r>
        <w:rPr>
          <w:rFonts w:ascii="Times New Roman" w:eastAsia="Times New Roman" w:hAnsi="Times New Roman" w:cs="Times New Roman"/>
          <w:sz w:val="16"/>
          <w:szCs w:val="16"/>
        </w:rPr>
        <w:t xml:space="preserve"> ultimately elected officials. But how should we view strikes relative to the other strategies that public sector </w:t>
      </w:r>
      <w:r>
        <w:rPr>
          <w:rFonts w:ascii="Times New Roman" w:eastAsia="Times New Roman" w:hAnsi="Times New Roman" w:cs="Times New Roman"/>
          <w:sz w:val="16"/>
          <w:szCs w:val="16"/>
        </w:rPr>
        <w:lastRenderedPageBreak/>
        <w:t xml:space="preserve">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Pr>
          <w:rFonts w:ascii="Times New Roman" w:eastAsia="Times New Roman" w:hAnsi="Times New Roman" w:cs="Times New Roman"/>
          <w:sz w:val="16"/>
          <w:szCs w:val="16"/>
        </w:rPr>
        <w:t>are</w:t>
      </w:r>
      <w:proofErr w:type="gramEnd"/>
      <w:r>
        <w:rPr>
          <w:rFonts w:ascii="Times New Roman" w:eastAsia="Times New Roman" w:hAnsi="Times New Roman" w:cs="Times New Roman"/>
          <w:sz w:val="16"/>
          <w:szCs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Pr>
          <w:rFonts w:ascii="Times New Roman" w:eastAsia="Times New Roman" w:hAnsi="Times New Roman" w:cs="Times New Roman"/>
          <w:sz w:val="16"/>
          <w:szCs w:val="16"/>
        </w:rPr>
        <w:t>Kollman</w:t>
      </w:r>
      <w:proofErr w:type="spellEnd"/>
      <w:r>
        <w:rPr>
          <w:rFonts w:ascii="Times New Roman" w:eastAsia="Times New Roman" w:hAnsi="Times New Roman" w:cs="Times New Roman"/>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Pr>
          <w:rFonts w:ascii="Times New Roman" w:eastAsia="Times New Roman" w:hAnsi="Times New Roman" w:cs="Times New Roman"/>
          <w:sz w:val="16"/>
          <w:szCs w:val="16"/>
        </w:rPr>
        <w:t>smovement</w:t>
      </w:r>
      <w:proofErr w:type="spellEnd"/>
      <w:r>
        <w:rPr>
          <w:rFonts w:ascii="Times New Roman" w:eastAsia="Times New Roman" w:hAnsi="Times New Roman" w:cs="Times New Roman"/>
          <w:sz w:val="16"/>
          <w:szCs w:val="16"/>
        </w:rPr>
        <w:t xml:space="preserve">: they suggest that the decline of strikes we tracked in Figure 1 may form a vicious cycle for the long-term political power of labor. As we have documented,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seem to be an important way that people </w:t>
      </w:r>
      <w:r>
        <w:rPr>
          <w:rFonts w:ascii="Times New Roman" w:eastAsia="Times New Roman" w:hAnsi="Times New Roman" w:cs="Times New Roman"/>
          <w:u w:val="single"/>
        </w:rPr>
        <w:t>form opinions about unions and develop interest in labor action</w:t>
      </w:r>
      <w:r>
        <w:rPr>
          <w:rFonts w:ascii="Times New Roman" w:eastAsia="Times New Roman" w:hAnsi="Times New Roman" w:cs="Times New Roman"/>
          <w:sz w:val="16"/>
          <w:szCs w:val="16"/>
        </w:rPr>
        <w:t xml:space="preserve">. As both </w:t>
      </w:r>
      <w:r>
        <w:rPr>
          <w:rFonts w:ascii="Times New Roman" w:eastAsia="Times New Roman" w:hAnsi="Times New Roman" w:cs="Times New Roman"/>
          <w:u w:val="single"/>
        </w:rPr>
        <w:t>strikes and union membership have declined precipitously over the past decades, few members of the public</w:t>
      </w:r>
      <w:r>
        <w:rPr>
          <w:rFonts w:ascii="Times New Roman" w:eastAsia="Times New Roman" w:hAnsi="Times New Roman" w:cs="Times New Roman"/>
          <w:sz w:val="16"/>
          <w:szCs w:val="16"/>
        </w:rPr>
        <w:t xml:space="preserve"> have </w:t>
      </w:r>
      <w:r>
        <w:rPr>
          <w:rFonts w:ascii="Times New Roman" w:eastAsia="Times New Roman" w:hAnsi="Times New Roman" w:cs="Times New Roman"/>
          <w:u w:val="single"/>
        </w:rPr>
        <w:t>had opportunities to gain firsthand knowledge and interest in unions</w:t>
      </w:r>
      <w:r>
        <w:rPr>
          <w:rFonts w:ascii="Times New Roman" w:eastAsia="Times New Roman" w:hAnsi="Times New Roman" w:cs="Times New Roman"/>
          <w:sz w:val="16"/>
          <w:szCs w:val="16"/>
        </w:rPr>
        <w:t xml:space="preserve">. Moreover,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appear to </w:t>
      </w:r>
      <w:r>
        <w:rPr>
          <w:rFonts w:ascii="Times New Roman" w:eastAsia="Times New Roman" w:hAnsi="Times New Roman" w:cs="Times New Roman"/>
          <w:highlight w:val="cyan"/>
          <w:u w:val="single"/>
        </w:rPr>
        <w:t>foster greater interest in further</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feeding on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one another</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If unions are to regain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any</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economic</w:t>
      </w:r>
      <w:r>
        <w:rPr>
          <w:rFonts w:ascii="Times New Roman" w:eastAsia="Times New Roman" w:hAnsi="Times New Roman" w:cs="Times New Roman"/>
          <w:u w:val="single"/>
        </w:rPr>
        <w:t xml:space="preserve"> or political </w:t>
      </w:r>
      <w:r>
        <w:rPr>
          <w:rFonts w:ascii="Times New Roman" w:eastAsia="Times New Roman" w:hAnsi="Times New Roman" w:cs="Times New Roman"/>
          <w:highlight w:val="cyan"/>
          <w:u w:val="single"/>
        </w:rPr>
        <w:t>clout</w:t>
      </w:r>
      <w:r>
        <w:rPr>
          <w:rFonts w:ascii="Times New Roman" w:eastAsia="Times New Roman" w:hAnsi="Times New Roman" w:cs="Times New Roman"/>
          <w:u w:val="single"/>
        </w:rPr>
        <w:t xml:space="preserve"> in the coming years, our study suggests</w:t>
      </w:r>
      <w:r>
        <w:rPr>
          <w:rFonts w:ascii="Times New Roman" w:eastAsia="Times New Roman" w:hAnsi="Times New Roman" w:cs="Times New Roman"/>
          <w:sz w:val="16"/>
          <w:szCs w:val="16"/>
        </w:rPr>
        <w:t xml:space="preserve"> that </w:t>
      </w:r>
      <w:r>
        <w:rPr>
          <w:rFonts w:ascii="Times New Roman" w:eastAsia="Times New Roman" w:hAnsi="Times New Roman" w:cs="Times New Roman"/>
          <w:highlight w:val="cyan"/>
          <w:u w:val="single"/>
        </w:rPr>
        <w:t xml:space="preserve">the strike </w:t>
      </w:r>
      <w:r>
        <w:rPr>
          <w:rFonts w:ascii="Times New Roman" w:eastAsia="Times New Roman" w:hAnsi="Times New Roman" w:cs="Times New Roman"/>
          <w:b/>
          <w:highlight w:val="cyan"/>
          <w:u w:val="single"/>
        </w:rPr>
        <w:t>must</w:t>
      </w:r>
      <w:r>
        <w:rPr>
          <w:rFonts w:ascii="Times New Roman" w:eastAsia="Times New Roman" w:hAnsi="Times New Roman" w:cs="Times New Roman"/>
          <w:highlight w:val="cyan"/>
          <w:u w:val="single"/>
        </w:rPr>
        <w:t xml:space="preserve"> be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central strategy</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of the labor movement</w:t>
      </w:r>
      <w:r>
        <w:rPr>
          <w:rFonts w:ascii="Times New Roman" w:eastAsia="Times New Roman" w:hAnsi="Times New Roman" w:cs="Times New Roman"/>
          <w:sz w:val="16"/>
          <w:szCs w:val="16"/>
        </w:rPr>
        <w:t>.</w:t>
      </w:r>
    </w:p>
    <w:p w14:paraId="1A7E83B7" w14:textId="77777777" w:rsidR="007D2D74" w:rsidRPr="007D2D74" w:rsidRDefault="007D2D74" w:rsidP="007D2D74"/>
    <w:p w14:paraId="2CD121B1" w14:textId="42E56600" w:rsidR="00FE6149" w:rsidRPr="00FE6149" w:rsidRDefault="00FE6149" w:rsidP="00FE6149">
      <w:pPr>
        <w:pStyle w:val="Heading1"/>
      </w:pPr>
      <w:r>
        <w:lastRenderedPageBreak/>
        <w:t>ROB</w:t>
      </w:r>
    </w:p>
    <w:p w14:paraId="6DDBE93D" w14:textId="7586E2AB" w:rsidR="00FE6149" w:rsidRDefault="00FE6149" w:rsidP="00FE6149"/>
    <w:p w14:paraId="5C1818D6" w14:textId="4E6FA42A" w:rsidR="00FE6149" w:rsidRDefault="00FE6149" w:rsidP="004E498F">
      <w:pPr>
        <w:pStyle w:val="Heading4"/>
      </w:pPr>
      <w:r>
        <w:t>The role of the ballot is to evaluate the consequences of the affirmative’s policy proposal.</w:t>
      </w:r>
    </w:p>
    <w:p w14:paraId="237DBAF6" w14:textId="77777777" w:rsidR="00FE6149" w:rsidRDefault="00FE6149" w:rsidP="00FE6149">
      <w:pPr>
        <w:spacing w:before="240" w:after="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Scenario analysis builds </w:t>
      </w:r>
      <w:r>
        <w:rPr>
          <w:rFonts w:ascii="Times New Roman" w:eastAsia="Times New Roman" w:hAnsi="Times New Roman" w:cs="Times New Roman"/>
          <w:b/>
          <w:color w:val="000000"/>
          <w:sz w:val="26"/>
          <w:szCs w:val="26"/>
          <w:u w:val="single"/>
        </w:rPr>
        <w:t>portable skills</w:t>
      </w:r>
      <w:r>
        <w:rPr>
          <w:rFonts w:ascii="Times New Roman" w:eastAsia="Times New Roman" w:hAnsi="Times New Roman" w:cs="Times New Roman"/>
          <w:b/>
          <w:color w:val="000000"/>
          <w:sz w:val="26"/>
          <w:szCs w:val="26"/>
        </w:rPr>
        <w:t xml:space="preserve"> of </w:t>
      </w:r>
      <w:r>
        <w:rPr>
          <w:rFonts w:ascii="Times New Roman" w:eastAsia="Times New Roman" w:hAnsi="Times New Roman" w:cs="Times New Roman"/>
          <w:b/>
          <w:color w:val="000000"/>
          <w:sz w:val="26"/>
          <w:szCs w:val="26"/>
          <w:u w:val="single"/>
        </w:rPr>
        <w:t>critical thinking</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b/>
          <w:color w:val="000000"/>
          <w:sz w:val="26"/>
          <w:szCs w:val="26"/>
          <w:u w:val="single"/>
        </w:rPr>
        <w:t>creativity</w:t>
      </w:r>
      <w:r>
        <w:rPr>
          <w:rFonts w:ascii="Times New Roman" w:eastAsia="Times New Roman" w:hAnsi="Times New Roman" w:cs="Times New Roman"/>
          <w:b/>
          <w:color w:val="000000"/>
          <w:sz w:val="26"/>
          <w:szCs w:val="26"/>
        </w:rPr>
        <w:t xml:space="preserve">, and </w:t>
      </w:r>
      <w:r>
        <w:rPr>
          <w:rFonts w:ascii="Times New Roman" w:eastAsia="Times New Roman" w:hAnsi="Times New Roman" w:cs="Times New Roman"/>
          <w:b/>
          <w:color w:val="000000"/>
          <w:sz w:val="26"/>
          <w:szCs w:val="26"/>
          <w:u w:val="single"/>
        </w:rPr>
        <w:t>planning</w:t>
      </w:r>
      <w:r>
        <w:rPr>
          <w:rFonts w:ascii="Times New Roman" w:eastAsia="Times New Roman" w:hAnsi="Times New Roman" w:cs="Times New Roman"/>
          <w:b/>
          <w:color w:val="000000"/>
          <w:sz w:val="26"/>
          <w:szCs w:val="26"/>
        </w:rPr>
        <w:t>.</w:t>
      </w:r>
    </w:p>
    <w:p w14:paraId="297A3474" w14:textId="77777777" w:rsidR="00FE6149" w:rsidRDefault="00FE6149" w:rsidP="00FE6149">
      <w:pPr>
        <w:rPr>
          <w:rFonts w:ascii="Times New Roman" w:eastAsia="Times New Roman" w:hAnsi="Times New Roman" w:cs="Times New Roman"/>
        </w:rPr>
      </w:pPr>
      <w:proofErr w:type="spellStart"/>
      <w:r>
        <w:rPr>
          <w:rFonts w:ascii="Times New Roman" w:eastAsia="Times New Roman" w:hAnsi="Times New Roman" w:cs="Times New Roman"/>
          <w:b/>
          <w:color w:val="000000"/>
          <w:sz w:val="26"/>
          <w:szCs w:val="26"/>
        </w:rPr>
        <w:t>Barma</w:t>
      </w:r>
      <w:proofErr w:type="spellEnd"/>
      <w:r>
        <w:rPr>
          <w:rFonts w:ascii="Times New Roman" w:eastAsia="Times New Roman" w:hAnsi="Times New Roman" w:cs="Times New Roman"/>
          <w:b/>
          <w:color w:val="000000"/>
          <w:sz w:val="26"/>
          <w:szCs w:val="26"/>
        </w:rPr>
        <w:t xml:space="preserve"> et al. ’16</w:t>
      </w:r>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Barma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Naazneen</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Naazneen</w:t>
      </w:r>
      <w:proofErr w:type="spellEnd"/>
      <w:r>
        <w:rPr>
          <w:rFonts w:ascii="Times New Roman" w:eastAsia="Times New Roman" w:hAnsi="Times New Roman" w:cs="Times New Roman"/>
          <w:b/>
          <w:color w:val="000000"/>
        </w:rPr>
        <w:t xml:space="preserve"> H. </w:t>
      </w:r>
      <w:proofErr w:type="spellStart"/>
      <w:r>
        <w:rPr>
          <w:rFonts w:ascii="Times New Roman" w:eastAsia="Times New Roman" w:hAnsi="Times New Roman" w:cs="Times New Roman"/>
          <w:b/>
          <w:color w:val="000000"/>
        </w:rPr>
        <w:t>Barma</w:t>
      </w:r>
      <w:proofErr w:type="spellEnd"/>
      <w:r>
        <w:rPr>
          <w:rFonts w:ascii="Times New Roman" w:eastAsia="Times New Roman" w:hAnsi="Times New Roman" w:cs="Times New Roman"/>
          <w:b/>
          <w:color w:val="000000"/>
        </w:rPr>
        <w:t xml:space="preserve"> is Associate Professor of National Security Affairs at the Naval Postgraduate School), Durbin, Brent (Brent Durbin is Associate Professor of Government at Smith College), Lorber, Eric (Eric Lorber is an adjunct Fellow at the Center for a New American Security), and </w:t>
      </w:r>
      <w:proofErr w:type="spellStart"/>
      <w:r>
        <w:rPr>
          <w:rFonts w:ascii="Times New Roman" w:eastAsia="Times New Roman" w:hAnsi="Times New Roman" w:cs="Times New Roman"/>
          <w:b/>
          <w:color w:val="000000"/>
        </w:rPr>
        <w:t>Whitlark</w:t>
      </w:r>
      <w:proofErr w:type="spellEnd"/>
      <w:r>
        <w:rPr>
          <w:rFonts w:ascii="Times New Roman" w:eastAsia="Times New Roman" w:hAnsi="Times New Roman" w:cs="Times New Roman"/>
          <w:b/>
          <w:color w:val="000000"/>
        </w:rPr>
        <w:t xml:space="preserve">, Rachel (Rachel </w:t>
      </w:r>
      <w:proofErr w:type="spellStart"/>
      <w:r>
        <w:rPr>
          <w:rFonts w:ascii="Times New Roman" w:eastAsia="Times New Roman" w:hAnsi="Times New Roman" w:cs="Times New Roman"/>
          <w:b/>
          <w:color w:val="000000"/>
        </w:rPr>
        <w:t>Whitlark</w:t>
      </w:r>
      <w:proofErr w:type="spellEnd"/>
      <w:r>
        <w:rPr>
          <w:rFonts w:ascii="Times New Roman" w:eastAsia="Times New Roman" w:hAnsi="Times New Roman" w:cs="Times New Roman"/>
          <w:b/>
          <w:color w:val="000000"/>
        </w:rPr>
        <w:t xml:space="preserve"> is an Assistant Professor of International Affairs at the Georgia Institute of Technology). “’Imagine a World in Which’: Using Scenarios in Political Science.” </w:t>
      </w:r>
      <w:r>
        <w:rPr>
          <w:rFonts w:ascii="Times New Roman" w:eastAsia="Times New Roman" w:hAnsi="Times New Roman" w:cs="Times New Roman"/>
          <w:b/>
          <w:i/>
          <w:color w:val="000000"/>
        </w:rPr>
        <w:t>International Studies Perspectives</w:t>
      </w:r>
      <w:r>
        <w:rPr>
          <w:rFonts w:ascii="Times New Roman" w:eastAsia="Times New Roman" w:hAnsi="Times New Roman" w:cs="Times New Roman"/>
          <w:b/>
          <w:color w:val="000000"/>
        </w:rPr>
        <w:t>, Volume 17, Number 2, pgs. 1-19, https://calhoun.nps.edu/bitstream/handle/10945/48304/Barma_using_scenarios_in_political_science_isp_2015.pdf.]</w:t>
      </w:r>
    </w:p>
    <w:p w14:paraId="503B0BC0" w14:textId="77777777" w:rsidR="00FE6149" w:rsidRDefault="00FE6149" w:rsidP="00FE6149">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What Are Scenarios and Why Use Them in Political Science? </w:t>
      </w:r>
      <w:r>
        <w:rPr>
          <w:rFonts w:ascii="Times New Roman" w:eastAsia="Times New Roman" w:hAnsi="Times New Roman" w:cs="Times New Roman"/>
          <w:color w:val="000000"/>
          <w:highlight w:val="green"/>
          <w:u w:val="single"/>
        </w:rPr>
        <w:t>Scenario analysis</w:t>
      </w:r>
      <w:r>
        <w:rPr>
          <w:rFonts w:ascii="Times New Roman" w:eastAsia="Times New Roman" w:hAnsi="Times New Roman" w:cs="Times New Roman"/>
          <w:color w:val="000000"/>
          <w:sz w:val="16"/>
          <w:szCs w:val="16"/>
        </w:rPr>
        <w:t xml:space="preserve"> is </w:t>
      </w:r>
      <w:proofErr w:type="gramStart"/>
      <w:r>
        <w:rPr>
          <w:rFonts w:ascii="Times New Roman" w:eastAsia="Times New Roman" w:hAnsi="Times New Roman" w:cs="Times New Roman"/>
          <w:color w:val="000000"/>
          <w:sz w:val="16"/>
          <w:szCs w:val="16"/>
        </w:rPr>
        <w:t>perceived most commonly</w:t>
      </w:r>
      <w:proofErr w:type="gramEnd"/>
      <w:r>
        <w:rPr>
          <w:rFonts w:ascii="Times New Roman" w:eastAsia="Times New Roman" w:hAnsi="Times New Roman" w:cs="Times New Roman"/>
          <w:color w:val="000000"/>
          <w:sz w:val="16"/>
          <w:szCs w:val="16"/>
        </w:rPr>
        <w:t xml:space="preserve"> as a technique for examining the robustness of strategy. It </w:t>
      </w:r>
      <w:r>
        <w:rPr>
          <w:rFonts w:ascii="Times New Roman" w:eastAsia="Times New Roman" w:hAnsi="Times New Roman" w:cs="Times New Roman"/>
          <w:color w:val="000000"/>
          <w:highlight w:val="green"/>
          <w:u w:val="single"/>
        </w:rPr>
        <w:t>can immerse decision makers in</w:t>
      </w:r>
      <w:r>
        <w:rPr>
          <w:rFonts w:ascii="Times New Roman" w:eastAsia="Times New Roman" w:hAnsi="Times New Roman" w:cs="Times New Roman"/>
          <w:color w:val="000000"/>
          <w:u w:val="single"/>
        </w:rPr>
        <w:t xml:space="preserve"> future </w:t>
      </w:r>
      <w:r>
        <w:rPr>
          <w:rFonts w:ascii="Times New Roman" w:eastAsia="Times New Roman" w:hAnsi="Times New Roman" w:cs="Times New Roman"/>
          <w:color w:val="000000"/>
          <w:highlight w:val="green"/>
          <w:u w:val="single"/>
        </w:rPr>
        <w:t>states that go beyond convention</w:t>
      </w:r>
      <w:r>
        <w:rPr>
          <w:rFonts w:ascii="Times New Roman" w:eastAsia="Times New Roman" w:hAnsi="Times New Roman" w:cs="Times New Roman"/>
          <w:color w:val="000000"/>
          <w:u w:val="single"/>
        </w:rPr>
        <w:t>al extrapolations of current trends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preparing them to take advantage of unexpected opportunities and to protect themselves from adverse exogenous shocks</w:t>
      </w:r>
      <w:r>
        <w:rPr>
          <w:rFonts w:ascii="Times New Roman" w:eastAsia="Times New Roman" w:hAnsi="Times New Roman" w:cs="Times New Roman"/>
          <w:color w:val="000000"/>
          <w:sz w:val="16"/>
          <w:szCs w:val="16"/>
        </w:rPr>
        <w:t xml:space="preserve">. The global petroleum company Shell, a pioneer of the technique, characterizes scenario analysis as the art of considering “what if” questions about possible future worlds. </w:t>
      </w:r>
      <w:r>
        <w:rPr>
          <w:rFonts w:ascii="Times New Roman" w:eastAsia="Times New Roman" w:hAnsi="Times New Roman" w:cs="Times New Roman"/>
          <w:color w:val="000000"/>
          <w:u w:val="single"/>
        </w:rPr>
        <w:t>Scenario analysis is thus typically seen as serving the purposes of corporate planning or as a policy tool</w:t>
      </w:r>
      <w:r>
        <w:rPr>
          <w:rFonts w:ascii="Times New Roman" w:eastAsia="Times New Roman" w:hAnsi="Times New Roman" w:cs="Times New Roman"/>
          <w:color w:val="000000"/>
          <w:sz w:val="16"/>
          <w:szCs w:val="16"/>
        </w:rPr>
        <w:t xml:space="preserve"> to be used in combination with simulations of decision making. </w:t>
      </w:r>
      <w:r>
        <w:rPr>
          <w:rFonts w:ascii="Times New Roman" w:eastAsia="Times New Roman" w:hAnsi="Times New Roman" w:cs="Times New Roman"/>
          <w:color w:val="000000"/>
          <w:u w:val="single"/>
        </w:rPr>
        <w:t>Yet scenario analysis is not inherently limited to these uses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This section</w:t>
      </w:r>
      <w:r>
        <w:rPr>
          <w:rFonts w:ascii="Times New Roman" w:eastAsia="Times New Roman" w:hAnsi="Times New Roman" w:cs="Times New Roman"/>
          <w:color w:val="000000"/>
          <w:sz w:val="16"/>
          <w:szCs w:val="16"/>
        </w:rPr>
        <w:t xml:space="preserve"> provides a brief overview of the practice of scenario analysis and the motivations underpinning its uses. It then </w:t>
      </w:r>
      <w:r>
        <w:rPr>
          <w:rFonts w:ascii="Times New Roman" w:eastAsia="Times New Roman" w:hAnsi="Times New Roman" w:cs="Times New Roman"/>
          <w:color w:val="000000"/>
          <w:u w:val="single"/>
        </w:rPr>
        <w:t>makes a case for the utility of the technique for political science scholarship</w:t>
      </w:r>
      <w:r>
        <w:rPr>
          <w:rFonts w:ascii="Times New Roman" w:eastAsia="Times New Roman" w:hAnsi="Times New Roman" w:cs="Times New Roman"/>
          <w:color w:val="000000"/>
          <w:sz w:val="16"/>
          <w:szCs w:val="16"/>
        </w:rPr>
        <w:t xml:space="preserve"> and describes how the scenarios deployed at NEFPC were created. The Art of Scenario Analysis </w:t>
      </w:r>
      <w:r>
        <w:rPr>
          <w:rFonts w:ascii="Times New Roman" w:eastAsia="Times New Roman" w:hAnsi="Times New Roman" w:cs="Times New Roman"/>
          <w:color w:val="000000"/>
          <w:u w:val="single"/>
        </w:rPr>
        <w:t>We characterize scenario analysis as the art of juxtaposing current trends in unexpected combinations in order to articulate surprising and yet plausible futures</w:t>
      </w:r>
      <w:r>
        <w:rPr>
          <w:rFonts w:ascii="Times New Roman" w:eastAsia="Times New Roman" w:hAnsi="Times New Roman" w:cs="Times New Roman"/>
          <w:color w:val="000000"/>
          <w:sz w:val="16"/>
          <w:szCs w:val="16"/>
        </w:rPr>
        <w:t xml:space="preserve">, often </w:t>
      </w:r>
      <w:r>
        <w:rPr>
          <w:rFonts w:ascii="Times New Roman" w:eastAsia="Times New Roman" w:hAnsi="Times New Roman" w:cs="Times New Roman"/>
          <w:color w:val="000000"/>
          <w:u w:val="single"/>
        </w:rPr>
        <w:t>referred to as “alternative worlds.”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Scenarios</w:t>
      </w:r>
      <w:r>
        <w:rPr>
          <w:rFonts w:ascii="Times New Roman" w:eastAsia="Times New Roman" w:hAnsi="Times New Roman" w:cs="Times New Roman"/>
          <w:color w:val="000000"/>
          <w:u w:val="single"/>
        </w:rPr>
        <w:t xml:space="preserve"> are</w:t>
      </w:r>
      <w:r>
        <w:rPr>
          <w:rFonts w:ascii="Times New Roman" w:eastAsia="Times New Roman" w:hAnsi="Times New Roman" w:cs="Times New Roman"/>
          <w:color w:val="000000"/>
          <w:sz w:val="16"/>
          <w:szCs w:val="16"/>
        </w:rPr>
        <w:t xml:space="preserve"> thus </w:t>
      </w:r>
      <w:r>
        <w:rPr>
          <w:rFonts w:ascii="Times New Roman" w:eastAsia="Times New Roman" w:hAnsi="Times New Roman" w:cs="Times New Roman"/>
          <w:color w:val="000000"/>
          <w:u w:val="single"/>
        </w:rPr>
        <w:t>explicitly not forecasts or projections based on linear extrapolations of contemporary patterns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and they are not hypothesis-based expert predictions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Nor should they be equated with simulations, which are</w:t>
      </w:r>
      <w:r>
        <w:rPr>
          <w:rFonts w:ascii="Times New Roman" w:eastAsia="Times New Roman" w:hAnsi="Times New Roman" w:cs="Times New Roman"/>
          <w:color w:val="000000"/>
          <w:sz w:val="16"/>
          <w:szCs w:val="16"/>
        </w:rPr>
        <w:t xml:space="preserve"> best characterized as </w:t>
      </w:r>
      <w:r>
        <w:rPr>
          <w:rFonts w:ascii="Times New Roman" w:eastAsia="Times New Roman" w:hAnsi="Times New Roman" w:cs="Times New Roman"/>
          <w:color w:val="000000"/>
          <w:u w:val="single"/>
        </w:rPr>
        <w:t>functional representations of real institutions or decision-making processes</w:t>
      </w:r>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Asal</w:t>
      </w:r>
      <w:proofErr w:type="spellEnd"/>
      <w:r>
        <w:rPr>
          <w:rFonts w:ascii="Times New Roman" w:eastAsia="Times New Roman" w:hAnsi="Times New Roman" w:cs="Times New Roman"/>
          <w:color w:val="000000"/>
          <w:sz w:val="16"/>
          <w:szCs w:val="16"/>
        </w:rPr>
        <w:t xml:space="preserve"> 2005). </w:t>
      </w:r>
      <w:r>
        <w:rPr>
          <w:rFonts w:ascii="Times New Roman" w:eastAsia="Times New Roman" w:hAnsi="Times New Roman" w:cs="Times New Roman"/>
          <w:color w:val="000000"/>
          <w:u w:val="single"/>
        </w:rPr>
        <w:t xml:space="preserve">Instead, they </w:t>
      </w:r>
      <w:r>
        <w:rPr>
          <w:rFonts w:ascii="Times New Roman" w:eastAsia="Times New Roman" w:hAnsi="Times New Roman" w:cs="Times New Roman"/>
          <w:color w:val="000000"/>
          <w:highlight w:val="green"/>
          <w:u w:val="single"/>
        </w:rPr>
        <w:t>are depictions of possible future states</w:t>
      </w:r>
      <w:r>
        <w:rPr>
          <w:rFonts w:ascii="Times New Roman" w:eastAsia="Times New Roman" w:hAnsi="Times New Roman" w:cs="Times New Roman"/>
          <w:color w:val="000000"/>
          <w:u w:val="single"/>
        </w:rPr>
        <w:t xml:space="preserve"> of the world</w:t>
      </w:r>
      <w:r>
        <w:rPr>
          <w:rFonts w:ascii="Times New Roman" w:eastAsia="Times New Roman" w:hAnsi="Times New Roman" w:cs="Times New Roman"/>
          <w:color w:val="000000"/>
          <w:sz w:val="16"/>
          <w:szCs w:val="16"/>
        </w:rPr>
        <w:t xml:space="preserve">, offered </w:t>
      </w:r>
      <w:r>
        <w:rPr>
          <w:rFonts w:ascii="Times New Roman" w:eastAsia="Times New Roman" w:hAnsi="Times New Roman" w:cs="Times New Roman"/>
          <w:color w:val="000000"/>
          <w:u w:val="single"/>
        </w:rPr>
        <w:t xml:space="preserve">together </w:t>
      </w:r>
      <w:r>
        <w:rPr>
          <w:rFonts w:ascii="Times New Roman" w:eastAsia="Times New Roman" w:hAnsi="Times New Roman" w:cs="Times New Roman"/>
          <w:color w:val="000000"/>
          <w:highlight w:val="green"/>
          <w:u w:val="single"/>
        </w:rPr>
        <w:t>with a narrative</w:t>
      </w:r>
      <w:r>
        <w:rPr>
          <w:rFonts w:ascii="Times New Roman" w:eastAsia="Times New Roman" w:hAnsi="Times New Roman" w:cs="Times New Roman"/>
          <w:color w:val="000000"/>
          <w:u w:val="single"/>
        </w:rPr>
        <w:t xml:space="preserve"> of the driving causal forces</w:t>
      </w:r>
      <w:r>
        <w:rPr>
          <w:rFonts w:ascii="Times New Roman" w:eastAsia="Times New Roman" w:hAnsi="Times New Roman" w:cs="Times New Roman"/>
          <w:color w:val="000000"/>
          <w:sz w:val="16"/>
          <w:szCs w:val="16"/>
        </w:rPr>
        <w:t xml:space="preserve"> and potential exogenous shocks </w:t>
      </w:r>
      <w:r>
        <w:rPr>
          <w:rFonts w:ascii="Times New Roman" w:eastAsia="Times New Roman" w:hAnsi="Times New Roman" w:cs="Times New Roman"/>
          <w:color w:val="000000"/>
          <w:highlight w:val="green"/>
          <w:u w:val="single"/>
        </w:rPr>
        <w:t>that could lead to those futures</w:t>
      </w:r>
      <w:r>
        <w:rPr>
          <w:rFonts w:ascii="Times New Roman" w:eastAsia="Times New Roman" w:hAnsi="Times New Roman" w:cs="Times New Roman"/>
          <w:color w:val="000000"/>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Pr>
          <w:rFonts w:ascii="Times New Roman" w:eastAsia="Times New Roman" w:hAnsi="Times New Roman" w:cs="Times New Roman"/>
          <w:color w:val="000000"/>
          <w:sz w:val="16"/>
          <w:szCs w:val="16"/>
        </w:rPr>
        <w:t>Raskin</w:t>
      </w:r>
      <w:proofErr w:type="spellEnd"/>
      <w:r>
        <w:rPr>
          <w:rFonts w:ascii="Times New Roman" w:eastAsia="Times New Roman" w:hAnsi="Times New Roman" w:cs="Times New Roman"/>
          <w:color w:val="000000"/>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Pr>
          <w:rFonts w:ascii="Times New Roman" w:eastAsia="Times New Roman" w:hAnsi="Times New Roman" w:cs="Times New Roman"/>
          <w:color w:val="000000"/>
          <w:sz w:val="16"/>
          <w:szCs w:val="16"/>
        </w:rPr>
        <w:t>Wack</w:t>
      </w:r>
      <w:proofErr w:type="spellEnd"/>
      <w:r>
        <w:rPr>
          <w:rFonts w:ascii="Times New Roman" w:eastAsia="Times New Roman" w:hAnsi="Times New Roman" w:cs="Times New Roman"/>
          <w:color w:val="000000"/>
          <w:sz w:val="16"/>
          <w:szCs w:val="16"/>
        </w:rPr>
        <w:t xml:space="preserve"> 1985; Schwartz 1991). </w:t>
      </w:r>
      <w:proofErr w:type="gramStart"/>
      <w:r>
        <w:rPr>
          <w:rFonts w:ascii="Times New Roman" w:eastAsia="Times New Roman" w:hAnsi="Times New Roman" w:cs="Times New Roman"/>
          <w:color w:val="000000"/>
          <w:sz w:val="16"/>
          <w:szCs w:val="16"/>
        </w:rPr>
        <w:t>In particular, it</w:t>
      </w:r>
      <w:proofErr w:type="gramEnd"/>
      <w:r>
        <w:rPr>
          <w:rFonts w:ascii="Times New Roman" w:eastAsia="Times New Roman" w:hAnsi="Times New Roman" w:cs="Times New Roman"/>
          <w:color w:val="000000"/>
          <w:sz w:val="16"/>
          <w:szCs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Pr>
          <w:rFonts w:ascii="Times New Roman" w:eastAsia="Times New Roman" w:hAnsi="Times New Roman" w:cs="Times New Roman"/>
          <w:color w:val="000000"/>
          <w:sz w:val="16"/>
          <w:szCs w:val="16"/>
        </w:rPr>
        <w:t>Kupers</w:t>
      </w:r>
      <w:proofErr w:type="spellEnd"/>
      <w:r>
        <w:rPr>
          <w:rFonts w:ascii="Times New Roman" w:eastAsia="Times New Roman" w:hAnsi="Times New Roman" w:cs="Times New Roman"/>
          <w:color w:val="000000"/>
          <w:sz w:val="16"/>
          <w:szCs w:val="16"/>
        </w:rPr>
        <w:t xml:space="preserve"> 2013, 4). Using scenario thinking, Shell anticipated the possibility of two Arab-induced oil shocks in the 1970s and hence was able to position itself for major disruptions in the global petroleum sector. Building on its corporate </w:t>
      </w:r>
      <w:r>
        <w:rPr>
          <w:rFonts w:ascii="Times New Roman" w:eastAsia="Times New Roman" w:hAnsi="Times New Roman" w:cs="Times New Roman"/>
          <w:color w:val="000000"/>
          <w:sz w:val="16"/>
          <w:szCs w:val="16"/>
        </w:rPr>
        <w:lastRenderedPageBreak/>
        <w:t>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Pr>
          <w:rFonts w:ascii="Times New Roman" w:eastAsia="Times New Roman" w:hAnsi="Times New Roman" w:cs="Times New Roman"/>
          <w:color w:val="000000"/>
          <w:sz w:val="16"/>
          <w:szCs w:val="16"/>
        </w:rPr>
        <w:t>Fuerth</w:t>
      </w:r>
      <w:proofErr w:type="spellEnd"/>
      <w:r>
        <w:rPr>
          <w:rFonts w:ascii="Times New Roman" w:eastAsia="Times New Roman" w:hAnsi="Times New Roman" w:cs="Times New Roman"/>
          <w:color w:val="000000"/>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Pr>
          <w:rFonts w:ascii="Times New Roman" w:eastAsia="Times New Roman" w:hAnsi="Times New Roman" w:cs="Times New Roman"/>
          <w:color w:val="000000"/>
          <w:sz w:val="16"/>
          <w:szCs w:val="16"/>
        </w:rPr>
        <w:t>on the basis of</w:t>
      </w:r>
      <w:proofErr w:type="gramEnd"/>
      <w:r>
        <w:rPr>
          <w:rFonts w:ascii="Times New Roman" w:eastAsia="Times New Roman" w:hAnsi="Times New Roman" w:cs="Times New Roman"/>
          <w:color w:val="000000"/>
          <w:sz w:val="16"/>
          <w:szCs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Pr>
          <w:rFonts w:ascii="Times New Roman" w:eastAsia="Times New Roman" w:hAnsi="Times New Roman" w:cs="Times New Roman"/>
          <w:color w:val="000000"/>
          <w:sz w:val="16"/>
          <w:szCs w:val="16"/>
        </w:rPr>
        <w:t>EuroFutures</w:t>
      </w:r>
      <w:proofErr w:type="spellEnd"/>
      <w:r>
        <w:rPr>
          <w:rFonts w:ascii="Times New Roman" w:eastAsia="Times New Roman" w:hAnsi="Times New Roman" w:cs="Times New Roman"/>
          <w:color w:val="000000"/>
          <w:sz w:val="16"/>
          <w:szCs w:val="16"/>
        </w:rPr>
        <w:t xml:space="preserve"> project, which uses four scenarios to map the potential consequences of the Euro-area financial crisis (German Marshall Fund 2013). </w:t>
      </w:r>
      <w:r>
        <w:rPr>
          <w:rFonts w:ascii="Times New Roman" w:eastAsia="Times New Roman" w:hAnsi="Times New Roman" w:cs="Times New Roman"/>
          <w:color w:val="000000"/>
          <w:u w:val="single"/>
        </w:rPr>
        <w:t>Several features make scenario analysis particularly useful for policymaking</w:t>
      </w:r>
      <w:r>
        <w:rPr>
          <w:rFonts w:ascii="Times New Roman" w:eastAsia="Times New Roman" w:hAnsi="Times New Roman" w:cs="Times New Roman"/>
          <w:color w:val="000000"/>
          <w:sz w:val="16"/>
          <w:szCs w:val="16"/>
        </w:rPr>
        <w:t xml:space="preserve">.5 </w:t>
      </w:r>
      <w:r>
        <w:rPr>
          <w:rFonts w:ascii="Times New Roman" w:eastAsia="Times New Roman" w:hAnsi="Times New Roman" w:cs="Times New Roman"/>
          <w:color w:val="000000"/>
          <w:u w:val="single"/>
        </w:rPr>
        <w:t xml:space="preserve">Long-term global trends across </w:t>
      </w:r>
      <w:proofErr w:type="gramStart"/>
      <w:r>
        <w:rPr>
          <w:rFonts w:ascii="Times New Roman" w:eastAsia="Times New Roman" w:hAnsi="Times New Roman" w:cs="Times New Roman"/>
          <w:color w:val="000000"/>
          <w:u w:val="single"/>
        </w:rPr>
        <w:t>a number of</w:t>
      </w:r>
      <w:proofErr w:type="gramEnd"/>
      <w:r>
        <w:rPr>
          <w:rFonts w:ascii="Times New Roman" w:eastAsia="Times New Roman" w:hAnsi="Times New Roman" w:cs="Times New Roman"/>
          <w:color w:val="000000"/>
          <w:u w:val="single"/>
        </w:rPr>
        <w:t xml:space="preserve"> different realms</w:t>
      </w:r>
      <w:r>
        <w:rPr>
          <w:rFonts w:ascii="Times New Roman" w:eastAsia="Times New Roman" w:hAnsi="Times New Roman" w:cs="Times New Roman"/>
          <w:color w:val="000000"/>
          <w:sz w:val="16"/>
          <w:szCs w:val="16"/>
        </w:rPr>
        <w:t>—social, technological, environmental, economic, and political—</w:t>
      </w:r>
      <w:r>
        <w:rPr>
          <w:rFonts w:ascii="Times New Roman" w:eastAsia="Times New Roman" w:hAnsi="Times New Roman" w:cs="Times New Roman"/>
          <w:color w:val="000000"/>
          <w:u w:val="single"/>
        </w:rPr>
        <w:t>combine in often-unexpected ways to produce unforeseen challenges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Yet </w:t>
      </w:r>
      <w:r>
        <w:rPr>
          <w:rFonts w:ascii="Times New Roman" w:eastAsia="Times New Roman" w:hAnsi="Times New Roman" w:cs="Times New Roman"/>
          <w:color w:val="000000"/>
          <w:highlight w:val="green"/>
          <w:u w:val="single"/>
        </w:rPr>
        <w:t>the ability</w:t>
      </w:r>
      <w:r>
        <w:rPr>
          <w:rFonts w:ascii="Times New Roman" w:eastAsia="Times New Roman" w:hAnsi="Times New Roman" w:cs="Times New Roman"/>
          <w:color w:val="000000"/>
          <w:u w:val="single"/>
        </w:rPr>
        <w:t xml:space="preserve"> of decision makers </w:t>
      </w:r>
      <w:r>
        <w:rPr>
          <w:rFonts w:ascii="Times New Roman" w:eastAsia="Times New Roman" w:hAnsi="Times New Roman" w:cs="Times New Roman"/>
          <w:color w:val="000000"/>
          <w:highlight w:val="green"/>
          <w:u w:val="single"/>
        </w:rPr>
        <w:t>to imagine</w:t>
      </w:r>
      <w:r>
        <w:rPr>
          <w:rFonts w:ascii="Times New Roman" w:eastAsia="Times New Roman" w:hAnsi="Times New Roman" w:cs="Times New Roman"/>
          <w:color w:val="000000"/>
          <w:u w:val="single"/>
        </w:rPr>
        <w:t>, let alone prepare for, discontinuities</w:t>
      </w:r>
      <w:r>
        <w:rPr>
          <w:rFonts w:ascii="Times New Roman" w:eastAsia="Times New Roman" w:hAnsi="Times New Roman" w:cs="Times New Roman"/>
          <w:color w:val="000000"/>
          <w:sz w:val="16"/>
          <w:szCs w:val="16"/>
        </w:rPr>
        <w:t xml:space="preserve"> in the policy realm </w:t>
      </w:r>
      <w:r>
        <w:rPr>
          <w:rFonts w:ascii="Times New Roman" w:eastAsia="Times New Roman" w:hAnsi="Times New Roman" w:cs="Times New Roman"/>
          <w:color w:val="000000"/>
          <w:highlight w:val="green"/>
          <w:u w:val="single"/>
        </w:rPr>
        <w:t>is constrained by</w:t>
      </w:r>
      <w:r>
        <w:rPr>
          <w:rFonts w:ascii="Times New Roman" w:eastAsia="Times New Roman" w:hAnsi="Times New Roman" w:cs="Times New Roman"/>
          <w:color w:val="000000"/>
          <w:u w:val="single"/>
        </w:rPr>
        <w:t xml:space="preserve"> their </w:t>
      </w:r>
      <w:r>
        <w:rPr>
          <w:rFonts w:ascii="Times New Roman" w:eastAsia="Times New Roman" w:hAnsi="Times New Roman" w:cs="Times New Roman"/>
          <w:color w:val="000000"/>
          <w:highlight w:val="green"/>
          <w:u w:val="single"/>
        </w:rPr>
        <w:t>existing mental models</w:t>
      </w:r>
      <w:r>
        <w:rPr>
          <w:rFonts w:ascii="Times New Roman" w:eastAsia="Times New Roman" w:hAnsi="Times New Roman" w:cs="Times New Roman"/>
          <w:color w:val="000000"/>
          <w:u w:val="single"/>
        </w:rPr>
        <w:t xml:space="preserve"> and maps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This limitation is exacerbated by well-known cognitive bias tendencies such as groupthink and confirmation bias</w:t>
      </w:r>
      <w:r>
        <w:rPr>
          <w:rFonts w:ascii="Times New Roman" w:eastAsia="Times New Roman" w:hAnsi="Times New Roman" w:cs="Times New Roman"/>
          <w:color w:val="000000"/>
          <w:sz w:val="16"/>
          <w:szCs w:val="16"/>
        </w:rPr>
        <w:t xml:space="preserve"> (Jervis 1976; Janis 1982; </w:t>
      </w:r>
      <w:proofErr w:type="spellStart"/>
      <w:r>
        <w:rPr>
          <w:rFonts w:ascii="Times New Roman" w:eastAsia="Times New Roman" w:hAnsi="Times New Roman" w:cs="Times New Roman"/>
          <w:color w:val="000000"/>
          <w:sz w:val="16"/>
          <w:szCs w:val="16"/>
        </w:rPr>
        <w:t>Tetlock</w:t>
      </w:r>
      <w:proofErr w:type="spellEnd"/>
      <w:r>
        <w:rPr>
          <w:rFonts w:ascii="Times New Roman" w:eastAsia="Times New Roman" w:hAnsi="Times New Roman" w:cs="Times New Roman"/>
          <w:color w:val="000000"/>
          <w:sz w:val="16"/>
          <w:szCs w:val="16"/>
        </w:rPr>
        <w:t xml:space="preserve"> 2005). </w:t>
      </w:r>
      <w:r>
        <w:rPr>
          <w:rFonts w:ascii="Times New Roman" w:eastAsia="Times New Roman" w:hAnsi="Times New Roman" w:cs="Times New Roman"/>
          <w:color w:val="000000"/>
          <w:u w:val="single"/>
        </w:rPr>
        <w:t xml:space="preserve">The power of </w:t>
      </w:r>
      <w:r>
        <w:rPr>
          <w:rFonts w:ascii="Times New Roman" w:eastAsia="Times New Roman" w:hAnsi="Times New Roman" w:cs="Times New Roman"/>
          <w:color w:val="000000"/>
          <w:highlight w:val="green"/>
          <w:u w:val="single"/>
        </w:rPr>
        <w:t>scenarios</w:t>
      </w:r>
      <w:r>
        <w:rPr>
          <w:rFonts w:ascii="Times New Roman" w:eastAsia="Times New Roman" w:hAnsi="Times New Roman" w:cs="Times New Roman"/>
          <w:color w:val="000000"/>
          <w:u w:val="single"/>
        </w:rPr>
        <w:t xml:space="preserve"> lies in their ability to help individuals </w:t>
      </w:r>
      <w:r>
        <w:rPr>
          <w:rFonts w:ascii="Times New Roman" w:eastAsia="Times New Roman" w:hAnsi="Times New Roman" w:cs="Times New Roman"/>
          <w:color w:val="000000"/>
          <w:highlight w:val="green"/>
          <w:u w:val="single"/>
        </w:rPr>
        <w:t>break out of convention</w:t>
      </w:r>
      <w:r>
        <w:rPr>
          <w:rFonts w:ascii="Times New Roman" w:eastAsia="Times New Roman" w:hAnsi="Times New Roman" w:cs="Times New Roman"/>
          <w:color w:val="000000"/>
          <w:u w:val="single"/>
        </w:rPr>
        <w:t xml:space="preserve">al modes of thinking and analysis </w:t>
      </w:r>
      <w:r>
        <w:rPr>
          <w:rFonts w:ascii="Times New Roman" w:eastAsia="Times New Roman" w:hAnsi="Times New Roman" w:cs="Times New Roman"/>
          <w:color w:val="000000"/>
          <w:highlight w:val="green"/>
          <w:u w:val="single"/>
        </w:rPr>
        <w:t>by introducing unusual combinations</w:t>
      </w:r>
      <w:r>
        <w:rPr>
          <w:rFonts w:ascii="Times New Roman" w:eastAsia="Times New Roman" w:hAnsi="Times New Roman" w:cs="Times New Roman"/>
          <w:color w:val="000000"/>
          <w:u w:val="single"/>
        </w:rPr>
        <w:t xml:space="preserve"> of trends and deliberate discontinuities in narratives about the future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Imagining alternative future</w:t>
      </w:r>
      <w:r>
        <w:rPr>
          <w:rFonts w:ascii="Times New Roman" w:eastAsia="Times New Roman" w:hAnsi="Times New Roman" w:cs="Times New Roman"/>
          <w:color w:val="000000"/>
          <w:u w:val="single"/>
        </w:rPr>
        <w:t xml:space="preserve"> worlds through a structured analytical process </w:t>
      </w:r>
      <w:r>
        <w:rPr>
          <w:rFonts w:ascii="Times New Roman" w:eastAsia="Times New Roman" w:hAnsi="Times New Roman" w:cs="Times New Roman"/>
          <w:color w:val="000000"/>
          <w:highlight w:val="green"/>
          <w:u w:val="single"/>
        </w:rPr>
        <w:t>enables policymakers to</w:t>
      </w:r>
      <w:r>
        <w:rPr>
          <w:rFonts w:ascii="Times New Roman" w:eastAsia="Times New Roman" w:hAnsi="Times New Roman" w:cs="Times New Roman"/>
          <w:color w:val="000000"/>
          <w:u w:val="single"/>
        </w:rPr>
        <w:t xml:space="preserve"> envision and thereby </w:t>
      </w:r>
      <w:r>
        <w:rPr>
          <w:rFonts w:ascii="Times New Roman" w:eastAsia="Times New Roman" w:hAnsi="Times New Roman" w:cs="Times New Roman"/>
          <w:color w:val="000000"/>
          <w:highlight w:val="green"/>
          <w:u w:val="single"/>
        </w:rPr>
        <w:t>adapt to something</w:t>
      </w:r>
      <w:r>
        <w:rPr>
          <w:rFonts w:ascii="Times New Roman" w:eastAsia="Times New Roman" w:hAnsi="Times New Roman" w:cs="Times New Roman"/>
          <w:color w:val="000000"/>
          <w:u w:val="single"/>
        </w:rPr>
        <w:t xml:space="preserve"> altogether </w:t>
      </w:r>
      <w:r>
        <w:rPr>
          <w:rFonts w:ascii="Times New Roman" w:eastAsia="Times New Roman" w:hAnsi="Times New Roman" w:cs="Times New Roman"/>
          <w:color w:val="000000"/>
          <w:highlight w:val="green"/>
          <w:u w:val="single"/>
        </w:rPr>
        <w:t>different</w:t>
      </w:r>
      <w:r>
        <w:rPr>
          <w:rFonts w:ascii="Times New Roman" w:eastAsia="Times New Roman" w:hAnsi="Times New Roman" w:cs="Times New Roman"/>
          <w:color w:val="000000"/>
          <w:u w:val="single"/>
        </w:rPr>
        <w:t xml:space="preserve"> from the known present</w:t>
      </w:r>
      <w:r>
        <w:rPr>
          <w:rFonts w:ascii="Times New Roman" w:eastAsia="Times New Roman" w:hAnsi="Times New Roman" w:cs="Times New Roman"/>
          <w:color w:val="000000"/>
          <w:sz w:val="16"/>
          <w:szCs w:val="16"/>
        </w:rPr>
        <w:t>.</w:t>
      </w:r>
    </w:p>
    <w:p w14:paraId="043E94C7" w14:textId="77777777" w:rsidR="00FE6149" w:rsidRDefault="00FE6149" w:rsidP="00FE6149">
      <w:pPr>
        <w:rPr>
          <w:rFonts w:ascii="Times New Roman" w:eastAsia="Times New Roman" w:hAnsi="Times New Roman" w:cs="Times New Roman"/>
        </w:rPr>
      </w:pPr>
    </w:p>
    <w:p w14:paraId="6FDE4977" w14:textId="77777777" w:rsidR="00FE6149" w:rsidRDefault="00FE6149" w:rsidP="00FE6149">
      <w:pPr>
        <w:spacing w:before="240" w:after="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Policy debates empower students to activism. Apolitical narratives become </w:t>
      </w:r>
      <w:r>
        <w:rPr>
          <w:rFonts w:ascii="Times New Roman" w:eastAsia="Times New Roman" w:hAnsi="Times New Roman" w:cs="Times New Roman"/>
          <w:b/>
          <w:color w:val="000000"/>
          <w:sz w:val="26"/>
          <w:szCs w:val="26"/>
          <w:u w:val="single"/>
        </w:rPr>
        <w:t>coopted</w:t>
      </w:r>
      <w:r>
        <w:rPr>
          <w:rFonts w:ascii="Times New Roman" w:eastAsia="Times New Roman" w:hAnsi="Times New Roman" w:cs="Times New Roman"/>
          <w:b/>
          <w:color w:val="000000"/>
          <w:sz w:val="26"/>
          <w:szCs w:val="26"/>
        </w:rPr>
        <w:t xml:space="preserve"> by institutions.</w:t>
      </w:r>
    </w:p>
    <w:p w14:paraId="3DB55CC2" w14:textId="77777777" w:rsidR="00FE6149" w:rsidRDefault="00FE6149" w:rsidP="00FE6149">
      <w:pPr>
        <w:rPr>
          <w:rFonts w:ascii="Times New Roman" w:eastAsia="Times New Roman" w:hAnsi="Times New Roman" w:cs="Times New Roman"/>
        </w:rPr>
      </w:pPr>
      <w:proofErr w:type="spellStart"/>
      <w:r>
        <w:rPr>
          <w:rFonts w:ascii="Times New Roman" w:eastAsia="Times New Roman" w:hAnsi="Times New Roman" w:cs="Times New Roman"/>
          <w:b/>
          <w:color w:val="000000"/>
          <w:sz w:val="26"/>
          <w:szCs w:val="26"/>
        </w:rPr>
        <w:t>Coverstone</w:t>
      </w:r>
      <w:proofErr w:type="spellEnd"/>
      <w:r>
        <w:rPr>
          <w:rFonts w:ascii="Times New Roman" w:eastAsia="Times New Roman" w:hAnsi="Times New Roman" w:cs="Times New Roman"/>
          <w:b/>
          <w:color w:val="000000"/>
          <w:sz w:val="26"/>
          <w:szCs w:val="26"/>
        </w:rPr>
        <w:t xml:space="preserve"> ’05</w:t>
      </w:r>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sz w:val="21"/>
          <w:szCs w:val="21"/>
        </w:rPr>
        <w:t>Coverstone</w:t>
      </w:r>
      <w:proofErr w:type="spellEnd"/>
      <w:r>
        <w:rPr>
          <w:rFonts w:ascii="Times New Roman" w:eastAsia="Times New Roman" w:hAnsi="Times New Roman" w:cs="Times New Roman"/>
          <w:b/>
          <w:color w:val="000000"/>
          <w:sz w:val="21"/>
          <w:szCs w:val="21"/>
        </w:rPr>
        <w:t xml:space="preserve">, Alan (Alan </w:t>
      </w:r>
      <w:proofErr w:type="spellStart"/>
      <w:r>
        <w:rPr>
          <w:rFonts w:ascii="Times New Roman" w:eastAsia="Times New Roman" w:hAnsi="Times New Roman" w:cs="Times New Roman"/>
          <w:b/>
          <w:color w:val="000000"/>
          <w:sz w:val="21"/>
          <w:szCs w:val="21"/>
        </w:rPr>
        <w:t>Coverstone</w:t>
      </w:r>
      <w:proofErr w:type="spellEnd"/>
      <w:r>
        <w:rPr>
          <w:rFonts w:ascii="Times New Roman" w:eastAsia="Times New Roman" w:hAnsi="Times New Roman" w:cs="Times New Roman"/>
          <w:b/>
          <w:color w:val="000000"/>
          <w:sz w:val="21"/>
          <w:szCs w:val="21"/>
        </w:rPr>
        <w:t xml:space="preserve"> is a debate coach at Wake Forest University). “Acting on Activism: Realizing the Vision of Debate with Pro-social Impact.” Acting on Activism: Realizing the Vision of Debate with Pro-social Impact, 17 November 2005.</w:t>
      </w:r>
    </w:p>
    <w:p w14:paraId="71B44222" w14:textId="77777777" w:rsidR="00FE6149" w:rsidRDefault="00FE6149" w:rsidP="00FE6149">
      <w:pP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6"/>
          <w:szCs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Pr>
          <w:rFonts w:ascii="Times New Roman" w:eastAsia="Times New Roman" w:hAnsi="Times New Roman" w:cs="Times New Roman"/>
          <w:color w:val="000000"/>
          <w:u w:val="single"/>
        </w:rPr>
        <w:t>Control of the</w:t>
      </w:r>
      <w:r>
        <w:rPr>
          <w:rFonts w:ascii="Times New Roman" w:eastAsia="Times New Roman" w:hAnsi="Times New Roman" w:cs="Times New Roman"/>
          <w:color w:val="000000"/>
          <w:sz w:val="16"/>
          <w:szCs w:val="16"/>
        </w:rPr>
        <w:t xml:space="preserve"> US </w:t>
      </w:r>
      <w:r>
        <w:rPr>
          <w:rFonts w:ascii="Times New Roman" w:eastAsia="Times New Roman" w:hAnsi="Times New Roman" w:cs="Times New Roman"/>
          <w:color w:val="000000"/>
          <w:u w:val="single"/>
        </w:rPr>
        <w:t>government is</w:t>
      </w:r>
      <w:r>
        <w:rPr>
          <w:rFonts w:ascii="Times New Roman" w:eastAsia="Times New Roman" w:hAnsi="Times New Roman" w:cs="Times New Roman"/>
          <w:color w:val="000000"/>
          <w:sz w:val="16"/>
          <w:szCs w:val="16"/>
        </w:rPr>
        <w:t xml:space="preserve"> exactly </w:t>
      </w:r>
      <w:r>
        <w:rPr>
          <w:rFonts w:ascii="Times New Roman" w:eastAsia="Times New Roman" w:hAnsi="Times New Roman" w:cs="Times New Roman"/>
          <w:color w:val="000000"/>
          <w:u w:val="single"/>
        </w:rPr>
        <w:t>what</w:t>
      </w:r>
      <w:r>
        <w:rPr>
          <w:rFonts w:ascii="Times New Roman" w:eastAsia="Times New Roman" w:hAnsi="Times New Roman" w:cs="Times New Roman"/>
          <w:color w:val="000000"/>
          <w:sz w:val="16"/>
          <w:szCs w:val="16"/>
        </w:rPr>
        <w:t xml:space="preserve"> an </w:t>
      </w:r>
      <w:r>
        <w:rPr>
          <w:rFonts w:ascii="Times New Roman" w:eastAsia="Times New Roman" w:hAnsi="Times New Roman" w:cs="Times New Roman"/>
          <w:color w:val="000000"/>
          <w:u w:val="single"/>
        </w:rPr>
        <w:t>active, participatory citizenry is supposed to be</w:t>
      </w:r>
      <w:r>
        <w:rPr>
          <w:rFonts w:ascii="Times New Roman" w:eastAsia="Times New Roman" w:hAnsi="Times New Roman" w:cs="Times New Roman"/>
          <w:color w:val="000000"/>
          <w:sz w:val="16"/>
          <w:szCs w:val="16"/>
        </w:rPr>
        <w:t xml:space="preserve"> all </w:t>
      </w:r>
      <w:r>
        <w:rPr>
          <w:rFonts w:ascii="Times New Roman" w:eastAsia="Times New Roman" w:hAnsi="Times New Roman" w:cs="Times New Roman"/>
          <w:color w:val="000000"/>
          <w:u w:val="single"/>
        </w:rPr>
        <w:t>about</w:t>
      </w:r>
      <w:r>
        <w:rPr>
          <w:rFonts w:ascii="Times New Roman" w:eastAsia="Times New Roman" w:hAnsi="Times New Roman" w:cs="Times New Roman"/>
          <w:color w:val="000000"/>
          <w:sz w:val="16"/>
          <w:szCs w:val="16"/>
        </w:rPr>
        <w:t xml:space="preserve">. After all, if democracy means anything, it means that </w:t>
      </w:r>
      <w:r>
        <w:rPr>
          <w:rFonts w:ascii="Times New Roman" w:eastAsia="Times New Roman" w:hAnsi="Times New Roman" w:cs="Times New Roman"/>
          <w:color w:val="000000"/>
          <w:highlight w:val="green"/>
          <w:u w:val="single"/>
        </w:rPr>
        <w:t>citizens</w:t>
      </w:r>
      <w:r>
        <w:rPr>
          <w:rFonts w:ascii="Times New Roman" w:eastAsia="Times New Roman" w:hAnsi="Times New Roman" w:cs="Times New Roman"/>
          <w:color w:val="000000"/>
          <w:sz w:val="16"/>
          <w:szCs w:val="16"/>
        </w:rPr>
        <w:t xml:space="preserve"> not only have the right, </w:t>
      </w:r>
      <w:proofErr w:type="gramStart"/>
      <w:r>
        <w:rPr>
          <w:rFonts w:ascii="Times New Roman" w:eastAsia="Times New Roman" w:hAnsi="Times New Roman" w:cs="Times New Roman"/>
          <w:color w:val="000000"/>
          <w:sz w:val="16"/>
          <w:szCs w:val="16"/>
        </w:rPr>
        <w:t>they</w:t>
      </w:r>
      <w:proofErr w:type="gramEnd"/>
      <w:r>
        <w:rPr>
          <w:rFonts w:ascii="Times New Roman" w:eastAsia="Times New Roman" w:hAnsi="Times New Roman" w:cs="Times New Roman"/>
          <w:color w:val="000000"/>
          <w:sz w:val="16"/>
          <w:szCs w:val="16"/>
        </w:rPr>
        <w:t xml:space="preserve"> also </w:t>
      </w:r>
      <w:r>
        <w:rPr>
          <w:rFonts w:ascii="Times New Roman" w:eastAsia="Times New Roman" w:hAnsi="Times New Roman" w:cs="Times New Roman"/>
          <w:color w:val="000000"/>
          <w:u w:val="single"/>
        </w:rPr>
        <w:t>bear the obligation to</w:t>
      </w:r>
      <w:r>
        <w:rPr>
          <w:rFonts w:ascii="Times New Roman" w:eastAsia="Times New Roman" w:hAnsi="Times New Roman" w:cs="Times New Roman"/>
          <w:color w:val="000000"/>
          <w:highlight w:val="green"/>
          <w:u w:val="single"/>
        </w:rPr>
        <w:t xml:space="preserve"> discuss</w:t>
      </w:r>
      <w:r>
        <w:rPr>
          <w:rFonts w:ascii="Times New Roman" w:eastAsia="Times New Roman" w:hAnsi="Times New Roman" w:cs="Times New Roman"/>
          <w:color w:val="000000"/>
          <w:u w:val="single"/>
        </w:rPr>
        <w:t xml:space="preserve"> and debate </w:t>
      </w:r>
      <w:r>
        <w:rPr>
          <w:rFonts w:ascii="Times New Roman" w:eastAsia="Times New Roman" w:hAnsi="Times New Roman" w:cs="Times New Roman"/>
          <w:color w:val="000000"/>
          <w:highlight w:val="green"/>
          <w:u w:val="single"/>
        </w:rPr>
        <w:t>what the government should be doing</w:t>
      </w:r>
      <w:r>
        <w:rPr>
          <w:rFonts w:ascii="Times New Roman" w:eastAsia="Times New Roman" w:hAnsi="Times New Roman" w:cs="Times New Roman"/>
          <w:color w:val="000000"/>
          <w:u w:val="single"/>
        </w:rPr>
        <w:t>.</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Absent that</w:t>
      </w:r>
      <w:r>
        <w:rPr>
          <w:rFonts w:ascii="Times New Roman" w:eastAsia="Times New Roman" w:hAnsi="Times New Roman" w:cs="Times New Roman"/>
          <w:color w:val="000000"/>
          <w:u w:val="single"/>
        </w:rPr>
        <w:t xml:space="preserve"> discussion</w:t>
      </w:r>
      <w:r>
        <w:rPr>
          <w:rFonts w:ascii="Times New Roman" w:eastAsia="Times New Roman" w:hAnsi="Times New Roman" w:cs="Times New Roman"/>
          <w:color w:val="000000"/>
          <w:sz w:val="16"/>
          <w:szCs w:val="16"/>
        </w:rPr>
        <w:t xml:space="preserve"> and debate, much of the </w:t>
      </w:r>
      <w:r>
        <w:rPr>
          <w:rFonts w:ascii="Times New Roman" w:eastAsia="Times New Roman" w:hAnsi="Times New Roman" w:cs="Times New Roman"/>
          <w:color w:val="000000"/>
          <w:highlight w:val="green"/>
          <w:u w:val="single"/>
        </w:rPr>
        <w:t>motivation for</w:t>
      </w:r>
      <w:r>
        <w:rPr>
          <w:rFonts w:ascii="Times New Roman" w:eastAsia="Times New Roman" w:hAnsi="Times New Roman" w:cs="Times New Roman"/>
          <w:color w:val="000000"/>
          <w:u w:val="single"/>
        </w:rPr>
        <w:t xml:space="preserve"> personal political </w:t>
      </w:r>
      <w:r>
        <w:rPr>
          <w:rFonts w:ascii="Times New Roman" w:eastAsia="Times New Roman" w:hAnsi="Times New Roman" w:cs="Times New Roman"/>
          <w:color w:val="000000"/>
          <w:highlight w:val="green"/>
          <w:u w:val="single"/>
        </w:rPr>
        <w:t>activism is</w:t>
      </w:r>
      <w:r>
        <w:rPr>
          <w:rFonts w:ascii="Times New Roman" w:eastAsia="Times New Roman" w:hAnsi="Times New Roman" w:cs="Times New Roman"/>
          <w:color w:val="000000"/>
          <w:sz w:val="16"/>
          <w:szCs w:val="16"/>
        </w:rPr>
        <w:t xml:space="preserve"> also </w:t>
      </w:r>
      <w:r>
        <w:rPr>
          <w:rFonts w:ascii="Times New Roman" w:eastAsia="Times New Roman" w:hAnsi="Times New Roman" w:cs="Times New Roman"/>
          <w:color w:val="000000"/>
          <w:highlight w:val="green"/>
          <w:u w:val="single"/>
        </w:rPr>
        <w:t>lost</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0"/>
          <w:szCs w:val="10"/>
        </w:rPr>
        <w:t xml:space="preserve">Those who have co-opted Mitchell’s argument for individual advocacy often quickly respond that nothing we do in a debate round can </w:t>
      </w:r>
      <w:proofErr w:type="gramStart"/>
      <w:r>
        <w:rPr>
          <w:rFonts w:ascii="Times New Roman" w:eastAsia="Times New Roman" w:hAnsi="Times New Roman" w:cs="Times New Roman"/>
          <w:color w:val="000000"/>
          <w:sz w:val="10"/>
          <w:szCs w:val="10"/>
        </w:rPr>
        <w:t>actually change</w:t>
      </w:r>
      <w:proofErr w:type="gramEnd"/>
      <w:r>
        <w:rPr>
          <w:rFonts w:ascii="Times New Roman" w:eastAsia="Times New Roman" w:hAnsi="Times New Roman" w:cs="Times New Roman"/>
          <w:color w:val="000000"/>
          <w:sz w:val="10"/>
          <w:szCs w:val="10"/>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Pr>
          <w:rFonts w:ascii="Times New Roman" w:eastAsia="Times New Roman" w:hAnsi="Times New Roman" w:cs="Times New Roman"/>
          <w:color w:val="000000"/>
          <w:sz w:val="10"/>
          <w:szCs w:val="10"/>
        </w:rPr>
        <w:t>nothing</w:t>
      </w:r>
      <w:proofErr w:type="gramEnd"/>
      <w:r>
        <w:rPr>
          <w:rFonts w:ascii="Times New Roman" w:eastAsia="Times New Roman" w:hAnsi="Times New Roman" w:cs="Times New Roman"/>
          <w:color w:val="000000"/>
          <w:sz w:val="10"/>
          <w:szCs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Pr>
          <w:rFonts w:ascii="Times New Roman" w:eastAsia="Times New Roman" w:hAnsi="Times New Roman" w:cs="Times New Roman"/>
          <w:color w:val="000000"/>
          <w:sz w:val="10"/>
          <w:szCs w:val="10"/>
        </w:rPr>
        <w:t>society as a whole</w:t>
      </w:r>
      <w:proofErr w:type="gramEnd"/>
      <w:r>
        <w:rPr>
          <w:rFonts w:ascii="Times New Roman" w:eastAsia="Times New Roman" w:hAnsi="Times New Roman" w:cs="Times New Roman"/>
          <w:color w:val="000000"/>
          <w:sz w:val="10"/>
          <w:szCs w:val="10"/>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w:t>
      </w:r>
      <w:r>
        <w:rPr>
          <w:rFonts w:ascii="Times New Roman" w:eastAsia="Times New Roman" w:hAnsi="Times New Roman" w:cs="Times New Roman"/>
          <w:color w:val="000000"/>
          <w:sz w:val="16"/>
          <w:szCs w:val="16"/>
        </w:rPr>
        <w:t xml:space="preserve">Powerful </w:t>
      </w:r>
      <w:r>
        <w:rPr>
          <w:rFonts w:ascii="Times New Roman" w:eastAsia="Times New Roman" w:hAnsi="Times New Roman" w:cs="Times New Roman"/>
          <w:color w:val="000000"/>
          <w:u w:val="single"/>
        </w:rPr>
        <w:t xml:space="preserve">personal </w:t>
      </w:r>
      <w:r>
        <w:rPr>
          <w:rFonts w:ascii="Times New Roman" w:eastAsia="Times New Roman" w:hAnsi="Times New Roman" w:cs="Times New Roman"/>
          <w:color w:val="000000"/>
          <w:highlight w:val="green"/>
          <w:u w:val="single"/>
        </w:rPr>
        <w:t>narratives unconnected to political power are</w:t>
      </w:r>
      <w:r>
        <w:rPr>
          <w:rFonts w:ascii="Times New Roman" w:eastAsia="Times New Roman" w:hAnsi="Times New Roman" w:cs="Times New Roman"/>
          <w:color w:val="000000"/>
          <w:sz w:val="16"/>
          <w:szCs w:val="16"/>
        </w:rPr>
        <w:t xml:space="preserve"> regularly </w:t>
      </w:r>
      <w:r>
        <w:rPr>
          <w:rFonts w:ascii="Times New Roman" w:eastAsia="Times New Roman" w:hAnsi="Times New Roman" w:cs="Times New Roman"/>
          <w:color w:val="000000"/>
          <w:highlight w:val="green"/>
          <w:u w:val="single"/>
        </w:rPr>
        <w:t>co-opted</w:t>
      </w:r>
      <w:r>
        <w:rPr>
          <w:rFonts w:ascii="Times New Roman" w:eastAsia="Times New Roman" w:hAnsi="Times New Roman" w:cs="Times New Roman"/>
          <w:color w:val="000000"/>
          <w:u w:val="single"/>
        </w:rPr>
        <w:t xml:space="preserve"> by those who do learn the language of power</w:t>
      </w:r>
      <w:r>
        <w:rPr>
          <w:rFonts w:ascii="Times New Roman" w:eastAsia="Times New Roman" w:hAnsi="Times New Roman" w:cs="Times New Roman"/>
          <w:color w:val="000000"/>
          <w:sz w:val="16"/>
          <w:szCs w:val="16"/>
        </w:rPr>
        <w:t xml:space="preserve">. One need </w:t>
      </w:r>
      <w:proofErr w:type="gramStart"/>
      <w:r>
        <w:rPr>
          <w:rFonts w:ascii="Times New Roman" w:eastAsia="Times New Roman" w:hAnsi="Times New Roman" w:cs="Times New Roman"/>
          <w:color w:val="000000"/>
          <w:sz w:val="16"/>
          <w:szCs w:val="16"/>
        </w:rPr>
        <w:t>look</w:t>
      </w:r>
      <w:proofErr w:type="gramEnd"/>
      <w:r>
        <w:rPr>
          <w:rFonts w:ascii="Times New Roman" w:eastAsia="Times New Roman" w:hAnsi="Times New Roman" w:cs="Times New Roman"/>
          <w:color w:val="000000"/>
          <w:sz w:val="16"/>
          <w:szCs w:val="16"/>
        </w:rPr>
        <w:t xml:space="preserve"> no further than the annual state of the Union Address where personal story after personal story is used to support the political agenda of those in power. The so-called </w:t>
      </w:r>
      <w:r>
        <w:rPr>
          <w:rFonts w:ascii="Times New Roman" w:eastAsia="Times New Roman" w:hAnsi="Times New Roman" w:cs="Times New Roman"/>
          <w:color w:val="000000"/>
          <w:highlight w:val="green"/>
          <w:u w:val="single"/>
        </w:rPr>
        <w:t>role-playing</w:t>
      </w:r>
      <w:r>
        <w:rPr>
          <w:rFonts w:ascii="Times New Roman" w:eastAsia="Times New Roman" w:hAnsi="Times New Roman" w:cs="Times New Roman"/>
          <w:color w:val="000000"/>
          <w:u w:val="single"/>
        </w:rPr>
        <w:t xml:space="preserve"> that public policy contest debates encourage </w:t>
      </w:r>
      <w:r>
        <w:rPr>
          <w:rFonts w:ascii="Times New Roman" w:eastAsia="Times New Roman" w:hAnsi="Times New Roman" w:cs="Times New Roman"/>
          <w:color w:val="000000"/>
          <w:highlight w:val="green"/>
          <w:u w:val="single"/>
        </w:rPr>
        <w:t>promotes active learning of</w:t>
      </w:r>
      <w:r>
        <w:rPr>
          <w:rFonts w:ascii="Times New Roman" w:eastAsia="Times New Roman" w:hAnsi="Times New Roman" w:cs="Times New Roman"/>
          <w:color w:val="000000"/>
          <w:u w:val="single"/>
        </w:rPr>
        <w:t xml:space="preserve"> the vocabulary and levers of </w:t>
      </w:r>
      <w:r>
        <w:rPr>
          <w:rFonts w:ascii="Times New Roman" w:eastAsia="Times New Roman" w:hAnsi="Times New Roman" w:cs="Times New Roman"/>
          <w:color w:val="000000"/>
          <w:highlight w:val="green"/>
          <w:u w:val="single"/>
        </w:rPr>
        <w:t xml:space="preserve">power </w:t>
      </w:r>
      <w:r>
        <w:rPr>
          <w:rFonts w:ascii="Times New Roman" w:eastAsia="Times New Roman" w:hAnsi="Times New Roman" w:cs="Times New Roman"/>
          <w:color w:val="000000"/>
          <w:u w:val="single"/>
        </w:rPr>
        <w:t>in America</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Imagining the ability to use</w:t>
      </w:r>
      <w:r>
        <w:rPr>
          <w:rFonts w:ascii="Times New Roman" w:eastAsia="Times New Roman" w:hAnsi="Times New Roman" w:cs="Times New Roman"/>
          <w:color w:val="000000"/>
          <w:sz w:val="16"/>
          <w:szCs w:val="16"/>
        </w:rPr>
        <w:t xml:space="preserve"> our own </w:t>
      </w:r>
      <w:r>
        <w:rPr>
          <w:rFonts w:ascii="Times New Roman" w:eastAsia="Times New Roman" w:hAnsi="Times New Roman" w:cs="Times New Roman"/>
          <w:color w:val="000000"/>
          <w:u w:val="single"/>
        </w:rPr>
        <w:t>arguments to influence government action is one of the great virtues of academic debate</w:t>
      </w:r>
      <w:r>
        <w:rPr>
          <w:rFonts w:ascii="Times New Roman" w:eastAsia="Times New Roman" w:hAnsi="Times New Roman" w:cs="Times New Roman"/>
          <w:color w:val="000000"/>
          <w:sz w:val="16"/>
          <w:szCs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Pr>
          <w:rFonts w:ascii="Times New Roman" w:eastAsia="Times New Roman" w:hAnsi="Times New Roman" w:cs="Times New Roman"/>
          <w:color w:val="000000"/>
          <w:sz w:val="16"/>
          <w:szCs w:val="16"/>
        </w:rPr>
        <w:t>have an effect on</w:t>
      </w:r>
      <w:proofErr w:type="gramEnd"/>
      <w:r>
        <w:rPr>
          <w:rFonts w:ascii="Times New Roman" w:eastAsia="Times New Roman" w:hAnsi="Times New Roman" w:cs="Times New Roman"/>
          <w:color w:val="000000"/>
          <w:sz w:val="16"/>
          <w:szCs w:val="16"/>
        </w:rPr>
        <w:t xml:space="preserve"> the world. Today’s </w:t>
      </w:r>
      <w:r>
        <w:rPr>
          <w:rFonts w:ascii="Times New Roman" w:eastAsia="Times New Roman" w:hAnsi="Times New Roman" w:cs="Times New Roman"/>
          <w:color w:val="000000"/>
          <w:u w:val="single"/>
        </w:rPr>
        <w:t>students’ lack of faith in the power of persuasion reflects the waning of the ideal of civic participation</w:t>
      </w:r>
      <w:r>
        <w:rPr>
          <w:rFonts w:ascii="Times New Roman" w:eastAsia="Times New Roman" w:hAnsi="Times New Roman" w:cs="Times New Roman"/>
          <w:color w:val="000000"/>
          <w:sz w:val="16"/>
          <w:szCs w:val="16"/>
        </w:rPr>
        <w:t xml:space="preserve"> that led educators for centuries to place rhetorical and argumentative training at the center of the school and college curriculum. (Graff, 2003, p. 57) </w:t>
      </w:r>
      <w:r>
        <w:rPr>
          <w:rFonts w:ascii="Times New Roman" w:eastAsia="Times New Roman" w:hAnsi="Times New Roman" w:cs="Times New Roman"/>
          <w:color w:val="000000"/>
          <w:u w:val="single"/>
        </w:rPr>
        <w:t>The power to imagine public advocacy</w:t>
      </w:r>
      <w:r>
        <w:rPr>
          <w:rFonts w:ascii="Times New Roman" w:eastAsia="Times New Roman" w:hAnsi="Times New Roman" w:cs="Times New Roman"/>
          <w:color w:val="000000"/>
          <w:sz w:val="16"/>
          <w:szCs w:val="16"/>
        </w:rPr>
        <w:t xml:space="preserve"> that </w:t>
      </w:r>
      <w:proofErr w:type="gramStart"/>
      <w:r>
        <w:rPr>
          <w:rFonts w:ascii="Times New Roman" w:eastAsia="Times New Roman" w:hAnsi="Times New Roman" w:cs="Times New Roman"/>
          <w:color w:val="000000"/>
          <w:sz w:val="16"/>
          <w:szCs w:val="16"/>
        </w:rPr>
        <w:t xml:space="preserve">actually </w:t>
      </w:r>
      <w:r>
        <w:rPr>
          <w:rFonts w:ascii="Times New Roman" w:eastAsia="Times New Roman" w:hAnsi="Times New Roman" w:cs="Times New Roman"/>
          <w:color w:val="000000"/>
          <w:u w:val="single"/>
        </w:rPr>
        <w:t>makes</w:t>
      </w:r>
      <w:proofErr w:type="gramEnd"/>
      <w:r>
        <w:rPr>
          <w:rFonts w:ascii="Times New Roman" w:eastAsia="Times New Roman" w:hAnsi="Times New Roman" w:cs="Times New Roman"/>
          <w:color w:val="000000"/>
          <w:u w:val="single"/>
        </w:rPr>
        <w:t xml:space="preserve"> a difference is one of the great virtues of</w:t>
      </w:r>
      <w:r>
        <w:rPr>
          <w:rFonts w:ascii="Times New Roman" w:eastAsia="Times New Roman" w:hAnsi="Times New Roman" w:cs="Times New Roman"/>
          <w:color w:val="000000"/>
          <w:sz w:val="16"/>
          <w:szCs w:val="16"/>
        </w:rPr>
        <w:t xml:space="preserve"> the traditional notion </w:t>
      </w:r>
      <w:r>
        <w:rPr>
          <w:rFonts w:ascii="Times New Roman" w:eastAsia="Times New Roman" w:hAnsi="Times New Roman" w:cs="Times New Roman"/>
          <w:color w:val="000000"/>
          <w:sz w:val="16"/>
          <w:szCs w:val="16"/>
        </w:rPr>
        <w:lastRenderedPageBreak/>
        <w:t xml:space="preserve">of </w:t>
      </w:r>
      <w:r>
        <w:rPr>
          <w:rFonts w:ascii="Times New Roman" w:eastAsia="Times New Roman" w:hAnsi="Times New Roman" w:cs="Times New Roman"/>
          <w:color w:val="000000"/>
          <w:u w:val="single"/>
        </w:rPr>
        <w:t>fiat</w:t>
      </w:r>
      <w:r>
        <w:rPr>
          <w:rFonts w:ascii="Times New Roman" w:eastAsia="Times New Roman" w:hAnsi="Times New Roman" w:cs="Times New Roman"/>
          <w:color w:val="000000"/>
          <w:sz w:val="16"/>
          <w:szCs w:val="16"/>
        </w:rPr>
        <w:t xml:space="preserve"> that critics deride as mere simulation. </w:t>
      </w:r>
      <w:r>
        <w:rPr>
          <w:rFonts w:ascii="Times New Roman" w:eastAsia="Times New Roman" w:hAnsi="Times New Roman" w:cs="Times New Roman"/>
          <w:color w:val="000000"/>
          <w:highlight w:val="green"/>
          <w:u w:val="single"/>
        </w:rPr>
        <w:t>Simulation</w:t>
      </w:r>
      <w:r>
        <w:rPr>
          <w:rFonts w:ascii="Times New Roman" w:eastAsia="Times New Roman" w:hAnsi="Times New Roman" w:cs="Times New Roman"/>
          <w:color w:val="000000"/>
          <w:sz w:val="16"/>
          <w:szCs w:val="16"/>
        </w:rPr>
        <w:t xml:space="preserve"> of success in the public realm </w:t>
      </w:r>
      <w:r>
        <w:rPr>
          <w:rFonts w:ascii="Times New Roman" w:eastAsia="Times New Roman" w:hAnsi="Times New Roman" w:cs="Times New Roman"/>
          <w:color w:val="000000"/>
          <w:highlight w:val="green"/>
          <w:u w:val="single"/>
        </w:rPr>
        <w:t>is</w:t>
      </w:r>
      <w:r>
        <w:rPr>
          <w:rFonts w:ascii="Times New Roman" w:eastAsia="Times New Roman" w:hAnsi="Times New Roman" w:cs="Times New Roman"/>
          <w:color w:val="000000"/>
          <w:u w:val="single"/>
        </w:rPr>
        <w:t xml:space="preserve"> far </w:t>
      </w:r>
      <w:r>
        <w:rPr>
          <w:rFonts w:ascii="Times New Roman" w:eastAsia="Times New Roman" w:hAnsi="Times New Roman" w:cs="Times New Roman"/>
          <w:color w:val="000000"/>
          <w:highlight w:val="green"/>
          <w:u w:val="single"/>
        </w:rPr>
        <w:t>more empowering</w:t>
      </w:r>
      <w:r>
        <w:rPr>
          <w:rFonts w:ascii="Times New Roman" w:eastAsia="Times New Roman" w:hAnsi="Times New Roman" w:cs="Times New Roman"/>
          <w:color w:val="000000"/>
          <w:sz w:val="16"/>
          <w:szCs w:val="16"/>
        </w:rPr>
        <w:t xml:space="preserve"> to students </w:t>
      </w:r>
      <w:r>
        <w:rPr>
          <w:rFonts w:ascii="Times New Roman" w:eastAsia="Times New Roman" w:hAnsi="Times New Roman" w:cs="Times New Roman"/>
          <w:color w:val="000000"/>
          <w:u w:val="single"/>
        </w:rPr>
        <w:t>than completely abandoning all notions of personal power in the face of governmental hegemony</w:t>
      </w:r>
      <w:r>
        <w:rPr>
          <w:rFonts w:ascii="Times New Roman" w:eastAsia="Times New Roman" w:hAnsi="Times New Roman" w:cs="Times New Roman"/>
          <w:color w:val="000000"/>
          <w:sz w:val="16"/>
          <w:szCs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Pr>
          <w:rFonts w:ascii="Times New Roman" w:eastAsia="Times New Roman" w:hAnsi="Times New Roman" w:cs="Times New Roman"/>
          <w:color w:val="000000"/>
          <w:highlight w:val="green"/>
          <w:u w:val="single"/>
        </w:rPr>
        <w:t>Imagining</w:t>
      </w:r>
      <w:r>
        <w:rPr>
          <w:rFonts w:ascii="Times New Roman" w:eastAsia="Times New Roman" w:hAnsi="Times New Roman" w:cs="Times New Roman"/>
          <w:color w:val="000000"/>
          <w:u w:val="single"/>
        </w:rPr>
        <w:t xml:space="preserve"> myself starting </w:t>
      </w:r>
      <w:r>
        <w:rPr>
          <w:rFonts w:ascii="Times New Roman" w:eastAsia="Times New Roman" w:hAnsi="Times New Roman" w:cs="Times New Roman"/>
          <w:color w:val="000000"/>
          <w:highlight w:val="green"/>
          <w:u w:val="single"/>
        </w:rPr>
        <w:t>a socialist revolution</w:t>
      </w:r>
      <w:r>
        <w:rPr>
          <w:rFonts w:ascii="Times New Roman" w:eastAsia="Times New Roman" w:hAnsi="Times New Roman" w:cs="Times New Roman"/>
          <w:color w:val="000000"/>
          <w:sz w:val="16"/>
          <w:szCs w:val="16"/>
        </w:rPr>
        <w:t xml:space="preserve"> in America </w:t>
      </w:r>
      <w:r>
        <w:rPr>
          <w:rFonts w:ascii="Times New Roman" w:eastAsia="Times New Roman" w:hAnsi="Times New Roman" w:cs="Times New Roman"/>
          <w:color w:val="000000"/>
          <w:highlight w:val="green"/>
          <w:u w:val="single"/>
        </w:rPr>
        <w:t>is no less of a fantasy than</w:t>
      </w:r>
      <w:r>
        <w:rPr>
          <w:rFonts w:ascii="Times New Roman" w:eastAsia="Times New Roman" w:hAnsi="Times New Roman" w:cs="Times New Roman"/>
          <w:color w:val="000000"/>
          <w:sz w:val="16"/>
          <w:szCs w:val="16"/>
        </w:rPr>
        <w:t xml:space="preserve"> imagining myself </w:t>
      </w:r>
      <w:r>
        <w:rPr>
          <w:rFonts w:ascii="Times New Roman" w:eastAsia="Times New Roman" w:hAnsi="Times New Roman" w:cs="Times New Roman"/>
          <w:color w:val="000000"/>
          <w:highlight w:val="green"/>
          <w:u w:val="single"/>
        </w:rPr>
        <w:t>making a difference on Capitol Hill</w:t>
      </w:r>
      <w:r>
        <w:rPr>
          <w:rFonts w:ascii="Times New Roman" w:eastAsia="Times New Roman" w:hAnsi="Times New Roman" w:cs="Times New Roman"/>
          <w:color w:val="000000"/>
          <w:u w:val="single"/>
        </w:rPr>
        <w:t>.</w:t>
      </w:r>
      <w:r>
        <w:rPr>
          <w:rFonts w:ascii="Times New Roman" w:eastAsia="Times New Roman" w:hAnsi="Times New Roman" w:cs="Times New Roman"/>
          <w:color w:val="000000"/>
          <w:sz w:val="16"/>
          <w:szCs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Pr>
          <w:rFonts w:ascii="Times New Roman" w:eastAsia="Times New Roman" w:hAnsi="Times New Roman" w:cs="Times New Roman"/>
          <w:color w:val="000000"/>
          <w:highlight w:val="green"/>
          <w:u w:val="single"/>
        </w:rPr>
        <w:t>One fantasy</w:t>
      </w:r>
      <w:r>
        <w:rPr>
          <w:rFonts w:ascii="Times New Roman" w:eastAsia="Times New Roman" w:hAnsi="Times New Roman" w:cs="Times New Roman"/>
          <w:color w:val="000000"/>
          <w:sz w:val="16"/>
          <w:szCs w:val="16"/>
        </w:rPr>
        <w:t xml:space="preserve"> </w:t>
      </w:r>
      <w:proofErr w:type="gramStart"/>
      <w:r>
        <w:rPr>
          <w:rFonts w:ascii="Times New Roman" w:eastAsia="Times New Roman" w:hAnsi="Times New Roman" w:cs="Times New Roman"/>
          <w:color w:val="000000"/>
          <w:sz w:val="16"/>
          <w:szCs w:val="16"/>
        </w:rPr>
        <w:t xml:space="preserve">actually </w:t>
      </w:r>
      <w:r>
        <w:rPr>
          <w:rFonts w:ascii="Times New Roman" w:eastAsia="Times New Roman" w:hAnsi="Times New Roman" w:cs="Times New Roman"/>
          <w:color w:val="000000"/>
          <w:u w:val="single"/>
        </w:rPr>
        <w:t>does</w:t>
      </w:r>
      <w:proofErr w:type="gramEnd"/>
      <w:r>
        <w:rPr>
          <w:rFonts w:ascii="Times New Roman" w:eastAsia="Times New Roman" w:hAnsi="Times New Roman" w:cs="Times New Roman"/>
          <w:color w:val="000000"/>
          <w:u w:val="single"/>
        </w:rPr>
        <w:t xml:space="preserve"> make a greater difference</w:t>
      </w:r>
      <w:r>
        <w:rPr>
          <w:rFonts w:ascii="Times New Roman" w:eastAsia="Times New Roman" w:hAnsi="Times New Roman" w:cs="Times New Roman"/>
          <w:color w:val="000000"/>
          <w:sz w:val="16"/>
          <w:szCs w:val="16"/>
        </w:rPr>
        <w:t xml:space="preserve">: the </w:t>
      </w:r>
      <w:r>
        <w:rPr>
          <w:rFonts w:ascii="Times New Roman" w:eastAsia="Times New Roman" w:hAnsi="Times New Roman" w:cs="Times New Roman"/>
          <w:color w:val="000000"/>
          <w:u w:val="single"/>
        </w:rPr>
        <w:t>one</w:t>
      </w:r>
      <w:r>
        <w:rPr>
          <w:rFonts w:ascii="Times New Roman" w:eastAsia="Times New Roman" w:hAnsi="Times New Roman" w:cs="Times New Roman"/>
          <w:color w:val="000000"/>
          <w:sz w:val="16"/>
          <w:szCs w:val="16"/>
        </w:rPr>
        <w:t xml:space="preserve"> that </w:t>
      </w:r>
      <w:r>
        <w:rPr>
          <w:rFonts w:ascii="Times New Roman" w:eastAsia="Times New Roman" w:hAnsi="Times New Roman" w:cs="Times New Roman"/>
          <w:color w:val="000000"/>
          <w:highlight w:val="green"/>
          <w:u w:val="single"/>
        </w:rPr>
        <w:t xml:space="preserve">speaks the language of </w:t>
      </w:r>
      <w:r>
        <w:rPr>
          <w:rFonts w:ascii="Times New Roman" w:eastAsia="Times New Roman" w:hAnsi="Times New Roman" w:cs="Times New Roman"/>
          <w:color w:val="000000"/>
          <w:u w:val="single"/>
        </w:rPr>
        <w:t xml:space="preserve">political </w:t>
      </w:r>
      <w:r>
        <w:rPr>
          <w:rFonts w:ascii="Times New Roman" w:eastAsia="Times New Roman" w:hAnsi="Times New Roman" w:cs="Times New Roman"/>
          <w:color w:val="000000"/>
          <w:highlight w:val="green"/>
          <w:u w:val="single"/>
        </w:rPr>
        <w:t>power</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The other</w:t>
      </w:r>
      <w:r>
        <w:rPr>
          <w:rFonts w:ascii="Times New Roman" w:eastAsia="Times New Roman" w:hAnsi="Times New Roman" w:cs="Times New Roman"/>
          <w:color w:val="000000"/>
          <w:sz w:val="16"/>
          <w:szCs w:val="16"/>
        </w:rPr>
        <w:t xml:space="preserve"> fantasy </w:t>
      </w:r>
      <w:r>
        <w:rPr>
          <w:rFonts w:ascii="Times New Roman" w:eastAsia="Times New Roman" w:hAnsi="Times New Roman" w:cs="Times New Roman"/>
          <w:strike/>
          <w:color w:val="000000"/>
          <w:u w:val="single"/>
        </w:rPr>
        <w:t xml:space="preserve">disables </w:t>
      </w:r>
      <w:r>
        <w:rPr>
          <w:rFonts w:ascii="Times New Roman" w:eastAsia="Times New Roman" w:hAnsi="Times New Roman" w:cs="Times New Roman"/>
          <w:color w:val="000000"/>
          <w:highlight w:val="green"/>
          <w:u w:val="single"/>
        </w:rPr>
        <w:t>[prevents] action</w:t>
      </w:r>
      <w:r>
        <w:rPr>
          <w:rFonts w:ascii="Times New Roman" w:eastAsia="Times New Roman" w:hAnsi="Times New Roman" w:cs="Times New Roman"/>
          <w:color w:val="000000"/>
          <w:u w:val="single"/>
        </w:rPr>
        <w:t xml:space="preserve"> by making one a laughingstock</w:t>
      </w:r>
      <w:r>
        <w:rPr>
          <w:rFonts w:ascii="Times New Roman" w:eastAsia="Times New Roman" w:hAnsi="Times New Roman" w:cs="Times New Roman"/>
          <w:color w:val="000000"/>
          <w:sz w:val="16"/>
          <w:szCs w:val="16"/>
        </w:rPr>
        <w:t xml:space="preserve"> to those who wield the language of power. Fantasy motivates and role-playing trains through visualization. Until we can imagine it, we cannot really do it. Role-playing without question teaches students to be comfortable with the </w:t>
      </w:r>
      <w:r>
        <w:rPr>
          <w:rFonts w:ascii="Times New Roman" w:eastAsia="Times New Roman" w:hAnsi="Times New Roman" w:cs="Times New Roman"/>
          <w:color w:val="000000"/>
          <w:u w:val="single"/>
        </w:rPr>
        <w:t>language of power</w:t>
      </w:r>
      <w:r>
        <w:rPr>
          <w:rFonts w:ascii="Times New Roman" w:eastAsia="Times New Roman" w:hAnsi="Times New Roman" w:cs="Times New Roman"/>
          <w:color w:val="000000"/>
          <w:sz w:val="16"/>
          <w:szCs w:val="16"/>
        </w:rPr>
        <w:t xml:space="preserve">, and that language </w:t>
      </w:r>
      <w:r>
        <w:rPr>
          <w:rFonts w:ascii="Times New Roman" w:eastAsia="Times New Roman" w:hAnsi="Times New Roman" w:cs="Times New Roman"/>
          <w:color w:val="000000"/>
          <w:u w:val="single"/>
        </w:rPr>
        <w:t>paves the way for genuine</w:t>
      </w:r>
      <w:r>
        <w:rPr>
          <w:rFonts w:ascii="Times New Roman" w:eastAsia="Times New Roman" w:hAnsi="Times New Roman" w:cs="Times New Roman"/>
          <w:color w:val="000000"/>
          <w:sz w:val="16"/>
          <w:szCs w:val="16"/>
        </w:rPr>
        <w:t xml:space="preserve"> and effective </w:t>
      </w:r>
      <w:r>
        <w:rPr>
          <w:rFonts w:ascii="Times New Roman" w:eastAsia="Times New Roman" w:hAnsi="Times New Roman" w:cs="Times New Roman"/>
          <w:color w:val="000000"/>
          <w:u w:val="single"/>
        </w:rPr>
        <w:t>political activism</w:t>
      </w:r>
      <w:r>
        <w:rPr>
          <w:rFonts w:ascii="Times New Roman" w:eastAsia="Times New Roman" w:hAnsi="Times New Roman" w:cs="Times New Roman"/>
          <w:color w:val="000000"/>
          <w:sz w:val="16"/>
          <w:szCs w:val="16"/>
        </w:rPr>
        <w:t xml:space="preserve">. Debates over the relative efficacy of </w:t>
      </w:r>
      <w:r>
        <w:rPr>
          <w:rFonts w:ascii="Times New Roman" w:eastAsia="Times New Roman" w:hAnsi="Times New Roman" w:cs="Times New Roman"/>
          <w:color w:val="000000"/>
          <w:u w:val="single"/>
        </w:rPr>
        <w:t>political strategies for pro-social change must confront governmental power</w:t>
      </w:r>
      <w:r>
        <w:rPr>
          <w:rFonts w:ascii="Times New Roman" w:eastAsia="Times New Roman" w:hAnsi="Times New Roman" w:cs="Times New Roman"/>
          <w:color w:val="000000"/>
          <w:sz w:val="16"/>
          <w:szCs w:val="16"/>
        </w:rPr>
        <w:t xml:space="preserve"> at some point. There is a fallacy in arguing that movements represent a better political strategy than voting and person-to-person advocacy. </w:t>
      </w:r>
      <w:r>
        <w:rPr>
          <w:rFonts w:ascii="Times New Roman" w:eastAsia="Times New Roman" w:hAnsi="Times New Roman" w:cs="Times New Roman"/>
          <w:color w:val="000000"/>
          <w:sz w:val="13"/>
          <w:szCs w:val="13"/>
        </w:rPr>
        <w:t>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w:t>
      </w:r>
    </w:p>
    <w:p w14:paraId="2B5A1361" w14:textId="77777777" w:rsidR="00FE6149" w:rsidRDefault="00FE6149" w:rsidP="00FE6149">
      <w:pPr>
        <w:rPr>
          <w:rFonts w:ascii="Times New Roman" w:eastAsia="Times New Roman" w:hAnsi="Times New Roman" w:cs="Times New Roman"/>
          <w:color w:val="000000"/>
          <w:sz w:val="13"/>
          <w:szCs w:val="13"/>
        </w:rPr>
      </w:pPr>
    </w:p>
    <w:p w14:paraId="52B29DB3" w14:textId="77777777" w:rsidR="00FE6149" w:rsidRPr="00FE6149" w:rsidRDefault="00FE6149" w:rsidP="00FE6149"/>
    <w:sectPr w:rsidR="00FE6149" w:rsidRPr="00FE614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9120C" w14:textId="77777777" w:rsidR="000D465A" w:rsidRDefault="000D465A" w:rsidP="00FE6149">
      <w:pPr>
        <w:spacing w:after="0" w:line="240" w:lineRule="auto"/>
      </w:pPr>
      <w:r>
        <w:separator/>
      </w:r>
    </w:p>
  </w:endnote>
  <w:endnote w:type="continuationSeparator" w:id="0">
    <w:p w14:paraId="722FC2DA" w14:textId="77777777" w:rsidR="000D465A" w:rsidRDefault="000D465A" w:rsidP="00FE6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3B600" w14:textId="77777777" w:rsidR="000D465A" w:rsidRDefault="000D465A" w:rsidP="00FE6149">
      <w:pPr>
        <w:spacing w:after="0" w:line="240" w:lineRule="auto"/>
      </w:pPr>
      <w:r>
        <w:separator/>
      </w:r>
    </w:p>
  </w:footnote>
  <w:footnote w:type="continuationSeparator" w:id="0">
    <w:p w14:paraId="21F3FEC6" w14:textId="77777777" w:rsidR="000D465A" w:rsidRDefault="000D465A" w:rsidP="00FE61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0D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65A"/>
    <w:rsid w:val="000D6ED8"/>
    <w:rsid w:val="000D717B"/>
    <w:rsid w:val="00100B28"/>
    <w:rsid w:val="00117316"/>
    <w:rsid w:val="001209B4"/>
    <w:rsid w:val="00161E3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98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CC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74"/>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DE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3F641"/>
  <w14:defaultImageDpi w14:val="300"/>
  <w15:docId w15:val="{AA56BA10-751B-734D-8C27-F3C7AAC2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0D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0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0D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40D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9"/>
    <w:unhideWhenUsed/>
    <w:qFormat/>
    <w:rsid w:val="00E40D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0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DEF"/>
  </w:style>
  <w:style w:type="character" w:customStyle="1" w:styleId="Heading1Char">
    <w:name w:val="Heading 1 Char"/>
    <w:aliases w:val="Pocket Char"/>
    <w:basedOn w:val="DefaultParagraphFont"/>
    <w:link w:val="Heading1"/>
    <w:uiPriority w:val="9"/>
    <w:rsid w:val="00E40D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0DE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40DEF"/>
    <w:rPr>
      <w:rFonts w:ascii="Calibri" w:eastAsiaTheme="majorEastAsia" w:hAnsi="Calibri" w:cstheme="majorBidi"/>
      <w:b/>
      <w:bCs/>
      <w:sz w:val="32"/>
      <w:szCs w:val="32"/>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9"/>
    <w:rsid w:val="00E40DE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40DEF"/>
    <w:rPr>
      <w:b/>
      <w:sz w:val="26"/>
      <w:u w:val="none"/>
    </w:rPr>
  </w:style>
  <w:style w:type="character" w:customStyle="1" w:styleId="StyleUnderline">
    <w:name w:val="Style Underline"/>
    <w:aliases w:val="Underline"/>
    <w:basedOn w:val="DefaultParagraphFont"/>
    <w:uiPriority w:val="1"/>
    <w:qFormat/>
    <w:rsid w:val="00E40DEF"/>
    <w:rPr>
      <w:b w:val="0"/>
      <w:sz w:val="22"/>
      <w:u w:val="single"/>
    </w:rPr>
  </w:style>
  <w:style w:type="character" w:styleId="Emphasis">
    <w:name w:val="Emphasis"/>
    <w:basedOn w:val="DefaultParagraphFont"/>
    <w:uiPriority w:val="20"/>
    <w:qFormat/>
    <w:rsid w:val="00E40D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0DEF"/>
    <w:rPr>
      <w:color w:val="auto"/>
      <w:u w:val="none"/>
    </w:rPr>
  </w:style>
  <w:style w:type="character" w:styleId="Hyperlink">
    <w:name w:val="Hyperlink"/>
    <w:basedOn w:val="DefaultParagraphFont"/>
    <w:uiPriority w:val="99"/>
    <w:semiHidden/>
    <w:unhideWhenUsed/>
    <w:rsid w:val="00E40DEF"/>
    <w:rPr>
      <w:color w:val="auto"/>
      <w:u w:val="none"/>
    </w:rPr>
  </w:style>
  <w:style w:type="paragraph" w:styleId="DocumentMap">
    <w:name w:val="Document Map"/>
    <w:basedOn w:val="Normal"/>
    <w:link w:val="DocumentMapChar"/>
    <w:uiPriority w:val="99"/>
    <w:semiHidden/>
    <w:unhideWhenUsed/>
    <w:rsid w:val="00E40D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DEF"/>
    <w:rPr>
      <w:rFonts w:ascii="Lucida Grande" w:hAnsi="Lucida Grande" w:cs="Lucida Grande"/>
    </w:rPr>
  </w:style>
  <w:style w:type="paragraph" w:styleId="Header">
    <w:name w:val="header"/>
    <w:basedOn w:val="Normal"/>
    <w:link w:val="HeaderChar"/>
    <w:uiPriority w:val="99"/>
    <w:unhideWhenUsed/>
    <w:rsid w:val="00FE61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149"/>
    <w:rPr>
      <w:rFonts w:ascii="Calibri" w:hAnsi="Calibri"/>
      <w:sz w:val="22"/>
    </w:rPr>
  </w:style>
  <w:style w:type="paragraph" w:styleId="Footer">
    <w:name w:val="footer"/>
    <w:basedOn w:val="Normal"/>
    <w:link w:val="FooterChar"/>
    <w:uiPriority w:val="99"/>
    <w:unhideWhenUsed/>
    <w:rsid w:val="00FE61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149"/>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th.org/marginalised-groups-are-disproportionately-affected-by-climate-change/" TargetMode="External"/><Relationship Id="rId21" Type="http://schemas.openxmlformats.org/officeDocument/2006/relationships/hyperlink" Target="https://twitter.com/newmarkjschool" TargetMode="External"/><Relationship Id="rId34" Type="http://schemas.openxmlformats.org/officeDocument/2006/relationships/hyperlink" Target="https://www.washingtonpost.com/politics/2021/07/05/india-has-become-an-electoral-autocracy-its-covid-19-catastrophe-is-no-surprise%20//" TargetMode="External"/><Relationship Id="rId42" Type="http://schemas.openxmlformats.org/officeDocument/2006/relationships/hyperlink" Target="https://thewire.in/rights/india-modi-anti-national-protest-arrest-sedition-authoritarianism" TargetMode="External"/><Relationship Id="rId47" Type="http://schemas.openxmlformats.org/officeDocument/2006/relationships/hyperlink" Target="https://thewire.in/rights/jail-bail-hearings-court-delhi-riots-elgar-parishad" TargetMode="External"/><Relationship Id="rId50" Type="http://schemas.openxmlformats.org/officeDocument/2006/relationships/hyperlink" Target="https://economictimes.indiatimes.com/news/politics-and-nation/sc-asks-media-to-publish-official-version-of-corona-developments/articleshow/74919142.cms?from=mdr" TargetMode="External"/><Relationship Id="rId55" Type="http://schemas.openxmlformats.org/officeDocument/2006/relationships/hyperlink" Target="https://time.com/5946092/india-internet-rules-impact/" TargetMode="External"/><Relationship Id="rId63" Type="http://schemas.openxmlformats.org/officeDocument/2006/relationships/hyperlink" Target="https://www.scientificamerican.com/article/how-dangerous-is-the-delta-variant-and-will-it-cause-a-covid-surge-in-the-u-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bcnews.go.com/International/united-nations-report-details-looming-climate-crisis/story?id=58354235" TargetMode="External"/><Relationship Id="rId29" Type="http://schemas.openxmlformats.org/officeDocument/2006/relationships/hyperlink" Target="https://www.worldometers.info/co2-emissions/philippines-co2-emissions/" TargetMode="External"/><Relationship Id="rId11" Type="http://schemas.openxmlformats.org/officeDocument/2006/relationships/hyperlink" Target="https://play.google.com/store/books/details?id=7o1tA__v4xwC&amp;rdid=book-7o1tA__v4xwC&amp;rdot=1" TargetMode="External"/><Relationship Id="rId24" Type="http://schemas.openxmlformats.org/officeDocument/2006/relationships/hyperlink" Target="https://www.linkedin.com/pulse/enough-join-climate-strikes-demand-action-rose-marcario/?sf219300827=1" TargetMode="External"/><Relationship Id="rId32" Type="http://schemas.openxmlformats.org/officeDocument/2006/relationships/hyperlink" Target="https://www.theguardian.com/world/2020/apr/16/as-coronavirus-spreads-around-the-world-so-too-do-the-quack-cures" TargetMode="External"/><Relationship Id="rId37" Type="http://schemas.openxmlformats.org/officeDocument/2006/relationships/hyperlink" Target="https://www.jstor.org/stable/1951731" TargetMode="External"/><Relationship Id="rId40" Type="http://schemas.openxmlformats.org/officeDocument/2006/relationships/hyperlink" Target="https://freedomhouse.org/country/india/freedom-world/2021" TargetMode="External"/><Relationship Id="rId45" Type="http://schemas.openxmlformats.org/officeDocument/2006/relationships/hyperlink" Target="https://theprint.in/opinion/arnab-goswami-swift-bail-should-be-rule-for-undertrials-not-exception/545301/" TargetMode="External"/><Relationship Id="rId53" Type="http://schemas.openxmlformats.org/officeDocument/2006/relationships/hyperlink" Target="https://www.washingtonpost.com/politics/2020/04/13/millions-people-indias-crowded-slums-cant-keep-each-other-distance-during-pandemic-lockdown/?itid=lk_interstitial_manual_23" TargetMode="External"/><Relationship Id="rId58" Type="http://schemas.openxmlformats.org/officeDocument/2006/relationships/hyperlink" Target="https://scroll.in/latest/993484/up-fir-filed-against-man-who-sought-twitter-help-for-oxygen-for-grandfather"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atimes.com/opinion/story/2021-05-08/india-covid-pandemic-deaths-narendra-modi" TargetMode="External"/><Relationship Id="rId19" Type="http://schemas.openxmlformats.org/officeDocument/2006/relationships/hyperlink" Target="https://twitter.com/HuffPost" TargetMode="External"/><Relationship Id="rId14" Type="http://schemas.openxmlformats.org/officeDocument/2006/relationships/hyperlink" Target="https://abcnews.go.com/Politics/greta-thunberg-teen-climate-activist-tells-us-lawmakers/story?id=65692288" TargetMode="External"/><Relationship Id="rId22" Type="http://schemas.openxmlformats.org/officeDocument/2006/relationships/hyperlink" Target="https://techworkerscoalition.org/climate-strike/" TargetMode="External"/><Relationship Id="rId27" Type="http://schemas.openxmlformats.org/officeDocument/2006/relationships/hyperlink" Target="https://apnews.com/article/f6bf2f47c81c4958811dc4e99d526197" TargetMode="External"/><Relationship Id="rId30" Type="http://schemas.openxmlformats.org/officeDocument/2006/relationships/hyperlink" Target="https://www.theguardian.com/global-development/2020/jul/31/india-arrests-50-journalists-in-clampdown-on-critics-of-covid-19-response%20//" TargetMode="External"/><Relationship Id="rId35" Type="http://schemas.openxmlformats.org/officeDocument/2006/relationships/hyperlink" Target="https://www.cnbc.com/2021/07/01/delta-white-house-to-deploy-response-teams-across-us-to-combat-covid-variant.html" TargetMode="External"/><Relationship Id="rId43" Type="http://schemas.openxmlformats.org/officeDocument/2006/relationships/hyperlink" Target="https://www.nytimes.com/2017/06/05/world/asia/india-ndtv-raids-narendra-modi-prannoy-roy.html" TargetMode="External"/><Relationship Id="rId48" Type="http://schemas.openxmlformats.org/officeDocument/2006/relationships/hyperlink" Target="https://www.washingtonpost.com/politics/2021/06/02/whats-behind-indias-dramatic-pandemic-surge-heres-one-factor-too-little-competition-parliament/?itid=lk_interstitial_manual_16" TargetMode="External"/><Relationship Id="rId56" Type="http://schemas.openxmlformats.org/officeDocument/2006/relationships/hyperlink" Target="https://time.com/5946092/india-internet-rules-impact/" TargetMode="External"/><Relationship Id="rId64" Type="http://schemas.openxmlformats.org/officeDocument/2006/relationships/hyperlink" Target="https://www.ctvnews.ca/world/covid-19-has-escalated-armed-conflict-in-india-pakistan-iraq-libya-and-the-philippines-study-finds-1.5236738%20//" TargetMode="External"/><Relationship Id="rId8" Type="http://schemas.openxmlformats.org/officeDocument/2006/relationships/webSettings" Target="webSettings.xml"/><Relationship Id="rId51" Type="http://schemas.openxmlformats.org/officeDocument/2006/relationships/hyperlink" Target="https://rsf.org/en/news/surge-harassment-indian-reporters-over-coronavirus-coverage" TargetMode="External"/><Relationship Id="rId3" Type="http://schemas.openxmlformats.org/officeDocument/2006/relationships/customXml" Target="../customXml/item3.xml"/><Relationship Id="rId12" Type="http://schemas.openxmlformats.org/officeDocument/2006/relationships/hyperlink" Target="https://digitalcommons.wcl.american.edu/cgi/viewcontent.cgi?referer=https://www.google.com/&amp;httpsredir=1&amp;article=1047&amp;context=lelb"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digital.globalclimatestrike.net/" TargetMode="External"/><Relationship Id="rId33" Type="http://schemas.openxmlformats.org/officeDocument/2006/relationships/hyperlink" Target="https://rsf.org/en/ranking" TargetMode="External"/><Relationship Id="rId38" Type="http://schemas.openxmlformats.org/officeDocument/2006/relationships/hyperlink" Target="https://www.google.com/books/edition/The_Success_of_India_s_Democracy/Io0NsnlRT6sC?hl=en" TargetMode="External"/><Relationship Id="rId46" Type="http://schemas.openxmlformats.org/officeDocument/2006/relationships/hyperlink" Target="https://timesofindia.indiatimes.com/india/5128-uapa-cases-229-sedition-cases-lodged-in-five-years-government/articleshow/81433613.cms" TargetMode="External"/><Relationship Id="rId59" Type="http://schemas.openxmlformats.org/officeDocument/2006/relationships/hyperlink" Target="https://www.washingtonpost.com/politics/2021/06/02/whats-behind-indias-dramatic-pandemic-surge-heres-one-factor-too-little-competition-parliament/?itid=lk_inline_manual_29" TargetMode="External"/><Relationship Id="rId67" Type="http://schemas.openxmlformats.org/officeDocument/2006/relationships/theme" Target="theme/theme1.xml"/><Relationship Id="rId20" Type="http://schemas.openxmlformats.org/officeDocument/2006/relationships/hyperlink" Target="https://twitter.com/CrainsNewYork" TargetMode="External"/><Relationship Id="rId41" Type="http://schemas.openxmlformats.org/officeDocument/2006/relationships/hyperlink" Target="https://www.bbc.com/news/world-asia-india-56393944" TargetMode="External"/><Relationship Id="rId54" Type="http://schemas.openxmlformats.org/officeDocument/2006/relationships/hyperlink" Target="https://time.com/5946092/india-internet-rules-impact/" TargetMode="External"/><Relationship Id="rId62" Type="http://schemas.openxmlformats.org/officeDocument/2006/relationships/hyperlink" Target="https://www.nytimes.com/interactive/2021/05/25/world/asia/india-covid-death-estimate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www.adweek.com/brand-marketing/brands-are-closing-their-doors-in-support-of-the-global-climate-strike/" TargetMode="External"/><Relationship Id="rId28" Type="http://schemas.openxmlformats.org/officeDocument/2006/relationships/hyperlink" Target="https://www.scientificamerican.com/article/people-of-color-breathe-more-unhealthy-air-from-nearly-all-polluting-sources/" TargetMode="External"/><Relationship Id="rId36" Type="http://schemas.openxmlformats.org/officeDocument/2006/relationships/hyperlink" Target="https://www.washingtonpost.com/coronavirus/?itid=lk_inline_manual_2" TargetMode="External"/><Relationship Id="rId49" Type="http://schemas.openxmlformats.org/officeDocument/2006/relationships/hyperlink" Target="https://oxford.universitypressscholarship.com/view/10.1093/0198283652.001.0001/acprof-9780198283652" TargetMode="External"/><Relationship Id="rId57" Type="http://schemas.openxmlformats.org/officeDocument/2006/relationships/hyperlink" Target="https://www.nytimes.com/2021/04/25/business/india-covid19-twitter-facebook.html" TargetMode="External"/><Relationship Id="rId10" Type="http://schemas.openxmlformats.org/officeDocument/2006/relationships/endnotes" Target="endnotes.xml"/><Relationship Id="rId31" Type="http://schemas.openxmlformats.org/officeDocument/2006/relationships/hyperlink" Target="https://covid19.who.int/?gclid=EAIaIQobChMI2anHnID16gIV34BQBh2G9gBSEAAYASAAEgJd-_D_BwE" TargetMode="External"/><Relationship Id="rId44" Type="http://schemas.openxmlformats.org/officeDocument/2006/relationships/hyperlink" Target="https://www.cjr.org/special_report/gauri-lankesh-killing.php" TargetMode="External"/><Relationship Id="rId52" Type="http://schemas.openxmlformats.org/officeDocument/2006/relationships/hyperlink" Target="https://thewire.in/media/himachal-pradesh-firs-journalists" TargetMode="External"/><Relationship Id="rId60" Type="http://schemas.openxmlformats.org/officeDocument/2006/relationships/hyperlink" Target="https://www.washingtonpost.com/politics/2020/01/20/india-protesters-are-singing-national-anthem-waving-flag-heres-why-that-matters/?itid=lk_inline_manual_34" TargetMode="External"/><Relationship Id="rId65" Type="http://schemas.openxmlformats.org/officeDocument/2006/relationships/hyperlink" Target="https://nationalinterest.org/blog/reboot/if-next-india-pakistan-war-goes-nuclear-it-will-destroy-world-181134%2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twitter.com/ABC" TargetMode="External"/><Relationship Id="rId18" Type="http://schemas.openxmlformats.org/officeDocument/2006/relationships/hyperlink" Target="https://twitter.com/CBSNews" TargetMode="External"/><Relationship Id="rId39" Type="http://schemas.openxmlformats.org/officeDocument/2006/relationships/hyperlink" Target="https://press.princeton.edu/books/hardcover/9780691186726/emergency-chronic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22</Pages>
  <Words>13820</Words>
  <Characters>78776</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6</cp:revision>
  <dcterms:created xsi:type="dcterms:W3CDTF">2021-11-13T18:36:00Z</dcterms:created>
  <dcterms:modified xsi:type="dcterms:W3CDTF">2021-11-13T19:04:00Z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