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D33E" w14:textId="77777777" w:rsidR="00822AF1" w:rsidRDefault="00822AF1" w:rsidP="00822AF1">
      <w:pPr>
        <w:pStyle w:val="Heading3"/>
      </w:pPr>
      <w:r>
        <w:t>Util</w:t>
      </w:r>
      <w:bookmarkStart w:id="0" w:name="bookmark=id.30j0zll" w:colFirst="0" w:colLast="0"/>
      <w:bookmarkStart w:id="1" w:name="bookmark=id.gjdgxs" w:colFirst="0" w:colLast="0"/>
      <w:bookmarkEnd w:id="0"/>
      <w:bookmarkEnd w:id="1"/>
    </w:p>
    <w:p w14:paraId="2CCCD22F" w14:textId="77777777" w:rsidR="00822AF1" w:rsidRDefault="00822AF1" w:rsidP="00822AF1">
      <w:pPr>
        <w:pStyle w:val="Heading4"/>
      </w:pPr>
      <w:r>
        <w:t>Pleasure is an intrinsic good. </w:t>
      </w:r>
    </w:p>
    <w:p w14:paraId="48A814B0" w14:textId="77777777" w:rsidR="00822AF1" w:rsidRDefault="00822AF1" w:rsidP="00822AF1">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w:t>
      </w:r>
      <w:proofErr w:type="spellStart"/>
      <w:r>
        <w:rPr>
          <w:rFonts w:ascii="Times New Roman" w:eastAsia="Times New Roman" w:hAnsi="Times New Roman" w:cs="Times New Roman"/>
          <w:color w:val="000000"/>
        </w:rPr>
        <w:t>glang</w:t>
      </w:r>
      <w:proofErr w:type="spellEnd"/>
    </w:p>
    <w:p w14:paraId="732E85F1" w14:textId="5B8D67A4" w:rsidR="00822AF1" w:rsidRDefault="00822AF1" w:rsidP="00822AF1">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proofErr w:type="gramStart"/>
      <w:r>
        <w:rPr>
          <w:rFonts w:ascii="Times New Roman" w:eastAsia="Times New Roman" w:hAnsi="Times New Roman" w:cs="Times New Roman"/>
          <w:color w:val="000000"/>
          <w:highlight w:val="green"/>
          <w:u w:val="single"/>
        </w:rPr>
        <w:t>valuable</w:t>
      </w:r>
      <w:proofErr w:type="gramEnd"/>
      <w:r>
        <w:rPr>
          <w:rFonts w:ascii="Times New Roman" w:eastAsia="Times New Roman" w:hAnsi="Times New Roman" w:cs="Times New Roman"/>
          <w:color w:val="000000"/>
          <w:highlight w:val="green"/>
          <w:u w:val="single"/>
        </w:rPr>
        <w:t xml:space="preserve"> and pain is</w:t>
      </w:r>
      <w:r>
        <w:rPr>
          <w:rFonts w:ascii="Times New Roman" w:eastAsia="Times New Roman" w:hAnsi="Times New Roman" w:cs="Times New Roman"/>
          <w:color w:val="000000"/>
          <w:u w:val="single"/>
        </w:rPr>
        <w:t xml:space="preserve"> intrinsically </w:t>
      </w:r>
      <w:proofErr w:type="spellStart"/>
      <w:r>
        <w:rPr>
          <w:rFonts w:ascii="Times New Roman" w:eastAsia="Times New Roman" w:hAnsi="Times New Roman" w:cs="Times New Roman"/>
          <w:color w:val="000000"/>
          <w:highlight w:val="green"/>
          <w:u w:val="single"/>
        </w:rPr>
        <w:t>disvaluable</w:t>
      </w:r>
      <w:proofErr w:type="spellEnd"/>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 xml:space="preserve">the pleasure of drinking it.” If </w:t>
      </w:r>
      <w:proofErr w:type="gramStart"/>
      <w:r>
        <w:rPr>
          <w:rFonts w:ascii="Times New Roman" w:eastAsia="Times New Roman" w:hAnsi="Times New Roman" w:cs="Times New Roman"/>
          <w:color w:val="000000"/>
          <w:highlight w:val="green"/>
          <w:u w:val="single"/>
        </w:rPr>
        <w:t>I</w:t>
      </w:r>
      <w:proofErr w:type="gramEnd"/>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proofErr w:type="spellStart"/>
      <w:r>
        <w:rPr>
          <w:rFonts w:ascii="Times New Roman" w:eastAsia="Times New Roman" w:hAnsi="Times New Roman" w:cs="Times New Roman"/>
          <w:b/>
          <w:color w:val="000000"/>
          <w:highlight w:val="green"/>
          <w:u w:val="single"/>
        </w:rPr>
        <w:t>hear</w:t>
      </w:r>
      <w:r>
        <w:rPr>
          <w:rFonts w:ascii="Times New Roman" w:eastAsia="Times New Roman" w:hAnsi="Times New Roman" w:cs="Times New Roman"/>
          <w:strike/>
          <w:color w:val="000000"/>
          <w:sz w:val="16"/>
          <w:szCs w:val="16"/>
        </w:rPr>
        <w:t>is</w:t>
      </w:r>
      <w:proofErr w:type="spellEnd"/>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w:t>
      </w:r>
      <w:proofErr w:type="gramStart"/>
      <w:r>
        <w:rPr>
          <w:rFonts w:ascii="Times New Roman" w:eastAsia="Times New Roman" w:hAnsi="Times New Roman" w:cs="Times New Roman"/>
          <w:color w:val="000000"/>
          <w:sz w:val="16"/>
          <w:szCs w:val="16"/>
        </w:rPr>
        <w:t>says</w:t>
      </w:r>
      <w:proofErr w:type="gramEnd"/>
      <w:r>
        <w:rPr>
          <w:rFonts w:ascii="Times New Roman" w:eastAsia="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Pr>
          <w:rFonts w:ascii="Times New Roman" w:eastAsia="Times New Roman" w:hAnsi="Times New Roman" w:cs="Times New Roman"/>
          <w:color w:val="000000"/>
          <w:sz w:val="16"/>
          <w:szCs w:val="16"/>
        </w:rPr>
        <w:t>disvaluable</w:t>
      </w:r>
      <w:proofErr w:type="spellEnd"/>
      <w:r>
        <w:rPr>
          <w:rFonts w:ascii="Times New Roman" w:eastAsia="Times New Roman" w:hAnsi="Times New Roman" w:cs="Times New Roman"/>
          <w:color w:val="000000"/>
          <w:sz w:val="16"/>
          <w:szCs w:val="16"/>
        </w:rPr>
        <w:t>. I shall argue that these objections fail.  </w:t>
      </w:r>
    </w:p>
    <w:p w14:paraId="46A54F47" w14:textId="6977134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Consequentialism is true—</w:t>
      </w:r>
    </w:p>
    <w:p w14:paraId="4EDF2E75" w14:textId="7777777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A] All actions are forward-looking, so intentions are constituted by foreseen consequences. If I throw my hand towards your face, I intend to punch you.</w:t>
      </w:r>
    </w:p>
    <w:p w14:paraId="63062C46" w14:textId="77777777"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 xml:space="preserve">B] Moral substitutability—if I ought to mow the lawn, then I ought to turn on the lawnmower. Thus, an obligation requires </w:t>
      </w:r>
      <w:proofErr w:type="gramStart"/>
      <w:r>
        <w:rPr>
          <w:rFonts w:ascii="Times New Roman" w:eastAsia="Times New Roman" w:hAnsi="Times New Roman" w:cs="Times New Roman"/>
          <w:b/>
          <w:color w:val="000000"/>
          <w:sz w:val="26"/>
          <w:szCs w:val="26"/>
        </w:rPr>
        <w:t>all of</w:t>
      </w:r>
      <w:proofErr w:type="gramEnd"/>
      <w:r>
        <w:rPr>
          <w:rFonts w:ascii="Times New Roman" w:eastAsia="Times New Roman" w:hAnsi="Times New Roman" w:cs="Times New Roman"/>
          <w:b/>
          <w:color w:val="000000"/>
          <w:sz w:val="26"/>
          <w:szCs w:val="26"/>
        </w:rPr>
        <w:t xml:space="preserve"> its necessary enablers.</w:t>
      </w:r>
    </w:p>
    <w:p w14:paraId="7EDD573D" w14:textId="77777777" w:rsidR="00822AF1" w:rsidRDefault="00822AF1" w:rsidP="00822AF1">
      <w:pPr>
        <w:rPr>
          <w:rFonts w:ascii="Times New Roman" w:eastAsia="Times New Roman" w:hAnsi="Times New Roman" w:cs="Times New Roman"/>
        </w:rPr>
      </w:pPr>
    </w:p>
    <w:p w14:paraId="36912087" w14:textId="77777777" w:rsidR="008E3627" w:rsidRDefault="008E3627" w:rsidP="00822AF1">
      <w:pPr>
        <w:spacing w:before="40"/>
        <w:rPr>
          <w:rFonts w:ascii="Times New Roman" w:eastAsia="Times New Roman" w:hAnsi="Times New Roman" w:cs="Times New Roman"/>
          <w:b/>
          <w:color w:val="000000"/>
          <w:sz w:val="26"/>
          <w:szCs w:val="26"/>
        </w:rPr>
      </w:pPr>
    </w:p>
    <w:p w14:paraId="3972AE28" w14:textId="77777777" w:rsidR="008E3627" w:rsidRDefault="008E3627" w:rsidP="00822AF1">
      <w:pPr>
        <w:spacing w:before="40"/>
        <w:rPr>
          <w:rFonts w:ascii="Times New Roman" w:eastAsia="Times New Roman" w:hAnsi="Times New Roman" w:cs="Times New Roman"/>
          <w:b/>
          <w:color w:val="000000"/>
          <w:sz w:val="26"/>
          <w:szCs w:val="26"/>
        </w:rPr>
      </w:pPr>
    </w:p>
    <w:p w14:paraId="0C68A8E3" w14:textId="7899A598" w:rsidR="00822AF1" w:rsidRDefault="00822AF1" w:rsidP="00822AF1">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lastRenderedPageBreak/>
        <w:t xml:space="preserve">Thus, the standard is </w:t>
      </w:r>
      <w:r>
        <w:rPr>
          <w:rFonts w:ascii="Times New Roman" w:eastAsia="Times New Roman" w:hAnsi="Times New Roman" w:cs="Times New Roman"/>
          <w:b/>
          <w:i/>
          <w:color w:val="000000"/>
          <w:sz w:val="26"/>
          <w:szCs w:val="26"/>
          <w:u w:val="single"/>
        </w:rPr>
        <w:t>maximizing pleasure and minimizing pain</w:t>
      </w:r>
      <w:r>
        <w:rPr>
          <w:rFonts w:ascii="Times New Roman" w:eastAsia="Times New Roman" w:hAnsi="Times New Roman" w:cs="Times New Roman"/>
          <w:b/>
          <w:color w:val="000000"/>
          <w:sz w:val="26"/>
          <w:szCs w:val="26"/>
        </w:rPr>
        <w:t xml:space="preserve">. </w:t>
      </w:r>
      <w:r w:rsidR="006464AE">
        <w:rPr>
          <w:rFonts w:ascii="Times New Roman" w:eastAsia="Times New Roman" w:hAnsi="Times New Roman" w:cs="Times New Roman"/>
          <w:b/>
          <w:color w:val="000000"/>
          <w:sz w:val="26"/>
          <w:szCs w:val="26"/>
        </w:rPr>
        <w:t>Prefer</w:t>
      </w:r>
      <w:r>
        <w:rPr>
          <w:rFonts w:ascii="Times New Roman" w:eastAsia="Times New Roman" w:hAnsi="Times New Roman" w:cs="Times New Roman"/>
          <w:b/>
          <w:color w:val="000000"/>
          <w:sz w:val="26"/>
          <w:szCs w:val="26"/>
        </w:rPr>
        <w:t xml:space="preserve"> -- </w:t>
      </w:r>
    </w:p>
    <w:p w14:paraId="2623CB55" w14:textId="77777777" w:rsidR="00822AF1" w:rsidRDefault="00822AF1" w:rsidP="00822AF1">
      <w:pPr>
        <w:rPr>
          <w:rFonts w:ascii="Times New Roman" w:eastAsia="Times New Roman" w:hAnsi="Times New Roman" w:cs="Times New Roman"/>
        </w:rPr>
      </w:pPr>
    </w:p>
    <w:p w14:paraId="463C3E91" w14:textId="0DA2484D" w:rsidR="00822AF1" w:rsidRDefault="00822AF1" w:rsidP="00822AF1">
      <w:pPr>
        <w:rPr>
          <w:rFonts w:ascii="Times New Roman" w:eastAsia="Times New Roman" w:hAnsi="Times New Roman" w:cs="Times New Roman"/>
          <w:b/>
          <w:sz w:val="26"/>
          <w:szCs w:val="26"/>
        </w:rPr>
      </w:pPr>
      <w:r>
        <w:rPr>
          <w:rFonts w:ascii="Times New Roman" w:eastAsia="Times New Roman" w:hAnsi="Times New Roman" w:cs="Times New Roman"/>
          <w:b/>
          <w:color w:val="000000"/>
          <w:sz w:val="26"/>
          <w:szCs w:val="26"/>
        </w:rPr>
        <w:t>1 – Death first – most quantifiable way to measure pain + pleasure because comparing sufferings is immoral.</w:t>
      </w:r>
      <w:r>
        <w:rPr>
          <w:rFonts w:ascii="Times New Roman" w:eastAsia="Times New Roman" w:hAnsi="Times New Roman" w:cs="Times New Roman"/>
          <w:b/>
        </w:rPr>
        <w:br/>
      </w:r>
      <w:r>
        <w:rPr>
          <w:rFonts w:ascii="Times New Roman" w:eastAsia="Times New Roman" w:hAnsi="Times New Roman" w:cs="Times New Roman"/>
          <w:b/>
        </w:rPr>
        <w:br/>
      </w:r>
      <w:bookmarkStart w:id="2" w:name="bookmark=id.1fob9te" w:colFirst="0" w:colLast="0"/>
      <w:bookmarkStart w:id="3" w:name="bookmark=id.3znysh7" w:colFirst="0" w:colLast="0"/>
      <w:bookmarkEnd w:id="2"/>
      <w:bookmarkEnd w:id="3"/>
      <w:r>
        <w:rPr>
          <w:rFonts w:ascii="Times New Roman" w:eastAsia="Times New Roman" w:hAnsi="Times New Roman" w:cs="Times New Roman"/>
          <w:b/>
          <w:color w:val="000000"/>
          <w:sz w:val="26"/>
          <w:szCs w:val="26"/>
        </w:rPr>
        <w:t xml:space="preserve">2 – Actor-Spec – Governments are institutions with pragmatic purposes and not agents with intentions so non-consequentialist impacts are incoherent—outweighs since different agents have different obligations. Takes out calc indicts— </w:t>
      </w:r>
      <w:r>
        <w:rPr>
          <w:rFonts w:ascii="Times New Roman" w:eastAsia="Times New Roman" w:hAnsi="Times New Roman" w:cs="Times New Roman"/>
          <w:b/>
          <w:color w:val="000000"/>
          <w:sz w:val="26"/>
          <w:szCs w:val="26"/>
        </w:rPr>
        <w:br/>
      </w:r>
      <w:r>
        <w:rPr>
          <w:rFonts w:ascii="Times New Roman" w:eastAsia="Times New Roman" w:hAnsi="Times New Roman" w:cs="Times New Roman"/>
          <w:b/>
          <w:color w:val="000000"/>
          <w:sz w:val="28"/>
          <w:szCs w:val="28"/>
        </w:rPr>
        <w:br/>
        <w:t>3 – A just government refers to one that acts utilitarian meaning that a utilitarian framework is key to understand the perspective of the actor in the res</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14:paraId="10390D7B" w14:textId="25BC7D47" w:rsidR="00822AF1" w:rsidRDefault="00822AF1" w:rsidP="00822AF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14:paraId="4B1ED553" w14:textId="78EAA465" w:rsidR="00822AF1" w:rsidRDefault="00822AF1" w:rsidP="00822AF1">
      <w:pPr>
        <w:spacing w:after="0" w:line="240" w:lineRule="auto"/>
        <w:rPr>
          <w:rFonts w:ascii="Times New Roman" w:eastAsia="Times New Roman" w:hAnsi="Times New Roman" w:cs="Times New Roman"/>
          <w:sz w:val="16"/>
          <w:szCs w:val="16"/>
        </w:rPr>
      </w:pPr>
    </w:p>
    <w:p w14:paraId="2F63D9C8" w14:textId="7A9E331B" w:rsidR="00713771" w:rsidRDefault="00AC5324" w:rsidP="00713771">
      <w:pPr>
        <w:pStyle w:val="Heading3"/>
      </w:pPr>
      <w:r>
        <w:lastRenderedPageBreak/>
        <w:t>Solvency</w:t>
      </w:r>
    </w:p>
    <w:p w14:paraId="24A68ACD" w14:textId="77777777" w:rsidR="00713771" w:rsidRDefault="00713771" w:rsidP="00713771">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I am whole res – CX checks theory </w:t>
      </w:r>
      <w:proofErr w:type="spellStart"/>
      <w:r>
        <w:rPr>
          <w:rFonts w:ascii="Times New Roman" w:eastAsia="Times New Roman" w:hAnsi="Times New Roman" w:cs="Times New Roman"/>
        </w:rPr>
        <w:t>interps</w:t>
      </w:r>
      <w:proofErr w:type="spellEnd"/>
      <w:r>
        <w:rPr>
          <w:rFonts w:ascii="Times New Roman" w:eastAsia="Times New Roman" w:hAnsi="Times New Roman" w:cs="Times New Roman"/>
        </w:rPr>
        <w:t xml:space="preserve"> to </w:t>
      </w:r>
      <w:r>
        <w:rPr>
          <w:rFonts w:ascii="Times New Roman" w:eastAsia="Times New Roman" w:hAnsi="Times New Roman" w:cs="Times New Roman"/>
          <w:u w:val="single"/>
        </w:rPr>
        <w:t>avoid frivolous debates</w:t>
      </w:r>
      <w:r>
        <w:rPr>
          <w:rFonts w:ascii="Times New Roman" w:eastAsia="Times New Roman" w:hAnsi="Times New Roman" w:cs="Times New Roman"/>
        </w:rPr>
        <w:t xml:space="preserve"> – otherwise I get an I meet.</w:t>
      </w:r>
    </w:p>
    <w:p w14:paraId="24279658" w14:textId="77777777" w:rsidR="00713771" w:rsidRDefault="00713771" w:rsidP="00713771">
      <w:pPr>
        <w:rPr>
          <w:rFonts w:ascii="Times New Roman" w:eastAsia="Times New Roman" w:hAnsi="Times New Roman" w:cs="Times New Roman"/>
        </w:rPr>
      </w:pPr>
    </w:p>
    <w:p w14:paraId="1DBF6678" w14:textId="77777777" w:rsidR="00713771" w:rsidRDefault="00713771" w:rsidP="00713771">
      <w:pPr>
        <w:pStyle w:val="Heading4"/>
        <w:rPr>
          <w:rFonts w:ascii="Times New Roman" w:eastAsia="Times New Roman" w:hAnsi="Times New Roman" w:cs="Times New Roman"/>
        </w:rPr>
      </w:pPr>
      <w:r>
        <w:rPr>
          <w:rFonts w:ascii="Times New Roman" w:eastAsia="Times New Roman" w:hAnsi="Times New Roman" w:cs="Times New Roman"/>
        </w:rPr>
        <w:t xml:space="preserve">Definition of </w:t>
      </w:r>
      <w:r>
        <w:rPr>
          <w:rFonts w:ascii="Times New Roman" w:eastAsia="Times New Roman" w:hAnsi="Times New Roman" w:cs="Times New Roman"/>
          <w:u w:val="single"/>
        </w:rPr>
        <w:t>unconditional right to strike</w:t>
      </w:r>
      <w:r>
        <w:rPr>
          <w:rFonts w:ascii="Times New Roman" w:eastAsia="Times New Roman" w:hAnsi="Times New Roman" w:cs="Times New Roman"/>
        </w:rPr>
        <w:t>:</w:t>
      </w:r>
    </w:p>
    <w:p w14:paraId="52CABB6C" w14:textId="77777777" w:rsidR="00713771" w:rsidRDefault="00713771" w:rsidP="00713771">
      <w:pPr>
        <w:rPr>
          <w:rFonts w:ascii="Times New Roman" w:eastAsia="Times New Roman" w:hAnsi="Times New Roman" w:cs="Times New Roman"/>
        </w:rPr>
      </w:pPr>
      <w:r>
        <w:rPr>
          <w:rFonts w:ascii="Times New Roman" w:eastAsia="Times New Roman" w:hAnsi="Times New Roman" w:cs="Times New Roman"/>
          <w:b/>
          <w:sz w:val="26"/>
          <w:szCs w:val="26"/>
        </w:rPr>
        <w:t>NLRB 85</w:t>
      </w:r>
      <w:r>
        <w:rPr>
          <w:rFonts w:ascii="Times New Roman" w:eastAsia="Times New Roman" w:hAnsi="Times New Roman" w:cs="Times New Roman"/>
        </w:rPr>
        <w:t xml:space="preserve"> [National Labor Relations Board; “Legislative History of the Labor Management Relations Act, 1947: Volume 1,” Jan 1985; </w:t>
      </w:r>
      <w:hyperlink r:id="rId9">
        <w:r>
          <w:rPr>
            <w:rFonts w:ascii="Times New Roman" w:eastAsia="Times New Roman" w:hAnsi="Times New Roman" w:cs="Times New Roman"/>
            <w:color w:val="000000"/>
          </w:rPr>
          <w:t>https://play.google.com/store/books/details?id=7o1tA__v4xwC&amp;rdid=book-7o1tA__v4xwC&amp;rdot=1</w:t>
        </w:r>
      </w:hyperlink>
      <w:r>
        <w:rPr>
          <w:rFonts w:ascii="Times New Roman" w:eastAsia="Times New Roman" w:hAnsi="Times New Roman" w:cs="Times New Roman"/>
        </w:rPr>
        <w:t xml:space="preserve">] </w:t>
      </w:r>
    </w:p>
    <w:p w14:paraId="4684F00E" w14:textId="77777777" w:rsidR="00713771" w:rsidRDefault="00713771" w:rsidP="00713771">
      <w:pPr>
        <w:rPr>
          <w:rFonts w:ascii="Times New Roman" w:eastAsia="Times New Roman" w:hAnsi="Times New Roman" w:cs="Times New Roman"/>
        </w:rPr>
      </w:pPr>
      <w:r>
        <w:rPr>
          <w:rFonts w:ascii="Times New Roman" w:eastAsia="Times New Roman" w:hAnsi="Times New Roman" w:cs="Times New Roman"/>
        </w:rPr>
        <w:t>**Edited for gendered language</w:t>
      </w:r>
    </w:p>
    <w:p w14:paraId="74FA3069" w14:textId="77777777" w:rsidR="00713771" w:rsidRDefault="00713771" w:rsidP="00713771">
      <w:pPr>
        <w:rPr>
          <w:rFonts w:ascii="Times New Roman" w:eastAsia="Times New Roman" w:hAnsi="Times New Roman" w:cs="Times New Roman"/>
          <w:u w:val="single"/>
        </w:rPr>
      </w:pPr>
      <w:r>
        <w:rPr>
          <w:rFonts w:ascii="Times New Roman" w:eastAsia="Times New Roman" w:hAnsi="Times New Roman" w:cs="Times New Roman"/>
          <w:sz w:val="16"/>
          <w:szCs w:val="16"/>
        </w:rPr>
        <w:t xml:space="preserve">As for the so-called absolute or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right to strike</w:t>
      </w:r>
      <w:r>
        <w:rPr>
          <w:rFonts w:ascii="Times New Roman" w:eastAsia="Times New Roman" w:hAnsi="Times New Roman" w:cs="Times New Roman"/>
          <w:sz w:val="16"/>
          <w:szCs w:val="16"/>
        </w:rPr>
        <w:t xml:space="preserve">—there are no absolute rights that do not </w:t>
      </w:r>
      <w:r>
        <w:rPr>
          <w:rFonts w:ascii="Times New Roman" w:eastAsia="Times New Roman" w:hAnsi="Times New Roman" w:cs="Times New Roman"/>
          <w:highlight w:val="green"/>
          <w:u w:val="single"/>
        </w:rPr>
        <w:t>have</w:t>
      </w:r>
      <w:r>
        <w:rPr>
          <w:rFonts w:ascii="Times New Roman" w:eastAsia="Times New Roman" w:hAnsi="Times New Roman" w:cs="Times New Roman"/>
          <w:sz w:val="16"/>
          <w:szCs w:val="16"/>
        </w:rPr>
        <w:t xml:space="preserve"> their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responsibilities</w:t>
      </w:r>
      <w:r>
        <w:rPr>
          <w:rFonts w:ascii="Times New Roman" w:eastAsia="Times New Roman" w:hAnsi="Times New Roman" w:cs="Times New Roman"/>
          <w:sz w:val="16"/>
          <w:szCs w:val="16"/>
        </w:rPr>
        <w:t xml:space="preserve">. Under our American Anglo-Saxon system, </w:t>
      </w:r>
      <w:proofErr w:type="gramStart"/>
      <w:r>
        <w:rPr>
          <w:rFonts w:ascii="Times New Roman" w:eastAsia="Times New Roman" w:hAnsi="Times New Roman" w:cs="Times New Roman"/>
          <w:highlight w:val="green"/>
          <w:u w:val="single"/>
        </w:rPr>
        <w:t>each individual</w:t>
      </w:r>
      <w:proofErr w:type="gramEnd"/>
      <w:r>
        <w:rPr>
          <w:rFonts w:ascii="Times New Roman" w:eastAsia="Times New Roman" w:hAnsi="Times New Roman" w:cs="Times New Roman"/>
          <w:highlight w:val="green"/>
          <w:u w:val="single"/>
        </w:rPr>
        <w:t xml:space="preserve"> is </w:t>
      </w:r>
      <w:r>
        <w:rPr>
          <w:rFonts w:ascii="Times New Roman" w:eastAsia="Times New Roman" w:hAnsi="Times New Roman" w:cs="Times New Roman"/>
          <w:b/>
          <w:highlight w:val="green"/>
          <w:u w:val="single"/>
        </w:rPr>
        <w:t>entitled</w:t>
      </w:r>
      <w:r>
        <w:rPr>
          <w:rFonts w:ascii="Times New Roman" w:eastAsia="Times New Roman" w:hAnsi="Times New Roman" w:cs="Times New Roman"/>
          <w:sz w:val="16"/>
          <w:szCs w:val="16"/>
        </w:rPr>
        <w:t xml:space="preserve"> to the maximum of freedom, </w:t>
      </w:r>
      <w:r>
        <w:rPr>
          <w:rFonts w:ascii="Times New Roman" w:eastAsia="Times New Roman" w:hAnsi="Times New Roman" w:cs="Times New Roman"/>
          <w:highlight w:val="green"/>
          <w:u w:val="single"/>
        </w:rPr>
        <w:t>provided</w:t>
      </w:r>
      <w:r>
        <w:rPr>
          <w:rFonts w:ascii="Times New Roman" w:eastAsia="Times New Roman" w:hAnsi="Times New Roman" w:cs="Times New Roman"/>
          <w:u w:val="single"/>
        </w:rPr>
        <w:t xml:space="preserve"> however</w:t>
      </w:r>
      <w:r>
        <w:rPr>
          <w:rFonts w:ascii="Times New Roman" w:eastAsia="Times New Roman" w:hAnsi="Times New Roman" w:cs="Times New Roman"/>
          <w:sz w:val="16"/>
          <w:szCs w:val="16"/>
        </w:rPr>
        <w:t xml:space="preserve"> (and this provision is of first importance), </w:t>
      </w:r>
      <w:r>
        <w:rPr>
          <w:rFonts w:ascii="Times New Roman" w:eastAsia="Times New Roman" w:hAnsi="Times New Roman" w:cs="Times New Roman"/>
          <w:u w:val="single"/>
        </w:rPr>
        <w:t xml:space="preserve">his </w:t>
      </w:r>
      <w:r>
        <w:rPr>
          <w:rFonts w:ascii="Times New Roman" w:eastAsia="Times New Roman" w:hAnsi="Times New Roman" w:cs="Times New Roman"/>
          <w:highlight w:val="green"/>
          <w:u w:val="single"/>
        </w:rPr>
        <w:t xml:space="preserve">[their] freedom has </w:t>
      </w:r>
      <w:r>
        <w:rPr>
          <w:rFonts w:ascii="Times New Roman" w:eastAsia="Times New Roman" w:hAnsi="Times New Roman" w:cs="Times New Roman"/>
          <w:b/>
          <w:highlight w:val="green"/>
          <w:u w:val="single"/>
        </w:rPr>
        <w:t>due</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regard</w:t>
      </w:r>
      <w:r>
        <w:rPr>
          <w:rFonts w:ascii="Times New Roman" w:eastAsia="Times New Roman" w:hAnsi="Times New Roman" w:cs="Times New Roman"/>
          <w:highlight w:val="green"/>
          <w:u w:val="single"/>
        </w:rPr>
        <w:t xml:space="preserve"> for</w:t>
      </w:r>
      <w:r>
        <w:rPr>
          <w:rFonts w:ascii="Times New Roman" w:eastAsia="Times New Roman" w:hAnsi="Times New Roman" w:cs="Times New Roman"/>
          <w:u w:val="single"/>
        </w:rPr>
        <w:t xml:space="preserve"> the </w:t>
      </w:r>
      <w:r>
        <w:rPr>
          <w:rFonts w:ascii="Times New Roman" w:eastAsia="Times New Roman" w:hAnsi="Times New Roman" w:cs="Times New Roman"/>
          <w:b/>
          <w:highlight w:val="green"/>
          <w:u w:val="single"/>
        </w:rPr>
        <w:t>rights</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highlight w:val="green"/>
          <w:u w:val="single"/>
        </w:rPr>
        <w:t>freedoms</w:t>
      </w:r>
      <w:r>
        <w:rPr>
          <w:rFonts w:ascii="Times New Roman" w:eastAsia="Times New Roman" w:hAnsi="Times New Roman" w:cs="Times New Roman"/>
          <w:highlight w:val="green"/>
          <w:u w:val="single"/>
        </w:rPr>
        <w:t xml:space="preserve"> of </w:t>
      </w:r>
      <w:r>
        <w:rPr>
          <w:rFonts w:ascii="Times New Roman" w:eastAsia="Times New Roman" w:hAnsi="Times New Roman" w:cs="Times New Roman"/>
          <w:b/>
          <w:highlight w:val="green"/>
          <w:u w:val="single"/>
        </w:rPr>
        <w:t>others</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u w:val="single"/>
        </w:rPr>
        <w:t xml:space="preserve">The very </w:t>
      </w:r>
      <w:r>
        <w:rPr>
          <w:rFonts w:ascii="Times New Roman" w:eastAsia="Times New Roman" w:hAnsi="Times New Roman" w:cs="Times New Roman"/>
          <w:b/>
          <w:u w:val="single"/>
        </w:rPr>
        <w:t>safeguard</w:t>
      </w:r>
      <w:r>
        <w:rPr>
          <w:rFonts w:ascii="Times New Roman" w:eastAsia="Times New Roman" w:hAnsi="Times New Roman" w:cs="Times New Roman"/>
          <w:u w:val="single"/>
        </w:rPr>
        <w:t xml:space="preserve"> of our freedoms is the recognition of this fundamental principle. </w:t>
      </w:r>
      <w:r>
        <w:rPr>
          <w:rFonts w:ascii="Times New Roman" w:eastAsia="Times New Roman" w:hAnsi="Times New Roman" w:cs="Times New Roman"/>
          <w:highlight w:val="green"/>
          <w:u w:val="single"/>
        </w:rPr>
        <w:t xml:space="preserve">I take </w:t>
      </w:r>
      <w:r>
        <w:rPr>
          <w:rFonts w:ascii="Times New Roman" w:eastAsia="Times New Roman" w:hAnsi="Times New Roman" w:cs="Times New Roman"/>
          <w:b/>
          <w:highlight w:val="green"/>
          <w:u w:val="single"/>
        </w:rPr>
        <w:t>issue</w:t>
      </w:r>
      <w:r>
        <w:rPr>
          <w:rFonts w:ascii="Times New Roman" w:eastAsia="Times New Roman" w:hAnsi="Times New Roman" w:cs="Times New Roman"/>
          <w:sz w:val="16"/>
          <w:szCs w:val="16"/>
        </w:rPr>
        <w:t xml:space="preserve"> very definitely </w:t>
      </w:r>
      <w:r>
        <w:rPr>
          <w:rFonts w:ascii="Times New Roman" w:eastAsia="Times New Roman" w:hAnsi="Times New Roman" w:cs="Times New Roman"/>
          <w:highlight w:val="green"/>
          <w:u w:val="single"/>
        </w:rPr>
        <w:t>with</w:t>
      </w:r>
      <w:r>
        <w:rPr>
          <w:rFonts w:ascii="Times New Roman" w:eastAsia="Times New Roman" w:hAnsi="Times New Roman" w:cs="Times New Roman"/>
          <w:u w:val="single"/>
        </w:rPr>
        <w:t xml:space="preserve"> the </w:t>
      </w:r>
      <w:r>
        <w:rPr>
          <w:rFonts w:ascii="Times New Roman" w:eastAsia="Times New Roman" w:hAnsi="Times New Roman" w:cs="Times New Roman"/>
          <w:highlight w:val="green"/>
          <w:u w:val="single"/>
        </w:rPr>
        <w:t>suggestion that there is</w:t>
      </w:r>
      <w:r>
        <w:rPr>
          <w:rFonts w:ascii="Times New Roman" w:eastAsia="Times New Roman" w:hAnsi="Times New Roman" w:cs="Times New Roman"/>
          <w:u w:val="single"/>
        </w:rPr>
        <w:t xml:space="preserve"> an absolute and </w:t>
      </w:r>
      <w:r>
        <w:rPr>
          <w:rFonts w:ascii="Times New Roman" w:eastAsia="Times New Roman" w:hAnsi="Times New Roman" w:cs="Times New Roman"/>
          <w:b/>
          <w:highlight w:val="green"/>
          <w:u w:val="single"/>
        </w:rPr>
        <w:t>unconditional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right</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sz w:val="16"/>
          <w:szCs w:val="16"/>
        </w:rPr>
        <w:t xml:space="preserve"> concerted action (which after all is what the </w:t>
      </w:r>
      <w:r>
        <w:rPr>
          <w:rFonts w:ascii="Times New Roman" w:eastAsia="Times New Roman" w:hAnsi="Times New Roman" w:cs="Times New Roman"/>
          <w:b/>
          <w:highlight w:val="green"/>
          <w:u w:val="single"/>
        </w:rPr>
        <w:t>strike</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 xml:space="preserve">which </w:t>
      </w:r>
      <w:r>
        <w:rPr>
          <w:rFonts w:ascii="Times New Roman" w:eastAsia="Times New Roman" w:hAnsi="Times New Roman" w:cs="Times New Roman"/>
          <w:b/>
          <w:highlight w:val="green"/>
          <w:u w:val="single"/>
        </w:rPr>
        <w:t>endangers</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health</w:t>
      </w:r>
      <w:r>
        <w:rPr>
          <w:rFonts w:ascii="Times New Roman" w:eastAsia="Times New Roman" w:hAnsi="Times New Roman" w:cs="Times New Roman"/>
          <w:u w:val="single"/>
        </w:rPr>
        <w:t xml:space="preserve"> and </w:t>
      </w:r>
      <w:r>
        <w:rPr>
          <w:rFonts w:ascii="Times New Roman" w:eastAsia="Times New Roman" w:hAnsi="Times New Roman" w:cs="Times New Roman"/>
          <w:b/>
          <w:highlight w:val="green"/>
          <w:u w:val="single"/>
        </w:rPr>
        <w:t>welfare</w:t>
      </w:r>
      <w:r>
        <w:rPr>
          <w:rFonts w:ascii="Times New Roman" w:eastAsia="Times New Roman" w:hAnsi="Times New Roman" w:cs="Times New Roman"/>
          <w:highlight w:val="green"/>
          <w:u w:val="single"/>
        </w:rPr>
        <w:t xml:space="preserve"> of our people</w:t>
      </w:r>
      <w:r>
        <w:rPr>
          <w:rFonts w:ascii="Times New Roman" w:eastAsia="Times New Roman" w:hAnsi="Times New Roman" w:cs="Times New Roman"/>
          <w:u w:val="single"/>
        </w:rPr>
        <w:t xml:space="preserve"> </w:t>
      </w:r>
      <w:proofErr w:type="gramStart"/>
      <w:r>
        <w:rPr>
          <w:rFonts w:ascii="Times New Roman" w:eastAsia="Times New Roman" w:hAnsi="Times New Roman" w:cs="Times New Roman"/>
          <w:u w:val="single"/>
        </w:rPr>
        <w:t>in order to</w:t>
      </w:r>
      <w:proofErr w:type="gramEnd"/>
      <w:r>
        <w:rPr>
          <w:rFonts w:ascii="Times New Roman" w:eastAsia="Times New Roman" w:hAnsi="Times New Roman" w:cs="Times New Roman"/>
          <w:u w:val="single"/>
        </w:rPr>
        <w:t xml:space="preserve"> attain a </w:t>
      </w:r>
      <w:r>
        <w:rPr>
          <w:rFonts w:ascii="Times New Roman" w:eastAsia="Times New Roman" w:hAnsi="Times New Roman" w:cs="Times New Roman"/>
          <w:b/>
          <w:u w:val="single"/>
        </w:rPr>
        <w:t>selfish</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end</w:t>
      </w:r>
      <w:r>
        <w:rPr>
          <w:rFonts w:ascii="Times New Roman" w:eastAsia="Times New Roman" w:hAnsi="Times New Roman" w:cs="Times New Roman"/>
          <w:u w:val="single"/>
        </w:rPr>
        <w:t>.</w:t>
      </w:r>
    </w:p>
    <w:p w14:paraId="3D20187E" w14:textId="77777777" w:rsidR="00713771" w:rsidRDefault="00713771" w:rsidP="00713771">
      <w:pPr>
        <w:rPr>
          <w:rFonts w:ascii="Times New Roman" w:eastAsia="Times New Roman" w:hAnsi="Times New Roman" w:cs="Times New Roman"/>
          <w:u w:val="single"/>
        </w:rPr>
      </w:pPr>
    </w:p>
    <w:p w14:paraId="1358666E" w14:textId="77777777" w:rsidR="00713771" w:rsidRDefault="00713771" w:rsidP="00713771">
      <w:pPr>
        <w:pStyle w:val="Heading4"/>
        <w:rPr>
          <w:rFonts w:ascii="Times New Roman" w:eastAsia="Times New Roman" w:hAnsi="Times New Roman" w:cs="Times New Roman"/>
        </w:rPr>
      </w:pPr>
      <w:r>
        <w:rPr>
          <w:rFonts w:ascii="Times New Roman" w:eastAsia="Times New Roman" w:hAnsi="Times New Roman" w:cs="Times New Roman"/>
        </w:rPr>
        <w:t xml:space="preserve">Enforcement through IFAs is </w:t>
      </w:r>
      <w:r>
        <w:rPr>
          <w:rFonts w:ascii="Times New Roman" w:eastAsia="Times New Roman" w:hAnsi="Times New Roman" w:cs="Times New Roman"/>
          <w:u w:val="single"/>
        </w:rPr>
        <w:t>normal means</w:t>
      </w:r>
      <w:r>
        <w:rPr>
          <w:rFonts w:ascii="Times New Roman" w:eastAsia="Times New Roman" w:hAnsi="Times New Roman" w:cs="Times New Roman"/>
        </w:rPr>
        <w:t xml:space="preserve"> – that solves </w:t>
      </w:r>
      <w:r>
        <w:rPr>
          <w:rFonts w:ascii="Times New Roman" w:eastAsia="Times New Roman" w:hAnsi="Times New Roman" w:cs="Times New Roman"/>
          <w:u w:val="single"/>
        </w:rPr>
        <w:t>credibility concerns</w:t>
      </w:r>
      <w:r>
        <w:rPr>
          <w:rFonts w:ascii="Times New Roman" w:eastAsia="Times New Roman" w:hAnsi="Times New Roman" w:cs="Times New Roman"/>
        </w:rPr>
        <w:t xml:space="preserve"> and </w:t>
      </w:r>
      <w:r>
        <w:rPr>
          <w:rFonts w:ascii="Times New Roman" w:eastAsia="Times New Roman" w:hAnsi="Times New Roman" w:cs="Times New Roman"/>
          <w:u w:val="single"/>
        </w:rPr>
        <w:t>legal loopholes</w:t>
      </w:r>
      <w:r>
        <w:rPr>
          <w:rFonts w:ascii="Times New Roman" w:eastAsia="Times New Roman" w:hAnsi="Times New Roman" w:cs="Times New Roman"/>
        </w:rPr>
        <w:t xml:space="preserve"> which </w:t>
      </w:r>
      <w:r>
        <w:rPr>
          <w:rFonts w:ascii="Times New Roman" w:eastAsia="Times New Roman" w:hAnsi="Times New Roman" w:cs="Times New Roman"/>
          <w:u w:val="single"/>
        </w:rPr>
        <w:t>encourages striking</w:t>
      </w:r>
      <w:r>
        <w:rPr>
          <w:rFonts w:ascii="Times New Roman" w:eastAsia="Times New Roman" w:hAnsi="Times New Roman" w:cs="Times New Roman"/>
        </w:rPr>
        <w:t>.</w:t>
      </w:r>
    </w:p>
    <w:p w14:paraId="415E3678" w14:textId="77777777" w:rsidR="00713771" w:rsidRDefault="00713771" w:rsidP="00713771">
      <w:pPr>
        <w:rPr>
          <w:rFonts w:ascii="Times New Roman" w:eastAsia="Times New Roman" w:hAnsi="Times New Roman" w:cs="Times New Roman"/>
        </w:rPr>
      </w:pPr>
      <w:r>
        <w:rPr>
          <w:rFonts w:ascii="Times New Roman" w:eastAsia="Times New Roman" w:hAnsi="Times New Roman" w:cs="Times New Roman"/>
          <w:b/>
          <w:sz w:val="26"/>
          <w:szCs w:val="26"/>
        </w:rPr>
        <w:t>Neill 12</w:t>
      </w:r>
      <w:r>
        <w:rPr>
          <w:rFonts w:ascii="Times New Roman" w:eastAsia="Times New Roman" w:hAnsi="Times New Roman" w:cs="Times New Roman"/>
        </w:rPr>
        <w:t xml:space="preserve"> [Emily CM; “The Right to Strike: How the United States Reduces it to the Freedom to Strike and How International Framework Agreements can Redeem it,” 1/1/12; Labor &amp; Employment Law Forum Volume 2 Issue 2 Article 6; </w:t>
      </w:r>
      <w:hyperlink r:id="rId10">
        <w:r>
          <w:rPr>
            <w:rFonts w:ascii="Times New Roman" w:eastAsia="Times New Roman" w:hAnsi="Times New Roman" w:cs="Times New Roman"/>
            <w:color w:val="000000"/>
          </w:rPr>
          <w:t>https://digitalcommons.wcl.american.edu/cgi/viewcontent.cgi?referer=https://www.google.com/&amp;httpsredir=1&amp;article=1047&amp;context=lelb</w:t>
        </w:r>
      </w:hyperlink>
      <w:r>
        <w:rPr>
          <w:rFonts w:ascii="Times New Roman" w:eastAsia="Times New Roman" w:hAnsi="Times New Roman" w:cs="Times New Roman"/>
        </w:rPr>
        <w:t xml:space="preserve">] </w:t>
      </w:r>
    </w:p>
    <w:p w14:paraId="565C6F63" w14:textId="77777777" w:rsidR="00713771" w:rsidRDefault="00713771" w:rsidP="00713771">
      <w:pPr>
        <w:rPr>
          <w:rFonts w:ascii="Times New Roman" w:eastAsia="Times New Roman" w:hAnsi="Times New Roman" w:cs="Times New Roman"/>
          <w:u w:val="single"/>
        </w:rPr>
      </w:pPr>
      <w:r>
        <w:rPr>
          <w:rFonts w:ascii="Times New Roman" w:eastAsia="Times New Roman" w:hAnsi="Times New Roman" w:cs="Times New Roman"/>
          <w:highlight w:val="green"/>
          <w:u w:val="single"/>
        </w:rPr>
        <w:t xml:space="preserve">IFAs </w:t>
      </w:r>
      <w:r>
        <w:rPr>
          <w:rFonts w:ascii="Times New Roman" w:eastAsia="Times New Roman" w:hAnsi="Times New Roman" w:cs="Times New Roman"/>
          <w:b/>
          <w:u w:val="single"/>
        </w:rPr>
        <w:t>open the door to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by creating a space that </w:t>
      </w:r>
      <w:r>
        <w:rPr>
          <w:rFonts w:ascii="Times New Roman" w:eastAsia="Times New Roman" w:hAnsi="Times New Roman" w:cs="Times New Roman"/>
          <w:b/>
          <w:u w:val="single"/>
        </w:rPr>
        <w:t>alters</w:t>
      </w:r>
      <w:r>
        <w:rPr>
          <w:rFonts w:ascii="Times New Roman" w:eastAsia="Times New Roman" w:hAnsi="Times New Roman" w:cs="Times New Roman"/>
          <w:u w:val="single"/>
        </w:rPr>
        <w:t xml:space="preserve"> the traditionally </w:t>
      </w:r>
      <w:r>
        <w:rPr>
          <w:rFonts w:ascii="Times New Roman" w:eastAsia="Times New Roman" w:hAnsi="Times New Roman" w:cs="Times New Roman"/>
          <w:b/>
          <w:u w:val="single"/>
        </w:rPr>
        <w:t>antagonistic</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employer</w:t>
      </w:r>
      <w:r>
        <w:rPr>
          <w:rFonts w:ascii="Times New Roman" w:eastAsia="Times New Roman" w:hAnsi="Times New Roman" w:cs="Times New Roman"/>
          <w:u w:val="single"/>
        </w:rPr>
        <w:t>-</w:t>
      </w:r>
      <w:r>
        <w:rPr>
          <w:rFonts w:ascii="Times New Roman" w:eastAsia="Times New Roman" w:hAnsi="Times New Roman" w:cs="Times New Roman"/>
          <w:b/>
          <w:u w:val="single"/>
        </w:rPr>
        <w:t>employee</w:t>
      </w:r>
      <w:r>
        <w:rPr>
          <w:rFonts w:ascii="Times New Roman" w:eastAsia="Times New Roman" w:hAnsi="Times New Roman" w:cs="Times New Roman"/>
          <w:u w:val="single"/>
        </w:rPr>
        <w:t xml:space="preserve"> engagement and is more </w:t>
      </w:r>
      <w:r>
        <w:rPr>
          <w:rFonts w:ascii="Times New Roman" w:eastAsia="Times New Roman" w:hAnsi="Times New Roman" w:cs="Times New Roman"/>
          <w:b/>
          <w:u w:val="single"/>
        </w:rPr>
        <w:t>hospitable</w:t>
      </w:r>
      <w:r>
        <w:rPr>
          <w:rFonts w:ascii="Times New Roman" w:eastAsia="Times New Roman" w:hAnsi="Times New Roman" w:cs="Times New Roman"/>
          <w:sz w:val="12"/>
          <w:szCs w:val="12"/>
        </w:rPr>
        <w:t xml:space="preserve"> to the organizing process.83 MNC commitment to </w:t>
      </w:r>
      <w:r>
        <w:rPr>
          <w:rFonts w:ascii="Times New Roman" w:eastAsia="Times New Roman" w:hAnsi="Times New Roman" w:cs="Times New Roman"/>
          <w:highlight w:val="green"/>
          <w:u w:val="single"/>
        </w:rPr>
        <w:t>respect</w:t>
      </w:r>
      <w:r>
        <w:rPr>
          <w:rFonts w:ascii="Times New Roman" w:eastAsia="Times New Roman" w:hAnsi="Times New Roman" w:cs="Times New Roman"/>
          <w:u w:val="single"/>
        </w:rPr>
        <w:t xml:space="preserve"> the core </w:t>
      </w:r>
      <w:r>
        <w:rPr>
          <w:rFonts w:ascii="Times New Roman" w:eastAsia="Times New Roman" w:hAnsi="Times New Roman" w:cs="Times New Roman"/>
          <w:highlight w:val="green"/>
          <w:u w:val="single"/>
        </w:rPr>
        <w:t xml:space="preserve">ILO principles of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highlight w:val="green"/>
          <w:u w:val="single"/>
        </w:rPr>
        <w:t>association</w:t>
      </w:r>
      <w:r>
        <w:rPr>
          <w:rFonts w:ascii="Times New Roman" w:eastAsia="Times New Roman" w:hAnsi="Times New Roman" w:cs="Times New Roman"/>
          <w:highlight w:val="green"/>
          <w:u w:val="single"/>
        </w:rPr>
        <w:t xml:space="preserve"> and</w:t>
      </w:r>
      <w:r>
        <w:rPr>
          <w:rFonts w:ascii="Times New Roman" w:eastAsia="Times New Roman" w:hAnsi="Times New Roman" w:cs="Times New Roman"/>
          <w:u w:val="single"/>
        </w:rPr>
        <w:t xml:space="preserve"> the </w:t>
      </w:r>
      <w:r>
        <w:rPr>
          <w:rFonts w:ascii="Times New Roman" w:eastAsia="Times New Roman" w:hAnsi="Times New Roman" w:cs="Times New Roman"/>
          <w:highlight w:val="green"/>
          <w:u w:val="single"/>
        </w:rPr>
        <w:t xml:space="preserve">rights to </w:t>
      </w:r>
      <w:r>
        <w:rPr>
          <w:rFonts w:ascii="Times New Roman" w:eastAsia="Times New Roman" w:hAnsi="Times New Roman" w:cs="Times New Roman"/>
          <w:b/>
          <w:highlight w:val="green"/>
          <w:u w:val="single"/>
        </w:rPr>
        <w:t>organize</w:t>
      </w:r>
      <w:r>
        <w:rPr>
          <w:rFonts w:ascii="Times New Roman" w:eastAsia="Times New Roman" w:hAnsi="Times New Roman" w:cs="Times New Roman"/>
          <w:highlight w:val="green"/>
          <w:u w:val="single"/>
        </w:rPr>
        <w:t xml:space="preserve"> and </w:t>
      </w:r>
      <w:r>
        <w:rPr>
          <w:rFonts w:ascii="Times New Roman" w:eastAsia="Times New Roman" w:hAnsi="Times New Roman" w:cs="Times New Roman"/>
          <w:b/>
          <w:u w:val="single"/>
        </w:rPr>
        <w:t>collectively</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bargain</w:t>
      </w:r>
      <w:r>
        <w:rPr>
          <w:rFonts w:ascii="Times New Roman" w:eastAsia="Times New Roman" w:hAnsi="Times New Roman" w:cs="Times New Roman"/>
          <w:u w:val="single"/>
        </w:rPr>
        <w:t xml:space="preserve"> through IFAs are </w:t>
      </w:r>
      <w:r>
        <w:rPr>
          <w:rFonts w:ascii="Times New Roman" w:eastAsia="Times New Roman" w:hAnsi="Times New Roman" w:cs="Times New Roman"/>
          <w:b/>
          <w:u w:val="single"/>
        </w:rPr>
        <w:t>instrumental</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realizing</w:t>
      </w:r>
      <w:r>
        <w:rPr>
          <w:rFonts w:ascii="Times New Roman" w:eastAsia="Times New Roman" w:hAnsi="Times New Roman" w:cs="Times New Roman"/>
          <w:u w:val="single"/>
        </w:rPr>
        <w:t xml:space="preserve"> that purpose</w:t>
      </w:r>
      <w:r>
        <w:rPr>
          <w:rFonts w:ascii="Times New Roman" w:eastAsia="Times New Roman" w:hAnsi="Times New Roman" w:cs="Times New Roman"/>
          <w:sz w:val="12"/>
          <w:szCs w:val="12"/>
        </w:rPr>
        <w:t xml:space="preserve">.84 1.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Creation</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Proliferation</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Agreements</w:t>
      </w:r>
      <w:r>
        <w:rPr>
          <w:rFonts w:ascii="Times New Roman" w:eastAsia="Times New Roman" w:hAnsi="Times New Roman" w:cs="Times New Roman"/>
          <w:u w:val="single"/>
        </w:rPr>
        <w:t xml:space="preserve"> An </w:t>
      </w:r>
      <w:r>
        <w:rPr>
          <w:rFonts w:ascii="Times New Roman" w:eastAsia="Times New Roman" w:hAnsi="Times New Roman" w:cs="Times New Roman"/>
          <w:highlight w:val="green"/>
          <w:u w:val="single"/>
        </w:rPr>
        <w:t xml:space="preserve">IFA </w:t>
      </w:r>
      <w:r>
        <w:rPr>
          <w:rFonts w:ascii="Times New Roman" w:eastAsia="Times New Roman" w:hAnsi="Times New Roman" w:cs="Times New Roman"/>
          <w:u w:val="single"/>
        </w:rPr>
        <w:t xml:space="preserve">is an agreement </w:t>
      </w:r>
      <w:r>
        <w:rPr>
          <w:rFonts w:ascii="Times New Roman" w:eastAsia="Times New Roman" w:hAnsi="Times New Roman" w:cs="Times New Roman"/>
          <w:b/>
          <w:u w:val="single"/>
        </w:rPr>
        <w:t>negotiated</w:t>
      </w:r>
      <w:r>
        <w:rPr>
          <w:rFonts w:ascii="Times New Roman" w:eastAsia="Times New Roman" w:hAnsi="Times New Roman" w:cs="Times New Roman"/>
          <w:u w:val="single"/>
        </w:rPr>
        <w:t xml:space="preserve"> between an </w:t>
      </w:r>
      <w:r>
        <w:rPr>
          <w:rFonts w:ascii="Times New Roman" w:eastAsia="Times New Roman" w:hAnsi="Times New Roman" w:cs="Times New Roman"/>
          <w:b/>
          <w:u w:val="single"/>
        </w:rPr>
        <w:t>MNC</w:t>
      </w:r>
      <w:r>
        <w:rPr>
          <w:rFonts w:ascii="Times New Roman" w:eastAsia="Times New Roman" w:hAnsi="Times New Roman" w:cs="Times New Roman"/>
          <w:u w:val="single"/>
        </w:rPr>
        <w:t xml:space="preserve"> and typically85 a </w:t>
      </w:r>
      <w:r>
        <w:rPr>
          <w:rFonts w:ascii="Times New Roman" w:eastAsia="Times New Roman" w:hAnsi="Times New Roman" w:cs="Times New Roman"/>
          <w:b/>
          <w:u w:val="single"/>
        </w:rPr>
        <w:t>global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union86</w:t>
      </w:r>
      <w:r>
        <w:rPr>
          <w:rFonts w:ascii="Times New Roman" w:eastAsia="Times New Roman" w:hAnsi="Times New Roman" w:cs="Times New Roman"/>
          <w:u w:val="single"/>
        </w:rPr>
        <w:t xml:space="preserve"> to </w:t>
      </w:r>
      <w:r>
        <w:rPr>
          <w:rFonts w:ascii="Times New Roman" w:eastAsia="Times New Roman" w:hAnsi="Times New Roman" w:cs="Times New Roman"/>
          <w:highlight w:val="green"/>
          <w:u w:val="single"/>
        </w:rPr>
        <w:t>establish a</w:t>
      </w:r>
      <w:r>
        <w:rPr>
          <w:rFonts w:ascii="Times New Roman" w:eastAsia="Times New Roman" w:hAnsi="Times New Roman" w:cs="Times New Roman"/>
          <w:u w:val="single"/>
        </w:rPr>
        <w:t xml:space="preserve">n </w:t>
      </w:r>
      <w:r>
        <w:rPr>
          <w:rFonts w:ascii="Times New Roman" w:eastAsia="Times New Roman" w:hAnsi="Times New Roman" w:cs="Times New Roman"/>
          <w:b/>
          <w:u w:val="single"/>
        </w:rPr>
        <w:t>ongoing</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relationship</w:t>
      </w:r>
      <w:r>
        <w:rPr>
          <w:rFonts w:ascii="Times New Roman" w:eastAsia="Times New Roman" w:hAnsi="Times New Roman" w:cs="Times New Roman"/>
          <w:u w:val="single"/>
        </w:rPr>
        <w:t xml:space="preserve"> between the signatories </w:t>
      </w:r>
      <w:r>
        <w:rPr>
          <w:rFonts w:ascii="Times New Roman" w:eastAsia="Times New Roman" w:hAnsi="Times New Roman" w:cs="Times New Roman"/>
          <w:highlight w:val="green"/>
          <w:u w:val="single"/>
        </w:rPr>
        <w:t xml:space="preserve">and ensure </w:t>
      </w:r>
      <w:r>
        <w:rPr>
          <w:rFonts w:ascii="Times New Roman" w:eastAsia="Times New Roman" w:hAnsi="Times New Roman" w:cs="Times New Roman"/>
          <w:b/>
          <w:highlight w:val="green"/>
          <w:u w:val="single"/>
        </w:rPr>
        <w:t>adherence</w:t>
      </w:r>
      <w:r>
        <w:rPr>
          <w:rFonts w:ascii="Times New Roman" w:eastAsia="Times New Roman" w:hAnsi="Times New Roman" w:cs="Times New Roman"/>
          <w:highlight w:val="green"/>
          <w:u w:val="single"/>
        </w:rPr>
        <w:t xml:space="preserve"> to</w:t>
      </w:r>
      <w:r>
        <w:rPr>
          <w:rFonts w:ascii="Times New Roman" w:eastAsia="Times New Roman" w:hAnsi="Times New Roman" w:cs="Times New Roman"/>
          <w:u w:val="single"/>
        </w:rPr>
        <w:t xml:space="preserve"> uniform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highlight w:val="green"/>
          <w:u w:val="single"/>
        </w:rPr>
        <w:t>standards</w:t>
      </w:r>
      <w:r>
        <w:rPr>
          <w:rFonts w:ascii="Times New Roman" w:eastAsia="Times New Roman" w:hAnsi="Times New Roman" w:cs="Times New Roman"/>
          <w:sz w:val="12"/>
          <w:szCs w:val="12"/>
        </w:rPr>
        <w:t xml:space="preserve"> by the MNC in all countries in which it operates.87 </w:t>
      </w:r>
      <w:r>
        <w:rPr>
          <w:rFonts w:ascii="Times New Roman" w:eastAsia="Times New Roman" w:hAnsi="Times New Roman" w:cs="Times New Roman"/>
          <w:highlight w:val="green"/>
          <w:u w:val="single"/>
        </w:rPr>
        <w:t xml:space="preserve">IFAs are </w:t>
      </w:r>
      <w:r>
        <w:rPr>
          <w:rFonts w:ascii="Times New Roman" w:eastAsia="Times New Roman" w:hAnsi="Times New Roman" w:cs="Times New Roman"/>
          <w:u w:val="single"/>
        </w:rPr>
        <w:t xml:space="preserve">the first and only </w:t>
      </w:r>
      <w:r>
        <w:rPr>
          <w:rFonts w:ascii="Times New Roman" w:eastAsia="Times New Roman" w:hAnsi="Times New Roman" w:cs="Times New Roman"/>
          <w:b/>
          <w:highlight w:val="green"/>
          <w:u w:val="single"/>
        </w:rPr>
        <w:t>formally</w:t>
      </w:r>
      <w:r>
        <w:rPr>
          <w:rFonts w:ascii="Times New Roman" w:eastAsia="Times New Roman" w:hAnsi="Times New Roman" w:cs="Times New Roman"/>
          <w:highlight w:val="green"/>
          <w:u w:val="single"/>
        </w:rPr>
        <w:t>-</w:t>
      </w:r>
      <w:r>
        <w:rPr>
          <w:rFonts w:ascii="Times New Roman" w:eastAsia="Times New Roman" w:hAnsi="Times New Roman" w:cs="Times New Roman"/>
          <w:b/>
          <w:highlight w:val="green"/>
          <w:u w:val="single"/>
        </w:rPr>
        <w:t>negotiated</w:t>
      </w:r>
      <w:r>
        <w:rPr>
          <w:rFonts w:ascii="Times New Roman" w:eastAsia="Times New Roman" w:hAnsi="Times New Roman" w:cs="Times New Roman"/>
          <w:highlight w:val="green"/>
          <w:u w:val="single"/>
        </w:rPr>
        <w:t xml:space="preserve"> instruments</w:t>
      </w:r>
      <w:r>
        <w:rPr>
          <w:rFonts w:ascii="Times New Roman" w:eastAsia="Times New Roman" w:hAnsi="Times New Roman" w:cs="Times New Roman"/>
          <w:u w:val="single"/>
        </w:rPr>
        <w:t xml:space="preserve"> between unions and corporations </w:t>
      </w:r>
      <w:r>
        <w:rPr>
          <w:rFonts w:ascii="Times New Roman" w:eastAsia="Times New Roman" w:hAnsi="Times New Roman" w:cs="Times New Roman"/>
          <w:highlight w:val="green"/>
          <w:u w:val="single"/>
        </w:rPr>
        <w:t xml:space="preserve">at the </w:t>
      </w:r>
      <w:r>
        <w:rPr>
          <w:rFonts w:ascii="Times New Roman" w:eastAsia="Times New Roman" w:hAnsi="Times New Roman" w:cs="Times New Roman"/>
          <w:b/>
          <w:highlight w:val="green"/>
          <w:u w:val="single"/>
        </w:rPr>
        <w:t>global</w:t>
      </w:r>
      <w:r>
        <w:rPr>
          <w:rFonts w:ascii="Times New Roman" w:eastAsia="Times New Roman" w:hAnsi="Times New Roman" w:cs="Times New Roman"/>
          <w:highlight w:val="green"/>
          <w:u w:val="single"/>
        </w:rPr>
        <w:t xml:space="preserve"> </w:t>
      </w:r>
      <w:r>
        <w:rPr>
          <w:rFonts w:ascii="Times New Roman" w:eastAsia="Times New Roman" w:hAnsi="Times New Roman" w:cs="Times New Roman"/>
          <w:b/>
          <w:highlight w:val="green"/>
          <w:u w:val="single"/>
        </w:rPr>
        <w:t>level</w:t>
      </w:r>
      <w:r>
        <w:rPr>
          <w:rFonts w:ascii="Times New Roman" w:eastAsia="Times New Roman" w:hAnsi="Times New Roman" w:cs="Times New Roman"/>
          <w:u w:val="single"/>
        </w:rPr>
        <w:t xml:space="preserve"> and a </w:t>
      </w:r>
      <w:r>
        <w:rPr>
          <w:rFonts w:ascii="Times New Roman" w:eastAsia="Times New Roman" w:hAnsi="Times New Roman" w:cs="Times New Roman"/>
          <w:b/>
          <w:u w:val="single"/>
        </w:rPr>
        <w:t>significant</w:t>
      </w:r>
      <w:r>
        <w:rPr>
          <w:rFonts w:ascii="Times New Roman" w:eastAsia="Times New Roman" w:hAnsi="Times New Roman" w:cs="Times New Roman"/>
          <w:u w:val="single"/>
        </w:rPr>
        <w:t xml:space="preserve"> development in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relations</w:t>
      </w:r>
      <w:r>
        <w:rPr>
          <w:rFonts w:ascii="Times New Roman" w:eastAsia="Times New Roman" w:hAnsi="Times New Roman" w:cs="Times New Roman"/>
          <w:u w:val="single"/>
        </w:rPr>
        <w:t>.</w:t>
      </w:r>
      <w:r>
        <w:rPr>
          <w:rFonts w:ascii="Times New Roman" w:eastAsia="Times New Roman" w:hAnsi="Times New Roman" w:cs="Times New Roman"/>
          <w:sz w:val="12"/>
          <w:szCs w:val="12"/>
        </w:rPr>
        <w:t xml:space="preserve">88 Since the signing of the first IFA in 1988, they have spread at a steadily increasing rate. 89 Their proliferation since 2000 has been especially dramatic—with the number of IFAs signed in 2003-2006 nearly doubling the number signed in the first fifteen years.90 By 2008, approximately sixty-five agreements had been concluded.91 At the end of 2010, that number had jumped to seventy-six.92 2. Context of Framework Agreements: Corporate Social Responsibility While </w:t>
      </w:r>
      <w:r>
        <w:rPr>
          <w:rFonts w:ascii="Times New Roman" w:eastAsia="Times New Roman" w:hAnsi="Times New Roman" w:cs="Times New Roman"/>
          <w:u w:val="single"/>
        </w:rPr>
        <w:t xml:space="preserve">both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codes of conduct and </w:t>
      </w:r>
      <w:r>
        <w:rPr>
          <w:rFonts w:ascii="Times New Roman" w:eastAsia="Times New Roman" w:hAnsi="Times New Roman" w:cs="Times New Roman"/>
          <w:b/>
          <w:u w:val="single"/>
        </w:rPr>
        <w:t>IFAs</w:t>
      </w:r>
      <w:r>
        <w:rPr>
          <w:rFonts w:ascii="Times New Roman" w:eastAsia="Times New Roman" w:hAnsi="Times New Roman" w:cs="Times New Roman"/>
          <w:u w:val="single"/>
        </w:rPr>
        <w:t xml:space="preserve"> can be traced to a </w:t>
      </w:r>
      <w:r>
        <w:rPr>
          <w:rFonts w:ascii="Times New Roman" w:eastAsia="Times New Roman" w:hAnsi="Times New Roman" w:cs="Times New Roman"/>
          <w:b/>
          <w:u w:val="single"/>
        </w:rPr>
        <w:t>consumer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driven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push</w:t>
      </w:r>
      <w:r>
        <w:rPr>
          <w:rFonts w:ascii="Times New Roman" w:eastAsia="Times New Roman" w:hAnsi="Times New Roman" w:cs="Times New Roman"/>
          <w:u w:val="single"/>
        </w:rPr>
        <w:t xml:space="preserve"> for corporate </w:t>
      </w:r>
      <w:r>
        <w:rPr>
          <w:rFonts w:ascii="Times New Roman" w:eastAsia="Times New Roman" w:hAnsi="Times New Roman" w:cs="Times New Roman"/>
          <w:b/>
          <w:u w:val="single"/>
        </w:rPr>
        <w:t>social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responsibility</w:t>
      </w:r>
      <w:r>
        <w:rPr>
          <w:rFonts w:ascii="Times New Roman" w:eastAsia="Times New Roman" w:hAnsi="Times New Roman" w:cs="Times New Roman"/>
          <w:u w:val="single"/>
        </w:rPr>
        <w:t xml:space="preserve">, a key difference separates the two: </w:t>
      </w:r>
      <w:r>
        <w:rPr>
          <w:rFonts w:ascii="Times New Roman" w:eastAsia="Times New Roman" w:hAnsi="Times New Roman" w:cs="Times New Roman"/>
          <w:b/>
          <w:u w:val="single"/>
        </w:rPr>
        <w:t>credibility</w:t>
      </w:r>
      <w:r>
        <w:rPr>
          <w:rFonts w:ascii="Times New Roman" w:eastAsia="Times New Roman" w:hAnsi="Times New Roman" w:cs="Times New Roman"/>
          <w:sz w:val="12"/>
          <w:szCs w:val="12"/>
        </w:rPr>
        <w:t xml:space="preserve">. In the late 1980’s, </w:t>
      </w:r>
      <w:r>
        <w:rPr>
          <w:rFonts w:ascii="Times New Roman" w:eastAsia="Times New Roman" w:hAnsi="Times New Roman" w:cs="Times New Roman"/>
          <w:u w:val="single"/>
        </w:rPr>
        <w:t xml:space="preserve">MNCs in the United States began to respond to campaigns by non-governmental organizations accusing MNCs of international human rights abuses by </w:t>
      </w:r>
      <w:r>
        <w:rPr>
          <w:rFonts w:ascii="Times New Roman" w:eastAsia="Times New Roman" w:hAnsi="Times New Roman" w:cs="Times New Roman"/>
          <w:b/>
          <w:u w:val="single"/>
        </w:rPr>
        <w:t>elaborating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codes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conduct</w:t>
      </w:r>
      <w:r>
        <w:rPr>
          <w:rFonts w:ascii="Times New Roman" w:eastAsia="Times New Roman" w:hAnsi="Times New Roman" w:cs="Times New Roman"/>
          <w:sz w:val="12"/>
          <w:szCs w:val="12"/>
        </w:rPr>
        <w:t xml:space="preserve">.93 </w:t>
      </w:r>
      <w:r>
        <w:rPr>
          <w:rFonts w:ascii="Times New Roman" w:eastAsia="Times New Roman" w:hAnsi="Times New Roman" w:cs="Times New Roman"/>
          <w:u w:val="single"/>
        </w:rPr>
        <w:t>These codes</w:t>
      </w:r>
      <w:r>
        <w:rPr>
          <w:rFonts w:ascii="Times New Roman" w:eastAsia="Times New Roman" w:hAnsi="Times New Roman" w:cs="Times New Roman"/>
          <w:sz w:val="12"/>
          <w:szCs w:val="12"/>
        </w:rPr>
        <w:t xml:space="preserve">, unilaterally written and implemented, </w:t>
      </w:r>
      <w:r>
        <w:rPr>
          <w:rFonts w:ascii="Times New Roman" w:eastAsia="Times New Roman" w:hAnsi="Times New Roman" w:cs="Times New Roman"/>
          <w:u w:val="single"/>
        </w:rPr>
        <w:t xml:space="preserve">tend to be </w:t>
      </w:r>
      <w:r>
        <w:rPr>
          <w:rFonts w:ascii="Times New Roman" w:eastAsia="Times New Roman" w:hAnsi="Times New Roman" w:cs="Times New Roman"/>
          <w:b/>
          <w:u w:val="single"/>
        </w:rPr>
        <w:lastRenderedPageBreak/>
        <w:t>vague</w:t>
      </w:r>
      <w:r>
        <w:rPr>
          <w:rFonts w:ascii="Times New Roman" w:eastAsia="Times New Roman" w:hAnsi="Times New Roman" w:cs="Times New Roman"/>
          <w:u w:val="single"/>
        </w:rPr>
        <w:t xml:space="preserve"> and provide for </w:t>
      </w:r>
      <w:r>
        <w:rPr>
          <w:rFonts w:ascii="Times New Roman" w:eastAsia="Times New Roman" w:hAnsi="Times New Roman" w:cs="Times New Roman"/>
          <w:b/>
          <w:u w:val="single"/>
        </w:rPr>
        <w:t>no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enforcement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mechanism</w:t>
      </w:r>
      <w:r>
        <w:rPr>
          <w:rFonts w:ascii="Times New Roman" w:eastAsia="Times New Roman" w:hAnsi="Times New Roman" w:cs="Times New Roman"/>
          <w:sz w:val="12"/>
          <w:szCs w:val="12"/>
        </w:rPr>
        <w:t xml:space="preserve">.94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voluntary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self</w:t>
      </w:r>
      <w:r>
        <w:rPr>
          <w:rFonts w:ascii="Times New Roman" w:eastAsia="Times New Roman" w:hAnsi="Times New Roman" w:cs="Times New Roman"/>
          <w:u w:val="single"/>
        </w:rPr>
        <w:t>-</w:t>
      </w:r>
      <w:r>
        <w:rPr>
          <w:rFonts w:ascii="Times New Roman" w:eastAsia="Times New Roman" w:hAnsi="Times New Roman" w:cs="Times New Roman"/>
          <w:b/>
          <w:u w:val="single"/>
        </w:rPr>
        <w:t>enforcing</w:t>
      </w:r>
      <w:r>
        <w:rPr>
          <w:rFonts w:ascii="Times New Roman" w:eastAsia="Times New Roman" w:hAnsi="Times New Roman" w:cs="Times New Roman"/>
          <w:u w:val="single"/>
        </w:rPr>
        <w:t xml:space="preserve"> nature of these commitments has led </w:t>
      </w:r>
      <w:r>
        <w:rPr>
          <w:rFonts w:ascii="Times New Roman" w:eastAsia="Times New Roman" w:hAnsi="Times New Roman" w:cs="Times New Roman"/>
          <w:b/>
          <w:u w:val="single"/>
        </w:rPr>
        <w:t>critics</w:t>
      </w:r>
      <w:r>
        <w:rPr>
          <w:rFonts w:ascii="Times New Roman" w:eastAsia="Times New Roman" w:hAnsi="Times New Roman" w:cs="Times New Roman"/>
          <w:u w:val="single"/>
        </w:rPr>
        <w:t xml:space="preserve"> to conclude that they are mere </w:t>
      </w:r>
      <w:r>
        <w:rPr>
          <w:rFonts w:ascii="Times New Roman" w:eastAsia="Times New Roman" w:hAnsi="Times New Roman" w:cs="Times New Roman"/>
          <w:b/>
          <w:u w:val="single"/>
        </w:rPr>
        <w:t>marketing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ploys</w:t>
      </w:r>
      <w:r>
        <w:rPr>
          <w:rFonts w:ascii="Times New Roman" w:eastAsia="Times New Roman" w:hAnsi="Times New Roman" w:cs="Times New Roman"/>
          <w:u w:val="single"/>
        </w:rPr>
        <w:t xml:space="preserve"> lacking in </w:t>
      </w:r>
      <w:r>
        <w:rPr>
          <w:rFonts w:ascii="Times New Roman" w:eastAsia="Times New Roman" w:hAnsi="Times New Roman" w:cs="Times New Roman"/>
          <w:b/>
          <w:u w:val="single"/>
        </w:rPr>
        <w:t>credibility</w:t>
      </w:r>
      <w:r>
        <w:rPr>
          <w:rFonts w:ascii="Times New Roman" w:eastAsia="Times New Roman" w:hAnsi="Times New Roman" w:cs="Times New Roman"/>
          <w:sz w:val="12"/>
          <w:szCs w:val="12"/>
        </w:rPr>
        <w:t xml:space="preserve"> or having any real social impact.95 </w:t>
      </w:r>
      <w:r>
        <w:rPr>
          <w:rFonts w:ascii="Times New Roman" w:eastAsia="Times New Roman" w:hAnsi="Times New Roman" w:cs="Times New Roman"/>
          <w:u w:val="single"/>
        </w:rPr>
        <w:t xml:space="preserve">IFAs were </w:t>
      </w:r>
      <w:r>
        <w:rPr>
          <w:rFonts w:ascii="Times New Roman" w:eastAsia="Times New Roman" w:hAnsi="Times New Roman" w:cs="Times New Roman"/>
          <w:b/>
          <w:u w:val="single"/>
        </w:rPr>
        <w:t>developed</w:t>
      </w:r>
      <w:r>
        <w:rPr>
          <w:rFonts w:ascii="Times New Roman" w:eastAsia="Times New Roman" w:hAnsi="Times New Roman" w:cs="Times New Roman"/>
          <w:sz w:val="12"/>
          <w:szCs w:val="12"/>
        </w:rPr>
        <w:t xml:space="preserve">, in part, as </w:t>
      </w:r>
      <w:r>
        <w:rPr>
          <w:rFonts w:ascii="Times New Roman" w:eastAsia="Times New Roman" w:hAnsi="Times New Roman" w:cs="Times New Roman"/>
          <w:u w:val="single"/>
        </w:rPr>
        <w:t xml:space="preserve">an alternative to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codes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conduct</w:t>
      </w:r>
      <w:r>
        <w:rPr>
          <w:rFonts w:ascii="Times New Roman" w:eastAsia="Times New Roman" w:hAnsi="Times New Roman" w:cs="Times New Roman"/>
          <w:u w:val="single"/>
        </w:rPr>
        <w:t xml:space="preserve"> to raise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sz w:val="12"/>
          <w:szCs w:val="12"/>
        </w:rPr>
        <w:t xml:space="preserve">.96 Unlike unilateral codes, </w:t>
      </w:r>
      <w:r>
        <w:rPr>
          <w:rFonts w:ascii="Times New Roman" w:eastAsia="Times New Roman" w:hAnsi="Times New Roman" w:cs="Times New Roman"/>
          <w:u w:val="single"/>
        </w:rPr>
        <w:t xml:space="preserve">IFAs are </w:t>
      </w:r>
      <w:r>
        <w:rPr>
          <w:rFonts w:ascii="Times New Roman" w:eastAsia="Times New Roman" w:hAnsi="Times New Roman" w:cs="Times New Roman"/>
          <w:b/>
          <w:u w:val="single"/>
        </w:rPr>
        <w:t>negotiated</w:t>
      </w:r>
      <w:r>
        <w:rPr>
          <w:rFonts w:ascii="Times New Roman" w:eastAsia="Times New Roman" w:hAnsi="Times New Roman" w:cs="Times New Roman"/>
          <w:u w:val="single"/>
        </w:rPr>
        <w:t xml:space="preserve"> between the </w:t>
      </w:r>
      <w:r>
        <w:rPr>
          <w:rFonts w:ascii="Times New Roman" w:eastAsia="Times New Roman" w:hAnsi="Times New Roman" w:cs="Times New Roman"/>
          <w:b/>
          <w:u w:val="single"/>
        </w:rPr>
        <w:t>two</w:t>
      </w:r>
      <w:r>
        <w:rPr>
          <w:rFonts w:ascii="Times New Roman" w:eastAsia="Times New Roman" w:hAnsi="Times New Roman" w:cs="Times New Roman"/>
          <w:u w:val="single"/>
        </w:rPr>
        <w:t xml:space="preserve"> principal actors</w:t>
      </w:r>
      <w:r>
        <w:rPr>
          <w:rFonts w:ascii="Times New Roman" w:eastAsia="Times New Roman" w:hAnsi="Times New Roman" w:cs="Times New Roman"/>
          <w:sz w:val="12"/>
          <w:szCs w:val="12"/>
        </w:rPr>
        <w:t>—</w:t>
      </w:r>
      <w:r>
        <w:rPr>
          <w:rFonts w:ascii="Times New Roman" w:eastAsia="Times New Roman" w:hAnsi="Times New Roman" w:cs="Times New Roman"/>
          <w:b/>
          <w:u w:val="single"/>
        </w:rPr>
        <w:t>employers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workers</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in the employment </w:t>
      </w:r>
      <w:r>
        <w:rPr>
          <w:rFonts w:ascii="Times New Roman" w:eastAsia="Times New Roman" w:hAnsi="Times New Roman" w:cs="Times New Roman"/>
          <w:b/>
          <w:u w:val="single"/>
        </w:rPr>
        <w:t>relationship</w:t>
      </w:r>
      <w:r>
        <w:rPr>
          <w:rFonts w:ascii="Times New Roman" w:eastAsia="Times New Roman" w:hAnsi="Times New Roman" w:cs="Times New Roman"/>
          <w:sz w:val="12"/>
          <w:szCs w:val="12"/>
        </w:rPr>
        <w:t>.97 Involvement of the very party the agreement is meant to protect attaches greater meaning and significance to the instrument.98</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w:t>
      </w:r>
      <w:r>
        <w:rPr>
          <w:rFonts w:ascii="Times New Roman" w:eastAsia="Times New Roman" w:hAnsi="Times New Roman" w:cs="Times New Roman"/>
          <w:u w:val="single"/>
        </w:rPr>
        <w:t xml:space="preserve">purpose of IFAs is to </w:t>
      </w:r>
      <w:r>
        <w:rPr>
          <w:rFonts w:ascii="Times New Roman" w:eastAsia="Times New Roman" w:hAnsi="Times New Roman" w:cs="Times New Roman"/>
          <w:b/>
          <w:u w:val="single"/>
        </w:rPr>
        <w:t>promote</w:t>
      </w:r>
      <w:r>
        <w:rPr>
          <w:rFonts w:ascii="Times New Roman" w:eastAsia="Times New Roman" w:hAnsi="Times New Roman" w:cs="Times New Roman"/>
          <w:u w:val="single"/>
        </w:rPr>
        <w:t xml:space="preserve"> fundamental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rights</w:t>
      </w:r>
      <w:r>
        <w:rPr>
          <w:rFonts w:ascii="Times New Roman" w:eastAsia="Times New Roman" w:hAnsi="Times New Roman" w:cs="Times New Roman"/>
          <w:u w:val="single"/>
        </w:rPr>
        <w:t xml:space="preserve"> by </w:t>
      </w:r>
      <w:r>
        <w:rPr>
          <w:rFonts w:ascii="Times New Roman" w:eastAsia="Times New Roman" w:hAnsi="Times New Roman" w:cs="Times New Roman"/>
          <w:b/>
          <w:u w:val="single"/>
        </w:rPr>
        <w:t>regulating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corporate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conduct</w:t>
      </w:r>
      <w:r>
        <w:rPr>
          <w:rFonts w:ascii="Times New Roman" w:eastAsia="Times New Roman" w:hAnsi="Times New Roman" w:cs="Times New Roman"/>
          <w:u w:val="single"/>
        </w:rPr>
        <w:t xml:space="preserve"> on a global level</w:t>
      </w:r>
      <w:r>
        <w:rPr>
          <w:rFonts w:ascii="Times New Roman" w:eastAsia="Times New Roman" w:hAnsi="Times New Roman" w:cs="Times New Roman"/>
          <w:sz w:val="12"/>
          <w:szCs w:val="12"/>
        </w:rPr>
        <w:t xml:space="preserve">.99 </w:t>
      </w:r>
      <w:r>
        <w:rPr>
          <w:rFonts w:ascii="Times New Roman" w:eastAsia="Times New Roman" w:hAnsi="Times New Roman" w:cs="Times New Roman"/>
          <w:u w:val="single"/>
        </w:rPr>
        <w:t xml:space="preserve">This brings us to another </w:t>
      </w:r>
      <w:r>
        <w:rPr>
          <w:rFonts w:ascii="Times New Roman" w:eastAsia="Times New Roman" w:hAnsi="Times New Roman" w:cs="Times New Roman"/>
          <w:b/>
          <w:u w:val="single"/>
        </w:rPr>
        <w:t>key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distinction</w:t>
      </w:r>
      <w:r>
        <w:rPr>
          <w:rFonts w:ascii="Times New Roman" w:eastAsia="Times New Roman" w:hAnsi="Times New Roman" w:cs="Times New Roman"/>
          <w:u w:val="single"/>
        </w:rPr>
        <w:t xml:space="preserve"> between corporate codes of conduct and IFAs: their concrete normative content. </w:t>
      </w:r>
      <w:r>
        <w:rPr>
          <w:rFonts w:ascii="Times New Roman" w:eastAsia="Times New Roman" w:hAnsi="Times New Roman" w:cs="Times New Roman"/>
          <w:sz w:val="12"/>
          <w:szCs w:val="12"/>
        </w:rPr>
        <w:t xml:space="preserve">3. Core ILO Principles as the Substantive Content of IFAs Whereas </w:t>
      </w:r>
      <w:r>
        <w:rPr>
          <w:rFonts w:ascii="Times New Roman" w:eastAsia="Times New Roman" w:hAnsi="Times New Roman" w:cs="Times New Roman"/>
          <w:u w:val="single"/>
        </w:rPr>
        <w:t xml:space="preserve">codes tend to be </w:t>
      </w:r>
      <w:r>
        <w:rPr>
          <w:rFonts w:ascii="Times New Roman" w:eastAsia="Times New Roman" w:hAnsi="Times New Roman" w:cs="Times New Roman"/>
          <w:b/>
          <w:u w:val="single"/>
        </w:rPr>
        <w:t>vague</w:t>
      </w:r>
      <w:r>
        <w:rPr>
          <w:rFonts w:ascii="Times New Roman" w:eastAsia="Times New Roman" w:hAnsi="Times New Roman" w:cs="Times New Roman"/>
          <w:u w:val="single"/>
        </w:rPr>
        <w:t xml:space="preserve"> in their commitments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MNCs commit themselves to </w:t>
      </w:r>
      <w:r>
        <w:rPr>
          <w:rFonts w:ascii="Times New Roman" w:eastAsia="Times New Roman" w:hAnsi="Times New Roman" w:cs="Times New Roman"/>
          <w:b/>
          <w:u w:val="single"/>
        </w:rPr>
        <w:t>concrete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norms</w:t>
      </w:r>
      <w:r>
        <w:rPr>
          <w:rFonts w:ascii="Times New Roman" w:eastAsia="Times New Roman" w:hAnsi="Times New Roman" w:cs="Times New Roman"/>
          <w:u w:val="single"/>
        </w:rPr>
        <w:t xml:space="preserve"> through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agreements</w:t>
      </w:r>
      <w:r>
        <w:rPr>
          <w:rFonts w:ascii="Times New Roman" w:eastAsia="Times New Roman" w:hAnsi="Times New Roman" w:cs="Times New Roman"/>
          <w:u w:val="single"/>
        </w:rPr>
        <w:t xml:space="preserve">. The </w:t>
      </w:r>
      <w:r>
        <w:rPr>
          <w:rFonts w:ascii="Times New Roman" w:eastAsia="Times New Roman" w:hAnsi="Times New Roman" w:cs="Times New Roman"/>
          <w:b/>
          <w:u w:val="single"/>
        </w:rPr>
        <w:t>key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areas</w:t>
      </w:r>
      <w:r>
        <w:rPr>
          <w:rFonts w:ascii="Times New Roman" w:eastAsia="Times New Roman" w:hAnsi="Times New Roman" w:cs="Times New Roman"/>
          <w:u w:val="single"/>
        </w:rPr>
        <w:t xml:space="preserve"> of IFAs are the </w:t>
      </w:r>
      <w:r>
        <w:rPr>
          <w:rFonts w:ascii="Times New Roman" w:eastAsia="Times New Roman" w:hAnsi="Times New Roman" w:cs="Times New Roman"/>
          <w:b/>
          <w:u w:val="single"/>
        </w:rPr>
        <w:t>acceptance</w:t>
      </w:r>
      <w:r>
        <w:rPr>
          <w:rFonts w:ascii="Times New Roman" w:eastAsia="Times New Roman" w:hAnsi="Times New Roman" w:cs="Times New Roman"/>
          <w:u w:val="single"/>
        </w:rPr>
        <w:t xml:space="preserve"> of the four core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sz w:val="12"/>
          <w:szCs w:val="12"/>
        </w:rPr>
        <w:t xml:space="preserve">, as articulated in the 1998 ILO Declaration.100 The Declaration itself is typically not mentioned, but rather the four rights are referred to in IFAs by their convention numbers.101 Thus, apart from a very few exceptions, IFAs refer explicitly to ILO Conventions 87 and 98 on freedom of association and the right to organize and collective bargaining, respectively.102 As previously discussed, </w:t>
      </w:r>
      <w:r>
        <w:rPr>
          <w:rFonts w:ascii="Times New Roman" w:eastAsia="Times New Roman" w:hAnsi="Times New Roman" w:cs="Times New Roman"/>
          <w:u w:val="single"/>
        </w:rPr>
        <w:t xml:space="preserve">ILO standards are the </w:t>
      </w:r>
      <w:r>
        <w:rPr>
          <w:rFonts w:ascii="Times New Roman" w:eastAsia="Times New Roman" w:hAnsi="Times New Roman" w:cs="Times New Roman"/>
          <w:b/>
          <w:u w:val="single"/>
        </w:rPr>
        <w:t>principal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source</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norms</w:t>
      </w:r>
      <w:r>
        <w:rPr>
          <w:rFonts w:ascii="Times New Roman" w:eastAsia="Times New Roman" w:hAnsi="Times New Roman" w:cs="Times New Roman"/>
          <w:sz w:val="12"/>
          <w:szCs w:val="12"/>
        </w:rPr>
        <w:t xml:space="preserve">.103 ILO </w:t>
      </w:r>
      <w:r>
        <w:rPr>
          <w:rFonts w:ascii="Times New Roman" w:eastAsia="Times New Roman" w:hAnsi="Times New Roman" w:cs="Times New Roman"/>
          <w:u w:val="single"/>
        </w:rPr>
        <w:t xml:space="preserve">Conventions 87 and 98 are perhaps the most </w:t>
      </w:r>
      <w:r>
        <w:rPr>
          <w:rFonts w:ascii="Times New Roman" w:eastAsia="Times New Roman" w:hAnsi="Times New Roman" w:cs="Times New Roman"/>
          <w:b/>
          <w:u w:val="single"/>
        </w:rPr>
        <w:t>important</w:t>
      </w:r>
      <w:r>
        <w:rPr>
          <w:rFonts w:ascii="Times New Roman" w:eastAsia="Times New Roman" w:hAnsi="Times New Roman" w:cs="Times New Roman"/>
          <w:u w:val="single"/>
        </w:rPr>
        <w:t xml:space="preserve"> of ILO principles since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organize</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bargain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collectively</w:t>
      </w:r>
      <w:r>
        <w:rPr>
          <w:rFonts w:ascii="Times New Roman" w:eastAsia="Times New Roman" w:hAnsi="Times New Roman" w:cs="Times New Roman"/>
          <w:u w:val="single"/>
        </w:rPr>
        <w:t xml:space="preserve"> is essential to the </w:t>
      </w:r>
      <w:r>
        <w:rPr>
          <w:rFonts w:ascii="Times New Roman" w:eastAsia="Times New Roman" w:hAnsi="Times New Roman" w:cs="Times New Roman"/>
          <w:b/>
          <w:u w:val="single"/>
        </w:rPr>
        <w:t>defense</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working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conditions</w:t>
      </w:r>
      <w:r>
        <w:rPr>
          <w:rFonts w:ascii="Times New Roman" w:eastAsia="Times New Roman" w:hAnsi="Times New Roman" w:cs="Times New Roman"/>
          <w:sz w:val="12"/>
          <w:szCs w:val="12"/>
        </w:rPr>
        <w:t xml:space="preserve"> like wages, hours, and health and safety </w:t>
      </w:r>
      <w:r>
        <w:rPr>
          <w:rFonts w:ascii="Times New Roman" w:eastAsia="Times New Roman" w:hAnsi="Times New Roman" w:cs="Times New Roman"/>
          <w:u w:val="single"/>
        </w:rPr>
        <w:t xml:space="preserve">through the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process</w:t>
      </w:r>
      <w:r>
        <w:rPr>
          <w:rFonts w:ascii="Times New Roman" w:eastAsia="Times New Roman" w:hAnsi="Times New Roman" w:cs="Times New Roman"/>
          <w:sz w:val="12"/>
          <w:szCs w:val="12"/>
        </w:rPr>
        <w:t xml:space="preserve">.104 4. Scope of IFAs, MNCs and Supply Chains One of the most important features of IFAs is their goal of addressing behavior not only within the signatory MNC, but along their supply chains as well.105 According to one study, of the IFAs in existence as of 2008, eighty eight percent explicitly indicated that the norms of the agreements applied to their subsidiaries and seventy-three percent contained provisions defining their application to suppliers and subcontractors.106 These provisions contain varying degrees of commitment on behalf of the signatory MNC. Some MNCs agree to place very concrete obligations on supply chain parties, going so far as to detail sanctions to be imposed upon non-compliant suppliers.107 Others contain provisions that are less mandatory, limiting the MNC’s obligation to informing or encouraging its suppliers and subsidiaries to respect the principles of the agreement. For instance, the PSA Peugeot Citroen IFA was amended in 2010, changing its once relatively firm language by which suppliers are “required” to make similar commitments to a much weaker provision in which the MNC agrees to “request” that its suppliers a similar commitment in respect of their own suppliers and sub-contractors.108 III. ANALYSIS The principal weapon workers </w:t>
      </w:r>
      <w:proofErr w:type="gramStart"/>
      <w:r>
        <w:rPr>
          <w:rFonts w:ascii="Times New Roman" w:eastAsia="Times New Roman" w:hAnsi="Times New Roman" w:cs="Times New Roman"/>
          <w:sz w:val="12"/>
          <w:szCs w:val="12"/>
        </w:rPr>
        <w:t>have to</w:t>
      </w:r>
      <w:proofErr w:type="gramEnd"/>
      <w:r>
        <w:rPr>
          <w:rFonts w:ascii="Times New Roman" w:eastAsia="Times New Roman" w:hAnsi="Times New Roman" w:cs="Times New Roman"/>
          <w:sz w:val="12"/>
          <w:szCs w:val="12"/>
        </w:rPr>
        <w:t xml:space="preserve"> leverage their bargaining power is the strike.109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policy</w:t>
      </w:r>
      <w:r>
        <w:rPr>
          <w:rFonts w:ascii="Times New Roman" w:eastAsia="Times New Roman" w:hAnsi="Times New Roman" w:cs="Times New Roman"/>
          <w:u w:val="single"/>
        </w:rPr>
        <w:t xml:space="preserve"> renders [strikes] this weapon almost </w:t>
      </w:r>
      <w:r>
        <w:rPr>
          <w:rFonts w:ascii="Times New Roman" w:eastAsia="Times New Roman" w:hAnsi="Times New Roman" w:cs="Times New Roman"/>
          <w:b/>
          <w:u w:val="single"/>
        </w:rPr>
        <w:t>meaningless</w:t>
      </w:r>
      <w:r>
        <w:rPr>
          <w:rFonts w:ascii="Times New Roman" w:eastAsia="Times New Roman" w:hAnsi="Times New Roman" w:cs="Times New Roman"/>
          <w:u w:val="single"/>
        </w:rPr>
        <w:t xml:space="preserve"> by </w:t>
      </w:r>
      <w:r>
        <w:rPr>
          <w:rFonts w:ascii="Times New Roman" w:eastAsia="Times New Roman" w:hAnsi="Times New Roman" w:cs="Times New Roman"/>
          <w:b/>
          <w:u w:val="single"/>
        </w:rPr>
        <w:t>subjecting</w:t>
      </w:r>
      <w:r>
        <w:rPr>
          <w:rFonts w:ascii="Times New Roman" w:eastAsia="Times New Roman" w:hAnsi="Times New Roman" w:cs="Times New Roman"/>
          <w:u w:val="single"/>
        </w:rPr>
        <w:t xml:space="preserve"> workers that employ it to a risk of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loss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This practice </w:t>
      </w:r>
      <w:r>
        <w:rPr>
          <w:rFonts w:ascii="Times New Roman" w:eastAsia="Times New Roman" w:hAnsi="Times New Roman" w:cs="Times New Roman"/>
          <w:b/>
          <w:u w:val="single"/>
        </w:rPr>
        <w:t>deviates</w:t>
      </w:r>
      <w:r>
        <w:rPr>
          <w:rFonts w:ascii="Times New Roman" w:eastAsia="Times New Roman" w:hAnsi="Times New Roman" w:cs="Times New Roman"/>
          <w:u w:val="single"/>
        </w:rPr>
        <w:t xml:space="preserve"> from international norms on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association</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organize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and bargain collectively</w:t>
      </w:r>
      <w:r>
        <w:rPr>
          <w:rFonts w:ascii="Times New Roman" w:eastAsia="Times New Roman" w:hAnsi="Times New Roman" w:cs="Times New Roman"/>
          <w:sz w:val="12"/>
          <w:szCs w:val="12"/>
        </w:rPr>
        <w:t xml:space="preserve">, as enunciated in Conventions 87 and 98, and reaffirmed in the ILO 1998 Declaration to the point of rendering the right to strike a mere freedom to strike.110 Fortunately, </w:t>
      </w:r>
      <w:r>
        <w:rPr>
          <w:rFonts w:ascii="Times New Roman" w:eastAsia="Times New Roman" w:hAnsi="Times New Roman" w:cs="Times New Roman"/>
          <w:u w:val="single"/>
        </w:rPr>
        <w:t xml:space="preserve">IFAs have the potential to bring many U.S. operating companies into </w:t>
      </w:r>
      <w:r>
        <w:rPr>
          <w:rFonts w:ascii="Times New Roman" w:eastAsia="Times New Roman" w:hAnsi="Times New Roman" w:cs="Times New Roman"/>
          <w:b/>
          <w:u w:val="single"/>
        </w:rPr>
        <w:t>compliance</w:t>
      </w:r>
      <w:r>
        <w:rPr>
          <w:rFonts w:ascii="Times New Roman" w:eastAsia="Times New Roman" w:hAnsi="Times New Roman" w:cs="Times New Roman"/>
          <w:u w:val="single"/>
        </w:rPr>
        <w:t xml:space="preserve"> with </w:t>
      </w:r>
      <w:r>
        <w:rPr>
          <w:rFonts w:ascii="Times New Roman" w:eastAsia="Times New Roman" w:hAnsi="Times New Roman" w:cs="Times New Roman"/>
          <w:b/>
          <w:u w:val="single"/>
        </w:rPr>
        <w:t>international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standards</w:t>
      </w:r>
      <w:r>
        <w:rPr>
          <w:rFonts w:ascii="Times New Roman" w:eastAsia="Times New Roman" w:hAnsi="Times New Roman" w:cs="Times New Roman"/>
          <w:u w:val="single"/>
        </w:rPr>
        <w:t xml:space="preserve"> on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strike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which </w:t>
      </w:r>
      <w:r>
        <w:rPr>
          <w:rFonts w:ascii="Times New Roman" w:eastAsia="Times New Roman" w:hAnsi="Times New Roman" w:cs="Times New Roman"/>
          <w:b/>
          <w:u w:val="single"/>
        </w:rPr>
        <w:t>prohibits</w:t>
      </w:r>
      <w:r>
        <w:rPr>
          <w:rFonts w:ascii="Times New Roman" w:eastAsia="Times New Roman" w:hAnsi="Times New Roman" w:cs="Times New Roman"/>
          <w:u w:val="single"/>
        </w:rPr>
        <w:t xml:space="preserve"> the use of permanent </w:t>
      </w:r>
      <w:r>
        <w:rPr>
          <w:rFonts w:ascii="Times New Roman" w:eastAsia="Times New Roman" w:hAnsi="Times New Roman" w:cs="Times New Roman"/>
          <w:b/>
          <w:u w:val="single"/>
        </w:rPr>
        <w:t>replacements</w:t>
      </w:r>
      <w:r>
        <w:rPr>
          <w:rFonts w:ascii="Times New Roman" w:eastAsia="Times New Roman" w:hAnsi="Times New Roman" w:cs="Times New Roman"/>
          <w:u w:val="single"/>
        </w:rPr>
        <w:t xml:space="preserve">. </w:t>
      </w:r>
      <w:r>
        <w:rPr>
          <w:rFonts w:ascii="Times New Roman" w:eastAsia="Times New Roman" w:hAnsi="Times New Roman" w:cs="Times New Roman"/>
          <w:sz w:val="12"/>
          <w:szCs w:val="12"/>
        </w:rPr>
        <w:t xml:space="preserve">This Section first addresses the effect of the permanent replacement doctrine on the right to strike in the United States. It next argues that as a member of the ILO, the U.S. is obligated to amend this policy to guarantee workers protection in their right to strike. Finally, it argues that even if the U.S. permits permanent strike replacements, certain U.S. companies are bound to IFAs that prohibit them from taking advantage of the policy. A. </w:t>
      </w:r>
      <w:r>
        <w:rPr>
          <w:rFonts w:ascii="Times New Roman" w:eastAsia="Times New Roman" w:hAnsi="Times New Roman" w:cs="Times New Roman"/>
          <w:u w:val="single"/>
        </w:rPr>
        <w:t xml:space="preserve">Interference with the Right to Strike is an </w:t>
      </w:r>
      <w:r>
        <w:rPr>
          <w:rFonts w:ascii="Times New Roman" w:eastAsia="Times New Roman" w:hAnsi="Times New Roman" w:cs="Times New Roman"/>
          <w:b/>
          <w:u w:val="single"/>
        </w:rPr>
        <w:t>Abridgement</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ILO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Principles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Collective bargaining is the mechanism through which workers present their demands to an employer and</w:t>
      </w:r>
      <w:r>
        <w:rPr>
          <w:rFonts w:ascii="Times New Roman" w:eastAsia="Times New Roman" w:hAnsi="Times New Roman" w:cs="Times New Roman"/>
          <w:sz w:val="12"/>
          <w:szCs w:val="12"/>
        </w:rPr>
        <w:t xml:space="preserve">, through negotiations, </w:t>
      </w:r>
      <w:r>
        <w:rPr>
          <w:rFonts w:ascii="Times New Roman" w:eastAsia="Times New Roman" w:hAnsi="Times New Roman" w:cs="Times New Roman"/>
          <w:u w:val="single"/>
        </w:rPr>
        <w:t xml:space="preserve">determine the </w:t>
      </w:r>
      <w:r>
        <w:rPr>
          <w:rFonts w:ascii="Times New Roman" w:eastAsia="Times New Roman" w:hAnsi="Times New Roman" w:cs="Times New Roman"/>
          <w:b/>
          <w:u w:val="single"/>
        </w:rPr>
        <w:t>working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conditions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terms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employment</w:t>
      </w:r>
      <w:r>
        <w:rPr>
          <w:rFonts w:ascii="Times New Roman" w:eastAsia="Times New Roman" w:hAnsi="Times New Roman" w:cs="Times New Roman"/>
          <w:sz w:val="12"/>
          <w:szCs w:val="12"/>
        </w:rPr>
        <w:t xml:space="preserve">.111 The right to </w:t>
      </w:r>
      <w:r>
        <w:rPr>
          <w:rFonts w:ascii="Times New Roman" w:eastAsia="Times New Roman" w:hAnsi="Times New Roman" w:cs="Times New Roman"/>
          <w:u w:val="single"/>
        </w:rPr>
        <w:t xml:space="preserve">strike arises most often in the </w:t>
      </w:r>
      <w:r>
        <w:rPr>
          <w:rFonts w:ascii="Times New Roman" w:eastAsia="Times New Roman" w:hAnsi="Times New Roman" w:cs="Times New Roman"/>
          <w:b/>
          <w:u w:val="single"/>
        </w:rPr>
        <w:t>context</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collective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bargaining</w:t>
      </w:r>
      <w:r>
        <w:rPr>
          <w:rFonts w:ascii="Times New Roman" w:eastAsia="Times New Roman" w:hAnsi="Times New Roman" w:cs="Times New Roman"/>
          <w:u w:val="single"/>
        </w:rPr>
        <w:t xml:space="preserve">, though as a </w:t>
      </w:r>
      <w:r>
        <w:rPr>
          <w:rFonts w:ascii="Times New Roman" w:eastAsia="Times New Roman" w:hAnsi="Times New Roman" w:cs="Times New Roman"/>
          <w:b/>
          <w:u w:val="single"/>
        </w:rPr>
        <w:t>weapon</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last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resort</w:t>
      </w:r>
      <w:r>
        <w:rPr>
          <w:rFonts w:ascii="Times New Roman" w:eastAsia="Times New Roman" w:hAnsi="Times New Roman" w:cs="Times New Roman"/>
          <w:sz w:val="12"/>
          <w:szCs w:val="12"/>
        </w:rPr>
        <w:t xml:space="preserve">.112 </w:t>
      </w:r>
      <w:r>
        <w:rPr>
          <w:rFonts w:ascii="Times New Roman" w:eastAsia="Times New Roman" w:hAnsi="Times New Roman" w:cs="Times New Roman"/>
          <w:u w:val="single"/>
        </w:rPr>
        <w:t xml:space="preserve">The employment relationship is an </w:t>
      </w:r>
      <w:r>
        <w:rPr>
          <w:rFonts w:ascii="Times New Roman" w:eastAsia="Times New Roman" w:hAnsi="Times New Roman" w:cs="Times New Roman"/>
          <w:b/>
          <w:u w:val="single"/>
        </w:rPr>
        <w:t>economic</w:t>
      </w:r>
      <w:r>
        <w:rPr>
          <w:rFonts w:ascii="Times New Roman" w:eastAsia="Times New Roman" w:hAnsi="Times New Roman" w:cs="Times New Roman"/>
          <w:u w:val="single"/>
        </w:rPr>
        <w:t xml:space="preserve"> one</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with most workers’ demands </w:t>
      </w:r>
      <w:r>
        <w:rPr>
          <w:rFonts w:ascii="Times New Roman" w:eastAsia="Times New Roman" w:hAnsi="Times New Roman" w:cs="Times New Roman"/>
          <w:b/>
          <w:u w:val="single"/>
        </w:rPr>
        <w:t>encompassing</w:t>
      </w:r>
      <w:r>
        <w:rPr>
          <w:rFonts w:ascii="Times New Roman" w:eastAsia="Times New Roman" w:hAnsi="Times New Roman" w:cs="Times New Roman"/>
          <w:u w:val="single"/>
        </w:rPr>
        <w:t xml:space="preserve"> improved pay or other working conditions.</w:t>
      </w:r>
      <w:r>
        <w:rPr>
          <w:rFonts w:ascii="Times New Roman" w:eastAsia="Times New Roman" w:hAnsi="Times New Roman" w:cs="Times New Roman"/>
          <w:sz w:val="12"/>
          <w:szCs w:val="12"/>
        </w:rPr>
        <w:t xml:space="preserve">113 To bring balance to the employment relationship at the bargaining table, </w:t>
      </w:r>
      <w:r>
        <w:rPr>
          <w:rFonts w:ascii="Times New Roman" w:eastAsia="Times New Roman" w:hAnsi="Times New Roman" w:cs="Times New Roman"/>
          <w:u w:val="single"/>
        </w:rPr>
        <w:t xml:space="preserve">one of the </w:t>
      </w:r>
      <w:r>
        <w:rPr>
          <w:rFonts w:ascii="Times New Roman" w:eastAsia="Times New Roman" w:hAnsi="Times New Roman" w:cs="Times New Roman"/>
          <w:b/>
          <w:u w:val="single"/>
        </w:rPr>
        <w:t>primary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weapons</w:t>
      </w:r>
      <w:r>
        <w:rPr>
          <w:rFonts w:ascii="Times New Roman" w:eastAsia="Times New Roman" w:hAnsi="Times New Roman" w:cs="Times New Roman"/>
          <w:u w:val="single"/>
        </w:rPr>
        <w:t xml:space="preserve"> available to workers in defending their interests is the threat of </w:t>
      </w:r>
      <w:r>
        <w:rPr>
          <w:rFonts w:ascii="Times New Roman" w:eastAsia="Times New Roman" w:hAnsi="Times New Roman" w:cs="Times New Roman"/>
          <w:b/>
          <w:u w:val="single"/>
        </w:rPr>
        <w:t>withholding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labor</w:t>
      </w:r>
      <w:r>
        <w:rPr>
          <w:rFonts w:ascii="Times New Roman" w:eastAsia="Times New Roman" w:hAnsi="Times New Roman" w:cs="Times New Roman"/>
          <w:u w:val="single"/>
        </w:rPr>
        <w:t xml:space="preserve"> to inflict costs upon the employer</w:t>
      </w:r>
      <w:r>
        <w:rPr>
          <w:rFonts w:ascii="Times New Roman" w:eastAsia="Times New Roman" w:hAnsi="Times New Roman" w:cs="Times New Roman"/>
          <w:sz w:val="12"/>
          <w:szCs w:val="12"/>
        </w:rPr>
        <w:t xml:space="preserve">.114 The </w:t>
      </w:r>
      <w:r>
        <w:rPr>
          <w:rFonts w:ascii="Times New Roman" w:eastAsia="Times New Roman" w:hAnsi="Times New Roman" w:cs="Times New Roman"/>
          <w:u w:val="single"/>
        </w:rPr>
        <w:t xml:space="preserve">principle of the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as a </w:t>
      </w:r>
      <w:r>
        <w:rPr>
          <w:rFonts w:ascii="Times New Roman" w:eastAsia="Times New Roman" w:hAnsi="Times New Roman" w:cs="Times New Roman"/>
          <w:b/>
          <w:u w:val="single"/>
        </w:rPr>
        <w:t>legitimate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means</w:t>
      </w:r>
      <w:r>
        <w:rPr>
          <w:rFonts w:ascii="Times New Roman" w:eastAsia="Times New Roman" w:hAnsi="Times New Roman" w:cs="Times New Roman"/>
          <w:u w:val="single"/>
        </w:rPr>
        <w:t xml:space="preserve"> of action taken by workers’ organizations is </w:t>
      </w:r>
      <w:r>
        <w:rPr>
          <w:rFonts w:ascii="Times New Roman" w:eastAsia="Times New Roman" w:hAnsi="Times New Roman" w:cs="Times New Roman"/>
          <w:b/>
          <w:u w:val="single"/>
        </w:rPr>
        <w:t>widely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recognized</w:t>
      </w:r>
      <w:r>
        <w:rPr>
          <w:rFonts w:ascii="Times New Roman" w:eastAsia="Times New Roman" w:hAnsi="Times New Roman" w:cs="Times New Roman"/>
          <w:u w:val="single"/>
        </w:rPr>
        <w:t xml:space="preserve"> in countries</w:t>
      </w:r>
      <w:r>
        <w:rPr>
          <w:rFonts w:ascii="Times New Roman" w:eastAsia="Times New Roman" w:hAnsi="Times New Roman" w:cs="Times New Roman"/>
          <w:sz w:val="12"/>
          <w:szCs w:val="12"/>
        </w:rPr>
        <w:t xml:space="preserve"> throughout the world, almost to the point of universal recognition.115 The ILO Committee on Freedom of Association holds the position that the right to strike is a basic consequence of the right to organize.116 </w:t>
      </w:r>
      <w:r>
        <w:rPr>
          <w:rFonts w:ascii="Times New Roman" w:eastAsia="Times New Roman" w:hAnsi="Times New Roman" w:cs="Times New Roman"/>
          <w:b/>
          <w:u w:val="single"/>
        </w:rPr>
        <w:t>Interference</w:t>
      </w:r>
      <w:r>
        <w:rPr>
          <w:rFonts w:ascii="Times New Roman" w:eastAsia="Times New Roman" w:hAnsi="Times New Roman" w:cs="Times New Roman"/>
          <w:u w:val="single"/>
        </w:rPr>
        <w:t xml:space="preserve"> or </w:t>
      </w:r>
      <w:r>
        <w:rPr>
          <w:rFonts w:ascii="Times New Roman" w:eastAsia="Times New Roman" w:hAnsi="Times New Roman" w:cs="Times New Roman"/>
          <w:b/>
          <w:u w:val="single"/>
        </w:rPr>
        <w:t>impairment</w:t>
      </w:r>
      <w:r>
        <w:rPr>
          <w:rFonts w:ascii="Times New Roman" w:eastAsia="Times New Roman" w:hAnsi="Times New Roman" w:cs="Times New Roman"/>
          <w:u w:val="single"/>
        </w:rPr>
        <w:t xml:space="preserve"> of the right to strike is </w:t>
      </w:r>
      <w:r>
        <w:rPr>
          <w:rFonts w:ascii="Times New Roman" w:eastAsia="Times New Roman" w:hAnsi="Times New Roman" w:cs="Times New Roman"/>
          <w:b/>
          <w:u w:val="single"/>
        </w:rPr>
        <w:t>inconsistent</w:t>
      </w:r>
      <w:r>
        <w:rPr>
          <w:rFonts w:ascii="Times New Roman" w:eastAsia="Times New Roman" w:hAnsi="Times New Roman" w:cs="Times New Roman"/>
          <w:u w:val="single"/>
        </w:rPr>
        <w:t xml:space="preserve"> with Articles 3, 8, and 10 of Convention 87 guaranteeing workers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association</w:t>
      </w:r>
      <w:r>
        <w:rPr>
          <w:rFonts w:ascii="Times New Roman" w:eastAsia="Times New Roman" w:hAnsi="Times New Roman" w:cs="Times New Roman"/>
          <w:u w:val="single"/>
        </w:rPr>
        <w:t xml:space="preserve"> and the right to take </w:t>
      </w:r>
      <w:r>
        <w:rPr>
          <w:rFonts w:ascii="Times New Roman" w:eastAsia="Times New Roman" w:hAnsi="Times New Roman" w:cs="Times New Roman"/>
          <w:b/>
          <w:u w:val="single"/>
        </w:rPr>
        <w:t>concerted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actions</w:t>
      </w:r>
      <w:r>
        <w:rPr>
          <w:rFonts w:ascii="Times New Roman" w:eastAsia="Times New Roman" w:hAnsi="Times New Roman" w:cs="Times New Roman"/>
          <w:u w:val="single"/>
        </w:rPr>
        <w:t xml:space="preserve"> to further their interests</w:t>
      </w:r>
      <w:r>
        <w:rPr>
          <w:rFonts w:ascii="Times New Roman" w:eastAsia="Times New Roman" w:hAnsi="Times New Roman" w:cs="Times New Roman"/>
          <w:sz w:val="12"/>
          <w:szCs w:val="12"/>
        </w:rPr>
        <w:t xml:space="preserve">. Article 3 recognizes the right of workers’ organizations to organize their activities and to formulate their programs.117 Article 10 states that the term “organization” means any organization for furthering and defending the interests of workers.118 </w:t>
      </w:r>
      <w:r>
        <w:rPr>
          <w:rFonts w:ascii="Times New Roman" w:eastAsia="Times New Roman" w:hAnsi="Times New Roman" w:cs="Times New Roman"/>
          <w:u w:val="single"/>
        </w:rPr>
        <w:t>When read together with Article 10</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Article 3 </w:t>
      </w:r>
      <w:r>
        <w:rPr>
          <w:rFonts w:ascii="Times New Roman" w:eastAsia="Times New Roman" w:hAnsi="Times New Roman" w:cs="Times New Roman"/>
          <w:b/>
          <w:u w:val="single"/>
        </w:rPr>
        <w:t>protects</w:t>
      </w:r>
      <w:r>
        <w:rPr>
          <w:rFonts w:ascii="Times New Roman" w:eastAsia="Times New Roman" w:hAnsi="Times New Roman" w:cs="Times New Roman"/>
          <w:u w:val="single"/>
        </w:rPr>
        <w:t xml:space="preserve"> activities and </w:t>
      </w:r>
      <w:r>
        <w:rPr>
          <w:rFonts w:ascii="Times New Roman" w:eastAsia="Times New Roman" w:hAnsi="Times New Roman" w:cs="Times New Roman"/>
          <w:b/>
          <w:u w:val="single"/>
        </w:rPr>
        <w:t>actions</w:t>
      </w:r>
      <w:r>
        <w:rPr>
          <w:rFonts w:ascii="Times New Roman" w:eastAsia="Times New Roman" w:hAnsi="Times New Roman" w:cs="Times New Roman"/>
          <w:u w:val="single"/>
        </w:rPr>
        <w:t xml:space="preserve"> that are designed to further and defend the </w:t>
      </w:r>
      <w:r>
        <w:rPr>
          <w:rFonts w:ascii="Times New Roman" w:eastAsia="Times New Roman" w:hAnsi="Times New Roman" w:cs="Times New Roman"/>
          <w:b/>
          <w:u w:val="single"/>
        </w:rPr>
        <w:t>interests</w:t>
      </w:r>
      <w:r>
        <w:rPr>
          <w:rFonts w:ascii="Times New Roman" w:eastAsia="Times New Roman" w:hAnsi="Times New Roman" w:cs="Times New Roman"/>
          <w:u w:val="single"/>
        </w:rPr>
        <w:t xml:space="preserve"> of </w:t>
      </w:r>
      <w:r>
        <w:rPr>
          <w:rFonts w:ascii="Times New Roman" w:eastAsia="Times New Roman" w:hAnsi="Times New Roman" w:cs="Times New Roman"/>
          <w:b/>
          <w:u w:val="single"/>
        </w:rPr>
        <w:t>workers</w:t>
      </w:r>
      <w:r>
        <w:rPr>
          <w:rFonts w:ascii="Times New Roman" w:eastAsia="Times New Roman" w:hAnsi="Times New Roman" w:cs="Times New Roman"/>
          <w:sz w:val="12"/>
          <w:szCs w:val="12"/>
        </w:rPr>
        <w:t xml:space="preserve">. Recall that </w:t>
      </w:r>
      <w:r>
        <w:rPr>
          <w:rFonts w:ascii="Times New Roman" w:eastAsia="Times New Roman" w:hAnsi="Times New Roman" w:cs="Times New Roman"/>
          <w:u w:val="single"/>
        </w:rPr>
        <w:t xml:space="preserve">strikes are </w:t>
      </w:r>
      <w:r>
        <w:rPr>
          <w:rFonts w:ascii="Times New Roman" w:eastAsia="Times New Roman" w:hAnsi="Times New Roman" w:cs="Times New Roman"/>
          <w:b/>
          <w:u w:val="single"/>
        </w:rPr>
        <w:t>recognized</w:t>
      </w:r>
      <w:r>
        <w:rPr>
          <w:rFonts w:ascii="Times New Roman" w:eastAsia="Times New Roman" w:hAnsi="Times New Roman" w:cs="Times New Roman"/>
          <w:u w:val="single"/>
        </w:rPr>
        <w:t xml:space="preserve"> as an </w:t>
      </w:r>
      <w:r>
        <w:rPr>
          <w:rFonts w:ascii="Times New Roman" w:eastAsia="Times New Roman" w:hAnsi="Times New Roman" w:cs="Times New Roman"/>
          <w:b/>
          <w:u w:val="single"/>
        </w:rPr>
        <w:t>essential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means</w:t>
      </w:r>
      <w:r>
        <w:rPr>
          <w:rFonts w:ascii="Times New Roman" w:eastAsia="Times New Roman" w:hAnsi="Times New Roman" w:cs="Times New Roman"/>
          <w:u w:val="single"/>
        </w:rPr>
        <w:t xml:space="preserve"> through which workers further and defend their interests</w:t>
      </w:r>
      <w:r>
        <w:rPr>
          <w:rFonts w:ascii="Times New Roman" w:eastAsia="Times New Roman" w:hAnsi="Times New Roman" w:cs="Times New Roman"/>
          <w:sz w:val="12"/>
          <w:szCs w:val="12"/>
        </w:rPr>
        <w:t xml:space="preserve">.119 </w:t>
      </w:r>
      <w:r>
        <w:rPr>
          <w:rFonts w:ascii="Times New Roman" w:eastAsia="Times New Roman" w:hAnsi="Times New Roman" w:cs="Times New Roman"/>
          <w:u w:val="single"/>
        </w:rPr>
        <w:t xml:space="preserve">Article 8 declares that </w:t>
      </w:r>
      <w:r>
        <w:rPr>
          <w:rFonts w:ascii="Times New Roman" w:eastAsia="Times New Roman" w:hAnsi="Times New Roman" w:cs="Times New Roman"/>
          <w:b/>
          <w:u w:val="single"/>
        </w:rPr>
        <w:t>no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national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law</w:t>
      </w:r>
      <w:r>
        <w:rPr>
          <w:rFonts w:ascii="Times New Roman" w:eastAsia="Times New Roman" w:hAnsi="Times New Roman" w:cs="Times New Roman"/>
          <w:u w:val="single"/>
        </w:rPr>
        <w:t xml:space="preserve"> may </w:t>
      </w:r>
      <w:r>
        <w:rPr>
          <w:rFonts w:ascii="Times New Roman" w:eastAsia="Times New Roman" w:hAnsi="Times New Roman" w:cs="Times New Roman"/>
          <w:b/>
          <w:u w:val="single"/>
        </w:rPr>
        <w:t>impair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the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guarantees</w:t>
      </w:r>
      <w:r>
        <w:rPr>
          <w:rFonts w:ascii="Times New Roman" w:eastAsia="Times New Roman" w:hAnsi="Times New Roman" w:cs="Times New Roman"/>
          <w:u w:val="single"/>
        </w:rPr>
        <w:t xml:space="preserve"> of the Convention</w:t>
      </w:r>
      <w:r>
        <w:rPr>
          <w:rFonts w:ascii="Times New Roman" w:eastAsia="Times New Roman" w:hAnsi="Times New Roman" w:cs="Times New Roman"/>
          <w:sz w:val="12"/>
          <w:szCs w:val="12"/>
        </w:rPr>
        <w:t xml:space="preserve">.120 Because </w:t>
      </w:r>
      <w:r>
        <w:rPr>
          <w:rFonts w:ascii="Times New Roman" w:eastAsia="Times New Roman" w:hAnsi="Times New Roman" w:cs="Times New Roman"/>
          <w:u w:val="single"/>
        </w:rPr>
        <w:t xml:space="preserve">strike action falls under the </w:t>
      </w:r>
      <w:r>
        <w:rPr>
          <w:rFonts w:ascii="Times New Roman" w:eastAsia="Times New Roman" w:hAnsi="Times New Roman" w:cs="Times New Roman"/>
          <w:b/>
          <w:u w:val="single"/>
        </w:rPr>
        <w:t>activities</w:t>
      </w:r>
      <w:r>
        <w:rPr>
          <w:rFonts w:ascii="Times New Roman" w:eastAsia="Times New Roman" w:hAnsi="Times New Roman" w:cs="Times New Roman"/>
          <w:u w:val="single"/>
        </w:rPr>
        <w:t xml:space="preserve"> protected by Article 3, which are aimed at </w:t>
      </w:r>
      <w:r>
        <w:rPr>
          <w:rFonts w:ascii="Times New Roman" w:eastAsia="Times New Roman" w:hAnsi="Times New Roman" w:cs="Times New Roman"/>
          <w:b/>
          <w:u w:val="single"/>
        </w:rPr>
        <w:t>furthering</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defending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workers’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interests</w:t>
      </w:r>
      <w:r>
        <w:rPr>
          <w:rFonts w:ascii="Times New Roman" w:eastAsia="Times New Roman" w:hAnsi="Times New Roman" w:cs="Times New Roman"/>
          <w:u w:val="single"/>
        </w:rPr>
        <w:t xml:space="preserve">, limitations on the right to </w:t>
      </w:r>
      <w:r>
        <w:rPr>
          <w:rFonts w:ascii="Times New Roman" w:eastAsia="Times New Roman" w:hAnsi="Times New Roman" w:cs="Times New Roman"/>
          <w:b/>
          <w:u w:val="single"/>
        </w:rPr>
        <w:t>strike</w:t>
      </w:r>
      <w:r>
        <w:rPr>
          <w:rFonts w:ascii="Times New Roman" w:eastAsia="Times New Roman" w:hAnsi="Times New Roman" w:cs="Times New Roman"/>
          <w:u w:val="single"/>
        </w:rPr>
        <w:t xml:space="preserve"> may </w:t>
      </w:r>
      <w:r>
        <w:rPr>
          <w:rFonts w:ascii="Times New Roman" w:eastAsia="Times New Roman" w:hAnsi="Times New Roman" w:cs="Times New Roman"/>
          <w:u w:val="single"/>
        </w:rPr>
        <w:lastRenderedPageBreak/>
        <w:t>contravene Conventions 87 and 98.</w:t>
      </w:r>
      <w:r>
        <w:rPr>
          <w:rFonts w:ascii="Times New Roman" w:eastAsia="Times New Roman" w:hAnsi="Times New Roman" w:cs="Times New Roman"/>
          <w:sz w:val="12"/>
          <w:szCs w:val="12"/>
        </w:rPr>
        <w:t xml:space="preserve">121 This subsection addresses the lawful practice of hiring of permanent replacements for striking workers in the United States as it relates to ILO principles. 1. The Use of Permanent Strike Replacements Reduces the ‘Right’ to Strike to the Unprotected ‘Freedom’ to Strike In refraining from ratifying ILO Conventions 87 and 98, the United States government has insisted that U.S. law sufficiently guarantees workers protections of the principles of freedom of association, the rights to organize, and bargain collectively.122 While Section 13 of the NLRA addresses the right to strike,123 in reality, enforcement of the NLRA falls short of its goals and departs from international norms, which afford the right to strike fundamental status.124 The Mackay doctrine, </w:t>
      </w:r>
      <w:r>
        <w:rPr>
          <w:rFonts w:ascii="Times New Roman" w:eastAsia="Times New Roman" w:hAnsi="Times New Roman" w:cs="Times New Roman"/>
          <w:u w:val="single"/>
        </w:rPr>
        <w:t xml:space="preserve">permitting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u w:val="single"/>
        </w:rPr>
        <w:t xml:space="preserve"> of strikers renders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a </w:t>
      </w:r>
      <w:r>
        <w:rPr>
          <w:rFonts w:ascii="Times New Roman" w:eastAsia="Times New Roman" w:hAnsi="Times New Roman" w:cs="Times New Roman"/>
          <w:b/>
          <w:u w:val="single"/>
        </w:rPr>
        <w:t>mere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privilege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or </w:t>
      </w:r>
      <w:r>
        <w:rPr>
          <w:rFonts w:ascii="Times New Roman" w:eastAsia="Times New Roman" w:hAnsi="Times New Roman" w:cs="Times New Roman"/>
          <w:b/>
          <w:u w:val="single"/>
        </w:rPr>
        <w:t>freedom</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because it removes </w:t>
      </w:r>
      <w:r>
        <w:rPr>
          <w:rFonts w:ascii="Times New Roman" w:eastAsia="Times New Roman" w:hAnsi="Times New Roman" w:cs="Times New Roman"/>
          <w:b/>
          <w:u w:val="single"/>
        </w:rPr>
        <w:t>meaningful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protection</w:t>
      </w:r>
      <w:r>
        <w:rPr>
          <w:rFonts w:ascii="Times New Roman" w:eastAsia="Times New Roman" w:hAnsi="Times New Roman" w:cs="Times New Roman"/>
          <w:u w:val="single"/>
        </w:rPr>
        <w:t xml:space="preserve"> of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by stripping employers of a duty to refrain from interference with striking</w:t>
      </w:r>
      <w:r>
        <w:rPr>
          <w:rFonts w:ascii="Times New Roman" w:eastAsia="Times New Roman" w:hAnsi="Times New Roman" w:cs="Times New Roman"/>
          <w:sz w:val="12"/>
          <w:szCs w:val="12"/>
        </w:rPr>
        <w:t xml:space="preserve">.125 Wesley </w:t>
      </w:r>
      <w:proofErr w:type="spellStart"/>
      <w:r>
        <w:rPr>
          <w:rFonts w:ascii="Times New Roman" w:eastAsia="Times New Roman" w:hAnsi="Times New Roman" w:cs="Times New Roman"/>
          <w:sz w:val="12"/>
          <w:szCs w:val="12"/>
        </w:rPr>
        <w:t>Hohfeld’s</w:t>
      </w:r>
      <w:proofErr w:type="spellEnd"/>
      <w:r>
        <w:rPr>
          <w:rFonts w:ascii="Times New Roman" w:eastAsia="Times New Roman" w:hAnsi="Times New Roman" w:cs="Times New Roman"/>
          <w:sz w:val="12"/>
          <w:szCs w:val="12"/>
        </w:rPr>
        <w:t xml:space="preserve"> famous account of </w:t>
      </w:r>
      <w:r>
        <w:rPr>
          <w:rFonts w:ascii="Times New Roman" w:eastAsia="Times New Roman" w:hAnsi="Times New Roman" w:cs="Times New Roman"/>
          <w:u w:val="single"/>
        </w:rPr>
        <w:t xml:space="preserve">legal rights provides a </w:t>
      </w:r>
      <w:r>
        <w:rPr>
          <w:rFonts w:ascii="Times New Roman" w:eastAsia="Times New Roman" w:hAnsi="Times New Roman" w:cs="Times New Roman"/>
          <w:b/>
          <w:u w:val="single"/>
        </w:rPr>
        <w:t>useful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analytical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framework</w:t>
      </w:r>
      <w:r>
        <w:rPr>
          <w:rFonts w:ascii="Times New Roman" w:eastAsia="Times New Roman" w:hAnsi="Times New Roman" w:cs="Times New Roman"/>
          <w:u w:val="single"/>
        </w:rPr>
        <w:t xml:space="preserve"> for distinguishing between the colloquial uses of the “rights” and their implications</w:t>
      </w:r>
      <w:r>
        <w:rPr>
          <w:rFonts w:ascii="Times New Roman" w:eastAsia="Times New Roman" w:hAnsi="Times New Roman" w:cs="Times New Roman"/>
          <w:sz w:val="12"/>
          <w:szCs w:val="12"/>
        </w:rPr>
        <w:t xml:space="preserve">.126 Under this framework, </w:t>
      </w:r>
      <w:r>
        <w:rPr>
          <w:rFonts w:ascii="Times New Roman" w:eastAsia="Times New Roman" w:hAnsi="Times New Roman" w:cs="Times New Roman"/>
          <w:u w:val="single"/>
        </w:rPr>
        <w:t xml:space="preserve">rights are </w:t>
      </w:r>
      <w:r>
        <w:rPr>
          <w:rFonts w:ascii="Times New Roman" w:eastAsia="Times New Roman" w:hAnsi="Times New Roman" w:cs="Times New Roman"/>
          <w:b/>
          <w:u w:val="single"/>
        </w:rPr>
        <w:t>distinguished</w:t>
      </w:r>
      <w:r>
        <w:rPr>
          <w:rFonts w:ascii="Times New Roman" w:eastAsia="Times New Roman" w:hAnsi="Times New Roman" w:cs="Times New Roman"/>
          <w:u w:val="single"/>
        </w:rPr>
        <w:t xml:space="preserve"> from what he calls </w:t>
      </w:r>
      <w:r>
        <w:rPr>
          <w:rFonts w:ascii="Times New Roman" w:eastAsia="Times New Roman" w:hAnsi="Times New Roman" w:cs="Times New Roman"/>
          <w:b/>
          <w:u w:val="single"/>
        </w:rPr>
        <w:t>privileges</w:t>
      </w:r>
      <w:r>
        <w:rPr>
          <w:rFonts w:ascii="Times New Roman" w:eastAsia="Times New Roman" w:hAnsi="Times New Roman" w:cs="Times New Roman"/>
          <w:u w:val="single"/>
        </w:rPr>
        <w:t xml:space="preserve">, or </w:t>
      </w:r>
      <w:r>
        <w:rPr>
          <w:rFonts w:ascii="Times New Roman" w:eastAsia="Times New Roman" w:hAnsi="Times New Roman" w:cs="Times New Roman"/>
          <w:b/>
          <w:u w:val="single"/>
        </w:rPr>
        <w:t>freedoms</w:t>
      </w:r>
      <w:r>
        <w:rPr>
          <w:rFonts w:ascii="Times New Roman" w:eastAsia="Times New Roman" w:hAnsi="Times New Roman" w:cs="Times New Roman"/>
          <w:u w:val="single"/>
        </w:rPr>
        <w:t xml:space="preserve">, by the </w:t>
      </w:r>
      <w:r>
        <w:rPr>
          <w:rFonts w:ascii="Times New Roman" w:eastAsia="Times New Roman" w:hAnsi="Times New Roman" w:cs="Times New Roman"/>
          <w:b/>
          <w:u w:val="single"/>
        </w:rPr>
        <w:t>existence</w:t>
      </w:r>
      <w:r>
        <w:rPr>
          <w:rFonts w:ascii="Times New Roman" w:eastAsia="Times New Roman" w:hAnsi="Times New Roman" w:cs="Times New Roman"/>
          <w:u w:val="single"/>
        </w:rPr>
        <w:t xml:space="preserve"> or inexistence of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u w:val="single"/>
        </w:rPr>
        <w:t xml:space="preserve">. All rights have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u w:val="single"/>
        </w:rPr>
        <w:t xml:space="preserve">, or a legal </w:t>
      </w:r>
      <w:r>
        <w:rPr>
          <w:rFonts w:ascii="Times New Roman" w:eastAsia="Times New Roman" w:hAnsi="Times New Roman" w:cs="Times New Roman"/>
          <w:b/>
          <w:u w:val="single"/>
        </w:rPr>
        <w:t>obligation</w:t>
      </w:r>
      <w:r>
        <w:rPr>
          <w:rFonts w:ascii="Times New Roman" w:eastAsia="Times New Roman" w:hAnsi="Times New Roman" w:cs="Times New Roman"/>
          <w:u w:val="single"/>
        </w:rPr>
        <w:t xml:space="preserve"> to respect the </w:t>
      </w:r>
      <w:r>
        <w:rPr>
          <w:rFonts w:ascii="Times New Roman" w:eastAsia="Times New Roman" w:hAnsi="Times New Roman" w:cs="Times New Roman"/>
          <w:b/>
          <w:u w:val="single"/>
        </w:rPr>
        <w:t>legal</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interest</w:t>
      </w:r>
      <w:r>
        <w:rPr>
          <w:rFonts w:ascii="Times New Roman" w:eastAsia="Times New Roman" w:hAnsi="Times New Roman" w:cs="Times New Roman"/>
          <w:u w:val="single"/>
        </w:rPr>
        <w:t xml:space="preserve"> of the right-holder and </w:t>
      </w:r>
      <w:r>
        <w:rPr>
          <w:rFonts w:ascii="Times New Roman" w:eastAsia="Times New Roman" w:hAnsi="Times New Roman" w:cs="Times New Roman"/>
          <w:b/>
          <w:u w:val="single"/>
        </w:rPr>
        <w:t>refrain</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interfering</w:t>
      </w:r>
      <w:r>
        <w:rPr>
          <w:rFonts w:ascii="Times New Roman" w:eastAsia="Times New Roman" w:hAnsi="Times New Roman" w:cs="Times New Roman"/>
          <w:sz w:val="12"/>
          <w:szCs w:val="12"/>
        </w:rPr>
        <w:t xml:space="preserve"> with it.127 In the example of the right to strike, </w:t>
      </w:r>
      <w:r>
        <w:rPr>
          <w:rFonts w:ascii="Times New Roman" w:eastAsia="Times New Roman" w:hAnsi="Times New Roman" w:cs="Times New Roman"/>
          <w:u w:val="single"/>
        </w:rPr>
        <w:t>the correlative is the employer’s duty to not interfere with the employees’ right</w:t>
      </w:r>
      <w:r>
        <w:rPr>
          <w:rFonts w:ascii="Times New Roman" w:eastAsia="Times New Roman" w:hAnsi="Times New Roman" w:cs="Times New Roman"/>
          <w:sz w:val="12"/>
          <w:szCs w:val="12"/>
        </w:rPr>
        <w:t xml:space="preserve">.128 On the other hand, </w:t>
      </w:r>
      <w:r>
        <w:rPr>
          <w:rFonts w:ascii="Times New Roman" w:eastAsia="Times New Roman" w:hAnsi="Times New Roman" w:cs="Times New Roman"/>
          <w:u w:val="single"/>
        </w:rPr>
        <w:t>a ‘freedom’ is the liberty to act, but without the imposition of a duty upon others</w:t>
      </w:r>
      <w:r>
        <w:rPr>
          <w:rFonts w:ascii="Times New Roman" w:eastAsia="Times New Roman" w:hAnsi="Times New Roman" w:cs="Times New Roman"/>
          <w:sz w:val="12"/>
          <w:szCs w:val="12"/>
        </w:rPr>
        <w:t xml:space="preserve">.129 When one has the freedom to act, others simply do not have a right to prevent her from acting.130 In the strike context, if employees enjoy the freedom to strike, an employer does not have the right to stop the employees from striking, but does not have a duty to not interfere with the act of striking.131 In establishing the Mackay permanent strike replacement Doctrine, </w:t>
      </w:r>
      <w:r>
        <w:rPr>
          <w:rFonts w:ascii="Times New Roman" w:eastAsia="Times New Roman" w:hAnsi="Times New Roman" w:cs="Times New Roman"/>
          <w:u w:val="single"/>
        </w:rPr>
        <w:t>the Supreme Court reasoned that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strike does not </w:t>
      </w:r>
      <w:r>
        <w:rPr>
          <w:rFonts w:ascii="Times New Roman" w:eastAsia="Times New Roman" w:hAnsi="Times New Roman" w:cs="Times New Roman"/>
          <w:b/>
          <w:u w:val="single"/>
        </w:rPr>
        <w:t>destroy</w:t>
      </w:r>
      <w:r>
        <w:rPr>
          <w:rFonts w:ascii="Times New Roman" w:eastAsia="Times New Roman" w:hAnsi="Times New Roman" w:cs="Times New Roman"/>
          <w:u w:val="single"/>
        </w:rPr>
        <w:t xml:space="preserve"> an employer’s right to </w:t>
      </w:r>
      <w:r>
        <w:rPr>
          <w:rFonts w:ascii="Times New Roman" w:eastAsia="Times New Roman" w:hAnsi="Times New Roman" w:cs="Times New Roman"/>
          <w:b/>
          <w:u w:val="single"/>
        </w:rPr>
        <w:t>protect</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continue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business</w:t>
      </w:r>
      <w:r>
        <w:rPr>
          <w:rFonts w:ascii="Times New Roman" w:eastAsia="Times New Roman" w:hAnsi="Times New Roman" w:cs="Times New Roman"/>
          <w:sz w:val="12"/>
          <w:szCs w:val="12"/>
        </w:rPr>
        <w:t xml:space="preserve"> by filling the vacancies of the strikers.132 In so holding, </w:t>
      </w:r>
      <w:r>
        <w:rPr>
          <w:rFonts w:ascii="Times New Roman" w:eastAsia="Times New Roman" w:hAnsi="Times New Roman" w:cs="Times New Roman"/>
          <w:u w:val="single"/>
        </w:rPr>
        <w:t>the Court actually transformed the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strike it into the ‘</w:t>
      </w:r>
      <w:r>
        <w:rPr>
          <w:rFonts w:ascii="Times New Roman" w:eastAsia="Times New Roman" w:hAnsi="Times New Roman" w:cs="Times New Roman"/>
          <w:b/>
          <w:u w:val="single"/>
        </w:rPr>
        <w:t>freedom’</w:t>
      </w:r>
      <w:r>
        <w:rPr>
          <w:rFonts w:ascii="Times New Roman" w:eastAsia="Times New Roman" w:hAnsi="Times New Roman" w:cs="Times New Roman"/>
          <w:u w:val="single"/>
        </w:rPr>
        <w:t xml:space="preserve"> to strike by removing a </w:t>
      </w:r>
      <w:r>
        <w:rPr>
          <w:rFonts w:ascii="Times New Roman" w:eastAsia="Times New Roman" w:hAnsi="Times New Roman" w:cs="Times New Roman"/>
          <w:b/>
          <w:u w:val="single"/>
        </w:rPr>
        <w:t>corresponding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affirmative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duty</w:t>
      </w:r>
      <w:r>
        <w:rPr>
          <w:rFonts w:ascii="Times New Roman" w:eastAsia="Times New Roman" w:hAnsi="Times New Roman" w:cs="Times New Roman"/>
          <w:sz w:val="12"/>
          <w:szCs w:val="12"/>
        </w:rPr>
        <w:t xml:space="preserve"> not to interfere with the exercise of the right from the employer.133 The hire of permanent replacements interferes with strike action by inflicting substantial repercussions upon the employees that undertake the action, loss of employment opportunities.134 The </w:t>
      </w:r>
      <w:r>
        <w:rPr>
          <w:rFonts w:ascii="Times New Roman" w:eastAsia="Times New Roman" w:hAnsi="Times New Roman" w:cs="Times New Roman"/>
          <w:u w:val="single"/>
        </w:rPr>
        <w:t xml:space="preserve">Mackay </w:t>
      </w:r>
      <w:r>
        <w:rPr>
          <w:rFonts w:ascii="Times New Roman" w:eastAsia="Times New Roman" w:hAnsi="Times New Roman" w:cs="Times New Roman"/>
          <w:b/>
          <w:u w:val="single"/>
        </w:rPr>
        <w:t>doctrine</w:t>
      </w:r>
      <w:r>
        <w:rPr>
          <w:rFonts w:ascii="Times New Roman" w:eastAsia="Times New Roman" w:hAnsi="Times New Roman" w:cs="Times New Roman"/>
          <w:u w:val="single"/>
        </w:rPr>
        <w:t xml:space="preserve"> forces an </w:t>
      </w:r>
      <w:r>
        <w:rPr>
          <w:rFonts w:ascii="Times New Roman" w:eastAsia="Times New Roman" w:hAnsi="Times New Roman" w:cs="Times New Roman"/>
          <w:b/>
          <w:u w:val="single"/>
        </w:rPr>
        <w:t>employee</w:t>
      </w:r>
      <w:r>
        <w:rPr>
          <w:rFonts w:ascii="Times New Roman" w:eastAsia="Times New Roman" w:hAnsi="Times New Roman" w:cs="Times New Roman"/>
          <w:u w:val="single"/>
        </w:rPr>
        <w:t xml:space="preserve"> to </w:t>
      </w:r>
      <w:r>
        <w:rPr>
          <w:rFonts w:ascii="Times New Roman" w:eastAsia="Times New Roman" w:hAnsi="Times New Roman" w:cs="Times New Roman"/>
          <w:b/>
          <w:u w:val="single"/>
        </w:rPr>
        <w:t>choose</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to</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w:t>
      </w:r>
      <w:r>
        <w:rPr>
          <w:rFonts w:ascii="Times New Roman" w:eastAsia="Times New Roman" w:hAnsi="Times New Roman" w:cs="Times New Roman"/>
          <w:sz w:val="12"/>
          <w:szCs w:val="12"/>
        </w:rPr>
        <w:t>—</w:t>
      </w:r>
      <w:r>
        <w:rPr>
          <w:rFonts w:ascii="Times New Roman" w:eastAsia="Times New Roman" w:hAnsi="Times New Roman" w:cs="Times New Roman"/>
          <w:u w:val="single"/>
        </w:rPr>
        <w:t xml:space="preserve">at the risk of losing the very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that is the object of the </w:t>
      </w:r>
      <w:r>
        <w:rPr>
          <w:rFonts w:ascii="Times New Roman" w:eastAsia="Times New Roman" w:hAnsi="Times New Roman" w:cs="Times New Roman"/>
          <w:b/>
          <w:u w:val="single"/>
        </w:rPr>
        <w:t>gains</w:t>
      </w:r>
      <w:r>
        <w:rPr>
          <w:rFonts w:ascii="Times New Roman" w:eastAsia="Times New Roman" w:hAnsi="Times New Roman" w:cs="Times New Roman"/>
          <w:u w:val="single"/>
        </w:rPr>
        <w:t xml:space="preserve"> and </w:t>
      </w:r>
      <w:r>
        <w:rPr>
          <w:rFonts w:ascii="Times New Roman" w:eastAsia="Times New Roman" w:hAnsi="Times New Roman" w:cs="Times New Roman"/>
          <w:b/>
          <w:u w:val="single"/>
        </w:rPr>
        <w:t>benefits</w:t>
      </w:r>
      <w:r>
        <w:rPr>
          <w:rFonts w:ascii="Times New Roman" w:eastAsia="Times New Roman" w:hAnsi="Times New Roman" w:cs="Times New Roman"/>
          <w:u w:val="single"/>
        </w:rPr>
        <w:t xml:space="preserve"> sought</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rendering the </w:t>
      </w:r>
      <w:r>
        <w:rPr>
          <w:rFonts w:ascii="Times New Roman" w:eastAsia="Times New Roman" w:hAnsi="Times New Roman" w:cs="Times New Roman"/>
          <w:b/>
          <w:u w:val="single"/>
        </w:rPr>
        <w:t>act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virtually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useless</w:t>
      </w:r>
      <w:r>
        <w:rPr>
          <w:rFonts w:ascii="Times New Roman" w:eastAsia="Times New Roman" w:hAnsi="Times New Roman" w:cs="Times New Roman"/>
          <w:sz w:val="12"/>
          <w:szCs w:val="12"/>
        </w:rPr>
        <w:t xml:space="preserve">.135 </w:t>
      </w:r>
      <w:r>
        <w:rPr>
          <w:rFonts w:ascii="Times New Roman" w:eastAsia="Times New Roman" w:hAnsi="Times New Roman" w:cs="Times New Roman"/>
          <w:u w:val="single"/>
        </w:rPr>
        <w:t xml:space="preserve">The threat of being permanently replaced has, in fact, </w:t>
      </w:r>
      <w:r>
        <w:rPr>
          <w:rFonts w:ascii="Times New Roman" w:eastAsia="Times New Roman" w:hAnsi="Times New Roman" w:cs="Times New Roman"/>
          <w:b/>
          <w:u w:val="single"/>
        </w:rPr>
        <w:t>discouraged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workers</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exercising</w:t>
      </w:r>
      <w:r>
        <w:rPr>
          <w:rFonts w:ascii="Times New Roman" w:eastAsia="Times New Roman" w:hAnsi="Times New Roman" w:cs="Times New Roman"/>
          <w:u w:val="single"/>
        </w:rPr>
        <w:t xml:space="preserve"> their ‘right’ to strike</w:t>
      </w:r>
      <w:r>
        <w:rPr>
          <w:rFonts w:ascii="Times New Roman" w:eastAsia="Times New Roman" w:hAnsi="Times New Roman" w:cs="Times New Roman"/>
          <w:sz w:val="12"/>
          <w:szCs w:val="12"/>
        </w:rPr>
        <w:t xml:space="preserve">.136 Application of the Mackay doctrine produces results that are inconsistent with the NLRA’s provisions regarding protected activity, making the diminution of protection for striking employees even more apparent. </w:t>
      </w:r>
      <w:r>
        <w:rPr>
          <w:rFonts w:ascii="Times New Roman" w:eastAsia="Times New Roman" w:hAnsi="Times New Roman" w:cs="Times New Roman"/>
          <w:u w:val="single"/>
        </w:rPr>
        <w:t xml:space="preserve">In recognizing an </w:t>
      </w:r>
      <w:r>
        <w:rPr>
          <w:rFonts w:ascii="Times New Roman" w:eastAsia="Times New Roman" w:hAnsi="Times New Roman" w:cs="Times New Roman"/>
          <w:b/>
          <w:u w:val="single"/>
        </w:rPr>
        <w:t>employer</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right</w:t>
      </w:r>
      <w:r>
        <w:rPr>
          <w:rFonts w:ascii="Times New Roman" w:eastAsia="Times New Roman" w:hAnsi="Times New Roman" w:cs="Times New Roman"/>
          <w:u w:val="single"/>
        </w:rPr>
        <w:t xml:space="preserve"> to hire </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replacements</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the Mackay Court created a </w:t>
      </w:r>
      <w:r>
        <w:rPr>
          <w:rFonts w:ascii="Times New Roman" w:eastAsia="Times New Roman" w:hAnsi="Times New Roman" w:cs="Times New Roman"/>
          <w:b/>
          <w:u w:val="single"/>
        </w:rPr>
        <w:t>loophole</w:t>
      </w:r>
      <w:r>
        <w:rPr>
          <w:rFonts w:ascii="Times New Roman" w:eastAsia="Times New Roman" w:hAnsi="Times New Roman" w:cs="Times New Roman"/>
          <w:u w:val="single"/>
        </w:rPr>
        <w:t xml:space="preserve"> for employers who otherwise are </w:t>
      </w:r>
      <w:r>
        <w:rPr>
          <w:rFonts w:ascii="Times New Roman" w:eastAsia="Times New Roman" w:hAnsi="Times New Roman" w:cs="Times New Roman"/>
          <w:b/>
          <w:u w:val="single"/>
        </w:rPr>
        <w:t>prohibited</w:t>
      </w:r>
      <w:r>
        <w:rPr>
          <w:rFonts w:ascii="Times New Roman" w:eastAsia="Times New Roman" w:hAnsi="Times New Roman" w:cs="Times New Roman"/>
          <w:u w:val="single"/>
        </w:rPr>
        <w:t xml:space="preserve"> from </w:t>
      </w:r>
      <w:r>
        <w:rPr>
          <w:rFonts w:ascii="Times New Roman" w:eastAsia="Times New Roman" w:hAnsi="Times New Roman" w:cs="Times New Roman"/>
          <w:b/>
          <w:u w:val="single"/>
        </w:rPr>
        <w:t>firing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employees</w:t>
      </w:r>
      <w:r>
        <w:rPr>
          <w:rFonts w:ascii="Times New Roman" w:eastAsia="Times New Roman" w:hAnsi="Times New Roman" w:cs="Times New Roman"/>
          <w:sz w:val="12"/>
          <w:szCs w:val="12"/>
        </w:rPr>
        <w:t xml:space="preserve"> under the Section 8(a)(3) of the NLRA, </w:t>
      </w:r>
      <w:r>
        <w:rPr>
          <w:rFonts w:ascii="Times New Roman" w:eastAsia="Times New Roman" w:hAnsi="Times New Roman" w:cs="Times New Roman"/>
          <w:u w:val="single"/>
        </w:rPr>
        <w:t xml:space="preserve">which proscribes </w:t>
      </w:r>
      <w:r>
        <w:rPr>
          <w:rFonts w:ascii="Times New Roman" w:eastAsia="Times New Roman" w:hAnsi="Times New Roman" w:cs="Times New Roman"/>
          <w:b/>
          <w:u w:val="single"/>
        </w:rPr>
        <w:t>retaliation</w:t>
      </w:r>
      <w:r>
        <w:rPr>
          <w:rFonts w:ascii="Times New Roman" w:eastAsia="Times New Roman" w:hAnsi="Times New Roman" w:cs="Times New Roman"/>
          <w:u w:val="single"/>
        </w:rPr>
        <w:t xml:space="preserve"> against employees that engage in </w:t>
      </w:r>
      <w:r>
        <w:rPr>
          <w:rFonts w:ascii="Times New Roman" w:eastAsia="Times New Roman" w:hAnsi="Times New Roman" w:cs="Times New Roman"/>
          <w:b/>
          <w:u w:val="single"/>
        </w:rPr>
        <w:t>protected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union</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activity</w:t>
      </w:r>
      <w:r>
        <w:rPr>
          <w:rFonts w:ascii="Times New Roman" w:eastAsia="Times New Roman" w:hAnsi="Times New Roman" w:cs="Times New Roman"/>
          <w:sz w:val="12"/>
          <w:szCs w:val="12"/>
        </w:rPr>
        <w:t xml:space="preserve">.137 </w:t>
      </w:r>
      <w:r>
        <w:rPr>
          <w:rFonts w:ascii="Times New Roman" w:eastAsia="Times New Roman" w:hAnsi="Times New Roman" w:cs="Times New Roman"/>
          <w:u w:val="single"/>
        </w:rPr>
        <w:t xml:space="preserve">While the act of </w:t>
      </w:r>
      <w:r>
        <w:rPr>
          <w:rFonts w:ascii="Times New Roman" w:eastAsia="Times New Roman" w:hAnsi="Times New Roman" w:cs="Times New Roman"/>
          <w:b/>
          <w:u w:val="single"/>
        </w:rPr>
        <w:t>permanently</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replacing</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strikers</w:t>
      </w:r>
      <w:r>
        <w:rPr>
          <w:rFonts w:ascii="Times New Roman" w:eastAsia="Times New Roman" w:hAnsi="Times New Roman" w:cs="Times New Roman"/>
          <w:u w:val="single"/>
        </w:rPr>
        <w:t xml:space="preserve"> is </w:t>
      </w:r>
      <w:r>
        <w:rPr>
          <w:rFonts w:ascii="Times New Roman" w:eastAsia="Times New Roman" w:hAnsi="Times New Roman" w:cs="Times New Roman"/>
          <w:b/>
          <w:u w:val="single"/>
        </w:rPr>
        <w:t>lawful</w:t>
      </w:r>
      <w:r>
        <w:rPr>
          <w:rFonts w:ascii="Times New Roman" w:eastAsia="Times New Roman" w:hAnsi="Times New Roman" w:cs="Times New Roman"/>
          <w:u w:val="single"/>
        </w:rPr>
        <w:t xml:space="preserve">, firing strikers is </w:t>
      </w:r>
      <w:r>
        <w:rPr>
          <w:rFonts w:ascii="Times New Roman" w:eastAsia="Times New Roman" w:hAnsi="Times New Roman" w:cs="Times New Roman"/>
          <w:b/>
          <w:u w:val="single"/>
        </w:rPr>
        <w:t>unlawful</w:t>
      </w:r>
      <w:r>
        <w:rPr>
          <w:rFonts w:ascii="Times New Roman" w:eastAsia="Times New Roman" w:hAnsi="Times New Roman" w:cs="Times New Roman"/>
          <w:u w:val="single"/>
        </w:rPr>
        <w:t xml:space="preserve">, although both acts </w:t>
      </w:r>
      <w:r>
        <w:rPr>
          <w:rFonts w:ascii="Times New Roman" w:eastAsia="Times New Roman" w:hAnsi="Times New Roman" w:cs="Times New Roman"/>
          <w:b/>
          <w:u w:val="single"/>
        </w:rPr>
        <w:t>produce</w:t>
      </w:r>
      <w:r>
        <w:rPr>
          <w:rFonts w:ascii="Times New Roman" w:eastAsia="Times New Roman" w:hAnsi="Times New Roman" w:cs="Times New Roman"/>
          <w:u w:val="single"/>
        </w:rPr>
        <w:t xml:space="preserve"> the same result: </w:t>
      </w:r>
      <w:r>
        <w:rPr>
          <w:rFonts w:ascii="Times New Roman" w:eastAsia="Times New Roman" w:hAnsi="Times New Roman" w:cs="Times New Roman"/>
          <w:b/>
          <w:u w:val="single"/>
        </w:rPr>
        <w:t>loss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of</w:t>
      </w:r>
      <w:r>
        <w:rPr>
          <w:rFonts w:ascii="Times New Roman" w:eastAsia="Times New Roman" w:hAnsi="Times New Roman" w:cs="Times New Roman"/>
          <w:u w:val="single"/>
        </w:rPr>
        <w:t xml:space="preserve"> a </w:t>
      </w:r>
      <w:r>
        <w:rPr>
          <w:rFonts w:ascii="Times New Roman" w:eastAsia="Times New Roman" w:hAnsi="Times New Roman" w:cs="Times New Roman"/>
          <w:b/>
          <w:u w:val="single"/>
        </w:rPr>
        <w:t>job</w:t>
      </w:r>
      <w:r>
        <w:rPr>
          <w:rFonts w:ascii="Times New Roman" w:eastAsia="Times New Roman" w:hAnsi="Times New Roman" w:cs="Times New Roman"/>
          <w:u w:val="single"/>
        </w:rPr>
        <w:t xml:space="preserve"> as a </w:t>
      </w:r>
      <w:r>
        <w:rPr>
          <w:rFonts w:ascii="Times New Roman" w:eastAsia="Times New Roman" w:hAnsi="Times New Roman" w:cs="Times New Roman"/>
          <w:b/>
          <w:u w:val="single"/>
        </w:rPr>
        <w:t>consequence</w:t>
      </w:r>
      <w:r>
        <w:rPr>
          <w:rFonts w:ascii="Times New Roman" w:eastAsia="Times New Roman" w:hAnsi="Times New Roman" w:cs="Times New Roman"/>
          <w:u w:val="single"/>
        </w:rPr>
        <w:t xml:space="preserve"> of striking.138 The result renders the </w:t>
      </w:r>
      <w:r>
        <w:rPr>
          <w:rFonts w:ascii="Times New Roman" w:eastAsia="Times New Roman" w:hAnsi="Times New Roman" w:cs="Times New Roman"/>
          <w:b/>
          <w:u w:val="single"/>
        </w:rPr>
        <w:t>NLRA’s</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protections</w:t>
      </w:r>
      <w:r>
        <w:rPr>
          <w:rFonts w:ascii="Times New Roman" w:eastAsia="Times New Roman" w:hAnsi="Times New Roman" w:cs="Times New Roman"/>
          <w:u w:val="single"/>
        </w:rPr>
        <w:t xml:space="preserve"> for striking workers a </w:t>
      </w:r>
      <w:r>
        <w:rPr>
          <w:rFonts w:ascii="Times New Roman" w:eastAsia="Times New Roman" w:hAnsi="Times New Roman" w:cs="Times New Roman"/>
          <w:b/>
          <w:u w:val="single"/>
        </w:rPr>
        <w:t>dead</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letter</w:t>
      </w:r>
      <w:r>
        <w:rPr>
          <w:rFonts w:ascii="Times New Roman" w:eastAsia="Times New Roman" w:hAnsi="Times New Roman" w:cs="Times New Roman"/>
          <w:u w:val="single"/>
        </w:rPr>
        <w:t xml:space="preserve">. Although employers have a duty to refrain from </w:t>
      </w:r>
      <w:r>
        <w:rPr>
          <w:rFonts w:ascii="Times New Roman" w:eastAsia="Times New Roman" w:hAnsi="Times New Roman" w:cs="Times New Roman"/>
          <w:b/>
          <w:u w:val="single"/>
        </w:rPr>
        <w:t>retaliation</w:t>
      </w:r>
      <w:r>
        <w:rPr>
          <w:rFonts w:ascii="Times New Roman" w:eastAsia="Times New Roman" w:hAnsi="Times New Roman" w:cs="Times New Roman"/>
          <w:u w:val="single"/>
        </w:rPr>
        <w:t xml:space="preserve"> against workers engaged in union activity in the form of firing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employers do not have a duty to refrain from reaching the same result through a different tactic—</w:t>
      </w:r>
      <w:r>
        <w:rPr>
          <w:rFonts w:ascii="Times New Roman" w:eastAsia="Times New Roman" w:hAnsi="Times New Roman" w:cs="Times New Roman"/>
          <w:b/>
          <w:u w:val="single"/>
        </w:rPr>
        <w:t>permanent</w:t>
      </w:r>
      <w:r>
        <w:rPr>
          <w:rFonts w:ascii="Times New Roman" w:eastAsia="Times New Roman" w:hAnsi="Times New Roman" w:cs="Times New Roman"/>
          <w:u w:val="single"/>
        </w:rPr>
        <w:t xml:space="preserve"> </w:t>
      </w:r>
      <w:r>
        <w:rPr>
          <w:rFonts w:ascii="Times New Roman" w:eastAsia="Times New Roman" w:hAnsi="Times New Roman" w:cs="Times New Roman"/>
          <w:b/>
          <w:u w:val="single"/>
        </w:rPr>
        <w:t>replacement</w:t>
      </w:r>
      <w:r>
        <w:rPr>
          <w:rFonts w:ascii="Times New Roman" w:eastAsia="Times New Roman" w:hAnsi="Times New Roman" w:cs="Times New Roman"/>
          <w:sz w:val="12"/>
          <w:szCs w:val="12"/>
        </w:rPr>
        <w:t>.139 Thus, this removal of a duty to refrain from interference renders the ‘right’ to strike, an unprotected ‘freedom’ to strike that yields to an employer’s corresponding freedom to replace strikers.140 In other words, the Mackay doctrine preserves the NLRA Section 13 reference to strike action as a lawful recourse for workers, but not one afforded the status of a protected right.</w:t>
      </w:r>
    </w:p>
    <w:p w14:paraId="332A01FB" w14:textId="77777777" w:rsidR="00713771" w:rsidRPr="00892C4D" w:rsidRDefault="00713771" w:rsidP="00713771">
      <w:pPr>
        <w:pStyle w:val="Heading4"/>
        <w:rPr>
          <w:rFonts w:asciiTheme="majorHAnsi" w:hAnsiTheme="majorHAnsi" w:cstheme="majorHAnsi"/>
        </w:rPr>
      </w:pPr>
      <w:r w:rsidRPr="00892C4D">
        <w:rPr>
          <w:rFonts w:asciiTheme="majorHAnsi" w:hAnsiTheme="majorHAnsi" w:cstheme="majorHAnsi"/>
        </w:rPr>
        <w:t>Strikes are integral to union strength --- historical examples prove protecting the right to strike is key to labor power, but more protections are key</w:t>
      </w:r>
    </w:p>
    <w:p w14:paraId="6D9ACBEE" w14:textId="77777777" w:rsidR="00713771" w:rsidRPr="00892C4D" w:rsidRDefault="00713771" w:rsidP="00713771">
      <w:pPr>
        <w:rPr>
          <w:rFonts w:asciiTheme="majorHAnsi" w:hAnsiTheme="majorHAnsi" w:cstheme="majorHAnsi"/>
        </w:rPr>
      </w:pPr>
      <w:r w:rsidRPr="00892C4D">
        <w:rPr>
          <w:rStyle w:val="Style13ptBold"/>
          <w:rFonts w:asciiTheme="majorHAnsi" w:hAnsiTheme="majorHAnsi" w:cstheme="majorHAnsi"/>
        </w:rPr>
        <w:t xml:space="preserve">Bahn 19 </w:t>
      </w:r>
      <w:r w:rsidRPr="00892C4D">
        <w:rPr>
          <w:rFonts w:asciiTheme="majorHAnsi" w:hAnsiTheme="majorHAnsi" w:cstheme="majorHAnsi"/>
          <w:sz w:val="16"/>
          <w:szCs w:val="18"/>
        </w:rPr>
        <w:t>[Kate Bahn is the director of labor market policy and interim chief economist at the Washington Center for Equitable Growth.  “The once and future role of strikes in ensuring U.S. worker power.”  August 8, 2019.  https://equitablegrowth.org/the-once-and-future-role-of-strikes-in-ensuring-u-s-worker-power/]</w:t>
      </w:r>
    </w:p>
    <w:p w14:paraId="668E49D1" w14:textId="77777777" w:rsidR="00713771" w:rsidRPr="00892C4D" w:rsidRDefault="00713771" w:rsidP="00713771">
      <w:pPr>
        <w:rPr>
          <w:rFonts w:asciiTheme="majorHAnsi" w:hAnsiTheme="majorHAnsi" w:cstheme="majorHAnsi"/>
          <w:sz w:val="16"/>
        </w:rPr>
      </w:pPr>
      <w:r w:rsidRPr="00892C4D">
        <w:rPr>
          <w:rFonts w:asciiTheme="majorHAnsi" w:hAnsiTheme="majorHAnsi" w:cstheme="majorHAnsi"/>
          <w:sz w:val="16"/>
        </w:rPr>
        <w:t xml:space="preserve">In the United States, Labor Day, which falls on the first Monday of September, is when we honor the history of the U.S. labor movement in striving for benefits and empowerment of workers across the economy. </w:t>
      </w:r>
      <w:r w:rsidRPr="00892C4D">
        <w:rPr>
          <w:rFonts w:asciiTheme="majorHAnsi" w:hAnsiTheme="majorHAnsi" w:cstheme="majorHAnsi"/>
          <w:highlight w:val="green"/>
          <w:u w:val="single"/>
        </w:rPr>
        <w:t>Strikes</w:t>
      </w:r>
      <w:r w:rsidRPr="00892C4D">
        <w:rPr>
          <w:rFonts w:asciiTheme="majorHAnsi" w:hAnsiTheme="majorHAnsi" w:cstheme="majorHAnsi"/>
          <w:u w:val="single"/>
        </w:rPr>
        <w:t xml:space="preserve"> play an </w:t>
      </w:r>
      <w:r w:rsidRPr="00892C4D">
        <w:rPr>
          <w:rFonts w:asciiTheme="majorHAnsi" w:hAnsiTheme="majorHAnsi" w:cstheme="majorHAnsi"/>
          <w:highlight w:val="green"/>
          <w:u w:val="single"/>
        </w:rPr>
        <w:t>important</w:t>
      </w:r>
      <w:r w:rsidRPr="00892C4D">
        <w:rPr>
          <w:rFonts w:asciiTheme="majorHAnsi" w:hAnsiTheme="majorHAnsi" w:cstheme="majorHAnsi"/>
          <w:u w:val="single"/>
        </w:rPr>
        <w:t xml:space="preserve"> role </w:t>
      </w:r>
      <w:r w:rsidRPr="00892C4D">
        <w:rPr>
          <w:rFonts w:asciiTheme="majorHAnsi" w:hAnsiTheme="majorHAnsi" w:cstheme="majorHAnsi"/>
          <w:highlight w:val="green"/>
          <w:u w:val="single"/>
        </w:rPr>
        <w:t>in empowering workers</w:t>
      </w:r>
      <w:r w:rsidRPr="00892C4D">
        <w:rPr>
          <w:rFonts w:asciiTheme="majorHAnsi" w:hAnsiTheme="majorHAnsi" w:cstheme="majorHAnsi"/>
          <w:u w:val="single"/>
        </w:rPr>
        <w:t xml:space="preserve"> vis-à-vis their employers</w:t>
      </w:r>
      <w:r w:rsidRPr="00892C4D">
        <w:rPr>
          <w:rFonts w:asciiTheme="majorHAnsi" w:hAnsiTheme="majorHAnsi" w:cstheme="majorHAnsi"/>
          <w:sz w:val="16"/>
        </w:rPr>
        <w:t xml:space="preserve">. By withdrawing their labor power, </w:t>
      </w:r>
      <w:r w:rsidRPr="00892C4D">
        <w:rPr>
          <w:rFonts w:asciiTheme="majorHAnsi" w:hAnsiTheme="majorHAnsi" w:cstheme="majorHAnsi"/>
          <w:u w:val="single"/>
        </w:rPr>
        <w:t xml:space="preserve">workers </w:t>
      </w:r>
      <w:proofErr w:type="gramStart"/>
      <w:r w:rsidRPr="00892C4D">
        <w:rPr>
          <w:rFonts w:asciiTheme="majorHAnsi" w:hAnsiTheme="majorHAnsi" w:cstheme="majorHAnsi"/>
          <w:u w:val="single"/>
        </w:rPr>
        <w:t>are able to</w:t>
      </w:r>
      <w:proofErr w:type="gramEnd"/>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balance the scales</w:t>
      </w:r>
      <w:r w:rsidRPr="00892C4D">
        <w:rPr>
          <w:rFonts w:asciiTheme="majorHAnsi" w:hAnsiTheme="majorHAnsi" w:cstheme="majorHAnsi"/>
          <w:u w:val="single"/>
        </w:rPr>
        <w:t xml:space="preserve"> against the owners of capital, who rely on workers for production and providing services</w:t>
      </w:r>
      <w:r w:rsidRPr="00892C4D">
        <w:rPr>
          <w:rFonts w:asciiTheme="majorHAnsi" w:hAnsiTheme="majorHAnsi" w:cstheme="majorHAnsi"/>
          <w:sz w:val="16"/>
        </w:rPr>
        <w:t xml:space="preserve">. </w:t>
      </w:r>
      <w:r w:rsidRPr="00892C4D">
        <w:rPr>
          <w:rFonts w:asciiTheme="majorHAnsi" w:hAnsiTheme="majorHAnsi" w:cstheme="majorHAnsi"/>
          <w:highlight w:val="green"/>
          <w:u w:val="single"/>
        </w:rPr>
        <w:t>Strikes have declined in</w:t>
      </w:r>
      <w:r w:rsidRPr="00892C4D">
        <w:rPr>
          <w:rFonts w:asciiTheme="majorHAnsi" w:hAnsiTheme="majorHAnsi" w:cstheme="majorHAnsi"/>
          <w:u w:val="single"/>
        </w:rPr>
        <w:t xml:space="preserve"> frequency, </w:t>
      </w:r>
      <w:r w:rsidRPr="00892C4D">
        <w:rPr>
          <w:rFonts w:asciiTheme="majorHAnsi" w:hAnsiTheme="majorHAnsi" w:cstheme="majorHAnsi"/>
          <w:highlight w:val="green"/>
          <w:u w:val="single"/>
        </w:rPr>
        <w:t>popularity, and success</w:t>
      </w:r>
      <w:r w:rsidRPr="00892C4D">
        <w:rPr>
          <w:rFonts w:asciiTheme="majorHAnsi" w:hAnsiTheme="majorHAnsi" w:cstheme="majorHAnsi"/>
          <w:u w:val="single"/>
        </w:rPr>
        <w:t xml:space="preserve"> over the past four decades, yet today, amid rising economic inequality, they are once again becoming an </w:t>
      </w:r>
      <w:r w:rsidRPr="00892C4D">
        <w:rPr>
          <w:rFonts w:asciiTheme="majorHAnsi" w:hAnsiTheme="majorHAnsi" w:cstheme="majorHAnsi"/>
          <w:highlight w:val="green"/>
          <w:u w:val="single"/>
        </w:rPr>
        <w:t>important</w:t>
      </w:r>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tool in exercising worker power</w:t>
      </w:r>
      <w:r w:rsidRPr="00892C4D">
        <w:rPr>
          <w:rFonts w:asciiTheme="majorHAnsi" w:hAnsiTheme="majorHAnsi" w:cstheme="majorHAnsi"/>
          <w:u w:val="single"/>
        </w:rPr>
        <w:t xml:space="preserve"> to ensure that the gains of profitability and economic growth can be broadly shared</w:t>
      </w:r>
      <w:r w:rsidRPr="00892C4D">
        <w:rPr>
          <w:rFonts w:asciiTheme="majorHAnsi" w:hAnsiTheme="majorHAnsi" w:cstheme="majorHAnsi"/>
          <w:sz w:val="16"/>
        </w:rPr>
        <w:t xml:space="preserve">. The history of strikes in the United States Washington University in St. Louis sociologist Jake </w:t>
      </w:r>
      <w:r w:rsidRPr="00892C4D">
        <w:rPr>
          <w:rFonts w:asciiTheme="majorHAnsi" w:hAnsiTheme="majorHAnsi" w:cstheme="majorHAnsi"/>
          <w:sz w:val="16"/>
        </w:rPr>
        <w:lastRenderedPageBreak/>
        <w:t xml:space="preserve">Rosenfeld examines the role of work stoppages in his recent book What Unions No Longer </w:t>
      </w:r>
      <w:proofErr w:type="gramStart"/>
      <w:r w:rsidRPr="00892C4D">
        <w:rPr>
          <w:rFonts w:asciiTheme="majorHAnsi" w:hAnsiTheme="majorHAnsi" w:cstheme="majorHAnsi"/>
          <w:sz w:val="16"/>
        </w:rPr>
        <w:t>Do, and</w:t>
      </w:r>
      <w:proofErr w:type="gramEnd"/>
      <w:r w:rsidRPr="00892C4D">
        <w:rPr>
          <w:rFonts w:asciiTheme="majorHAnsi" w:hAnsiTheme="majorHAnsi" w:cstheme="majorHAnsi"/>
          <w:sz w:val="16"/>
        </w:rPr>
        <w:t xml:space="preserve">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w:t>
      </w:r>
      <w:r w:rsidRPr="00892C4D">
        <w:rPr>
          <w:rFonts w:asciiTheme="majorHAnsi" w:hAnsiTheme="majorHAnsi" w:cstheme="majorHAnsi"/>
          <w:u w:val="single"/>
        </w:rPr>
        <w:t xml:space="preserve">The </w:t>
      </w:r>
      <w:r w:rsidRPr="00892C4D">
        <w:rPr>
          <w:rFonts w:asciiTheme="majorHAnsi" w:hAnsiTheme="majorHAnsi" w:cstheme="majorHAnsi"/>
          <w:highlight w:val="green"/>
          <w:u w:val="single"/>
        </w:rPr>
        <w:t>decline of strikes</w:t>
      </w:r>
      <w:r w:rsidRPr="00892C4D">
        <w:rPr>
          <w:rFonts w:asciiTheme="majorHAnsi" w:hAnsiTheme="majorHAnsi" w:cstheme="majorHAnsi"/>
          <w:u w:val="single"/>
        </w:rPr>
        <w:t xml:space="preserve"> is a result of a variety of factors</w:t>
      </w:r>
      <w:r w:rsidRPr="00892C4D">
        <w:rPr>
          <w:rFonts w:asciiTheme="majorHAnsi" w:hAnsiTheme="majorHAnsi" w:cstheme="majorHAnsi"/>
          <w:sz w:val="16"/>
        </w:rPr>
        <w:t xml:space="preserve">. </w:t>
      </w:r>
      <w:r w:rsidRPr="00892C4D">
        <w:rPr>
          <w:rFonts w:asciiTheme="majorHAnsi" w:hAnsiTheme="majorHAnsi" w:cstheme="majorHAnsi"/>
          <w:u w:val="single"/>
        </w:rPr>
        <w:t xml:space="preserve">One is the increased </w:t>
      </w:r>
      <w:r w:rsidRPr="00892C4D">
        <w:rPr>
          <w:rFonts w:asciiTheme="majorHAnsi" w:hAnsiTheme="majorHAnsi" w:cstheme="majorHAnsi"/>
          <w:highlight w:val="green"/>
          <w:u w:val="single"/>
        </w:rPr>
        <w:t xml:space="preserve">use of replacement </w:t>
      </w:r>
      <w:r w:rsidRPr="00892C4D">
        <w:rPr>
          <w:rFonts w:asciiTheme="majorHAnsi" w:hAnsiTheme="majorHAnsi" w:cstheme="majorHAnsi"/>
          <w:u w:val="single"/>
        </w:rPr>
        <w:t>hire</w:t>
      </w:r>
      <w:r w:rsidRPr="00892C4D">
        <w:rPr>
          <w:rFonts w:asciiTheme="majorHAnsi" w:hAnsiTheme="majorHAnsi" w:cstheme="majorHAnsi"/>
          <w:highlight w:val="green"/>
          <w:u w:val="single"/>
        </w:rPr>
        <w:t>s</w:t>
      </w:r>
      <w:r w:rsidRPr="00892C4D">
        <w:rPr>
          <w:rFonts w:asciiTheme="majorHAnsi" w:hAnsiTheme="majorHAnsi" w:cstheme="majorHAnsi"/>
          <w:sz w:val="16"/>
          <w:highlight w:val="green"/>
        </w:rPr>
        <w:t>,</w:t>
      </w:r>
      <w:r w:rsidRPr="00892C4D">
        <w:rPr>
          <w:rFonts w:asciiTheme="majorHAnsi" w:hAnsiTheme="majorHAnsi" w:cstheme="majorHAnsi"/>
          <w:sz w:val="16"/>
        </w:rPr>
        <w:t xml:space="preserve">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w:t>
      </w:r>
      <w:r w:rsidRPr="00892C4D">
        <w:rPr>
          <w:rFonts w:asciiTheme="majorHAnsi" w:hAnsiTheme="majorHAnsi" w:cstheme="majorHAnsi"/>
          <w:highlight w:val="green"/>
          <w:u w:val="single"/>
        </w:rPr>
        <w:t>restrictions</w:t>
      </w:r>
      <w:r w:rsidRPr="00892C4D">
        <w:rPr>
          <w:rFonts w:asciiTheme="majorHAnsi" w:hAnsiTheme="majorHAnsi" w:cstheme="majorHAnsi"/>
          <w:u w:val="single"/>
        </w:rPr>
        <w:t xml:space="preserve"> on secondary boycotts and picketing</w:t>
      </w:r>
      <w:r w:rsidRPr="00892C4D">
        <w:rPr>
          <w:rFonts w:asciiTheme="majorHAnsi" w:hAnsiTheme="majorHAnsi" w:cstheme="majorHAnsi"/>
          <w:sz w:val="16"/>
        </w:rPr>
        <w:t xml:space="preserve">, both of which </w:t>
      </w:r>
      <w:r w:rsidRPr="00892C4D">
        <w:rPr>
          <w:rFonts w:asciiTheme="majorHAnsi" w:hAnsiTheme="majorHAnsi" w:cstheme="majorHAnsi"/>
          <w:u w:val="single"/>
        </w:rPr>
        <w:t>make striking especially difficult in today’s increasingly fissured workplace, where you cannot strike against the corporation that is at least partly responsible for your workplace conditions but not technically your direct employer.</w:t>
      </w:r>
      <w:r w:rsidRPr="00892C4D">
        <w:rPr>
          <w:rFonts w:asciiTheme="majorHAnsi" w:hAnsiTheme="majorHAnsi" w:cstheme="majorHAnsi"/>
          <w:sz w:val="16"/>
        </w:rPr>
        <w:t xml:space="preserve"> For example, workers at the franchises of McDonald’s Corporation who attempt to unionize are not protected by the Fair Labor Standards Act when picketing against McDonald’s because they are, most commonly, the employees of a franchisor, rather than of the main corporation. </w:t>
      </w:r>
      <w:r w:rsidRPr="00892C4D">
        <w:rPr>
          <w:rFonts w:asciiTheme="majorHAnsi" w:hAnsiTheme="majorHAnsi" w:cstheme="majorHAnsi"/>
          <w:u w:val="single"/>
        </w:rPr>
        <w:t xml:space="preserve">These factors, along with a general increasing business hostility toward unions and </w:t>
      </w:r>
      <w:r w:rsidRPr="00892C4D">
        <w:rPr>
          <w:rFonts w:asciiTheme="majorHAnsi" w:hAnsiTheme="majorHAnsi" w:cstheme="majorHAnsi"/>
          <w:highlight w:val="green"/>
          <w:u w:val="single"/>
        </w:rPr>
        <w:t>lack of enforcement of labor protections</w:t>
      </w:r>
      <w:r w:rsidRPr="00892C4D">
        <w:rPr>
          <w:rFonts w:asciiTheme="majorHAnsi" w:hAnsiTheme="majorHAnsi" w:cstheme="majorHAnsi"/>
          <w:u w:val="single"/>
        </w:rPr>
        <w:t>, have ultimately made strikes less effective as a tool for collective bargaining in the United States</w:t>
      </w:r>
      <w:r w:rsidRPr="00892C4D">
        <w:rPr>
          <w:rFonts w:asciiTheme="majorHAnsi" w:hAnsiTheme="majorHAnsi" w:cstheme="majorHAnsi"/>
          <w:sz w:val="16"/>
        </w:rPr>
        <w:t xml:space="preserve">. Increasing interest in unions among U.S. workers today </w:t>
      </w:r>
      <w:proofErr w:type="gramStart"/>
      <w:r w:rsidRPr="00892C4D">
        <w:rPr>
          <w:rFonts w:asciiTheme="majorHAnsi" w:hAnsiTheme="majorHAnsi" w:cstheme="majorHAnsi"/>
          <w:sz w:val="16"/>
        </w:rPr>
        <w:t>At</w:t>
      </w:r>
      <w:proofErr w:type="gramEnd"/>
      <w:r w:rsidRPr="00892C4D">
        <w:rPr>
          <w:rFonts w:asciiTheme="majorHAnsi" w:hAnsiTheme="majorHAnsi" w:cstheme="majorHAnsi"/>
          <w:sz w:val="16"/>
        </w:rPr>
        <w:t xml:space="preserve"> the same time, </w:t>
      </w:r>
      <w:r w:rsidRPr="00892C4D">
        <w:rPr>
          <w:rFonts w:asciiTheme="majorHAnsi" w:hAnsiTheme="majorHAnsi" w:cstheme="majorHAnsi"/>
          <w:u w:val="single"/>
        </w:rPr>
        <w:t>there is an increasing consensus today that unions are a positive force for increasing worker power and balancing against economic inequality</w:t>
      </w:r>
      <w:r w:rsidRPr="00892C4D">
        <w:rPr>
          <w:rFonts w:asciiTheme="majorHAnsi" w:hAnsiTheme="majorHAnsi" w:cstheme="majorHAnsi"/>
          <w:sz w:val="16"/>
        </w:rPr>
        <w:t xml:space="preserve">. In polling of support for unions and specific aspects of collective bargaining, Equitable Growth grantee Alex Hertel-Fernandez of Columbia University, along with William Kimball and Thomas </w:t>
      </w:r>
      <w:proofErr w:type="spellStart"/>
      <w:r w:rsidRPr="00892C4D">
        <w:rPr>
          <w:rFonts w:asciiTheme="majorHAnsi" w:hAnsiTheme="majorHAnsi" w:cstheme="majorHAnsi"/>
          <w:sz w:val="16"/>
        </w:rPr>
        <w:t>Kochan</w:t>
      </w:r>
      <w:proofErr w:type="spellEnd"/>
      <w:r w:rsidRPr="00892C4D">
        <w:rPr>
          <w:rFonts w:asciiTheme="majorHAnsi" w:hAnsiTheme="majorHAnsi" w:cstheme="majorHAnsi"/>
          <w:sz w:val="16"/>
        </w:rPr>
        <w:t xml:space="preserve"> of the Massachusetts Institute of Technology, find that </w:t>
      </w:r>
      <w:r w:rsidRPr="00892C4D">
        <w:rPr>
          <w:rFonts w:asciiTheme="majorHAnsi" w:hAnsiTheme="majorHAnsi" w:cstheme="majorHAnsi"/>
          <w:u w:val="single"/>
        </w:rPr>
        <w:t>support for unions has grown overall</w:t>
      </w:r>
      <w:r w:rsidRPr="00892C4D">
        <w:rPr>
          <w:rFonts w:asciiTheme="majorHAnsi" w:hAnsiTheme="majorHAnsi" w:cstheme="majorHAnsi"/>
          <w:sz w:val="16"/>
        </w:rPr>
        <w:t xml:space="preserve">, with </w:t>
      </w:r>
      <w:r w:rsidRPr="00892C4D">
        <w:rPr>
          <w:rFonts w:asciiTheme="majorHAnsi" w:hAnsiTheme="majorHAnsi" w:cstheme="majorHAnsi"/>
          <w:u w:val="single"/>
        </w:rPr>
        <w:t>nearly half of U.S. workers in 2018 saying they would vote for a union if given the opportunity</w:t>
      </w:r>
      <w:r w:rsidRPr="00892C4D">
        <w:rPr>
          <w:rFonts w:asciiTheme="majorHAnsi" w:hAnsiTheme="majorHAnsi" w:cstheme="majorHAnsi"/>
          <w:sz w:val="16"/>
        </w:rPr>
        <w:t xml:space="preserve">. This is a </w:t>
      </w:r>
      <w:r w:rsidRPr="00892C4D">
        <w:rPr>
          <w:rFonts w:asciiTheme="majorHAnsi" w:hAnsiTheme="majorHAnsi" w:cstheme="majorHAnsi"/>
          <w:u w:val="single"/>
        </w:rPr>
        <w:t>significant increase from one-third of workers supporting unionization</w:t>
      </w:r>
      <w:r w:rsidRPr="00892C4D">
        <w:rPr>
          <w:rFonts w:asciiTheme="majorHAnsi" w:hAnsiTheme="majorHAnsi" w:cstheme="majorHAnsi"/>
          <w:sz w:val="16"/>
        </w:rPr>
        <w:t xml:space="preserve"> in 1995. According to their research, workers primarily value unions’ role in collective bargaining and ensuring access to benefits such as healthcare, retirement, and unemployment insurance. </w:t>
      </w:r>
      <w:r w:rsidRPr="00892C4D">
        <w:rPr>
          <w:rFonts w:asciiTheme="majorHAnsi" w:hAnsiTheme="majorHAnsi" w:cstheme="majorHAnsi"/>
          <w:highlight w:val="green"/>
          <w:u w:val="single"/>
        </w:rPr>
        <w:t>Strikes</w:t>
      </w:r>
      <w:r w:rsidRPr="00892C4D">
        <w:rPr>
          <w:rFonts w:asciiTheme="majorHAnsi" w:hAnsiTheme="majorHAnsi" w:cstheme="majorHAnsi"/>
          <w:u w:val="single"/>
        </w:rPr>
        <w:t xml:space="preserve"> have historically </w:t>
      </w:r>
      <w:r w:rsidRPr="00892C4D">
        <w:rPr>
          <w:rFonts w:asciiTheme="majorHAnsi" w:hAnsiTheme="majorHAnsi" w:cstheme="majorHAnsi"/>
          <w:highlight w:val="green"/>
          <w:u w:val="single"/>
        </w:rPr>
        <w:t>been</w:t>
      </w:r>
      <w:r w:rsidRPr="00892C4D">
        <w:rPr>
          <w:rFonts w:asciiTheme="majorHAnsi" w:hAnsiTheme="majorHAnsi" w:cstheme="majorHAnsi"/>
          <w:u w:val="single"/>
        </w:rPr>
        <w:t xml:space="preserve"> one of </w:t>
      </w:r>
      <w:r w:rsidRPr="00892C4D">
        <w:rPr>
          <w:rFonts w:asciiTheme="majorHAnsi" w:hAnsiTheme="majorHAnsi" w:cstheme="majorHAnsi"/>
          <w:highlight w:val="green"/>
          <w:u w:val="single"/>
        </w:rPr>
        <w:t>the strongest tools used by unions to ensure</w:t>
      </w:r>
      <w:r w:rsidRPr="00892C4D">
        <w:rPr>
          <w:rFonts w:asciiTheme="majorHAnsi" w:hAnsiTheme="majorHAnsi" w:cstheme="majorHAnsi"/>
          <w:u w:val="single"/>
        </w:rPr>
        <w:t xml:space="preserve"> they have </w:t>
      </w:r>
      <w:r w:rsidRPr="00892C4D">
        <w:rPr>
          <w:rFonts w:asciiTheme="majorHAnsi" w:hAnsiTheme="majorHAnsi" w:cstheme="majorHAnsi"/>
          <w:highlight w:val="green"/>
          <w:u w:val="single"/>
        </w:rPr>
        <w:t>power</w:t>
      </w:r>
      <w:r w:rsidRPr="00892C4D">
        <w:rPr>
          <w:rFonts w:asciiTheme="majorHAnsi" w:hAnsiTheme="majorHAnsi" w:cstheme="majorHAnsi"/>
          <w:u w:val="single"/>
        </w:rPr>
        <w:t xml:space="preserve"> to engage in collective bargaining</w:t>
      </w:r>
      <w:r w:rsidRPr="00892C4D">
        <w:rPr>
          <w:rFonts w:asciiTheme="majorHAnsi" w:hAnsiTheme="majorHAnsi" w:cstheme="majorHAnsi"/>
          <w:sz w:val="16"/>
        </w:rPr>
        <w:t xml:space="preserve">. But striking was viewed as a negative attribute in the survey done by Hertel-Fernandez, Kimball, and </w:t>
      </w:r>
      <w:proofErr w:type="spellStart"/>
      <w:r w:rsidRPr="00892C4D">
        <w:rPr>
          <w:rFonts w:asciiTheme="majorHAnsi" w:hAnsiTheme="majorHAnsi" w:cstheme="majorHAnsi"/>
          <w:sz w:val="16"/>
        </w:rPr>
        <w:t>Kochan</w:t>
      </w:r>
      <w:proofErr w:type="spellEnd"/>
      <w:r w:rsidRPr="00892C4D">
        <w:rPr>
          <w:rFonts w:asciiTheme="majorHAnsi" w:hAnsiTheme="majorHAnsi" w:cstheme="majorHAnsi"/>
          <w:sz w:val="16"/>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w:t>
      </w:r>
      <w:proofErr w:type="spellStart"/>
      <w:r w:rsidRPr="00892C4D">
        <w:rPr>
          <w:rFonts w:asciiTheme="majorHAnsi" w:hAnsiTheme="majorHAnsi" w:cstheme="majorHAnsi"/>
          <w:sz w:val="16"/>
        </w:rPr>
        <w:t>Stelzner</w:t>
      </w:r>
      <w:proofErr w:type="spellEnd"/>
      <w:r w:rsidRPr="00892C4D">
        <w:rPr>
          <w:rFonts w:asciiTheme="majorHAnsi" w:hAnsiTheme="majorHAnsi" w:cstheme="majorHAnsi"/>
          <w:sz w:val="16"/>
        </w:rPr>
        <w:t xml:space="preserve"> of Connecticut College, </w:t>
      </w:r>
      <w:r w:rsidRPr="00892C4D">
        <w:rPr>
          <w:rFonts w:asciiTheme="majorHAnsi" w:hAnsiTheme="majorHAnsi" w:cstheme="majorHAnsi"/>
          <w:u w:val="single"/>
        </w:rPr>
        <w:t xml:space="preserve">the role of </w:t>
      </w:r>
      <w:r w:rsidRPr="00892C4D">
        <w:rPr>
          <w:rFonts w:asciiTheme="majorHAnsi" w:hAnsiTheme="majorHAnsi" w:cstheme="majorHAnsi"/>
          <w:highlight w:val="green"/>
          <w:u w:val="single"/>
        </w:rPr>
        <w:t>collective action</w:t>
      </w:r>
      <w:r w:rsidRPr="00892C4D">
        <w:rPr>
          <w:rFonts w:asciiTheme="majorHAnsi" w:hAnsiTheme="majorHAnsi" w:cstheme="majorHAnsi"/>
          <w:u w:val="single"/>
        </w:rPr>
        <w:t xml:space="preserve"> in </w:t>
      </w:r>
      <w:r w:rsidRPr="00892C4D">
        <w:rPr>
          <w:rFonts w:asciiTheme="majorHAnsi" w:hAnsiTheme="majorHAnsi" w:cstheme="majorHAnsi"/>
          <w:highlight w:val="green"/>
          <w:u w:val="single"/>
        </w:rPr>
        <w:t>offset</w:t>
      </w:r>
      <w:r w:rsidRPr="00892C4D">
        <w:rPr>
          <w:rFonts w:asciiTheme="majorHAnsi" w:hAnsiTheme="majorHAnsi" w:cstheme="majorHAnsi"/>
          <w:u w:val="single"/>
        </w:rPr>
        <w:t xml:space="preserve">ting employer </w:t>
      </w:r>
      <w:r w:rsidRPr="00892C4D">
        <w:rPr>
          <w:rFonts w:asciiTheme="majorHAnsi" w:hAnsiTheme="majorHAnsi" w:cstheme="majorHAnsi"/>
          <w:highlight w:val="green"/>
          <w:u w:val="single"/>
        </w:rPr>
        <w:t>monopsony power</w:t>
      </w:r>
      <w:r w:rsidRPr="00892C4D">
        <w:rPr>
          <w:rFonts w:asciiTheme="majorHAnsi" w:hAnsiTheme="majorHAnsi" w:cstheme="majorHAnsi"/>
          <w:u w:val="single"/>
        </w:rPr>
        <w:t xml:space="preserve"> is examined in the context of institutional support for labor</w:t>
      </w:r>
      <w:r w:rsidRPr="00892C4D">
        <w:rPr>
          <w:rFonts w:asciiTheme="majorHAnsi" w:hAnsiTheme="majorHAnsi" w:cstheme="majorHAnsi"/>
          <w:sz w:val="16"/>
        </w:rPr>
        <w:t xml:space="preserve">. Paul and </w:t>
      </w:r>
      <w:proofErr w:type="spellStart"/>
      <w:r w:rsidRPr="00892C4D">
        <w:rPr>
          <w:rFonts w:asciiTheme="majorHAnsi" w:hAnsiTheme="majorHAnsi" w:cstheme="majorHAnsi"/>
          <w:sz w:val="16"/>
        </w:rPr>
        <w:t>Stelzner</w:t>
      </w:r>
      <w:proofErr w:type="spellEnd"/>
      <w:r w:rsidRPr="00892C4D">
        <w:rPr>
          <w:rFonts w:asciiTheme="majorHAnsi" w:hAnsiTheme="majorHAnsi" w:cstheme="majorHAnsi"/>
          <w:sz w:val="16"/>
        </w:rPr>
        <w:t xml:space="preserve"> construct an abstract model with the assumption of </w:t>
      </w:r>
      <w:proofErr w:type="spellStart"/>
      <w:r w:rsidRPr="00892C4D">
        <w:rPr>
          <w:rFonts w:asciiTheme="majorHAnsi" w:hAnsiTheme="majorHAnsi" w:cstheme="majorHAnsi"/>
          <w:sz w:val="16"/>
        </w:rPr>
        <w:t>monopsonistic</w:t>
      </w:r>
      <w:proofErr w:type="spellEnd"/>
      <w:r w:rsidRPr="00892C4D">
        <w:rPr>
          <w:rFonts w:asciiTheme="majorHAnsi" w:hAnsiTheme="majorHAnsi" w:cstheme="majorHAnsi"/>
          <w:sz w:val="16"/>
        </w:rPr>
        <w:t xml:space="preserve">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RPr="00892C4D">
        <w:rPr>
          <w:rFonts w:asciiTheme="majorHAnsi" w:hAnsiTheme="majorHAnsi" w:cstheme="majorHAnsi"/>
          <w:highlight w:val="green"/>
          <w:u w:val="single"/>
        </w:rPr>
        <w:t>policies</w:t>
      </w:r>
      <w:r w:rsidRPr="00892C4D">
        <w:rPr>
          <w:rFonts w:asciiTheme="majorHAnsi" w:hAnsiTheme="majorHAnsi" w:cstheme="majorHAnsi"/>
          <w:u w:val="single"/>
        </w:rPr>
        <w:t xml:space="preserve"> and enforcement </w:t>
      </w:r>
      <w:r w:rsidRPr="00892C4D">
        <w:rPr>
          <w:rFonts w:asciiTheme="majorHAnsi" w:hAnsiTheme="majorHAnsi" w:cstheme="majorHAnsi"/>
          <w:highlight w:val="green"/>
          <w:u w:val="single"/>
        </w:rPr>
        <w:t>that</w:t>
      </w:r>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support collective action</w:t>
      </w:r>
      <w:r w:rsidRPr="00892C4D">
        <w:rPr>
          <w:rFonts w:asciiTheme="majorHAnsi" w:hAnsiTheme="majorHAnsi" w:cstheme="majorHAnsi"/>
          <w:u w:val="single"/>
        </w:rPr>
        <w:t xml:space="preserve"> such as strikes not only </w:t>
      </w:r>
      <w:r w:rsidRPr="00892C4D">
        <w:rPr>
          <w:rFonts w:asciiTheme="majorHAnsi" w:hAnsiTheme="majorHAnsi" w:cstheme="majorHAnsi"/>
          <w:highlight w:val="green"/>
          <w:u w:val="single"/>
        </w:rPr>
        <w:t>creates benefits for workers</w:t>
      </w:r>
      <w:r w:rsidRPr="00892C4D">
        <w:rPr>
          <w:rFonts w:asciiTheme="majorHAnsi" w:hAnsiTheme="majorHAnsi" w:cstheme="majorHAnsi"/>
          <w:u w:val="single"/>
        </w:rPr>
        <w:t xml:space="preserve"> directly but also </w:t>
      </w:r>
      <w:r w:rsidRPr="00892C4D">
        <w:rPr>
          <w:rFonts w:asciiTheme="majorHAnsi" w:hAnsiTheme="majorHAnsi" w:cstheme="majorHAnsi"/>
          <w:highlight w:val="green"/>
          <w:u w:val="single"/>
        </w:rPr>
        <w:t>addresses</w:t>
      </w:r>
      <w:r w:rsidRPr="00892C4D">
        <w:rPr>
          <w:rFonts w:asciiTheme="majorHAnsi" w:hAnsiTheme="majorHAnsi" w:cstheme="majorHAnsi"/>
          <w:u w:val="single"/>
        </w:rPr>
        <w:t xml:space="preserve"> a larger problem of </w:t>
      </w:r>
      <w:r w:rsidRPr="00892C4D">
        <w:rPr>
          <w:rFonts w:asciiTheme="majorHAnsi" w:hAnsiTheme="majorHAnsi" w:cstheme="majorHAnsi"/>
          <w:highlight w:val="green"/>
          <w:u w:val="single"/>
        </w:rPr>
        <w:t>concentrated market power</w:t>
      </w:r>
      <w:r w:rsidRPr="00892C4D">
        <w:rPr>
          <w:rFonts w:asciiTheme="majorHAnsi" w:hAnsiTheme="majorHAnsi" w:cstheme="majorHAnsi"/>
          <w:sz w:val="16"/>
        </w:rPr>
        <w:t xml:space="preserve">. The return of strikes in the U.S. labor market Within the past few years, </w:t>
      </w:r>
      <w:r w:rsidRPr="00892C4D">
        <w:rPr>
          <w:rFonts w:asciiTheme="majorHAnsi" w:hAnsiTheme="majorHAnsi" w:cstheme="majorHAnsi"/>
          <w:u w:val="single"/>
        </w:rPr>
        <w:t>strikes have been revived as a bargaining tool</w:t>
      </w:r>
      <w:r w:rsidRPr="00892C4D">
        <w:rPr>
          <w:rFonts w:asciiTheme="majorHAnsi" w:hAnsiTheme="majorHAnsi" w:cstheme="majorHAnsi"/>
          <w:sz w:val="16"/>
        </w:rPr>
        <w:t>.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significant gains for these public-sector workers through organizing against policymakers rather than direct management. Before Red for Ed, the “Fight for Fifteen” movement starting in 2012 and “OUR Walmart” starting in 2010 exemplified labor organizing in new mediums by conducting worker-led actions against large corporations that directly employ or control the employment (as in the franchisor-</w:t>
      </w:r>
      <w:r w:rsidRPr="00892C4D">
        <w:rPr>
          <w:rFonts w:asciiTheme="majorHAnsi" w:hAnsiTheme="majorHAnsi" w:cstheme="majorHAnsi"/>
          <w:sz w:val="16"/>
        </w:rPr>
        <w:lastRenderedPageBreak/>
        <w:t xml:space="preserve">franchisee model) of low-wage workers. The efforts of Fight for Fifteen directly impacted New York state’s minimum wage increase to $15 per hour and has paved the way for a national movement for a higher minimum wage. OUR Walmart led walkouts and Black Friday protests in the years leading up to Walmart’s decision to increase wages. </w:t>
      </w:r>
      <w:r w:rsidRPr="00892C4D">
        <w:rPr>
          <w:rFonts w:asciiTheme="majorHAnsi" w:hAnsiTheme="majorHAnsi" w:cstheme="majorHAnsi"/>
          <w:u w:val="single"/>
        </w:rPr>
        <w:t xml:space="preserve">Many </w:t>
      </w:r>
      <w:r w:rsidRPr="00892C4D">
        <w:rPr>
          <w:rFonts w:asciiTheme="majorHAnsi" w:hAnsiTheme="majorHAnsi" w:cstheme="majorHAnsi"/>
          <w:highlight w:val="green"/>
          <w:u w:val="single"/>
        </w:rPr>
        <w:t>structural changes</w:t>
      </w:r>
      <w:r w:rsidRPr="00892C4D">
        <w:rPr>
          <w:rFonts w:asciiTheme="majorHAnsi" w:hAnsiTheme="majorHAnsi" w:cstheme="majorHAnsi"/>
          <w:u w:val="single"/>
        </w:rPr>
        <w:t xml:space="preserve">, such as the fissuring of the workplace, have </w:t>
      </w:r>
      <w:r w:rsidRPr="00892C4D">
        <w:rPr>
          <w:rFonts w:asciiTheme="majorHAnsi" w:hAnsiTheme="majorHAnsi" w:cstheme="majorHAnsi"/>
          <w:highlight w:val="green"/>
          <w:u w:val="single"/>
        </w:rPr>
        <w:t>reduced</w:t>
      </w:r>
      <w:r w:rsidRPr="00892C4D">
        <w:rPr>
          <w:rFonts w:asciiTheme="majorHAnsi" w:hAnsiTheme="majorHAnsi" w:cstheme="majorHAnsi"/>
          <w:u w:val="single"/>
        </w:rPr>
        <w:t xml:space="preserve"> the </w:t>
      </w:r>
      <w:r w:rsidRPr="00892C4D">
        <w:rPr>
          <w:rFonts w:asciiTheme="majorHAnsi" w:hAnsiTheme="majorHAnsi" w:cstheme="majorHAnsi"/>
          <w:highlight w:val="green"/>
          <w:u w:val="single"/>
        </w:rPr>
        <w:t>ability of private-sector unions</w:t>
      </w:r>
      <w:r w:rsidRPr="00892C4D">
        <w:rPr>
          <w:rFonts w:asciiTheme="majorHAnsi" w:hAnsiTheme="majorHAnsi" w:cstheme="majorHAnsi"/>
          <w:u w:val="single"/>
        </w:rPr>
        <w:t xml:space="preserve"> to make gains against employers</w:t>
      </w:r>
      <w:r w:rsidRPr="00892C4D">
        <w:rPr>
          <w:rFonts w:asciiTheme="majorHAnsi" w:hAnsiTheme="majorHAnsi" w:cstheme="majorHAnsi"/>
          <w:sz w:val="16"/>
        </w:rPr>
        <w:t xml:space="preserve">, yet these strikes and labor actions represent an opportunity for growth. With </w:t>
      </w:r>
      <w:r w:rsidRPr="00892C4D">
        <w:rPr>
          <w:rFonts w:asciiTheme="majorHAnsi" w:hAnsiTheme="majorHAnsi" w:cstheme="majorHAnsi"/>
          <w:u w:val="single"/>
        </w:rPr>
        <w:t>the U.S. labor market increasingly dominated by the services sector, these strikes were conducted by workers whose jobs cannot move elsewhere and whose work we interact with in our daily lives</w:t>
      </w:r>
      <w:r w:rsidRPr="00892C4D">
        <w:rPr>
          <w:rFonts w:asciiTheme="majorHAnsi" w:hAnsiTheme="majorHAnsi" w:cstheme="majorHAnsi"/>
          <w:sz w:val="16"/>
        </w:rPr>
        <w:t xml:space="preserve">. Ruth Milkman of the City University of New York describes these labor actions as </w:t>
      </w:r>
      <w:proofErr w:type="gramStart"/>
      <w:r w:rsidRPr="00892C4D">
        <w:rPr>
          <w:rFonts w:asciiTheme="majorHAnsi" w:hAnsiTheme="majorHAnsi" w:cstheme="majorHAnsi"/>
          <w:sz w:val="16"/>
        </w:rPr>
        <w:t>similar to</w:t>
      </w:r>
      <w:proofErr w:type="gramEnd"/>
      <w:r w:rsidRPr="00892C4D">
        <w:rPr>
          <w:rFonts w:asciiTheme="majorHAnsi" w:hAnsiTheme="majorHAnsi" w:cstheme="majorHAnsi"/>
          <w:sz w:val="16"/>
        </w:rPr>
        <w:t xml:space="preserve">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892C4D">
        <w:rPr>
          <w:rFonts w:asciiTheme="majorHAnsi" w:hAnsiTheme="majorHAnsi" w:cstheme="majorHAnsi"/>
          <w:sz w:val="16"/>
        </w:rPr>
        <w:t>Worklife</w:t>
      </w:r>
      <w:proofErr w:type="spellEnd"/>
      <w:r w:rsidRPr="00892C4D">
        <w:rPr>
          <w:rFonts w:asciiTheme="majorHAnsi" w:hAnsiTheme="majorHAnsi" w:cstheme="majorHAnsi"/>
          <w:sz w:val="16"/>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7802064F" w14:textId="5285801E" w:rsidR="00822AF1" w:rsidRDefault="00822AF1" w:rsidP="00822AF1">
      <w:pPr>
        <w:rPr>
          <w:rFonts w:ascii="Times New Roman" w:eastAsia="Times New Roman" w:hAnsi="Times New Roman" w:cs="Times New Roman"/>
          <w:u w:val="single"/>
        </w:rPr>
      </w:pPr>
    </w:p>
    <w:p w14:paraId="4D4E3C4F" w14:textId="77777777" w:rsidR="00822AF1" w:rsidRDefault="00822AF1" w:rsidP="00822AF1">
      <w:pPr>
        <w:pStyle w:val="Heading3"/>
      </w:pPr>
      <w:r>
        <w:lastRenderedPageBreak/>
        <w:t>Climate Advantage</w:t>
      </w:r>
    </w:p>
    <w:p w14:paraId="4D6C786B" w14:textId="77777777" w:rsidR="00822AF1" w:rsidRPr="00DC69E0" w:rsidRDefault="00822AF1" w:rsidP="00822AF1">
      <w:pPr>
        <w:pStyle w:val="Heading4"/>
        <w:rPr>
          <w:rFonts w:ascii="Times New Roman" w:eastAsia="Times New Roman" w:hAnsi="Times New Roman" w:cs="Times New Roman"/>
          <w:b w:val="0"/>
          <w:bCs w:val="0"/>
          <w:sz w:val="16"/>
          <w:szCs w:val="16"/>
        </w:rPr>
      </w:pPr>
      <w:r>
        <w:rPr>
          <w:rFonts w:ascii="Times New Roman" w:eastAsia="Times New Roman" w:hAnsi="Times New Roman" w:cs="Times New Roman"/>
        </w:rPr>
        <w:t>Climate strike participants get arrested now.</w:t>
      </w:r>
      <w:r>
        <w:rPr>
          <w:rFonts w:ascii="Times New Roman" w:eastAsia="Times New Roman" w:hAnsi="Times New Roman" w:cs="Times New Roman"/>
        </w:rPr>
        <w:br/>
        <w:t xml:space="preserve">AFS 20’ </w:t>
      </w:r>
      <w:r>
        <w:rPr>
          <w:rFonts w:ascii="Times New Roman" w:eastAsia="Times New Roman" w:hAnsi="Times New Roman" w:cs="Times New Roman"/>
          <w:b w:val="0"/>
          <w:bCs w:val="0"/>
          <w:sz w:val="16"/>
          <w:szCs w:val="16"/>
        </w:rPr>
        <w:t>[Cornell Alliance For Science, “</w:t>
      </w:r>
      <w:r w:rsidRPr="00DC69E0">
        <w:rPr>
          <w:rFonts w:ascii="Times New Roman" w:eastAsia="Times New Roman" w:hAnsi="Times New Roman" w:cs="Times New Roman"/>
          <w:b w:val="0"/>
          <w:bCs w:val="0"/>
          <w:sz w:val="16"/>
          <w:szCs w:val="16"/>
        </w:rPr>
        <w:t>Ugandan police arrest activists demanding climate action</w:t>
      </w:r>
      <w:r>
        <w:rPr>
          <w:rFonts w:ascii="Times New Roman" w:eastAsia="Times New Roman" w:hAnsi="Times New Roman" w:cs="Times New Roman"/>
          <w:b w:val="0"/>
          <w:bCs w:val="0"/>
          <w:sz w:val="16"/>
          <w:szCs w:val="16"/>
        </w:rPr>
        <w:t xml:space="preserve">” / </w:t>
      </w:r>
      <w:hyperlink r:id="rId11" w:history="1">
        <w:r w:rsidRPr="00A31F20">
          <w:rPr>
            <w:rStyle w:val="Hyperlink"/>
            <w:rFonts w:ascii="Times New Roman" w:eastAsia="Times New Roman" w:hAnsi="Times New Roman" w:cs="Times New Roman"/>
            <w:b w:val="0"/>
            <w:bCs w:val="0"/>
            <w:sz w:val="16"/>
            <w:szCs w:val="16"/>
          </w:rPr>
          <w:t>https://allianceforscience.cornell.edu/blog/2020/09/ugandan-police-arrest-activists-demanding-climate-action/</w:t>
        </w:r>
      </w:hyperlink>
      <w:r>
        <w:rPr>
          <w:rFonts w:ascii="Times New Roman" w:eastAsia="Times New Roman" w:hAnsi="Times New Roman" w:cs="Times New Roman"/>
          <w:b w:val="0"/>
          <w:bCs w:val="0"/>
          <w:sz w:val="16"/>
          <w:szCs w:val="16"/>
        </w:rPr>
        <w:t xml:space="preserve">]  </w:t>
      </w:r>
    </w:p>
    <w:p w14:paraId="555472EB" w14:textId="77777777" w:rsidR="00822AF1" w:rsidRPr="00822AF1" w:rsidRDefault="00822AF1" w:rsidP="00822AF1">
      <w:pPr>
        <w:rPr>
          <w:sz w:val="14"/>
        </w:rPr>
      </w:pPr>
      <w:r w:rsidRPr="00DC69E0">
        <w:rPr>
          <w:rStyle w:val="Emphasis"/>
        </w:rPr>
        <w:t xml:space="preserve">Over </w:t>
      </w:r>
      <w:r w:rsidRPr="00DC69E0">
        <w:rPr>
          <w:rStyle w:val="Emphasis"/>
          <w:highlight w:val="green"/>
        </w:rPr>
        <w:t>20 young Ugandan climate change activists</w:t>
      </w:r>
      <w:r w:rsidRPr="00DC69E0">
        <w:rPr>
          <w:rStyle w:val="Emphasis"/>
        </w:rPr>
        <w:t xml:space="preserve"> were </w:t>
      </w:r>
      <w:r w:rsidRPr="00DC69E0">
        <w:rPr>
          <w:rStyle w:val="Emphasis"/>
          <w:highlight w:val="green"/>
        </w:rPr>
        <w:t>arrested</w:t>
      </w:r>
      <w:r w:rsidRPr="00DC69E0">
        <w:rPr>
          <w:rStyle w:val="Emphasis"/>
        </w:rPr>
        <w:t xml:space="preserve"> while demanding their government </w:t>
      </w:r>
      <w:proofErr w:type="gramStart"/>
      <w:r w:rsidRPr="00DC69E0">
        <w:rPr>
          <w:rStyle w:val="Emphasis"/>
        </w:rPr>
        <w:t>take action</w:t>
      </w:r>
      <w:proofErr w:type="gramEnd"/>
      <w:r w:rsidRPr="00DC69E0">
        <w:rPr>
          <w:rStyle w:val="Emphasis"/>
        </w:rPr>
        <w:t xml:space="preserve"> on climate change</w:t>
      </w:r>
      <w:r w:rsidRPr="00822AF1">
        <w:rPr>
          <w:sz w:val="14"/>
        </w:rPr>
        <w:t xml:space="preserve">, which they said is harming the country’s rainfed agricultural sector. The activists, </w:t>
      </w:r>
      <w:r w:rsidRPr="00DC69E0">
        <w:rPr>
          <w:rStyle w:val="Emphasis"/>
          <w:highlight w:val="green"/>
        </w:rPr>
        <w:t>who were participating in a global climate strike</w:t>
      </w:r>
      <w:r w:rsidRPr="00822AF1">
        <w:rPr>
          <w:sz w:val="14"/>
        </w:rPr>
        <w:t xml:space="preserve"> last week, were stopped in their tracks by police for ostensibly failing to secure permission to hold their protest. Their placards were confiscated, and they were later </w:t>
      </w:r>
      <w:r w:rsidRPr="00DC69E0">
        <w:rPr>
          <w:rStyle w:val="Emphasis"/>
          <w:highlight w:val="green"/>
        </w:rPr>
        <w:t>subjected to interrogation sessions that lasted</w:t>
      </w:r>
      <w:r w:rsidRPr="00822AF1">
        <w:rPr>
          <w:sz w:val="14"/>
        </w:rPr>
        <w:t xml:space="preserve"> close </w:t>
      </w:r>
      <w:r w:rsidRPr="00DC69E0">
        <w:rPr>
          <w:rStyle w:val="Emphasis"/>
          <w:highlight w:val="green"/>
        </w:rPr>
        <w:t>to two hours</w:t>
      </w:r>
      <w:r w:rsidRPr="00822AF1">
        <w:rPr>
          <w:sz w:val="14"/>
        </w:rPr>
        <w:t xml:space="preserve">. “Uganda and other countries in East Africa are highly susceptible to the harsh effects of climate change and it has shown forth in hazard-related disasters such as rainfall deficits, floods, erosions, landslides, droughts, etc.,” said activist Leah </w:t>
      </w:r>
      <w:proofErr w:type="spellStart"/>
      <w:r w:rsidRPr="00822AF1">
        <w:rPr>
          <w:sz w:val="14"/>
        </w:rPr>
        <w:t>Namugerwa</w:t>
      </w:r>
      <w:proofErr w:type="spellEnd"/>
      <w:r w:rsidRPr="00822AF1">
        <w:rPr>
          <w:sz w:val="14"/>
        </w:rPr>
        <w:t xml:space="preserve">. “In the last few years, the rains have been inconsistent, yet 85 percent of Uganda’s population and others around the region depend on rain-fed agriculture.” Uganda is currently in a political tinder box of sorts, as the ruling party and opposition politicians preparing for next year’s parliamentary and presidential elections measure swords. The net effect has been frequent clampdowns of any form of protests, as the activists found out. The Ugandan climate strike, which was inspired by Swedish activist Greta Thunberg, took place in the boisterous Kampala suburb of </w:t>
      </w:r>
      <w:proofErr w:type="spellStart"/>
      <w:r w:rsidRPr="00822AF1">
        <w:rPr>
          <w:sz w:val="14"/>
        </w:rPr>
        <w:t>Ggaba</w:t>
      </w:r>
      <w:proofErr w:type="spellEnd"/>
      <w:r w:rsidRPr="00822AF1">
        <w:rPr>
          <w:sz w:val="14"/>
        </w:rPr>
        <w:t xml:space="preserve">, where the village of </w:t>
      </w:r>
      <w:proofErr w:type="spellStart"/>
      <w:r w:rsidRPr="00822AF1">
        <w:rPr>
          <w:sz w:val="14"/>
        </w:rPr>
        <w:t>Katoogo</w:t>
      </w:r>
      <w:proofErr w:type="spellEnd"/>
      <w:r w:rsidRPr="00822AF1">
        <w:rPr>
          <w:sz w:val="14"/>
        </w:rPr>
        <w:t xml:space="preserve"> was submerged by flood waters from Lake Victoria, Africa’s largest lake. The village was home to some 6,000 people. Some of Uganda’s leading environmentalists said the flooding was caused by the extreme effects of climate change. </w:t>
      </w:r>
    </w:p>
    <w:p w14:paraId="23C9773E" w14:textId="77777777" w:rsidR="00822AF1" w:rsidRPr="0089275B"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r>
        <w:rPr>
          <w:rFonts w:ascii="Times New Roman" w:eastAsia="Times New Roman" w:hAnsi="Times New Roman" w:cs="Times New Roman"/>
          <w:b w:val="0"/>
          <w:sz w:val="28"/>
          <w:szCs w:val="28"/>
        </w:rPr>
        <w:br/>
      </w:r>
      <w:r>
        <w:rPr>
          <w:rFonts w:ascii="Times New Roman" w:eastAsia="Times New Roman" w:hAnsi="Times New Roman" w:cs="Times New Roman"/>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Irin</w:t>
      </w:r>
      <w:proofErr w:type="spellEnd"/>
      <w:r>
        <w:rPr>
          <w:rFonts w:ascii="Times New Roman" w:eastAsia="Times New Roman" w:hAnsi="Times New Roman" w:cs="Times New Roman"/>
          <w:sz w:val="16"/>
          <w:szCs w:val="16"/>
        </w:rPr>
        <w:t xml:space="preserve">. Work, tech, </w:t>
      </w:r>
      <w:proofErr w:type="gramStart"/>
      <w:r>
        <w:rPr>
          <w:rFonts w:ascii="Times New Roman" w:eastAsia="Times New Roman" w:hAnsi="Times New Roman" w:cs="Times New Roman"/>
          <w:sz w:val="16"/>
          <w:szCs w:val="16"/>
        </w:rPr>
        <w:t>climate</w:t>
      </w:r>
      <w:proofErr w:type="gramEnd"/>
      <w:r>
        <w:rPr>
          <w:rFonts w:ascii="Times New Roman" w:eastAsia="Times New Roman" w:hAnsi="Times New Roman" w:cs="Times New Roman"/>
          <w:sz w:val="16"/>
          <w:szCs w:val="16"/>
        </w:rPr>
        <w:t xml:space="preserve"> and data for </w:t>
      </w:r>
      <w:hyperlink r:id="rId12">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3">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4">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5">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14:paraId="02F03F26" w14:textId="77777777" w:rsidR="00822AF1" w:rsidRDefault="00822AF1" w:rsidP="00822AF1">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 xml:space="preserve">Facebook, Atlassian, </w:t>
      </w:r>
      <w:proofErr w:type="spellStart"/>
      <w:r>
        <w:rPr>
          <w:rFonts w:ascii="Times New Roman" w:eastAsia="Times New Roman" w:hAnsi="Times New Roman" w:cs="Times New Roman"/>
          <w:b/>
          <w:sz w:val="14"/>
          <w:szCs w:val="14"/>
        </w:rPr>
        <w:t>Cobot</w:t>
      </w:r>
      <w:proofErr w:type="spellEnd"/>
      <w:r>
        <w:rPr>
          <w:rFonts w:ascii="Times New Roman" w:eastAsia="Times New Roman" w:hAnsi="Times New Roman" w:cs="Times New Roman"/>
          <w:b/>
          <w:sz w:val="14"/>
          <w:szCs w:val="14"/>
        </w:rPr>
        <w: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6">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7">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Pr>
          <w:rFonts w:ascii="Times New Roman" w:eastAsia="Times New Roman" w:hAnsi="Times New Roman" w:cs="Times New Roman"/>
          <w:sz w:val="14"/>
          <w:szCs w:val="14"/>
        </w:rPr>
        <w:t>Marcario</w:t>
      </w:r>
      <w:proofErr w:type="spellEnd"/>
      <w:r>
        <w:rPr>
          <w:rFonts w:ascii="Times New Roman" w:eastAsia="Times New Roman" w:hAnsi="Times New Roman" w:cs="Times New Roman"/>
          <w:sz w:val="14"/>
          <w:szCs w:val="14"/>
        </w:rPr>
        <w:t xml:space="preserve"> wrote on </w:t>
      </w:r>
      <w:hyperlink r:id="rId18">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"[C]</w:t>
      </w:r>
      <w:proofErr w:type="spellStart"/>
      <w:r>
        <w:rPr>
          <w:rFonts w:ascii="Times New Roman" w:eastAsia="Times New Roman" w:hAnsi="Times New Roman" w:cs="Times New Roman"/>
          <w:sz w:val="14"/>
          <w:szCs w:val="14"/>
        </w:rPr>
        <w:t>apitalism</w:t>
      </w:r>
      <w:proofErr w:type="spellEnd"/>
      <w:r>
        <w:rPr>
          <w:rFonts w:ascii="Times New Roman" w:eastAsia="Times New Roman" w:hAnsi="Times New Roman" w:cs="Times New Roman"/>
          <w:sz w:val="14"/>
          <w:szCs w:val="14"/>
        </w:rPr>
        <w:t xml:space="preserve">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w:t>
      </w:r>
      <w:proofErr w:type="gramStart"/>
      <w:r>
        <w:rPr>
          <w:rFonts w:ascii="Times New Roman" w:eastAsia="Times New Roman" w:hAnsi="Times New Roman" w:cs="Times New Roman"/>
          <w:sz w:val="14"/>
          <w:szCs w:val="14"/>
        </w:rPr>
        <w:t>headquarters</w:t>
      </w:r>
      <w:proofErr w:type="gramEnd"/>
      <w:r>
        <w:rPr>
          <w:rFonts w:ascii="Times New Roman" w:eastAsia="Times New Roman" w:hAnsi="Times New Roman" w:cs="Times New Roman"/>
          <w:sz w:val="14"/>
          <w:szCs w:val="14"/>
        </w:rPr>
        <w:t xml:space="preserve"> and closing e-commerce on Friday. </w:t>
      </w:r>
      <w:r>
        <w:rPr>
          <w:rFonts w:ascii="Times New Roman" w:eastAsia="Times New Roman" w:hAnsi="Times New Roman" w:cs="Times New Roman"/>
          <w:b/>
          <w:sz w:val="14"/>
          <w:szCs w:val="14"/>
        </w:rPr>
        <w:t xml:space="preserve">Digital doings and more </w:t>
      </w:r>
      <w:proofErr w:type="gramStart"/>
      <w:r>
        <w:rPr>
          <w:rFonts w:ascii="Times New Roman" w:eastAsia="Times New Roman" w:hAnsi="Times New Roman" w:cs="Times New Roman"/>
          <w:b/>
          <w:u w:val="single"/>
        </w:rPr>
        <w:t>The</w:t>
      </w:r>
      <w:proofErr w:type="gramEnd"/>
      <w:r>
        <w:rPr>
          <w:rFonts w:ascii="Times New Roman" w:eastAsia="Times New Roman" w:hAnsi="Times New Roman" w:cs="Times New Roman"/>
          <w:b/>
          <w:u w:val="single"/>
        </w:rPr>
        <w:t xml:space="preserv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19">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 xml:space="preserve">Tumblr, WordPress, </w:t>
      </w:r>
      <w:proofErr w:type="spellStart"/>
      <w:r>
        <w:rPr>
          <w:rFonts w:ascii="Times New Roman" w:eastAsia="Times New Roman" w:hAnsi="Times New Roman" w:cs="Times New Roman"/>
          <w:b/>
          <w:sz w:val="14"/>
          <w:szCs w:val="14"/>
        </w:rPr>
        <w:t>Imgur</w:t>
      </w:r>
      <w:proofErr w:type="spellEnd"/>
      <w:r>
        <w:rPr>
          <w:rFonts w:ascii="Times New Roman" w:eastAsia="Times New Roman" w:hAnsi="Times New Roman" w:cs="Times New Roman"/>
          <w:b/>
          <w:sz w:val="14"/>
          <w:szCs w:val="14"/>
        </w:rPr>
        <w:t>,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14:paraId="581438E9" w14:textId="395C4E83" w:rsidR="00822AF1" w:rsidRPr="006464AE" w:rsidRDefault="00822AF1" w:rsidP="00822AF1">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lastRenderedPageBreak/>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w:t>
      </w:r>
      <w:proofErr w:type="gramStart"/>
      <w:r>
        <w:rPr>
          <w:rFonts w:ascii="Times New Roman" w:eastAsia="Times New Roman" w:hAnsi="Times New Roman" w:cs="Times New Roman"/>
          <w:b w:val="0"/>
          <w:color w:val="000000"/>
          <w:sz w:val="16"/>
          <w:szCs w:val="16"/>
        </w:rPr>
        <w:t>Kingdom</w:t>
      </w:r>
      <w:proofErr w:type="gramEnd"/>
      <w:r>
        <w:rPr>
          <w:rFonts w:ascii="Times New Roman" w:eastAsia="Times New Roman" w:hAnsi="Times New Roman" w:cs="Times New Roman"/>
          <w:b w:val="0"/>
          <w:color w:val="000000"/>
          <w:sz w:val="16"/>
          <w:szCs w:val="16"/>
        </w:rPr>
        <w:t xml:space="preserve"> and the United States. https://www.wri.org/insights/3-ways-business-must-use-political-influence-champion-climate-ambition] </w:t>
      </w:r>
      <w:r>
        <w:rPr>
          <w:rFonts w:ascii="Times New Roman" w:eastAsia="Times New Roman" w:hAnsi="Times New Roman" w:cs="Times New Roman"/>
          <w:b w:val="0"/>
          <w:sz w:val="14"/>
          <w:szCs w:val="14"/>
        </w:rPr>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Pr>
          <w:rFonts w:ascii="Times New Roman" w:eastAsia="Times New Roman" w:hAnsi="Times New Roman" w:cs="Times New Roman"/>
          <w:sz w:val="22"/>
          <w:szCs w:val="22"/>
          <w:highlight w:val="green"/>
          <w:u w:val="single"/>
        </w:rPr>
        <w:t>More than 500 companies</w:t>
      </w:r>
      <w:r>
        <w:rPr>
          <w:rFonts w:ascii="Times New Roman" w:eastAsia="Times New Roman" w:hAnsi="Times New Roman" w:cs="Times New Roman"/>
          <w:b w:val="0"/>
          <w:sz w:val="22"/>
          <w:szCs w:val="22"/>
          <w:u w:val="single"/>
        </w:rPr>
        <w:t xml:space="preserve"> have </w:t>
      </w:r>
      <w:r>
        <w:rPr>
          <w:rFonts w:ascii="Times New Roman" w:eastAsia="Times New Roman" w:hAnsi="Times New Roman" w:cs="Times New Roman"/>
          <w:sz w:val="22"/>
          <w:szCs w:val="22"/>
          <w:highlight w:val="green"/>
          <w:u w:val="single"/>
        </w:rPr>
        <w:t xml:space="preserve">committed to emissions reductions </w:t>
      </w:r>
      <w:r>
        <w:rPr>
          <w:rFonts w:ascii="Times New Roman" w:eastAsia="Times New Roman" w:hAnsi="Times New Roman" w:cs="Times New Roman"/>
          <w:sz w:val="22"/>
          <w:szCs w:val="22"/>
          <w:u w:val="single"/>
        </w:rPr>
        <w:t>targets based in science</w:t>
      </w:r>
      <w:r>
        <w:rPr>
          <w:rFonts w:ascii="Times New Roman" w:eastAsia="Times New Roman" w:hAnsi="Times New Roman" w:cs="Times New Roman"/>
          <w:b w:val="0"/>
          <w:sz w:val="22"/>
          <w:szCs w:val="22"/>
          <w:u w:val="single"/>
        </w:rPr>
        <w:t xml:space="preserve">, and more than </w:t>
      </w:r>
      <w:r>
        <w:rPr>
          <w:rFonts w:ascii="Times New Roman" w:eastAsia="Times New Roman" w:hAnsi="Times New Roman" w:cs="Times New Roman"/>
          <w:sz w:val="22"/>
          <w:szCs w:val="22"/>
          <w:highlight w:val="green"/>
          <w:u w:val="single"/>
        </w:rPr>
        <w:t>150</w:t>
      </w:r>
      <w:r>
        <w:rPr>
          <w:rFonts w:ascii="Times New Roman" w:eastAsia="Times New Roman" w:hAnsi="Times New Roman" w:cs="Times New Roman"/>
          <w:b w:val="0"/>
          <w:sz w:val="22"/>
          <w:szCs w:val="22"/>
          <w:u w:val="single"/>
        </w:rPr>
        <w:t xml:space="preserve"> have committed to </w:t>
      </w:r>
      <w:r>
        <w:rPr>
          <w:rFonts w:ascii="Times New Roman" w:eastAsia="Times New Roman" w:hAnsi="Times New Roman" w:cs="Times New Roman"/>
          <w:sz w:val="22"/>
          <w:szCs w:val="22"/>
          <w:highlight w:val="green"/>
          <w:u w:val="single"/>
        </w:rPr>
        <w:t>powering</w:t>
      </w:r>
      <w:r>
        <w:rPr>
          <w:rFonts w:ascii="Times New Roman" w:eastAsia="Times New Roman" w:hAnsi="Times New Roman" w:cs="Times New Roman"/>
          <w:b w:val="0"/>
          <w:sz w:val="22"/>
          <w:szCs w:val="22"/>
          <w:u w:val="single"/>
        </w:rPr>
        <w:t xml:space="preserve"> their </w:t>
      </w:r>
      <w:r>
        <w:rPr>
          <w:rFonts w:ascii="Times New Roman" w:eastAsia="Times New Roman" w:hAnsi="Times New Roman" w:cs="Times New Roman"/>
          <w:sz w:val="22"/>
          <w:szCs w:val="22"/>
          <w:highlight w:val="green"/>
          <w:u w:val="single"/>
        </w:rPr>
        <w:t xml:space="preserve">operations </w:t>
      </w:r>
      <w:r>
        <w:rPr>
          <w:rFonts w:ascii="Times New Roman" w:eastAsia="Times New Roman" w:hAnsi="Times New Roman" w:cs="Times New Roman"/>
          <w:sz w:val="22"/>
          <w:szCs w:val="22"/>
          <w:u w:val="single"/>
        </w:rPr>
        <w:t>entirely</w:t>
      </w:r>
      <w:r>
        <w:rPr>
          <w:rFonts w:ascii="Times New Roman" w:eastAsia="Times New Roman" w:hAnsi="Times New Roman" w:cs="Times New Roman"/>
          <w:sz w:val="22"/>
          <w:szCs w:val="22"/>
          <w:highlight w:val="green"/>
          <w:u w:val="single"/>
        </w:rPr>
        <w:t xml:space="preserve"> with renewable energy</w:t>
      </w:r>
      <w:r>
        <w:rPr>
          <w:rFonts w:ascii="Times New Roman" w:eastAsia="Times New Roman" w:hAnsi="Times New Roman" w:cs="Times New Roman"/>
          <w:b w:val="0"/>
          <w:sz w:val="22"/>
          <w:szCs w:val="22"/>
          <w:u w:val="single"/>
        </w:rPr>
        <w:t xml:space="preserve"> by 2030. </w:t>
      </w:r>
      <w:r>
        <w:rPr>
          <w:rFonts w:ascii="Times New Roman" w:eastAsia="Times New Roman" w:hAnsi="Times New Roman" w:cs="Times New Roman"/>
          <w:b w:val="0"/>
          <w:sz w:val="14"/>
          <w:szCs w:val="14"/>
        </w:rPr>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w:t>
      </w:r>
      <w:proofErr w:type="gramStart"/>
      <w:r>
        <w:rPr>
          <w:rFonts w:ascii="Times New Roman" w:eastAsia="Times New Roman" w:hAnsi="Times New Roman" w:cs="Times New Roman"/>
          <w:b w:val="0"/>
          <w:sz w:val="14"/>
          <w:szCs w:val="14"/>
        </w:rPr>
        <w:t>advocacy, and</w:t>
      </w:r>
      <w:proofErr w:type="gramEnd"/>
      <w:r>
        <w:rPr>
          <w:rFonts w:ascii="Times New Roman" w:eastAsia="Times New Roman" w:hAnsi="Times New Roman" w:cs="Times New Roman"/>
          <w:b w:val="0"/>
          <w:sz w:val="14"/>
          <w:szCs w:val="14"/>
        </w:rPr>
        <w:t xml:space="preserve"> argues that this is a huge "blind spot" for any true measure of a company's contribution to climate change solutions. They are correct. </w:t>
      </w:r>
      <w:r>
        <w:rPr>
          <w:rFonts w:ascii="Times New Roman" w:eastAsia="Times New Roman" w:hAnsi="Times New Roman" w:cs="Times New Roman"/>
          <w:sz w:val="22"/>
          <w:szCs w:val="22"/>
          <w:highlight w:val="green"/>
          <w:u w:val="single"/>
        </w:rPr>
        <w:t>Companies can</w:t>
      </w:r>
      <w:r>
        <w:rPr>
          <w:rFonts w:ascii="Times New Roman" w:eastAsia="Times New Roman" w:hAnsi="Times New Roman" w:cs="Times New Roman"/>
          <w:b w:val="0"/>
          <w:sz w:val="14"/>
          <w:szCs w:val="14"/>
        </w:rPr>
        <w:t xml:space="preserve"> and must </w:t>
      </w:r>
      <w:r>
        <w:rPr>
          <w:rFonts w:ascii="Times New Roman" w:eastAsia="Times New Roman" w:hAnsi="Times New Roman" w:cs="Times New Roman"/>
          <w:sz w:val="22"/>
          <w:szCs w:val="22"/>
          <w:highlight w:val="green"/>
          <w:u w:val="single"/>
        </w:rPr>
        <w:t>reduce emissions</w:t>
      </w:r>
      <w:r>
        <w:rPr>
          <w:rFonts w:ascii="Times New Roman" w:eastAsia="Times New Roman" w:hAnsi="Times New Roman" w:cs="Times New Roman"/>
          <w:b w:val="0"/>
          <w:sz w:val="14"/>
          <w:szCs w:val="14"/>
        </w:rPr>
        <w:t xml:space="preserve">, but only public policy can elevate these efforts to the scale </w:t>
      </w:r>
      <w:r>
        <w:rPr>
          <w:rFonts w:ascii="Times New Roman" w:eastAsia="Times New Roman" w:hAnsi="Times New Roman" w:cs="Times New Roman"/>
          <w:sz w:val="22"/>
          <w:szCs w:val="22"/>
          <w:highlight w:val="green"/>
          <w:u w:val="single"/>
        </w:rPr>
        <w:t>and</w:t>
      </w:r>
      <w:r>
        <w:rPr>
          <w:rFonts w:ascii="Times New Roman" w:eastAsia="Times New Roman" w:hAnsi="Times New Roman" w:cs="Times New Roman"/>
          <w:b w:val="0"/>
          <w:sz w:val="14"/>
          <w:szCs w:val="14"/>
        </w:rPr>
        <w:t xml:space="preserve"> pace of emissions reductions needed to mitigate climate change. </w:t>
      </w:r>
      <w:r>
        <w:rPr>
          <w:rFonts w:ascii="Times New Roman" w:eastAsia="Times New Roman" w:hAnsi="Times New Roman" w:cs="Times New Roman"/>
          <w:sz w:val="22"/>
          <w:szCs w:val="22"/>
          <w:u w:val="single"/>
        </w:rPr>
        <w:t>The political</w:t>
      </w:r>
      <w:r>
        <w:rPr>
          <w:rFonts w:ascii="Times New Roman" w:eastAsia="Times New Roman" w:hAnsi="Times New Roman" w:cs="Times New Roman"/>
          <w:sz w:val="22"/>
          <w:szCs w:val="22"/>
          <w:highlight w:val="green"/>
          <w:u w:val="single"/>
        </w:rPr>
        <w:t xml:space="preserve"> influence </w:t>
      </w:r>
      <w:r>
        <w:rPr>
          <w:rFonts w:ascii="Times New Roman" w:eastAsia="Times New Roman" w:hAnsi="Times New Roman" w:cs="Times New Roman"/>
          <w:sz w:val="22"/>
          <w:szCs w:val="22"/>
          <w:u w:val="single"/>
        </w:rPr>
        <w:t>of</w:t>
      </w:r>
      <w:r>
        <w:rPr>
          <w:rFonts w:ascii="Times New Roman" w:eastAsia="Times New Roman" w:hAnsi="Times New Roman" w:cs="Times New Roman"/>
          <w:b w:val="0"/>
          <w:sz w:val="22"/>
          <w:szCs w:val="22"/>
          <w:u w:val="single"/>
        </w:rPr>
        <w:t xml:space="preserve"> </w:t>
      </w:r>
      <w:r>
        <w:rPr>
          <w:rFonts w:ascii="Times New Roman" w:eastAsia="Times New Roman" w:hAnsi="Times New Roman" w:cs="Times New Roman"/>
          <w:sz w:val="22"/>
          <w:szCs w:val="22"/>
          <w:u w:val="single"/>
        </w:rPr>
        <w:t>climate-forward businesses</w:t>
      </w:r>
      <w:r>
        <w:rPr>
          <w:rFonts w:ascii="Times New Roman" w:eastAsia="Times New Roman" w:hAnsi="Times New Roman" w:cs="Times New Roman"/>
          <w:b w:val="0"/>
          <w:sz w:val="22"/>
          <w:szCs w:val="22"/>
          <w:u w:val="single"/>
        </w:rPr>
        <w:t xml:space="preserve"> with long histories of successful lobbying on other industry-specific issues </w:t>
      </w:r>
      <w:r>
        <w:rPr>
          <w:rFonts w:ascii="Times New Roman" w:eastAsia="Times New Roman" w:hAnsi="Times New Roman" w:cs="Times New Roman"/>
          <w:sz w:val="22"/>
          <w:szCs w:val="22"/>
          <w:u w:val="single"/>
        </w:rPr>
        <w:t>can lend</w:t>
      </w:r>
      <w:r>
        <w:rPr>
          <w:rFonts w:ascii="Times New Roman" w:eastAsia="Times New Roman" w:hAnsi="Times New Roman" w:cs="Times New Roman"/>
          <w:sz w:val="22"/>
          <w:szCs w:val="22"/>
          <w:highlight w:val="green"/>
          <w:u w:val="single"/>
        </w:rPr>
        <w:t xml:space="preserve"> climate policies </w:t>
      </w:r>
      <w:r>
        <w:rPr>
          <w:rFonts w:ascii="Times New Roman" w:eastAsia="Times New Roman" w:hAnsi="Times New Roman" w:cs="Times New Roman"/>
          <w:sz w:val="22"/>
          <w:szCs w:val="22"/>
          <w:u w:val="single"/>
        </w:rPr>
        <w:t xml:space="preserve">the credibility they need </w:t>
      </w:r>
      <w:r>
        <w:rPr>
          <w:rFonts w:ascii="Times New Roman" w:eastAsia="Times New Roman" w:hAnsi="Times New Roman" w:cs="Times New Roman"/>
          <w:sz w:val="22"/>
          <w:szCs w:val="22"/>
          <w:highlight w:val="green"/>
          <w:u w:val="single"/>
        </w:rPr>
        <w:t>to achieve lasting impact</w:t>
      </w:r>
      <w:r>
        <w:rPr>
          <w:rFonts w:ascii="Times New Roman" w:eastAsia="Times New Roman" w:hAnsi="Times New Roman" w:cs="Times New Roman"/>
          <w:b w:val="0"/>
          <w:sz w:val="22"/>
          <w:szCs w:val="22"/>
          <w:u w:val="single"/>
        </w:rPr>
        <w:t>.</w:t>
      </w:r>
      <w:r>
        <w:rPr>
          <w:rFonts w:ascii="Times New Roman" w:eastAsia="Times New Roman" w:hAnsi="Times New Roman" w:cs="Times New Roman"/>
          <w:b w:val="0"/>
          <w:sz w:val="14"/>
          <w:szCs w:val="14"/>
        </w:rPr>
        <w:t xml:space="preserve"> For aspiring firms looking to start real impact at the state and national level, here are 3 important starting points for responsible climate policy advocacy. This is your 2019 corporate climate lobbying checklist: 1. Share Your "Climate Story" </w:t>
      </w:r>
      <w:r w:rsidRPr="00332AF5">
        <w:rPr>
          <w:rFonts w:ascii="Times New Roman" w:eastAsia="Times New Roman" w:hAnsi="Times New Roman" w:cs="Times New Roman"/>
          <w:sz w:val="22"/>
          <w:szCs w:val="22"/>
          <w:u w:val="single"/>
        </w:rPr>
        <w:t xml:space="preserve">Companies </w:t>
      </w:r>
      <w:r>
        <w:rPr>
          <w:rFonts w:ascii="Times New Roman" w:eastAsia="Times New Roman" w:hAnsi="Times New Roman" w:cs="Times New Roman"/>
          <w:sz w:val="22"/>
          <w:szCs w:val="22"/>
          <w:highlight w:val="green"/>
          <w:u w:val="single"/>
        </w:rPr>
        <w:t>have</w:t>
      </w:r>
      <w:r>
        <w:rPr>
          <w:rFonts w:ascii="Times New Roman" w:eastAsia="Times New Roman" w:hAnsi="Times New Roman" w:cs="Times New Roman"/>
          <w:b w:val="0"/>
          <w:sz w:val="14"/>
          <w:szCs w:val="14"/>
        </w:rPr>
        <w:t xml:space="preserve"> an authentic and </w:t>
      </w:r>
      <w:r>
        <w:rPr>
          <w:rFonts w:ascii="Times New Roman" w:eastAsia="Times New Roman" w:hAnsi="Times New Roman" w:cs="Times New Roman"/>
          <w:sz w:val="22"/>
          <w:szCs w:val="22"/>
          <w:highlight w:val="green"/>
          <w:u w:val="single"/>
        </w:rPr>
        <w:t xml:space="preserve">credible perspective </w:t>
      </w:r>
      <w:r w:rsidRPr="00332AF5">
        <w:rPr>
          <w:rFonts w:ascii="Times New Roman" w:eastAsia="Times New Roman" w:hAnsi="Times New Roman" w:cs="Times New Roman"/>
          <w:sz w:val="22"/>
          <w:szCs w:val="22"/>
          <w:u w:val="single"/>
        </w:rPr>
        <w:t>to share on the long-term threat from climate change to their operations</w:t>
      </w:r>
      <w:r>
        <w:rPr>
          <w:rFonts w:ascii="Times New Roman" w:eastAsia="Times New Roman" w:hAnsi="Times New Roman" w:cs="Times New Roman"/>
          <w:b w:val="0"/>
          <w:sz w:val="14"/>
          <w:szCs w:val="14"/>
        </w:rPr>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w:t>
      </w:r>
      <w:proofErr w:type="gramStart"/>
      <w:r>
        <w:rPr>
          <w:rFonts w:ascii="Times New Roman" w:eastAsia="Times New Roman" w:hAnsi="Times New Roman" w:cs="Times New Roman"/>
          <w:b w:val="0"/>
          <w:sz w:val="14"/>
          <w:szCs w:val="14"/>
        </w:rPr>
        <w:t>jobs</w:t>
      </w:r>
      <w:proofErr w:type="gramEnd"/>
      <w:r>
        <w:rPr>
          <w:rFonts w:ascii="Times New Roman" w:eastAsia="Times New Roman" w:hAnsi="Times New Roman" w:cs="Times New Roman"/>
          <w:b w:val="0"/>
          <w:sz w:val="14"/>
          <w:szCs w:val="14"/>
        </w:rPr>
        <w:t xml:space="preserve">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332AF5">
        <w:rPr>
          <w:rFonts w:ascii="Times New Roman" w:eastAsia="Times New Roman" w:hAnsi="Times New Roman" w:cs="Times New Roman"/>
          <w:sz w:val="22"/>
          <w:szCs w:val="22"/>
          <w:u w:val="single"/>
        </w:rPr>
        <w:t xml:space="preserve">When companies can </w:t>
      </w:r>
      <w:r>
        <w:rPr>
          <w:rFonts w:ascii="Times New Roman" w:eastAsia="Times New Roman" w:hAnsi="Times New Roman" w:cs="Times New Roman"/>
          <w:sz w:val="22"/>
          <w:szCs w:val="22"/>
          <w:highlight w:val="green"/>
          <w:u w:val="single"/>
        </w:rPr>
        <w:t xml:space="preserve">share their "climate story" </w:t>
      </w:r>
      <w:r w:rsidRPr="00332AF5">
        <w:rPr>
          <w:rFonts w:ascii="Times New Roman" w:eastAsia="Times New Roman" w:hAnsi="Times New Roman" w:cs="Times New Roman"/>
          <w:sz w:val="22"/>
          <w:szCs w:val="22"/>
          <w:u w:val="single"/>
        </w:rPr>
        <w:t xml:space="preserve">using data points and anecdotes, it </w:t>
      </w:r>
      <w:r>
        <w:rPr>
          <w:rFonts w:ascii="Times New Roman" w:eastAsia="Times New Roman" w:hAnsi="Times New Roman" w:cs="Times New Roman"/>
          <w:sz w:val="22"/>
          <w:szCs w:val="22"/>
          <w:highlight w:val="green"/>
          <w:u w:val="single"/>
        </w:rPr>
        <w:t xml:space="preserve">gives policymakers the credibility </w:t>
      </w:r>
      <w:r w:rsidRPr="00332AF5">
        <w:rPr>
          <w:rFonts w:ascii="Times New Roman" w:eastAsia="Times New Roman" w:hAnsi="Times New Roman" w:cs="Times New Roman"/>
          <w:sz w:val="22"/>
          <w:szCs w:val="22"/>
          <w:u w:val="single"/>
        </w:rPr>
        <w:t xml:space="preserve">and confidence </w:t>
      </w:r>
      <w:r>
        <w:rPr>
          <w:rFonts w:ascii="Times New Roman" w:eastAsia="Times New Roman" w:hAnsi="Times New Roman" w:cs="Times New Roman"/>
          <w:sz w:val="22"/>
          <w:szCs w:val="22"/>
          <w:highlight w:val="green"/>
          <w:u w:val="single"/>
        </w:rPr>
        <w:t xml:space="preserve">to </w:t>
      </w:r>
      <w:r w:rsidRPr="00332AF5">
        <w:rPr>
          <w:rFonts w:ascii="Times New Roman" w:eastAsia="Times New Roman" w:hAnsi="Times New Roman" w:cs="Times New Roman"/>
          <w:sz w:val="22"/>
          <w:szCs w:val="22"/>
          <w:u w:val="single"/>
        </w:rPr>
        <w:t xml:space="preserve">then go and </w:t>
      </w:r>
      <w:r>
        <w:rPr>
          <w:rFonts w:ascii="Times New Roman" w:eastAsia="Times New Roman" w:hAnsi="Times New Roman" w:cs="Times New Roman"/>
          <w:sz w:val="22"/>
          <w:szCs w:val="22"/>
          <w:highlight w:val="green"/>
          <w:u w:val="single"/>
        </w:rPr>
        <w:t>advocate for ambitious policy.</w:t>
      </w:r>
      <w:r>
        <w:rPr>
          <w:rFonts w:ascii="Times New Roman" w:eastAsia="Times New Roman" w:hAnsi="Times New Roman" w:cs="Times New Roman"/>
          <w:b w:val="0"/>
          <w:sz w:val="14"/>
          <w:szCs w:val="14"/>
        </w:rPr>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w:t>
      </w:r>
      <w:proofErr w:type="gramStart"/>
      <w:r>
        <w:rPr>
          <w:rFonts w:ascii="Times New Roman" w:eastAsia="Times New Roman" w:hAnsi="Times New Roman" w:cs="Times New Roman"/>
          <w:b w:val="0"/>
          <w:sz w:val="14"/>
          <w:szCs w:val="14"/>
        </w:rPr>
        <w:t>is,</w:t>
      </w:r>
      <w:proofErr w:type="gramEnd"/>
      <w:r>
        <w:rPr>
          <w:rFonts w:ascii="Times New Roman" w:eastAsia="Times New Roman" w:hAnsi="Times New Roman" w:cs="Times New Roman"/>
          <w:b w:val="0"/>
          <w:sz w:val="14"/>
          <w:szCs w:val="14"/>
        </w:rPr>
        <w:t xml:space="preserve">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332AF5">
        <w:rPr>
          <w:rFonts w:ascii="Times New Roman" w:eastAsia="Times New Roman" w:hAnsi="Times New Roman" w:cs="Times New Roman"/>
          <w:sz w:val="22"/>
          <w:szCs w:val="22"/>
          <w:u w:val="single"/>
        </w:rPr>
        <w:t>A few market leaders have begun to harness their influence and engage in thoughtful climate advocacy</w:t>
      </w:r>
      <w:r w:rsidRPr="00332AF5">
        <w:rPr>
          <w:rFonts w:ascii="Times New Roman" w:eastAsia="Times New Roman" w:hAnsi="Times New Roman" w:cs="Times New Roman"/>
          <w:b w:val="0"/>
          <w:sz w:val="14"/>
          <w:szCs w:val="14"/>
        </w:rPr>
        <w:t>.</w:t>
      </w:r>
      <w:r>
        <w:rPr>
          <w:rFonts w:ascii="Times New Roman" w:eastAsia="Times New Roman" w:hAnsi="Times New Roman" w:cs="Times New Roman"/>
          <w:b w:val="0"/>
          <w:sz w:val="14"/>
          <w:szCs w:val="14"/>
        </w:rPr>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Pr>
          <w:rFonts w:ascii="Times New Roman" w:eastAsia="Times New Roman" w:hAnsi="Times New Roman" w:cs="Times New Roman"/>
          <w:sz w:val="22"/>
          <w:szCs w:val="22"/>
          <w:highlight w:val="green"/>
          <w:u w:val="single"/>
        </w:rPr>
        <w:t>focuses on communicating to policymakers their support of policies such as putting a price on carbon, and</w:t>
      </w:r>
      <w:r>
        <w:rPr>
          <w:rFonts w:ascii="Times New Roman" w:eastAsia="Times New Roman" w:hAnsi="Times New Roman" w:cs="Times New Roman"/>
          <w:b w:val="0"/>
          <w:sz w:val="14"/>
          <w:szCs w:val="14"/>
        </w:rPr>
        <w:t xml:space="preserve"> recently released a set of principles </w:t>
      </w:r>
      <w:r w:rsidRPr="00332AF5">
        <w:rPr>
          <w:rFonts w:ascii="Times New Roman" w:eastAsia="Times New Roman" w:hAnsi="Times New Roman" w:cs="Times New Roman"/>
          <w:sz w:val="22"/>
          <w:szCs w:val="22"/>
          <w:u w:val="single"/>
        </w:rPr>
        <w:t>advocating for ambitious action on climate</w:t>
      </w:r>
      <w:r>
        <w:rPr>
          <w:rFonts w:ascii="Times New Roman" w:eastAsia="Times New Roman" w:hAnsi="Times New Roman" w:cs="Times New Roman"/>
          <w:b w:val="0"/>
          <w:sz w:val="14"/>
          <w:szCs w:val="14"/>
        </w:rPr>
        <w:t xml:space="preserve">. Time to Lobby Firms on the leading edge must harness their political influence and recognize that climate policy is urgently needed to protect their customers, employees, </w:t>
      </w:r>
      <w:proofErr w:type="gramStart"/>
      <w:r>
        <w:rPr>
          <w:rFonts w:ascii="Times New Roman" w:eastAsia="Times New Roman" w:hAnsi="Times New Roman" w:cs="Times New Roman"/>
          <w:b w:val="0"/>
          <w:sz w:val="14"/>
          <w:szCs w:val="14"/>
        </w:rPr>
        <w:t>suppliers</w:t>
      </w:r>
      <w:proofErr w:type="gramEnd"/>
      <w:r>
        <w:rPr>
          <w:rFonts w:ascii="Times New Roman" w:eastAsia="Times New Roman" w:hAnsi="Times New Roman" w:cs="Times New Roman"/>
          <w:b w:val="0"/>
          <w:sz w:val="14"/>
          <w:szCs w:val="14"/>
        </w:rPr>
        <w:t xml:space="preserve"> and their own business interests. </w:t>
      </w:r>
      <w:r>
        <w:rPr>
          <w:rFonts w:ascii="Times New Roman" w:eastAsia="Times New Roman" w:hAnsi="Times New Roman" w:cs="Times New Roman"/>
          <w:sz w:val="14"/>
          <w:szCs w:val="14"/>
        </w:rPr>
        <w:t>The</w:t>
      </w:r>
      <w:r>
        <w:rPr>
          <w:rFonts w:ascii="Times New Roman" w:eastAsia="Times New Roman" w:hAnsi="Times New Roman" w:cs="Times New Roman"/>
          <w:sz w:val="22"/>
          <w:szCs w:val="22"/>
          <w:highlight w:val="green"/>
          <w:u w:val="single"/>
        </w:rPr>
        <w:t xml:space="preserve"> Global Commission </w:t>
      </w:r>
      <w:r>
        <w:rPr>
          <w:rFonts w:ascii="Times New Roman" w:eastAsia="Times New Roman" w:hAnsi="Times New Roman" w:cs="Times New Roman"/>
          <w:sz w:val="14"/>
          <w:szCs w:val="14"/>
        </w:rPr>
        <w:t>on the Economy and Climate</w:t>
      </w:r>
      <w:r>
        <w:rPr>
          <w:rFonts w:ascii="Times New Roman" w:eastAsia="Times New Roman" w:hAnsi="Times New Roman" w:cs="Times New Roman"/>
          <w:sz w:val="22"/>
          <w:szCs w:val="22"/>
          <w:highlight w:val="green"/>
          <w:u w:val="single"/>
        </w:rPr>
        <w:t xml:space="preserve"> found that bold climate action could deliver at least $26 trillion in economic benefits and generate over 65 million new low-carbon jobs in 2030</w:t>
      </w:r>
      <w:r>
        <w:rPr>
          <w:rFonts w:ascii="Times New Roman" w:eastAsia="Times New Roman" w:hAnsi="Times New Roman" w:cs="Times New Roman"/>
          <w:b w:val="0"/>
          <w:sz w:val="14"/>
          <w:szCs w:val="14"/>
        </w:rPr>
        <w:t xml:space="preserve">. One of the most compelling narratives a business can tell comes from the private sector harnessing the potential trillions in economic growth to be had when they do well by doing good. </w:t>
      </w:r>
      <w:r>
        <w:rPr>
          <w:rFonts w:ascii="Times New Roman" w:eastAsia="Times New Roman" w:hAnsi="Times New Roman" w:cs="Times New Roman"/>
          <w:sz w:val="22"/>
          <w:szCs w:val="22"/>
          <w:highlight w:val="green"/>
          <w:u w:val="single"/>
        </w:rPr>
        <w:t xml:space="preserve">The pressure is on companies to put their lobbying where their climate leadership </w:t>
      </w:r>
      <w:r>
        <w:rPr>
          <w:rFonts w:ascii="Times New Roman" w:eastAsia="Times New Roman" w:hAnsi="Times New Roman" w:cs="Times New Roman"/>
          <w:sz w:val="22"/>
          <w:szCs w:val="22"/>
          <w:highlight w:val="green"/>
          <w:u w:val="single"/>
        </w:rPr>
        <w:lastRenderedPageBreak/>
        <w:t>is,</w:t>
      </w:r>
      <w:r>
        <w:rPr>
          <w:rFonts w:ascii="Times New Roman" w:eastAsia="Times New Roman" w:hAnsi="Times New Roman" w:cs="Times New Roman"/>
          <w:b w:val="0"/>
          <w:sz w:val="14"/>
          <w:szCs w:val="14"/>
        </w:rPr>
        <w:t xml:space="preserve"> with investors, NGOs, and US consumers increasingly expecting companies to act. </w:t>
      </w:r>
      <w:r>
        <w:rPr>
          <w:rFonts w:ascii="Times New Roman" w:eastAsia="Times New Roman" w:hAnsi="Times New Roman" w:cs="Times New Roman"/>
          <w:sz w:val="22"/>
          <w:szCs w:val="22"/>
          <w:highlight w:val="green"/>
          <w:u w:val="single"/>
        </w:rPr>
        <w:t>Policymakers will</w:t>
      </w:r>
      <w:r>
        <w:rPr>
          <w:rFonts w:ascii="Times New Roman" w:eastAsia="Times New Roman" w:hAnsi="Times New Roman" w:cs="Times New Roman"/>
          <w:b w:val="0"/>
          <w:sz w:val="14"/>
          <w:szCs w:val="14"/>
        </w:rPr>
        <w:t xml:space="preserve"> need to </w:t>
      </w:r>
      <w:r>
        <w:rPr>
          <w:rFonts w:ascii="Times New Roman" w:eastAsia="Times New Roman" w:hAnsi="Times New Roman" w:cs="Times New Roman"/>
          <w:sz w:val="22"/>
          <w:szCs w:val="22"/>
          <w:highlight w:val="green"/>
          <w:u w:val="single"/>
        </w:rPr>
        <w:t xml:space="preserve">listen, but companies first must step up with </w:t>
      </w:r>
      <w:r w:rsidRPr="00332AF5">
        <w:rPr>
          <w:rFonts w:ascii="Times New Roman" w:eastAsia="Times New Roman" w:hAnsi="Times New Roman" w:cs="Times New Roman"/>
          <w:sz w:val="22"/>
          <w:szCs w:val="22"/>
          <w:u w:val="single"/>
        </w:rPr>
        <w:t xml:space="preserve">authentic, credible narratives and demonstrate that they are willing to spend their </w:t>
      </w:r>
      <w:r>
        <w:rPr>
          <w:rFonts w:ascii="Times New Roman" w:eastAsia="Times New Roman" w:hAnsi="Times New Roman" w:cs="Times New Roman"/>
          <w:sz w:val="22"/>
          <w:szCs w:val="22"/>
          <w:highlight w:val="green"/>
          <w:u w:val="single"/>
        </w:rPr>
        <w:t>political capital to further climate objectives.</w:t>
      </w:r>
    </w:p>
    <w:p w14:paraId="21C2543D" w14:textId="77777777" w:rsidR="00822AF1" w:rsidRDefault="00822AF1" w:rsidP="00822AF1">
      <w:pPr>
        <w:pStyle w:val="Heading4"/>
        <w:rPr>
          <w:rFonts w:ascii="Times New Roman" w:eastAsia="Times New Roman" w:hAnsi="Times New Roman" w:cs="Times New Roman"/>
        </w:rPr>
      </w:pPr>
      <w:r>
        <w:rPr>
          <w:rFonts w:ascii="Times New Roman" w:eastAsia="Times New Roman" w:hAnsi="Times New Roman" w:cs="Times New Roman"/>
        </w:rPr>
        <w:t xml:space="preserve">Climate Change leads to extinction </w:t>
      </w:r>
    </w:p>
    <w:p w14:paraId="37266441" w14:textId="77777777" w:rsidR="00822AF1" w:rsidRDefault="00822AF1" w:rsidP="00822AF1">
      <w:pPr>
        <w:rPr>
          <w:rFonts w:ascii="Times New Roman" w:eastAsia="Times New Roman" w:hAnsi="Times New Roman" w:cs="Times New Roman"/>
          <w:sz w:val="24"/>
        </w:rPr>
      </w:pPr>
      <w:r>
        <w:rPr>
          <w:rFonts w:ascii="Times New Roman" w:eastAsia="Times New Roman" w:hAnsi="Times New Roman" w:cs="Times New Roman"/>
          <w:b/>
          <w:sz w:val="26"/>
          <w:szCs w:val="26"/>
        </w:rPr>
        <w:t>Spratt and Dunlop, 19</w:t>
      </w:r>
      <w:r>
        <w:rPr>
          <w:rFonts w:ascii="Times New Roman" w:eastAsia="Times New Roman" w:hAnsi="Times New Roman" w:cs="Times New Roman"/>
          <w:sz w:val="24"/>
        </w:rPr>
        <w:t xml:space="preserve"> </w:t>
      </w:r>
      <w:r>
        <w:rPr>
          <w:rFonts w:ascii="Times New Roman" w:eastAsia="Times New Roman" w:hAnsi="Times New Roman" w:cs="Times New Roman"/>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https://docs.wixstatic.com/ugd/148cb0_b2c0c79dc4344b279bcf2365336ff23b.pdf </w:t>
      </w:r>
    </w:p>
    <w:p w14:paraId="56E0DF03" w14:textId="298CC5B4" w:rsidR="00822AF1" w:rsidRDefault="00822AF1" w:rsidP="00822AF1">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An </w:t>
      </w:r>
      <w:r>
        <w:rPr>
          <w:rFonts w:ascii="Times New Roman" w:eastAsia="Times New Roman" w:hAnsi="Times New Roman" w:cs="Times New Roman"/>
          <w:u w:val="single"/>
        </w:rPr>
        <w:t xml:space="preserve">existential risk to </w:t>
      </w:r>
      <w:proofErr w:type="spellStart"/>
      <w:r>
        <w:rPr>
          <w:rFonts w:ascii="Times New Roman" w:eastAsia="Times New Roman" w:hAnsi="Times New Roman" w:cs="Times New Roman"/>
          <w:u w:val="single"/>
        </w:rPr>
        <w:t>civilisation</w:t>
      </w:r>
      <w:proofErr w:type="spellEnd"/>
      <w:r>
        <w:rPr>
          <w:rFonts w:ascii="Times New Roman" w:eastAsia="Times New Roman" w:hAnsi="Times New Roman" w:cs="Times New Roman"/>
          <w:u w:val="single"/>
        </w:rPr>
        <w:t xml:space="preserve"> is one posing permanent large negative consequences to humanity which may never be undone, either annihilating intelligent life or permanently and drastically curtailing its potential</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With</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commitments by nations to</w:t>
      </w:r>
      <w:r>
        <w:rPr>
          <w:rFonts w:ascii="Times New Roman" w:eastAsia="Times New Roman" w:hAnsi="Times New Roman" w:cs="Times New Roman"/>
          <w:u w:val="single"/>
        </w:rPr>
        <w:t xml:space="preserve"> the 2015 </w:t>
      </w:r>
      <w:r>
        <w:rPr>
          <w:rFonts w:ascii="Times New Roman" w:eastAsia="Times New Roman" w:hAnsi="Times New Roman" w:cs="Times New Roman"/>
          <w:highlight w:val="green"/>
          <w:u w:val="single"/>
        </w:rPr>
        <w:t>Paris Agreement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current path of warming is 3°C</w:t>
      </w:r>
      <w:r>
        <w:rPr>
          <w:rFonts w:ascii="Times New Roman" w:eastAsia="Times New Roman" w:hAnsi="Times New Roman" w:cs="Times New Roman"/>
          <w:u w:val="single"/>
        </w:rPr>
        <w:t xml:space="preserve"> or more </w:t>
      </w:r>
      <w:r>
        <w:rPr>
          <w:rFonts w:ascii="Times New Roman" w:eastAsia="Times New Roman" w:hAnsi="Times New Roman" w:cs="Times New Roman"/>
          <w:highlight w:val="green"/>
          <w:u w:val="single"/>
        </w:rPr>
        <w:t>by 2100</w:t>
      </w:r>
      <w:r>
        <w:rPr>
          <w:rFonts w:ascii="Times New Roman" w:eastAsia="Times New Roman" w:hAnsi="Times New Roman" w:cs="Times New Roman"/>
          <w:sz w:val="16"/>
          <w:szCs w:val="16"/>
        </w:rPr>
        <w:t xml:space="preserve">. But </w:t>
      </w:r>
      <w:r>
        <w:rPr>
          <w:rFonts w:ascii="Times New Roman" w:eastAsia="Times New Roman" w:hAnsi="Times New Roman" w:cs="Times New Roman"/>
          <w:highlight w:val="green"/>
          <w:u w:val="single"/>
        </w:rPr>
        <w:t>this figure does not include “long-term” carbon-cycle feedbacks</w:t>
      </w:r>
      <w:r>
        <w:rPr>
          <w:rFonts w:ascii="Times New Roman" w:eastAsia="Times New Roman" w:hAnsi="Times New Roman" w:cs="Times New Roman"/>
          <w:u w:val="single"/>
        </w:rPr>
        <w:t xml:space="preserve">, which are materially relevant now and </w:t>
      </w:r>
      <w:proofErr w:type="gramStart"/>
      <w:r>
        <w:rPr>
          <w:rFonts w:ascii="Times New Roman" w:eastAsia="Times New Roman" w:hAnsi="Times New Roman" w:cs="Times New Roman"/>
          <w:u w:val="single"/>
        </w:rPr>
        <w:t>in the near future</w:t>
      </w:r>
      <w:proofErr w:type="gramEnd"/>
      <w:r>
        <w:rPr>
          <w:rFonts w:ascii="Times New Roman" w:eastAsia="Times New Roman" w:hAnsi="Times New Roman" w:cs="Times New Roman"/>
          <w:u w:val="single"/>
        </w:rPr>
        <w:t xml:space="preserve"> due to the unprecedented rate at which human activity is perturbing the climate system</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green"/>
          <w:u w:val="single"/>
        </w:rPr>
        <w:t>Taking these into account</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Paris path would lead to</w:t>
      </w:r>
      <w:r>
        <w:rPr>
          <w:rFonts w:ascii="Times New Roman" w:eastAsia="Times New Roman" w:hAnsi="Times New Roman" w:cs="Times New Roman"/>
          <w:sz w:val="16"/>
          <w:szCs w:val="16"/>
        </w:rPr>
        <w:t xml:space="preserve"> around </w:t>
      </w:r>
      <w:r>
        <w:rPr>
          <w:rFonts w:ascii="Times New Roman" w:eastAsia="Times New Roman" w:hAnsi="Times New Roman" w:cs="Times New Roman"/>
          <w:highlight w:val="green"/>
          <w:u w:val="single"/>
        </w:rPr>
        <w:t>5°C of warming by 2100</w:t>
      </w:r>
      <w:r>
        <w:rPr>
          <w:rFonts w:ascii="Times New Roman" w:eastAsia="Times New Roman" w:hAnsi="Times New Roman" w:cs="Times New Roman"/>
          <w:sz w:val="16"/>
          <w:szCs w:val="16"/>
        </w:rPr>
        <w:t xml:space="preserve">. 7 </w:t>
      </w:r>
      <w:r>
        <w:rPr>
          <w:rFonts w:ascii="Times New Roman" w:eastAsia="Times New Roman" w:hAnsi="Times New Roman" w:cs="Times New Roman"/>
          <w:highlight w:val="green"/>
          <w:u w:val="single"/>
        </w:rPr>
        <w:t xml:space="preserve">Scientists warn </w:t>
      </w:r>
      <w:r>
        <w:rPr>
          <w:rFonts w:ascii="Times New Roman" w:eastAsia="Times New Roman" w:hAnsi="Times New Roman" w:cs="Times New Roman"/>
          <w:u w:val="single"/>
        </w:rPr>
        <w:t xml:space="preserve">that warming </w:t>
      </w:r>
      <w:r>
        <w:rPr>
          <w:rFonts w:ascii="Times New Roman" w:eastAsia="Times New Roman" w:hAnsi="Times New Roman" w:cs="Times New Roman"/>
          <w:highlight w:val="green"/>
          <w:u w:val="single"/>
        </w:rPr>
        <w:t xml:space="preserve">of 4°C is </w:t>
      </w:r>
      <w:r>
        <w:rPr>
          <w:rFonts w:ascii="Times New Roman" w:eastAsia="Times New Roman" w:hAnsi="Times New Roman" w:cs="Times New Roman"/>
          <w:u w:val="single"/>
        </w:rPr>
        <w:t xml:space="preserve">incompatible with an </w:t>
      </w:r>
      <w:proofErr w:type="spellStart"/>
      <w:r>
        <w:rPr>
          <w:rFonts w:ascii="Times New Roman" w:eastAsia="Times New Roman" w:hAnsi="Times New Roman" w:cs="Times New Roman"/>
          <w:u w:val="single"/>
        </w:rPr>
        <w:t>organised</w:t>
      </w:r>
      <w:proofErr w:type="spellEnd"/>
      <w:r>
        <w:rPr>
          <w:rFonts w:ascii="Times New Roman" w:eastAsia="Times New Roman" w:hAnsi="Times New Roman" w:cs="Times New Roman"/>
          <w:u w:val="single"/>
        </w:rPr>
        <w:t xml:space="preserve"> global community</w:t>
      </w:r>
      <w:r>
        <w:rPr>
          <w:rFonts w:ascii="Times New Roman" w:eastAsia="Times New Roman" w:hAnsi="Times New Roman" w:cs="Times New Roman"/>
          <w:sz w:val="16"/>
          <w:szCs w:val="16"/>
        </w:rPr>
        <w:t xml:space="preserve">, is </w:t>
      </w:r>
      <w:r>
        <w:rPr>
          <w:rFonts w:ascii="Times New Roman" w:eastAsia="Times New Roman" w:hAnsi="Times New Roman" w:cs="Times New Roman"/>
          <w:highlight w:val="green"/>
          <w:u w:val="single"/>
        </w:rPr>
        <w:t>devastating to</w:t>
      </w:r>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 xml:space="preserve">the </w:t>
      </w:r>
      <w:r>
        <w:rPr>
          <w:rFonts w:ascii="Times New Roman" w:eastAsia="Times New Roman" w:hAnsi="Times New Roman" w:cs="Times New Roman"/>
          <w:highlight w:val="green"/>
          <w:u w:val="single"/>
        </w:rPr>
        <w:t>majority of</w:t>
      </w:r>
      <w:proofErr w:type="gramEnd"/>
      <w:r>
        <w:rPr>
          <w:rFonts w:ascii="Times New Roman" w:eastAsia="Times New Roman" w:hAnsi="Times New Roman" w:cs="Times New Roman"/>
          <w:highlight w:val="green"/>
          <w:u w:val="single"/>
        </w:rPr>
        <w:t xml:space="preserve"> ecosystems</w:t>
      </w:r>
      <w:r>
        <w:rPr>
          <w:rFonts w:ascii="Times New Roman" w:eastAsia="Times New Roman" w:hAnsi="Times New Roman" w:cs="Times New Roman"/>
          <w:sz w:val="16"/>
          <w:szCs w:val="16"/>
        </w:rPr>
        <w:t xml:space="preserve">, and </w:t>
      </w:r>
      <w:r>
        <w:rPr>
          <w:rFonts w:ascii="Times New Roman" w:eastAsia="Times New Roman" w:hAnsi="Times New Roman" w:cs="Times New Roman"/>
          <w:u w:val="single"/>
        </w:rPr>
        <w:t xml:space="preserve">has a </w:t>
      </w:r>
      <w:r>
        <w:rPr>
          <w:rFonts w:ascii="Times New Roman" w:eastAsia="Times New Roman" w:hAnsi="Times New Roman" w:cs="Times New Roman"/>
          <w:highlight w:val="green"/>
          <w:u w:val="single"/>
        </w:rPr>
        <w:t>high probability of not being stable</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World Bank says</w:t>
      </w:r>
      <w:r>
        <w:rPr>
          <w:rFonts w:ascii="Times New Roman" w:eastAsia="Times New Roman" w:hAnsi="Times New Roman" w:cs="Times New Roman"/>
          <w:sz w:val="16"/>
          <w:szCs w:val="16"/>
        </w:rPr>
        <w:t xml:space="preserve"> it </w:t>
      </w:r>
      <w:r>
        <w:rPr>
          <w:rFonts w:ascii="Times New Roman" w:eastAsia="Times New Roman" w:hAnsi="Times New Roman" w:cs="Times New Roman"/>
          <w:highlight w:val="green"/>
          <w:u w:val="single"/>
        </w:rPr>
        <w:t>may be “beyond adaptation</w:t>
      </w:r>
      <w:r>
        <w:rPr>
          <w:rFonts w:ascii="Times New Roman" w:eastAsia="Times New Roman" w:hAnsi="Times New Roman" w:cs="Times New Roman"/>
          <w:u w:val="single"/>
        </w:rPr>
        <w:t xml:space="preserve">”. But an existential threat </w:t>
      </w:r>
      <w:proofErr w:type="gramStart"/>
      <w:r>
        <w:rPr>
          <w:rFonts w:ascii="Times New Roman" w:eastAsia="Times New Roman" w:hAnsi="Times New Roman" w:cs="Times New Roman"/>
          <w:u w:val="single"/>
        </w:rPr>
        <w:t>may</w:t>
      </w:r>
      <w:proofErr w:type="gramEnd"/>
      <w:r>
        <w:rPr>
          <w:rFonts w:ascii="Times New Roman" w:eastAsia="Times New Roman" w:hAnsi="Times New Roman" w:cs="Times New Roman"/>
          <w:u w:val="single"/>
        </w:rPr>
        <w:t xml:space="preserve"> 8 also exist for many peoples and regions at a significantly lower level of warming</w:t>
      </w:r>
      <w:r>
        <w:rPr>
          <w:rFonts w:ascii="Times New Roman" w:eastAsia="Times New Roman" w:hAnsi="Times New Roman" w:cs="Times New Roman"/>
          <w:sz w:val="16"/>
          <w:szCs w:val="16"/>
        </w:rPr>
        <w:t xml:space="preserve">. In </w:t>
      </w:r>
      <w:r>
        <w:rPr>
          <w:rFonts w:ascii="Times New Roman" w:eastAsia="Times New Roman" w:hAnsi="Times New Roman" w:cs="Times New Roman"/>
          <w:u w:val="single"/>
        </w:rPr>
        <w:t>2017</w:t>
      </w:r>
      <w:r>
        <w:rPr>
          <w:rFonts w:ascii="Times New Roman" w:eastAsia="Times New Roman" w:hAnsi="Times New Roman" w:cs="Times New Roman"/>
          <w:highlight w:val="green"/>
          <w:u w:val="single"/>
        </w:rPr>
        <w:t>, 3°C of warming</w:t>
      </w:r>
      <w:r>
        <w:rPr>
          <w:rFonts w:ascii="Times New Roman" w:eastAsia="Times New Roman" w:hAnsi="Times New Roman" w:cs="Times New Roman"/>
          <w:sz w:val="16"/>
          <w:szCs w:val="16"/>
        </w:rPr>
        <w:t xml:space="preserve"> was </w:t>
      </w:r>
      <w:proofErr w:type="spellStart"/>
      <w:r>
        <w:rPr>
          <w:rFonts w:ascii="Times New Roman" w:eastAsia="Times New Roman" w:hAnsi="Times New Roman" w:cs="Times New Roman"/>
          <w:highlight w:val="green"/>
          <w:u w:val="single"/>
        </w:rPr>
        <w:t>categorised</w:t>
      </w:r>
      <w:proofErr w:type="spellEnd"/>
      <w:r>
        <w:rPr>
          <w:rFonts w:ascii="Times New Roman" w:eastAsia="Times New Roman" w:hAnsi="Times New Roman" w:cs="Times New Roman"/>
          <w:highlight w:val="green"/>
          <w:u w:val="single"/>
        </w:rPr>
        <w:t xml:space="preserve"> as “catastrophic</w:t>
      </w:r>
      <w:r>
        <w:rPr>
          <w:rFonts w:ascii="Times New Roman" w:eastAsia="Times New Roman" w:hAnsi="Times New Roman" w:cs="Times New Roman"/>
          <w:sz w:val="16"/>
          <w:szCs w:val="16"/>
        </w:rPr>
        <w:t xml:space="preserve">” with a </w:t>
      </w:r>
      <w:r>
        <w:rPr>
          <w:rFonts w:ascii="Times New Roman" w:eastAsia="Times New Roman" w:hAnsi="Times New Roman" w:cs="Times New Roman"/>
          <w:highlight w:val="green"/>
          <w:u w:val="single"/>
        </w:rPr>
        <w:t>warning that</w:t>
      </w:r>
      <w:r>
        <w:rPr>
          <w:rFonts w:ascii="Times New Roman" w:eastAsia="Times New Roman" w:hAnsi="Times New Roman" w:cs="Times New Roman"/>
          <w:sz w:val="16"/>
          <w:szCs w:val="16"/>
        </w:rPr>
        <w:t xml:space="preserve">, on </w:t>
      </w:r>
      <w:r>
        <w:rPr>
          <w:rFonts w:ascii="Times New Roman" w:eastAsia="Times New Roman" w:hAnsi="Times New Roman" w:cs="Times New Roman"/>
          <w:highlight w:val="green"/>
          <w:u w:val="single"/>
        </w:rPr>
        <w:t>a path of unchecked emissions</w:t>
      </w:r>
      <w:r>
        <w:rPr>
          <w:rFonts w:ascii="Times New Roman" w:eastAsia="Times New Roman" w:hAnsi="Times New Roman" w:cs="Times New Roman"/>
          <w:sz w:val="16"/>
          <w:szCs w:val="16"/>
        </w:rPr>
        <w:t xml:space="preserve">, low-probability, high-impact </w:t>
      </w:r>
      <w:r>
        <w:rPr>
          <w:rFonts w:ascii="Times New Roman" w:eastAsia="Times New Roman" w:hAnsi="Times New Roman" w:cs="Times New Roman"/>
          <w:u w:val="single"/>
        </w:rPr>
        <w:t xml:space="preserve">warming </w:t>
      </w:r>
      <w:r>
        <w:rPr>
          <w:rFonts w:ascii="Times New Roman" w:eastAsia="Times New Roman" w:hAnsi="Times New Roman" w:cs="Times New Roman"/>
          <w:highlight w:val="green"/>
          <w:u w:val="single"/>
        </w:rPr>
        <w:t>could be catastrophic by 2050</w:t>
      </w:r>
      <w:r>
        <w:rPr>
          <w:rFonts w:ascii="Times New Roman" w:eastAsia="Times New Roman" w:hAnsi="Times New Roman" w:cs="Times New Roman"/>
          <w:sz w:val="16"/>
          <w:szCs w:val="16"/>
        </w:rPr>
        <w:t xml:space="preserve">. 9 The Emeritus Director of the Potsdam Institute, Prof. Hans Joachim </w:t>
      </w:r>
      <w:proofErr w:type="spellStart"/>
      <w:r>
        <w:rPr>
          <w:rFonts w:ascii="Times New Roman" w:eastAsia="Times New Roman" w:hAnsi="Times New Roman" w:cs="Times New Roman"/>
          <w:sz w:val="16"/>
          <w:szCs w:val="16"/>
        </w:rPr>
        <w:t>Schellnhuber</w:t>
      </w:r>
      <w:proofErr w:type="spellEnd"/>
      <w:r>
        <w:rPr>
          <w:rFonts w:ascii="Times New Roman" w:eastAsia="Times New Roman" w:hAnsi="Times New Roman" w:cs="Times New Roman"/>
          <w:sz w:val="16"/>
          <w:szCs w:val="16"/>
        </w:rPr>
        <w:t>, warns that “</w:t>
      </w:r>
      <w:r>
        <w:rPr>
          <w:rFonts w:ascii="Times New Roman" w:eastAsia="Times New Roman" w:hAnsi="Times New Roman" w:cs="Times New Roman"/>
          <w:highlight w:val="green"/>
          <w:u w:val="single"/>
        </w:rPr>
        <w:t>climate change is now reaching</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end-game,</w:t>
      </w:r>
      <w:r>
        <w:rPr>
          <w:rFonts w:ascii="Times New Roman" w:eastAsia="Times New Roman" w:hAnsi="Times New Roman" w:cs="Times New Roman"/>
          <w:u w:val="single"/>
        </w:rPr>
        <w:t xml:space="preserve"> where</w:t>
      </w:r>
      <w:r>
        <w:rPr>
          <w:rFonts w:ascii="Times New Roman" w:eastAsia="Times New Roman" w:hAnsi="Times New Roman" w:cs="Times New Roman"/>
          <w:highlight w:val="green"/>
          <w:u w:val="single"/>
        </w:rPr>
        <w:t xml:space="preserve"> very soon humanity must choose between taking</w:t>
      </w:r>
      <w:r>
        <w:rPr>
          <w:rFonts w:ascii="Times New Roman" w:eastAsia="Times New Roman" w:hAnsi="Times New Roman" w:cs="Times New Roman"/>
          <w:u w:val="single"/>
        </w:rPr>
        <w:t xml:space="preserve"> unprecedented </w:t>
      </w:r>
      <w:r>
        <w:rPr>
          <w:rFonts w:ascii="Times New Roman" w:eastAsia="Times New Roman" w:hAnsi="Times New Roman" w:cs="Times New Roman"/>
          <w:highlight w:val="green"/>
          <w:u w:val="single"/>
        </w:rPr>
        <w:t>action, or</w:t>
      </w:r>
      <w:r>
        <w:rPr>
          <w:rFonts w:ascii="Times New Roman" w:eastAsia="Times New Roman" w:hAnsi="Times New Roman" w:cs="Times New Roman"/>
          <w:u w:val="single"/>
        </w:rPr>
        <w:t xml:space="preserve"> accepting that it has been left too late and </w:t>
      </w:r>
      <w:r>
        <w:rPr>
          <w:rFonts w:ascii="Times New Roman" w:eastAsia="Times New Roman" w:hAnsi="Times New Roman" w:cs="Times New Roman"/>
          <w:highlight w:val="green"/>
          <w:u w:val="single"/>
        </w:rPr>
        <w:t xml:space="preserve">bear </w:t>
      </w:r>
      <w:r>
        <w:rPr>
          <w:rFonts w:ascii="Times New Roman" w:eastAsia="Times New Roman" w:hAnsi="Times New Roman" w:cs="Times New Roman"/>
        </w:rPr>
        <w:t>the</w:t>
      </w:r>
      <w:r>
        <w:rPr>
          <w:rFonts w:ascii="Times New Roman" w:eastAsia="Times New Roman" w:hAnsi="Times New Roman" w:cs="Times New Roman"/>
          <w:highlight w:val="green"/>
          <w:u w:val="single"/>
        </w:rPr>
        <w:t xml:space="preserve"> consequences</w:t>
      </w:r>
      <w:r>
        <w:rPr>
          <w:rFonts w:ascii="Times New Roman" w:eastAsia="Times New Roman" w:hAnsi="Times New Roman" w:cs="Times New Roman"/>
          <w:sz w:val="16"/>
          <w:szCs w:val="16"/>
        </w:rPr>
        <w:t xml:space="preserve">.” He says 10 that </w:t>
      </w:r>
      <w:r>
        <w:rPr>
          <w:rFonts w:ascii="Times New Roman" w:eastAsia="Times New Roman" w:hAnsi="Times New Roman" w:cs="Times New Roman"/>
          <w:highlight w:val="green"/>
          <w:u w:val="single"/>
        </w:rPr>
        <w:t>if we continue down</w:t>
      </w:r>
      <w:r>
        <w:rPr>
          <w:rFonts w:ascii="Times New Roman" w:eastAsia="Times New Roman" w:hAnsi="Times New Roman" w:cs="Times New Roman"/>
          <w:sz w:val="16"/>
          <w:szCs w:val="16"/>
        </w:rPr>
        <w:t xml:space="preserve"> the </w:t>
      </w:r>
      <w:r>
        <w:rPr>
          <w:rFonts w:ascii="Times New Roman" w:eastAsia="Times New Roman" w:hAnsi="Times New Roman" w:cs="Times New Roman"/>
          <w:highlight w:val="green"/>
          <w:u w:val="single"/>
        </w:rPr>
        <w:t>present path</w:t>
      </w:r>
      <w:r>
        <w:rPr>
          <w:rFonts w:ascii="Times New Roman" w:eastAsia="Times New Roman" w:hAnsi="Times New Roman" w:cs="Times New Roman"/>
          <w:sz w:val="16"/>
          <w:szCs w:val="16"/>
        </w:rPr>
        <w:t xml:space="preserve"> “there is a </w:t>
      </w:r>
      <w:r>
        <w:rPr>
          <w:rFonts w:ascii="Times New Roman" w:eastAsia="Times New Roman" w:hAnsi="Times New Roman" w:cs="Times New Roman"/>
          <w:highlight w:val="green"/>
          <w:u w:val="single"/>
        </w:rPr>
        <w:t xml:space="preserve">very big risk that we will </w:t>
      </w:r>
      <w:r>
        <w:rPr>
          <w:rFonts w:ascii="Times New Roman" w:eastAsia="Times New Roman" w:hAnsi="Times New Roman" w:cs="Times New Roman"/>
        </w:rPr>
        <w:t>just</w:t>
      </w:r>
      <w:r>
        <w:rPr>
          <w:rFonts w:ascii="Times New Roman" w:eastAsia="Times New Roman" w:hAnsi="Times New Roman" w:cs="Times New Roman"/>
          <w:highlight w:val="green"/>
          <w:u w:val="single"/>
        </w:rPr>
        <w:t xml:space="preserve"> end our </w:t>
      </w:r>
      <w:proofErr w:type="spellStart"/>
      <w:r>
        <w:rPr>
          <w:rFonts w:ascii="Times New Roman" w:eastAsia="Times New Roman" w:hAnsi="Times New Roman" w:cs="Times New Roman"/>
          <w:highlight w:val="green"/>
          <w:u w:val="single"/>
        </w:rPr>
        <w:t>civilisation</w:t>
      </w:r>
      <w:proofErr w:type="spellEnd"/>
      <w:r>
        <w:rPr>
          <w:rFonts w:ascii="Times New Roman" w:eastAsia="Times New Roman" w:hAnsi="Times New Roman" w:cs="Times New Roman"/>
          <w:sz w:val="16"/>
          <w:szCs w:val="16"/>
        </w:rPr>
        <w:t>. The human species will survive somehow but we will destroy almost everything we have built up over the last two thousand years.” 11</w:t>
      </w:r>
    </w:p>
    <w:p w14:paraId="693BC416" w14:textId="77777777" w:rsidR="008E3627" w:rsidRDefault="008E3627" w:rsidP="008E3627">
      <w:pPr>
        <w:pStyle w:val="Heading3"/>
      </w:pPr>
      <w:r>
        <w:lastRenderedPageBreak/>
        <w:t>Workforce Retention</w:t>
      </w:r>
    </w:p>
    <w:p w14:paraId="34DE781A" w14:textId="77777777" w:rsidR="008E3627" w:rsidRDefault="008E3627" w:rsidP="008E3627">
      <w:pPr>
        <w:pStyle w:val="Heading4"/>
        <w:rPr>
          <w:rFonts w:ascii="Times New Roman" w:eastAsia="Times New Roman" w:hAnsi="Times New Roman" w:cs="Times New Roman"/>
        </w:rPr>
      </w:pPr>
      <w:r>
        <w:rPr>
          <w:rFonts w:ascii="Times New Roman" w:eastAsia="Times New Roman" w:hAnsi="Times New Roman" w:cs="Times New Roman"/>
        </w:rPr>
        <w:t>The Great Resignation is here: the world is entering an era of unprecedented labor shortage with no end in sight. Tharoor 10/18</w:t>
      </w:r>
    </w:p>
    <w:p w14:paraId="55B25DCD" w14:textId="77777777" w:rsidR="008E3627" w:rsidRDefault="008E3627" w:rsidP="008E3627">
      <w:pPr>
        <w:rPr>
          <w:rFonts w:ascii="Times New Roman" w:eastAsia="Times New Roman" w:hAnsi="Times New Roman" w:cs="Times New Roman"/>
        </w:rPr>
      </w:pPr>
      <w:r>
        <w:rPr>
          <w:rFonts w:ascii="Times New Roman" w:eastAsia="Times New Roman" w:hAnsi="Times New Roman" w:cs="Times New Roman"/>
        </w:rPr>
        <w:t xml:space="preserve">Ishaan Tharoor, a columnist on the foreign desk of The Washington Post, where he authors the Today's </w:t>
      </w:r>
      <w:proofErr w:type="spellStart"/>
      <w:r>
        <w:rPr>
          <w:rFonts w:ascii="Times New Roman" w:eastAsia="Times New Roman" w:hAnsi="Times New Roman" w:cs="Times New Roman"/>
        </w:rPr>
        <w:t>WorldView</w:t>
      </w:r>
      <w:proofErr w:type="spellEnd"/>
      <w:r>
        <w:rPr>
          <w:rFonts w:ascii="Times New Roman" w:eastAsia="Times New Roman" w:hAnsi="Times New Roman" w:cs="Times New Roman"/>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Pr>
          <w:rFonts w:ascii="Times New Roman" w:eastAsia="Times New Roman" w:hAnsi="Times New Roman" w:cs="Times New Roman"/>
        </w:rPr>
        <w:t>Aanya</w:t>
      </w:r>
      <w:proofErr w:type="spellEnd"/>
    </w:p>
    <w:p w14:paraId="36C571F1" w14:textId="77777777" w:rsidR="008E3627" w:rsidRDefault="008E3627" w:rsidP="008E3627">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In the United States, the phenomenon dubbed as the “Great Resignation” seems to be picking up speed. A record 4.3 million U.S. workers quit their jobs in August, according to new data from the Labor Department — a figure that expands to </w:t>
      </w:r>
      <w:r>
        <w:rPr>
          <w:rFonts w:ascii="Times New Roman" w:eastAsia="Times New Roman" w:hAnsi="Times New Roman" w:cs="Times New Roman"/>
          <w:highlight w:val="cyan"/>
          <w:u w:val="single"/>
        </w:rPr>
        <w:t>20 million</w:t>
      </w:r>
      <w:r>
        <w:rPr>
          <w:rFonts w:ascii="Times New Roman" w:eastAsia="Times New Roman" w:hAnsi="Times New Roman" w:cs="Times New Roman"/>
          <w:sz w:val="16"/>
          <w:szCs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Pr>
          <w:rFonts w:ascii="Times New Roman" w:eastAsia="Times New Roman" w:hAnsi="Times New Roman" w:cs="Times New Roman"/>
          <w:highlight w:val="cyan"/>
          <w:u w:val="single"/>
        </w:rPr>
        <w:t>a centrifugal moment in</w:t>
      </w:r>
      <w:r>
        <w:rPr>
          <w:rFonts w:ascii="Times New Roman" w:eastAsia="Times New Roman" w:hAnsi="Times New Roman" w:cs="Times New Roman"/>
          <w:u w:val="single"/>
        </w:rPr>
        <w:t xml:space="preserve"> American </w:t>
      </w:r>
      <w:r>
        <w:rPr>
          <w:rFonts w:ascii="Times New Roman" w:eastAsia="Times New Roman" w:hAnsi="Times New Roman" w:cs="Times New Roman"/>
          <w:sz w:val="16"/>
          <w:szCs w:val="16"/>
        </w:rPr>
        <w:t xml:space="preserve">economic </w:t>
      </w:r>
      <w:r>
        <w:rPr>
          <w:rFonts w:ascii="Times New Roman" w:eastAsia="Times New Roman" w:hAnsi="Times New Roman" w:cs="Times New Roman"/>
          <w:highlight w:val="cyan"/>
          <w:u w:val="single"/>
        </w:rPr>
        <w:t>history</w:t>
      </w:r>
      <w:r>
        <w:rPr>
          <w:rFonts w:ascii="Times New Roman" w:eastAsia="Times New Roman" w:hAnsi="Times New Roman" w:cs="Times New Roman"/>
          <w:sz w:val="16"/>
          <w:szCs w:val="16"/>
          <w:highlight w:val="cyan"/>
        </w:rPr>
        <w:t>.”</w:t>
      </w:r>
      <w:r>
        <w:rPr>
          <w:rFonts w:ascii="Times New Roman" w:eastAsia="Times New Roman" w:hAnsi="Times New Roman" w:cs="Times New Roman"/>
          <w:sz w:val="16"/>
          <w:szCs w:val="16"/>
        </w:rPr>
        <w:t xml:space="preserve"> Wages are up and </w:t>
      </w:r>
      <w:r>
        <w:rPr>
          <w:rFonts w:ascii="Times New Roman" w:eastAsia="Times New Roman" w:hAnsi="Times New Roman" w:cs="Times New Roman"/>
          <w:highlight w:val="cyan"/>
          <w:u w:val="single"/>
        </w:rPr>
        <w:t>businesses face staffing shortages</w:t>
      </w:r>
      <w:r>
        <w:rPr>
          <w:rFonts w:ascii="Times New Roman" w:eastAsia="Times New Roman" w:hAnsi="Times New Roman" w:cs="Times New Roman"/>
          <w:sz w:val="16"/>
          <w:szCs w:val="16"/>
        </w:rPr>
        <w:t xml:space="preserve">, while the experience of </w:t>
      </w:r>
      <w:r>
        <w:rPr>
          <w:rFonts w:ascii="Times New Roman" w:eastAsia="Times New Roman" w:hAnsi="Times New Roman" w:cs="Times New Roman"/>
          <w:u w:val="single"/>
        </w:rPr>
        <w:t>a sustained public health emergency</w:t>
      </w:r>
      <w:r>
        <w:rPr>
          <w:rFonts w:ascii="Times New Roman" w:eastAsia="Times New Roman" w:hAnsi="Times New Roman" w:cs="Times New Roman"/>
          <w:sz w:val="16"/>
          <w:szCs w:val="16"/>
        </w:rPr>
        <w:t xml:space="preserve"> has prompted myriad Americans to reevaluate their work options. “This </w:t>
      </w:r>
      <w:r>
        <w:rPr>
          <w:rFonts w:ascii="Times New Roman" w:eastAsia="Times New Roman" w:hAnsi="Times New Roman" w:cs="Times New Roman"/>
          <w:u w:val="single"/>
        </w:rPr>
        <w:t>[pandemic] has been going on for so long</w:t>
      </w:r>
      <w:r>
        <w:rPr>
          <w:rFonts w:ascii="Times New Roman" w:eastAsia="Times New Roman" w:hAnsi="Times New Roman" w:cs="Times New Roman"/>
          <w:sz w:val="16"/>
          <w:szCs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Pr>
          <w:rFonts w:ascii="Times New Roman" w:eastAsia="Times New Roman" w:hAnsi="Times New Roman" w:cs="Times New Roman"/>
          <w:highlight w:val="cyan"/>
          <w:u w:val="single"/>
        </w:rPr>
        <w:t>stagnation in</w:t>
      </w:r>
      <w:r>
        <w:rPr>
          <w:rFonts w:ascii="Times New Roman" w:eastAsia="Times New Roman" w:hAnsi="Times New Roman" w:cs="Times New Roman"/>
          <w:sz w:val="16"/>
          <w:szCs w:val="16"/>
        </w:rPr>
        <w:t xml:space="preserve"> worker </w:t>
      </w:r>
      <w:r>
        <w:rPr>
          <w:rFonts w:ascii="Times New Roman" w:eastAsia="Times New Roman" w:hAnsi="Times New Roman" w:cs="Times New Roman"/>
          <w:highlight w:val="cyan"/>
          <w:u w:val="single"/>
        </w:rPr>
        <w:t>wages and benefits</w:t>
      </w:r>
      <w:r>
        <w:rPr>
          <w:rFonts w:ascii="Times New Roman" w:eastAsia="Times New Roman" w:hAnsi="Times New Roman" w:cs="Times New Roman"/>
          <w:sz w:val="16"/>
          <w:szCs w:val="16"/>
        </w:rPr>
        <w:t xml:space="preserve">. In lower-end jobs, earnings have not matched the pace of inflation, while work grew more informal and precarious. Workers’ rights activists now see a vital moment for a course correction. </w:t>
      </w:r>
      <w:r>
        <w:rPr>
          <w:rFonts w:ascii="Times New Roman" w:eastAsia="Times New Roman" w:hAnsi="Times New Roman" w:cs="Times New Roman"/>
          <w:highlight w:val="cyan"/>
          <w:u w:val="single"/>
        </w:rPr>
        <w:t>October has been a banner month for</w:t>
      </w:r>
      <w:r>
        <w:rPr>
          <w:rFonts w:ascii="Times New Roman" w:eastAsia="Times New Roman" w:hAnsi="Times New Roman" w:cs="Times New Roman"/>
          <w:sz w:val="16"/>
          <w:szCs w:val="16"/>
        </w:rPr>
        <w:t xml:space="preserve"> American </w:t>
      </w:r>
      <w:r>
        <w:rPr>
          <w:rFonts w:ascii="Times New Roman" w:eastAsia="Times New Roman" w:hAnsi="Times New Roman" w:cs="Times New Roman"/>
          <w:highlight w:val="cyan"/>
          <w:u w:val="single"/>
        </w:rPr>
        <w:t>organized labor</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with major strikes across various industries sweeping the country. “Workers are harder to </w:t>
      </w:r>
      <w:proofErr w:type="gramStart"/>
      <w:r>
        <w:rPr>
          <w:rFonts w:ascii="Times New Roman" w:eastAsia="Times New Roman" w:hAnsi="Times New Roman" w:cs="Times New Roman"/>
          <w:sz w:val="16"/>
          <w:szCs w:val="16"/>
        </w:rPr>
        <w:t>replace</w:t>
      </w:r>
      <w:proofErr w:type="gramEnd"/>
      <w:r>
        <w:rPr>
          <w:rFonts w:ascii="Times New Roman" w:eastAsia="Times New Roman" w:hAnsi="Times New Roman" w:cs="Times New Roman"/>
          <w:sz w:val="16"/>
          <w:szCs w:val="16"/>
        </w:rPr>
        <w:t xml:space="preserv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w:t>
      </w:r>
      <w:proofErr w:type="gramStart"/>
      <w:r>
        <w:rPr>
          <w:rFonts w:ascii="Times New Roman" w:eastAsia="Times New Roman" w:hAnsi="Times New Roman" w:cs="Times New Roman"/>
          <w:sz w:val="16"/>
          <w:szCs w:val="16"/>
        </w:rPr>
        <w:t>crappy</w:t>
      </w:r>
      <w:proofErr w:type="gramEnd"/>
      <w:r>
        <w:rPr>
          <w:rFonts w:ascii="Times New Roman" w:eastAsia="Times New Roman" w:hAnsi="Times New Roman" w:cs="Times New Roman"/>
          <w:sz w:val="16"/>
          <w:szCs w:val="16"/>
        </w:rPr>
        <w:t xml:space="preserve">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Pr>
          <w:rFonts w:ascii="Times New Roman" w:eastAsia="Times New Roman" w:hAnsi="Times New Roman" w:cs="Times New Roman"/>
          <w:highlight w:val="cyan"/>
          <w:u w:val="single"/>
        </w:rPr>
        <w:t>advanced industrial democracies</w:t>
      </w:r>
      <w:r>
        <w:rPr>
          <w:rFonts w:ascii="Times New Roman" w:eastAsia="Times New Roman" w:hAnsi="Times New Roman" w:cs="Times New Roman"/>
          <w:sz w:val="16"/>
          <w:szCs w:val="16"/>
          <w:highlight w:val="cyan"/>
        </w:rPr>
        <w:t>,</w:t>
      </w:r>
      <w:r>
        <w:rPr>
          <w:rFonts w:ascii="Times New Roman" w:eastAsia="Times New Roman" w:hAnsi="Times New Roman" w:cs="Times New Roman"/>
          <w:sz w:val="16"/>
          <w:szCs w:val="16"/>
        </w:rPr>
        <w:t xml:space="preserve"> shows that in its 38 member countries, about </w:t>
      </w:r>
      <w:r>
        <w:rPr>
          <w:rFonts w:ascii="Times New Roman" w:eastAsia="Times New Roman" w:hAnsi="Times New Roman" w:cs="Times New Roman"/>
          <w:highlight w:val="cyan"/>
          <w:u w:val="single"/>
        </w:rPr>
        <w:t>20 million fewer people are in work t</w:t>
      </w:r>
      <w:r>
        <w:rPr>
          <w:rFonts w:ascii="Times New Roman" w:eastAsia="Times New Roman" w:hAnsi="Times New Roman" w:cs="Times New Roman"/>
          <w:u w:val="single"/>
        </w:rPr>
        <w:t>han before the coronavirus struck,”</w:t>
      </w:r>
      <w:r>
        <w:rPr>
          <w:rFonts w:ascii="Times New Roman" w:eastAsia="Times New Roman" w:hAnsi="Times New Roman" w:cs="Times New Roman"/>
          <w:sz w:val="16"/>
          <w:szCs w:val="16"/>
        </w:rPr>
        <w:t xml:space="preserve"> noted Politico Europe. “Of these, </w:t>
      </w:r>
      <w:r>
        <w:rPr>
          <w:rFonts w:ascii="Times New Roman" w:eastAsia="Times New Roman" w:hAnsi="Times New Roman" w:cs="Times New Roman"/>
          <w:highlight w:val="cyan"/>
          <w:u w:val="single"/>
        </w:rPr>
        <w:t>14 million have exited the labor market</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and are classified</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as</w:t>
      </w:r>
      <w:r>
        <w:rPr>
          <w:rFonts w:ascii="Times New Roman" w:eastAsia="Times New Roman" w:hAnsi="Times New Roman" w:cs="Times New Roman"/>
          <w:sz w:val="16"/>
          <w:szCs w:val="16"/>
        </w:rPr>
        <w:t xml:space="preserve"> ‘not working’ and ‘</w:t>
      </w:r>
      <w:r>
        <w:rPr>
          <w:rFonts w:ascii="Times New Roman" w:eastAsia="Times New Roman" w:hAnsi="Times New Roman" w:cs="Times New Roman"/>
          <w:b/>
          <w:highlight w:val="cyan"/>
          <w:u w:val="single"/>
        </w:rPr>
        <w:t>not looking for work</w:t>
      </w:r>
      <w:r>
        <w:rPr>
          <w:rFonts w:ascii="Times New Roman" w:eastAsia="Times New Roman" w:hAnsi="Times New Roman" w:cs="Times New Roman"/>
          <w:sz w:val="16"/>
          <w:szCs w:val="16"/>
        </w:rPr>
        <w:t xml:space="preserve">.’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Pr>
          <w:rFonts w:ascii="Times New Roman" w:eastAsia="Times New Roman" w:hAnsi="Times New Roman" w:cs="Times New Roman"/>
          <w:sz w:val="16"/>
          <w:szCs w:val="16"/>
        </w:rPr>
        <w:t>Süddeutsche</w:t>
      </w:r>
      <w:proofErr w:type="spellEnd"/>
      <w:r>
        <w:rPr>
          <w:rFonts w:ascii="Times New Roman" w:eastAsia="Times New Roman" w:hAnsi="Times New Roman" w:cs="Times New Roman"/>
          <w:sz w:val="16"/>
          <w:szCs w:val="16"/>
        </w:rPr>
        <w:t xml:space="preserve"> Zeitung newspaper that the country would need to import 400,000 skilled workers a year to make up for shortfalls in a host of industries, from nursing care to green tech companies. </w:t>
      </w:r>
      <w:r>
        <w:rPr>
          <w:rFonts w:ascii="Times New Roman" w:eastAsia="Times New Roman" w:hAnsi="Times New Roman" w:cs="Times New Roman"/>
          <w:u w:val="single"/>
        </w:rPr>
        <w:t xml:space="preserve">Pandemic-era border closures </w:t>
      </w:r>
      <w:r>
        <w:rPr>
          <w:rFonts w:ascii="Times New Roman" w:eastAsia="Times New Roman" w:hAnsi="Times New Roman" w:cs="Times New Roman"/>
          <w:sz w:val="16"/>
          <w:szCs w:val="16"/>
        </w:rPr>
        <w:t>and rising wages in Central and Eastern European countries have led to shortages of meatpackers and hospitality workers in countries like Germany and Denmark. “</w:t>
      </w:r>
      <w:r>
        <w:rPr>
          <w:rFonts w:ascii="Times New Roman" w:eastAsia="Times New Roman" w:hAnsi="Times New Roman" w:cs="Times New Roman"/>
          <w:u w:val="single"/>
        </w:rPr>
        <w:t>Frankly, this is a pay issue,”</w:t>
      </w:r>
      <w:r>
        <w:rPr>
          <w:rFonts w:ascii="Times New Roman" w:eastAsia="Times New Roman" w:hAnsi="Times New Roman" w:cs="Times New Roman"/>
          <w:sz w:val="16"/>
          <w:szCs w:val="16"/>
        </w:rPr>
        <w:t xml:space="preserve"> said Andrew Watt, head of the European economics unit at the Macroeconomic Policy Institute at the German trade unions’ Hans </w:t>
      </w:r>
      <w:proofErr w:type="spellStart"/>
      <w:r>
        <w:rPr>
          <w:rFonts w:ascii="Times New Roman" w:eastAsia="Times New Roman" w:hAnsi="Times New Roman" w:cs="Times New Roman"/>
          <w:sz w:val="16"/>
          <w:szCs w:val="16"/>
        </w:rPr>
        <w:t>Böckler</w:t>
      </w:r>
      <w:proofErr w:type="spellEnd"/>
      <w:r>
        <w:rPr>
          <w:rFonts w:ascii="Times New Roman" w:eastAsia="Times New Roman" w:hAnsi="Times New Roman" w:cs="Times New Roman"/>
          <w:sz w:val="16"/>
          <w:szCs w:val="16"/>
        </w:rPr>
        <w:t xml:space="preserve"> Foundation, to Politico. “Wages will have to increase in these sectors to get people back into tough, low-paid jobs. That’s no bad thing.” But the story gets a bit more uneven, and certainly </w:t>
      </w:r>
      <w:proofErr w:type="gramStart"/>
      <w:r>
        <w:rPr>
          <w:rFonts w:ascii="Times New Roman" w:eastAsia="Times New Roman" w:hAnsi="Times New Roman" w:cs="Times New Roman"/>
          <w:sz w:val="16"/>
          <w:szCs w:val="16"/>
        </w:rPr>
        <w:t>more grim</w:t>
      </w:r>
      <w:proofErr w:type="gramEnd"/>
      <w:r>
        <w:rPr>
          <w:rFonts w:ascii="Times New Roman" w:eastAsia="Times New Roman" w:hAnsi="Times New Roman" w:cs="Times New Roman"/>
          <w:sz w:val="16"/>
          <w:szCs w:val="16"/>
        </w:rPr>
        <w:t xml:space="preserve">, in the developing world. In Latin America and the Caribbean, </w:t>
      </w:r>
      <w:r>
        <w:rPr>
          <w:rFonts w:ascii="Times New Roman" w:eastAsia="Times New Roman" w:hAnsi="Times New Roman" w:cs="Times New Roman"/>
          <w:highlight w:val="cyan"/>
          <w:u w:val="single"/>
        </w:rPr>
        <w:t>26 million people lost their jobs</w:t>
      </w:r>
      <w:r>
        <w:rPr>
          <w:rFonts w:ascii="Times New Roman" w:eastAsia="Times New Roman" w:hAnsi="Times New Roman" w:cs="Times New Roman"/>
          <w:sz w:val="16"/>
          <w:szCs w:val="16"/>
        </w:rPr>
        <w:t xml:space="preserve"> last year amid </w:t>
      </w:r>
      <w:r>
        <w:rPr>
          <w:rFonts w:ascii="Times New Roman" w:eastAsia="Times New Roman" w:hAnsi="Times New Roman" w:cs="Times New Roman"/>
          <w:u w:val="single"/>
        </w:rPr>
        <w:t>pandemic-era shutdowns</w:t>
      </w:r>
      <w:r>
        <w:rPr>
          <w:rFonts w:ascii="Times New Roman" w:eastAsia="Times New Roman" w:hAnsi="Times New Roman" w:cs="Times New Roman"/>
          <w:sz w:val="16"/>
          <w:szCs w:val="16"/>
        </w:rPr>
        <w:t xml:space="preserve">, according to the U.N.'s International </w:t>
      </w:r>
      <w:proofErr w:type="spellStart"/>
      <w:r>
        <w:rPr>
          <w:rFonts w:ascii="Times New Roman" w:eastAsia="Times New Roman" w:hAnsi="Times New Roman" w:cs="Times New Roman"/>
          <w:sz w:val="16"/>
          <w:szCs w:val="16"/>
        </w:rPr>
        <w:t>Labour</w:t>
      </w:r>
      <w:proofErr w:type="spellEnd"/>
      <w:r>
        <w:rPr>
          <w:rFonts w:ascii="Times New Roman" w:eastAsia="Times New Roman" w:hAnsi="Times New Roman" w:cs="Times New Roman"/>
          <w:sz w:val="16"/>
          <w:szCs w:val="16"/>
        </w:rPr>
        <w:t xml:space="preserve"> Organization. </w:t>
      </w:r>
      <w:proofErr w:type="gramStart"/>
      <w:r>
        <w:rPr>
          <w:rFonts w:ascii="Times New Roman" w:eastAsia="Times New Roman" w:hAnsi="Times New Roman" w:cs="Times New Roman"/>
          <w:sz w:val="16"/>
          <w:szCs w:val="16"/>
        </w:rPr>
        <w:t>The vast majority of</w:t>
      </w:r>
      <w:proofErr w:type="gramEnd"/>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jobs that</w:t>
      </w:r>
      <w:r>
        <w:rPr>
          <w:rFonts w:ascii="Times New Roman" w:eastAsia="Times New Roman" w:hAnsi="Times New Roman" w:cs="Times New Roman"/>
          <w:sz w:val="16"/>
          <w:szCs w:val="16"/>
        </w:rPr>
        <w:t xml:space="preserve"> have </w:t>
      </w:r>
      <w:r>
        <w:rPr>
          <w:rFonts w:ascii="Times New Roman" w:eastAsia="Times New Roman" w:hAnsi="Times New Roman" w:cs="Times New Roman"/>
          <w:highlight w:val="cyan"/>
          <w:u w:val="single"/>
        </w:rPr>
        <w:t xml:space="preserve">returned are </w:t>
      </w:r>
      <w:r>
        <w:rPr>
          <w:rFonts w:ascii="Times New Roman" w:eastAsia="Times New Roman" w:hAnsi="Times New Roman" w:cs="Times New Roman"/>
          <w:u w:val="single"/>
        </w:rPr>
        <w:t xml:space="preserve">in the </w:t>
      </w:r>
      <w:r>
        <w:rPr>
          <w:rFonts w:ascii="Times New Roman" w:eastAsia="Times New Roman" w:hAnsi="Times New Roman" w:cs="Times New Roman"/>
          <w:highlight w:val="cyan"/>
          <w:u w:val="single"/>
        </w:rPr>
        <w:t>informal s</w:t>
      </w:r>
      <w:r>
        <w:rPr>
          <w:rFonts w:ascii="Times New Roman" w:eastAsia="Times New Roman" w:hAnsi="Times New Roman" w:cs="Times New Roman"/>
          <w:u w:val="single"/>
        </w:rPr>
        <w:t>ector</w:t>
      </w:r>
      <w:r>
        <w:rPr>
          <w:rFonts w:ascii="Times New Roman" w:eastAsia="Times New Roman" w:hAnsi="Times New Roman" w:cs="Times New Roman"/>
          <w:sz w:val="16"/>
          <w:szCs w:val="16"/>
        </w:rPr>
        <w:t xml:space="preserve">, an outcome that often means even </w:t>
      </w:r>
      <w:r>
        <w:rPr>
          <w:rFonts w:ascii="Times New Roman" w:eastAsia="Times New Roman" w:hAnsi="Times New Roman" w:cs="Times New Roman"/>
          <w:highlight w:val="cyan"/>
          <w:u w:val="single"/>
        </w:rPr>
        <w:t>lower pay and greater precarity</w:t>
      </w:r>
      <w:r>
        <w:rPr>
          <w:rFonts w:ascii="Times New Roman" w:eastAsia="Times New Roman" w:hAnsi="Times New Roman" w:cs="Times New Roman"/>
          <w:sz w:val="16"/>
          <w:szCs w:val="16"/>
        </w:rPr>
        <w:t xml:space="preserve"> in a </w:t>
      </w:r>
      <w:r>
        <w:rPr>
          <w:rFonts w:ascii="Times New Roman" w:eastAsia="Times New Roman" w:hAnsi="Times New Roman" w:cs="Times New Roman"/>
          <w:highlight w:val="cyan"/>
          <w:u w:val="single"/>
        </w:rPr>
        <w:t>region</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already </w:t>
      </w:r>
      <w:r>
        <w:rPr>
          <w:rFonts w:ascii="Times New Roman" w:eastAsia="Times New Roman" w:hAnsi="Times New Roman" w:cs="Times New Roman"/>
          <w:highlight w:val="cyan"/>
          <w:u w:val="single"/>
        </w:rPr>
        <w:t>defined by</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sz w:val="16"/>
          <w:szCs w:val="16"/>
        </w:rPr>
        <w:t>profound</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economic inequality</w:t>
      </w:r>
      <w:r>
        <w:rPr>
          <w:rFonts w:ascii="Times New Roman" w:eastAsia="Times New Roman" w:hAnsi="Times New Roman" w:cs="Times New Roman"/>
          <w:sz w:val="16"/>
          <w:szCs w:val="16"/>
        </w:rPr>
        <w:t xml:space="preserve">. “These are jobs that are generally </w:t>
      </w:r>
      <w:r>
        <w:rPr>
          <w:rFonts w:ascii="Times New Roman" w:eastAsia="Times New Roman" w:hAnsi="Times New Roman" w:cs="Times New Roman"/>
          <w:u w:val="single"/>
        </w:rPr>
        <w:t>unstable</w:t>
      </w:r>
      <w:r>
        <w:rPr>
          <w:rFonts w:ascii="Times New Roman" w:eastAsia="Times New Roman" w:hAnsi="Times New Roman" w:cs="Times New Roman"/>
          <w:sz w:val="16"/>
          <w:szCs w:val="16"/>
        </w:rPr>
        <w:t>, with</w:t>
      </w:r>
      <w:r>
        <w:rPr>
          <w:rFonts w:ascii="Times New Roman" w:eastAsia="Times New Roman" w:hAnsi="Times New Roman" w:cs="Times New Roman"/>
          <w:u w:val="single"/>
        </w:rPr>
        <w:t xml:space="preserve"> low wages</w:t>
      </w:r>
      <w:r>
        <w:rPr>
          <w:rFonts w:ascii="Times New Roman" w:eastAsia="Times New Roman" w:hAnsi="Times New Roman" w:cs="Times New Roman"/>
          <w:sz w:val="16"/>
          <w:szCs w:val="16"/>
        </w:rPr>
        <w:t xml:space="preserve">, without social protection or </w:t>
      </w:r>
      <w:r>
        <w:rPr>
          <w:rFonts w:ascii="Times New Roman" w:eastAsia="Times New Roman" w:hAnsi="Times New Roman" w:cs="Times New Roman"/>
          <w:u w:val="single"/>
        </w:rPr>
        <w:t>rights</w:t>
      </w:r>
      <w:r>
        <w:rPr>
          <w:rFonts w:ascii="Times New Roman" w:eastAsia="Times New Roman" w:hAnsi="Times New Roman" w:cs="Times New Roman"/>
          <w:sz w:val="16"/>
          <w:szCs w:val="16"/>
        </w:rPr>
        <w:t xml:space="preserve">,” said </w:t>
      </w:r>
      <w:proofErr w:type="spellStart"/>
      <w:r>
        <w:rPr>
          <w:rFonts w:ascii="Times New Roman" w:eastAsia="Times New Roman" w:hAnsi="Times New Roman" w:cs="Times New Roman"/>
          <w:sz w:val="16"/>
          <w:szCs w:val="16"/>
        </w:rPr>
        <w:t>Vinícius</w:t>
      </w:r>
      <w:proofErr w:type="spellEnd"/>
      <w:r>
        <w:rPr>
          <w:rFonts w:ascii="Times New Roman" w:eastAsia="Times New Roman" w:hAnsi="Times New Roman" w:cs="Times New Roman"/>
          <w:sz w:val="16"/>
          <w:szCs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Pr>
          <w:rFonts w:ascii="Times New Roman" w:eastAsia="Times New Roman" w:hAnsi="Times New Roman" w:cs="Times New Roman"/>
          <w:u w:val="single"/>
        </w:rPr>
        <w:t>China is seeing</w:t>
      </w:r>
      <w:r>
        <w:rPr>
          <w:rFonts w:ascii="Times New Roman" w:eastAsia="Times New Roman" w:hAnsi="Times New Roman" w:cs="Times New Roman"/>
          <w:sz w:val="16"/>
          <w:szCs w:val="16"/>
        </w:rPr>
        <w:t xml:space="preserve"> its own version of the “Great Resignation,” with a younger generation of workers more disenchanted </w:t>
      </w:r>
      <w:r>
        <w:rPr>
          <w:rFonts w:ascii="Times New Roman" w:eastAsia="Times New Roman" w:hAnsi="Times New Roman" w:cs="Times New Roman"/>
          <w:sz w:val="16"/>
          <w:szCs w:val="16"/>
        </w:rPr>
        <w:lastRenderedPageBreak/>
        <w:t xml:space="preserve">by their prospects and turned off by the relatively low wages in the manufacturing centers that powered China’s economic rise. Authorities in Beijing warn of a growing </w:t>
      </w:r>
      <w:r>
        <w:rPr>
          <w:rFonts w:ascii="Times New Roman" w:eastAsia="Times New Roman" w:hAnsi="Times New Roman" w:cs="Times New Roman"/>
          <w:u w:val="single"/>
        </w:rPr>
        <w:t>shortage of skilled workers</w:t>
      </w:r>
      <w:r>
        <w:rPr>
          <w:rFonts w:ascii="Times New Roman" w:eastAsia="Times New Roman" w:hAnsi="Times New Roman" w:cs="Times New Roman"/>
          <w:sz w:val="16"/>
          <w:szCs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Pr>
          <w:rFonts w:ascii="Times New Roman" w:eastAsia="Times New Roman" w:hAnsi="Times New Roman" w:cs="Times New Roman"/>
          <w:u w:val="single"/>
        </w:rPr>
        <w:t>migrant workers</w:t>
      </w:r>
      <w:r>
        <w:rPr>
          <w:rFonts w:ascii="Times New Roman" w:eastAsia="Times New Roman" w:hAnsi="Times New Roman" w:cs="Times New Roman"/>
          <w:sz w:val="16"/>
          <w:szCs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Pr>
          <w:rFonts w:ascii="Times New Roman" w:eastAsia="Times New Roman" w:hAnsi="Times New Roman" w:cs="Times New Roman"/>
          <w:sz w:val="16"/>
          <w:szCs w:val="16"/>
        </w:rPr>
        <w:t>Tarnowka</w:t>
      </w:r>
      <w:proofErr w:type="spellEnd"/>
      <w:r>
        <w:rPr>
          <w:rFonts w:ascii="Times New Roman" w:eastAsia="Times New Roman" w:hAnsi="Times New Roman" w:cs="Times New Roman"/>
          <w:sz w:val="16"/>
          <w:szCs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Pr>
          <w:rFonts w:ascii="Times New Roman" w:eastAsia="Times New Roman" w:hAnsi="Times New Roman" w:cs="Times New Roman"/>
          <w:highlight w:val="cyan"/>
          <w:u w:val="single"/>
        </w:rPr>
        <w:t>swallow wage losses and endure</w:t>
      </w:r>
      <w:r>
        <w:rPr>
          <w:rFonts w:ascii="Times New Roman" w:eastAsia="Times New Roman" w:hAnsi="Times New Roman" w:cs="Times New Roman"/>
          <w:sz w:val="16"/>
          <w:szCs w:val="16"/>
        </w:rPr>
        <w:t xml:space="preserve"> work arrangements marked by widespread </w:t>
      </w:r>
      <w:r>
        <w:rPr>
          <w:rFonts w:ascii="Times New Roman" w:eastAsia="Times New Roman" w:hAnsi="Times New Roman" w:cs="Times New Roman"/>
          <w:highlight w:val="cyan"/>
          <w:u w:val="single"/>
        </w:rPr>
        <w:t xml:space="preserve">human rights </w:t>
      </w:r>
      <w:proofErr w:type="spellStart"/>
      <w:r>
        <w:rPr>
          <w:rFonts w:ascii="Times New Roman" w:eastAsia="Times New Roman" w:hAnsi="Times New Roman" w:cs="Times New Roman"/>
          <w:highlight w:val="cyan"/>
          <w:u w:val="single"/>
        </w:rPr>
        <w:t>abuses</w:t>
      </w:r>
      <w:r>
        <w:rPr>
          <w:rFonts w:ascii="Times New Roman" w:eastAsia="Times New Roman" w:hAnsi="Times New Roman" w:cs="Times New Roman"/>
          <w:u w:val="single"/>
        </w:rPr>
        <w:t>.</w:t>
      </w:r>
      <w:r>
        <w:rPr>
          <w:rFonts w:ascii="Times New Roman" w:eastAsia="Times New Roman" w:hAnsi="Times New Roman" w:cs="Times New Roman"/>
          <w:sz w:val="16"/>
          <w:szCs w:val="16"/>
        </w:rPr>
        <w:t>In</w:t>
      </w:r>
      <w:proofErr w:type="spellEnd"/>
      <w:r>
        <w:rPr>
          <w:rFonts w:ascii="Times New Roman" w:eastAsia="Times New Roman" w:hAnsi="Times New Roman" w:cs="Times New Roman"/>
          <w:sz w:val="16"/>
          <w:szCs w:val="16"/>
        </w:rPr>
        <w:t xml:space="preserve"> a survey interviewing 1,140 garment workers in Myanmar, Honduras, Ethiopia and India, researchers from Britain’s University of Sheffield and the U.S.-based Worker Rights Consortium found that a majority had been </w:t>
      </w:r>
      <w:r>
        <w:rPr>
          <w:rFonts w:ascii="Times New Roman" w:eastAsia="Times New Roman" w:hAnsi="Times New Roman" w:cs="Times New Roman"/>
          <w:u w:val="single"/>
        </w:rPr>
        <w:t>forced to borrow money</w:t>
      </w:r>
      <w:r>
        <w:rPr>
          <w:rFonts w:ascii="Times New Roman" w:eastAsia="Times New Roman" w:hAnsi="Times New Roman" w:cs="Times New Roman"/>
          <w:sz w:val="16"/>
          <w:szCs w:val="16"/>
        </w:rPr>
        <w:t xml:space="preserve"> and many incurred greater debt over the course of the pandemic. About a third of </w:t>
      </w:r>
      <w:r>
        <w:rPr>
          <w:rFonts w:ascii="Times New Roman" w:eastAsia="Times New Roman" w:hAnsi="Times New Roman" w:cs="Times New Roman"/>
          <w:u w:val="single"/>
        </w:rPr>
        <w:t xml:space="preserve">workers who changed jobs reported worse </w:t>
      </w:r>
      <w:r>
        <w:rPr>
          <w:rFonts w:ascii="Times New Roman" w:eastAsia="Times New Roman" w:hAnsi="Times New Roman" w:cs="Times New Roman"/>
          <w:sz w:val="16"/>
          <w:szCs w:val="16"/>
        </w:rPr>
        <w:t xml:space="preserve">working </w:t>
      </w:r>
      <w:r>
        <w:rPr>
          <w:rFonts w:ascii="Times New Roman" w:eastAsia="Times New Roman" w:hAnsi="Times New Roman" w:cs="Times New Roman"/>
          <w:u w:val="single"/>
        </w:rPr>
        <w:t>conditions</w:t>
      </w:r>
      <w:r>
        <w:rPr>
          <w:rFonts w:ascii="Times New Roman" w:eastAsia="Times New Roman" w:hAnsi="Times New Roman" w:cs="Times New Roman"/>
          <w:sz w:val="16"/>
          <w:szCs w:val="16"/>
        </w:rPr>
        <w:t xml:space="preserve">, including </w:t>
      </w:r>
      <w:r>
        <w:rPr>
          <w:rFonts w:ascii="Times New Roman" w:eastAsia="Times New Roman" w:hAnsi="Times New Roman" w:cs="Times New Roman"/>
          <w:u w:val="single"/>
        </w:rPr>
        <w:t>lower pay</w:t>
      </w:r>
      <w:r>
        <w:rPr>
          <w:rFonts w:ascii="Times New Roman" w:eastAsia="Times New Roman" w:hAnsi="Times New Roman" w:cs="Times New Roman"/>
          <w:sz w:val="16"/>
          <w:szCs w:val="16"/>
        </w:rPr>
        <w:t xml:space="preserve"> and </w:t>
      </w:r>
      <w:r>
        <w:rPr>
          <w:rFonts w:ascii="Times New Roman" w:eastAsia="Times New Roman" w:hAnsi="Times New Roman" w:cs="Times New Roman"/>
          <w:u w:val="single"/>
        </w:rPr>
        <w:t>more risk.</w:t>
      </w:r>
      <w:r>
        <w:rPr>
          <w:rFonts w:ascii="Times New Roman" w:eastAsia="Times New Roman" w:hAnsi="Times New Roman" w:cs="Times New Roman"/>
          <w:sz w:val="16"/>
          <w:szCs w:val="16"/>
        </w:rPr>
        <w:t xml:space="preserve"> “Workers </w:t>
      </w:r>
      <w:r>
        <w:rPr>
          <w:rFonts w:ascii="Times New Roman" w:eastAsia="Times New Roman" w:hAnsi="Times New Roman" w:cs="Times New Roman"/>
          <w:highlight w:val="cyan"/>
          <w:u w:val="single"/>
        </w:rPr>
        <w:t xml:space="preserve">were already not being paid </w:t>
      </w:r>
      <w:r>
        <w:rPr>
          <w:rFonts w:ascii="Times New Roman" w:eastAsia="Times New Roman" w:hAnsi="Times New Roman" w:cs="Times New Roman"/>
          <w:u w:val="single"/>
        </w:rPr>
        <w:t xml:space="preserve">fair </w:t>
      </w:r>
      <w:r>
        <w:rPr>
          <w:rFonts w:ascii="Times New Roman" w:eastAsia="Times New Roman" w:hAnsi="Times New Roman" w:cs="Times New Roman"/>
          <w:sz w:val="16"/>
          <w:szCs w:val="16"/>
        </w:rPr>
        <w:t xml:space="preserve">wages and had little savings at the beginning of the pandemic,” said </w:t>
      </w:r>
      <w:proofErr w:type="spellStart"/>
      <w:r>
        <w:rPr>
          <w:rFonts w:ascii="Times New Roman" w:eastAsia="Times New Roman" w:hAnsi="Times New Roman" w:cs="Times New Roman"/>
          <w:sz w:val="16"/>
          <w:szCs w:val="16"/>
        </w:rPr>
        <w:t>Zameer</w:t>
      </w:r>
      <w:proofErr w:type="spellEnd"/>
      <w:r>
        <w:rPr>
          <w:rFonts w:ascii="Times New Roman" w:eastAsia="Times New Roman" w:hAnsi="Times New Roman" w:cs="Times New Roman"/>
          <w:sz w:val="16"/>
          <w:szCs w:val="16"/>
        </w:rPr>
        <w:t xml:space="preserve"> Awan, field </w:t>
      </w:r>
      <w:r>
        <w:rPr>
          <w:rFonts w:ascii="Times New Roman" w:eastAsia="Times New Roman" w:hAnsi="Times New Roman" w:cs="Times New Roman"/>
          <w:b/>
          <w:highlight w:val="cyan"/>
          <w:u w:val="single"/>
        </w:rPr>
        <w:t>worker</w:t>
      </w:r>
      <w:r>
        <w:rPr>
          <w:rFonts w:ascii="Times New Roman" w:eastAsia="Times New Roman" w:hAnsi="Times New Roman" w:cs="Times New Roman"/>
          <w:sz w:val="16"/>
          <w:szCs w:val="16"/>
        </w:rPr>
        <w:t xml:space="preserve"> with the Pakistan Institute of </w:t>
      </w:r>
      <w:proofErr w:type="spellStart"/>
      <w:r>
        <w:rPr>
          <w:rFonts w:ascii="Times New Roman" w:eastAsia="Times New Roman" w:hAnsi="Times New Roman" w:cs="Times New Roman"/>
          <w:sz w:val="16"/>
          <w:szCs w:val="16"/>
        </w:rPr>
        <w:t>Labour</w:t>
      </w:r>
      <w:proofErr w:type="spellEnd"/>
      <w:r>
        <w:rPr>
          <w:rFonts w:ascii="Times New Roman" w:eastAsia="Times New Roman" w:hAnsi="Times New Roman" w:cs="Times New Roman"/>
          <w:sz w:val="16"/>
          <w:szCs w:val="16"/>
        </w:rPr>
        <w:t xml:space="preserve"> Education and Research, to Reuters. “Now most are </w:t>
      </w:r>
      <w:r>
        <w:rPr>
          <w:rFonts w:ascii="Times New Roman" w:eastAsia="Times New Roman" w:hAnsi="Times New Roman" w:cs="Times New Roman"/>
          <w:highlight w:val="cyan"/>
          <w:u w:val="single"/>
        </w:rPr>
        <w:t>deep in debt</w:t>
      </w:r>
      <w:r>
        <w:rPr>
          <w:rFonts w:ascii="Times New Roman" w:eastAsia="Times New Roman" w:hAnsi="Times New Roman" w:cs="Times New Roman"/>
          <w:sz w:val="16"/>
          <w:szCs w:val="16"/>
        </w:rPr>
        <w:t xml:space="preserve"> and those who have found jobs again </w:t>
      </w:r>
      <w:r>
        <w:rPr>
          <w:rFonts w:ascii="Times New Roman" w:eastAsia="Times New Roman" w:hAnsi="Times New Roman" w:cs="Times New Roman"/>
          <w:highlight w:val="cyan"/>
          <w:u w:val="single"/>
        </w:rPr>
        <w:t>find themselves in</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more </w:t>
      </w:r>
      <w:r>
        <w:rPr>
          <w:rFonts w:ascii="Times New Roman" w:eastAsia="Times New Roman" w:hAnsi="Times New Roman" w:cs="Times New Roman"/>
          <w:highlight w:val="cyan"/>
          <w:u w:val="single"/>
        </w:rPr>
        <w:t>abusive conditions</w:t>
      </w:r>
      <w:r>
        <w:rPr>
          <w:rFonts w:ascii="Times New Roman" w:eastAsia="Times New Roman" w:hAnsi="Times New Roman" w:cs="Times New Roman"/>
          <w:sz w:val="16"/>
          <w:szCs w:val="16"/>
        </w:rPr>
        <w:t xml:space="preserve"> but </w:t>
      </w:r>
      <w:r>
        <w:rPr>
          <w:rFonts w:ascii="Times New Roman" w:eastAsia="Times New Roman" w:hAnsi="Times New Roman" w:cs="Times New Roman"/>
          <w:b/>
          <w:highlight w:val="cyan"/>
          <w:u w:val="single"/>
        </w:rPr>
        <w:t>without a voice</w:t>
      </w:r>
      <w:r>
        <w:rPr>
          <w:rFonts w:ascii="Times New Roman" w:eastAsia="Times New Roman" w:hAnsi="Times New Roman" w:cs="Times New Roman"/>
          <w:sz w:val="16"/>
          <w:szCs w:val="16"/>
        </w:rPr>
        <w:t xml:space="preserve"> anymore.”</w:t>
      </w:r>
    </w:p>
    <w:p w14:paraId="4FB0F6AD" w14:textId="77777777" w:rsidR="008E3627" w:rsidRDefault="008E3627" w:rsidP="008E3627">
      <w:pPr>
        <w:pStyle w:val="Heading4"/>
        <w:rPr>
          <w:rFonts w:ascii="Times New Roman" w:eastAsia="Times New Roman" w:hAnsi="Times New Roman" w:cs="Times New Roman"/>
        </w:rPr>
      </w:pPr>
      <w:r>
        <w:rPr>
          <w:rFonts w:ascii="Times New Roman" w:eastAsia="Times New Roman" w:hAnsi="Times New Roman" w:cs="Times New Roman"/>
        </w:rPr>
        <w:t xml:space="preserve">A right to strike is crucial to negotiating conditions for workforce retention—but unchecked, companies </w:t>
      </w:r>
      <w:r>
        <w:rPr>
          <w:rFonts w:ascii="Times New Roman" w:eastAsia="Times New Roman" w:hAnsi="Times New Roman" w:cs="Times New Roman"/>
          <w:u w:val="single"/>
        </w:rPr>
        <w:t>lash out</w:t>
      </w:r>
      <w:r>
        <w:rPr>
          <w:rFonts w:ascii="Times New Roman" w:eastAsia="Times New Roman" w:hAnsi="Times New Roman" w:cs="Times New Roman"/>
        </w:rPr>
        <w:t xml:space="preserve"> with dismissals. </w:t>
      </w:r>
      <w:proofErr w:type="spellStart"/>
      <w:r>
        <w:rPr>
          <w:rFonts w:ascii="Times New Roman" w:eastAsia="Times New Roman" w:hAnsi="Times New Roman" w:cs="Times New Roman"/>
        </w:rPr>
        <w:t>Bogage</w:t>
      </w:r>
      <w:proofErr w:type="spellEnd"/>
      <w:r>
        <w:rPr>
          <w:rFonts w:ascii="Times New Roman" w:eastAsia="Times New Roman" w:hAnsi="Times New Roman" w:cs="Times New Roman"/>
        </w:rPr>
        <w:t xml:space="preserve"> 10/17</w:t>
      </w:r>
    </w:p>
    <w:p w14:paraId="52F439AA" w14:textId="77777777" w:rsidR="008E3627" w:rsidRDefault="008E3627" w:rsidP="008E3627">
      <w:pPr>
        <w:rPr>
          <w:rFonts w:ascii="Times New Roman" w:eastAsia="Times New Roman" w:hAnsi="Times New Roman" w:cs="Times New Roman"/>
        </w:rPr>
      </w:pPr>
      <w:r>
        <w:rPr>
          <w:rFonts w:ascii="Times New Roman" w:eastAsia="Times New Roman" w:hAnsi="Times New Roman" w:cs="Times New Roman"/>
        </w:rPr>
        <w:t xml:space="preserve">Jacob </w:t>
      </w:r>
      <w:proofErr w:type="spellStart"/>
      <w:r>
        <w:rPr>
          <w:rFonts w:ascii="Times New Roman" w:eastAsia="Times New Roman" w:hAnsi="Times New Roman" w:cs="Times New Roman"/>
        </w:rPr>
        <w:t>Bogage</w:t>
      </w:r>
      <w:proofErr w:type="spellEnd"/>
      <w:r>
        <w:rPr>
          <w:rFonts w:ascii="Times New Roman" w:eastAsia="Times New Roman" w:hAnsi="Times New Roman" w:cs="Times New Roman"/>
        </w:rPr>
        <w:t xml:space="preserv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w:t>
      </w:r>
      <w:proofErr w:type="gramStart"/>
      <w:r>
        <w:rPr>
          <w:rFonts w:ascii="Times New Roman" w:eastAsia="Times New Roman" w:hAnsi="Times New Roman" w:cs="Times New Roman"/>
        </w:rPr>
        <w:t>Magazine</w:t>
      </w:r>
      <w:proofErr w:type="gramEnd"/>
      <w:r>
        <w:rPr>
          <w:rFonts w:ascii="Times New Roman" w:eastAsia="Times New Roman" w:hAnsi="Times New Roman" w:cs="Times New Roman"/>
        </w:rPr>
        <w:t xml:space="preserve"> and the Montgomery County Gazette. He is a Maryland native and a graduate of the University of Missouri, 10-17-2021, "Strikes are sweeping the labor market as workers wield new </w:t>
      </w:r>
      <w:proofErr w:type="gramStart"/>
      <w:r>
        <w:rPr>
          <w:rFonts w:ascii="Times New Roman" w:eastAsia="Times New Roman" w:hAnsi="Times New Roman" w:cs="Times New Roman"/>
        </w:rPr>
        <w:t>leverage ,</w:t>
      </w:r>
      <w:proofErr w:type="gramEnd"/>
      <w:r>
        <w:rPr>
          <w:rFonts w:ascii="Times New Roman" w:eastAsia="Times New Roman" w:hAnsi="Times New Roman" w:cs="Times New Roman"/>
        </w:rPr>
        <w:t>" Washington Post, https://www.washingtonpost.com/business/2021/10/17/strikes-great-resignation/, 10-22-2021//</w:t>
      </w:r>
      <w:proofErr w:type="spellStart"/>
      <w:r>
        <w:rPr>
          <w:rFonts w:ascii="Times New Roman" w:eastAsia="Times New Roman" w:hAnsi="Times New Roman" w:cs="Times New Roman"/>
        </w:rPr>
        <w:t>Aanya</w:t>
      </w:r>
      <w:proofErr w:type="spellEnd"/>
    </w:p>
    <w:p w14:paraId="7E552165" w14:textId="77777777" w:rsidR="008E3627" w:rsidRDefault="008E3627" w:rsidP="008E3627">
      <w:pPr>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Marcial</w:t>
      </w:r>
      <w:proofErr w:type="spellEnd"/>
      <w:r>
        <w:rPr>
          <w:rFonts w:ascii="Times New Roman" w:eastAsia="Times New Roman" w:hAnsi="Times New Roman" w:cs="Times New Roman"/>
          <w:sz w:val="16"/>
          <w:szCs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Pr>
          <w:rFonts w:ascii="Times New Roman" w:eastAsia="Times New Roman" w:hAnsi="Times New Roman" w:cs="Times New Roman"/>
          <w:highlight w:val="cyan"/>
          <w:u w:val="single"/>
        </w:rPr>
        <w:t>Americans are leaving</w:t>
      </w:r>
      <w:r>
        <w:rPr>
          <w:rFonts w:ascii="Times New Roman" w:eastAsia="Times New Roman" w:hAnsi="Times New Roman" w:cs="Times New Roman"/>
          <w:u w:val="single"/>
        </w:rPr>
        <w:t xml:space="preserve"> their </w:t>
      </w:r>
      <w:r>
        <w:rPr>
          <w:rFonts w:ascii="Times New Roman" w:eastAsia="Times New Roman" w:hAnsi="Times New Roman" w:cs="Times New Roman"/>
          <w:highlight w:val="cyan"/>
          <w:u w:val="single"/>
        </w:rPr>
        <w:t>jobs at staggering</w:t>
      </w:r>
      <w:r>
        <w:rPr>
          <w:rFonts w:ascii="Times New Roman" w:eastAsia="Times New Roman" w:hAnsi="Times New Roman" w:cs="Times New Roman"/>
          <w:u w:val="single"/>
        </w:rPr>
        <w:t xml:space="preserve"> r</w:t>
      </w:r>
      <w:r>
        <w:rPr>
          <w:rFonts w:ascii="Times New Roman" w:eastAsia="Times New Roman" w:hAnsi="Times New Roman" w:cs="Times New Roman"/>
          <w:highlight w:val="cyan"/>
          <w:u w:val="single"/>
        </w:rPr>
        <w:t>ates</w:t>
      </w:r>
      <w:r>
        <w:rPr>
          <w:rFonts w:ascii="Times New Roman" w:eastAsia="Times New Roman" w:hAnsi="Times New Roman" w:cs="Times New Roman"/>
          <w:sz w:val="16"/>
          <w:szCs w:val="16"/>
        </w:rPr>
        <w:t xml:space="preserve"> — a record </w:t>
      </w:r>
      <w:r>
        <w:rPr>
          <w:rFonts w:ascii="Times New Roman" w:eastAsia="Times New Roman" w:hAnsi="Times New Roman" w:cs="Times New Roman"/>
          <w:b/>
          <w:highlight w:val="cyan"/>
          <w:u w:val="single"/>
        </w:rPr>
        <w:t>4</w:t>
      </w:r>
      <w:r>
        <w:rPr>
          <w:rFonts w:ascii="Times New Roman" w:eastAsia="Times New Roman" w:hAnsi="Times New Roman" w:cs="Times New Roman"/>
          <w:highlight w:val="cyan"/>
          <w:u w:val="single"/>
        </w:rPr>
        <w:t>.3 million quit in August</w:t>
      </w:r>
      <w:r>
        <w:rPr>
          <w:rFonts w:ascii="Times New Roman" w:eastAsia="Times New Roman" w:hAnsi="Times New Roman" w:cs="Times New Roman"/>
          <w:sz w:val="16"/>
          <w:szCs w:val="16"/>
        </w:rPr>
        <w:t xml:space="preserve"> alone — </w:t>
      </w:r>
      <w:r>
        <w:rPr>
          <w:rFonts w:ascii="Times New Roman" w:eastAsia="Times New Roman" w:hAnsi="Times New Roman" w:cs="Times New Roman"/>
          <w:highlight w:val="cyan"/>
          <w:u w:val="single"/>
        </w:rPr>
        <w:t>hundreds of thousands</w:t>
      </w:r>
      <w:r>
        <w:rPr>
          <w:rFonts w:ascii="Times New Roman" w:eastAsia="Times New Roman" w:hAnsi="Times New Roman" w:cs="Times New Roman"/>
          <w:sz w:val="16"/>
          <w:szCs w:val="16"/>
        </w:rPr>
        <w:t xml:space="preserve"> of workers with similar </w:t>
      </w:r>
      <w:r w:rsidRPr="008E3627">
        <w:rPr>
          <w:rStyle w:val="Emphasis"/>
          <w:highlight w:val="cyan"/>
        </w:rPr>
        <w:t>grievances about wages, benefits and quality of life</w:t>
      </w:r>
      <w:r>
        <w:rPr>
          <w:rFonts w:ascii="Times New Roman" w:eastAsia="Times New Roman" w:hAnsi="Times New Roman" w:cs="Times New Roman"/>
          <w:sz w:val="16"/>
          <w:szCs w:val="16"/>
        </w:rPr>
        <w:t xml:space="preserve"> are, like Reyes, choosing to dig in </w:t>
      </w:r>
      <w:r>
        <w:rPr>
          <w:rFonts w:ascii="Times New Roman" w:eastAsia="Times New Roman" w:hAnsi="Times New Roman" w:cs="Times New Roman"/>
          <w:u w:val="single"/>
        </w:rPr>
        <w:t>and fight.</w:t>
      </w:r>
      <w:r>
        <w:rPr>
          <w:rFonts w:ascii="Times New Roman" w:eastAsia="Times New Roman" w:hAnsi="Times New Roman" w:cs="Times New Roman"/>
          <w:sz w:val="16"/>
          <w:szCs w:val="16"/>
        </w:rPr>
        <w:t xml:space="preserve"> Last week, </w:t>
      </w:r>
      <w:r>
        <w:rPr>
          <w:rFonts w:ascii="Times New Roman" w:eastAsia="Times New Roman" w:hAnsi="Times New Roman" w:cs="Times New Roman"/>
          <w:u w:val="single"/>
        </w:rPr>
        <w:t>10,000 John Deere workers</w:t>
      </w:r>
      <w:r>
        <w:rPr>
          <w:rFonts w:ascii="Times New Roman" w:eastAsia="Times New Roman" w:hAnsi="Times New Roman" w:cs="Times New Roman"/>
          <w:sz w:val="16"/>
          <w:szCs w:val="16"/>
        </w:rPr>
        <w:t xml:space="preserve"> went on strike, while unions representing </w:t>
      </w:r>
      <w:r>
        <w:rPr>
          <w:rFonts w:ascii="Times New Roman" w:eastAsia="Times New Roman" w:hAnsi="Times New Roman" w:cs="Times New Roman"/>
          <w:u w:val="single"/>
        </w:rPr>
        <w:t xml:space="preserve">31,000 Kaiser employees </w:t>
      </w:r>
      <w:r>
        <w:rPr>
          <w:rFonts w:ascii="Times New Roman" w:eastAsia="Times New Roman" w:hAnsi="Times New Roman" w:cs="Times New Roman"/>
          <w:sz w:val="16"/>
          <w:szCs w:val="16"/>
        </w:rPr>
        <w:t xml:space="preserve">authorized walkouts. Some </w:t>
      </w:r>
      <w:r>
        <w:rPr>
          <w:rFonts w:ascii="Times New Roman" w:eastAsia="Times New Roman" w:hAnsi="Times New Roman" w:cs="Times New Roman"/>
          <w:u w:val="single"/>
        </w:rPr>
        <w:t>60,000 Hollywood production workers</w:t>
      </w:r>
      <w:r>
        <w:rPr>
          <w:rFonts w:ascii="Times New Roman" w:eastAsia="Times New Roman" w:hAnsi="Times New Roman" w:cs="Times New Roman"/>
          <w:sz w:val="16"/>
          <w:szCs w:val="16"/>
        </w:rPr>
        <w:t xml:space="preserve"> reached a deal Saturday night, averting a strike hours before a negotiation deadline. All told, </w:t>
      </w:r>
      <w:r>
        <w:rPr>
          <w:rFonts w:ascii="Times New Roman" w:eastAsia="Times New Roman" w:hAnsi="Times New Roman" w:cs="Times New Roman"/>
          <w:u w:val="single"/>
        </w:rPr>
        <w:t xml:space="preserve">there have been </w:t>
      </w:r>
      <w:r>
        <w:rPr>
          <w:rFonts w:ascii="Times New Roman" w:eastAsia="Times New Roman" w:hAnsi="Times New Roman" w:cs="Times New Roman"/>
          <w:highlight w:val="cyan"/>
          <w:u w:val="single"/>
        </w:rPr>
        <w:t>strikes against 178 employers</w:t>
      </w:r>
      <w:r>
        <w:rPr>
          <w:rFonts w:ascii="Times New Roman" w:eastAsia="Times New Roman" w:hAnsi="Times New Roman" w:cs="Times New Roman"/>
          <w:sz w:val="16"/>
          <w:szCs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Pr>
          <w:rFonts w:ascii="Times New Roman" w:eastAsia="Times New Roman" w:hAnsi="Times New Roman" w:cs="Times New Roman"/>
          <w:highlight w:val="cyan"/>
          <w:u w:val="single"/>
        </w:rPr>
        <w:t>the Great Resignation,</w:t>
      </w:r>
      <w:r>
        <w:rPr>
          <w:rFonts w:ascii="Times New Roman" w:eastAsia="Times New Roman" w:hAnsi="Times New Roman" w:cs="Times New Roman"/>
          <w:sz w:val="16"/>
          <w:szCs w:val="16"/>
        </w:rPr>
        <w:t xml:space="preserve"> which </w:t>
      </w:r>
      <w:r>
        <w:rPr>
          <w:rFonts w:ascii="Times New Roman" w:eastAsia="Times New Roman" w:hAnsi="Times New Roman" w:cs="Times New Roman"/>
          <w:u w:val="single"/>
        </w:rPr>
        <w:t xml:space="preserve">has </w:t>
      </w:r>
      <w:r>
        <w:rPr>
          <w:rFonts w:ascii="Times New Roman" w:eastAsia="Times New Roman" w:hAnsi="Times New Roman" w:cs="Times New Roman"/>
          <w:highlight w:val="cyan"/>
          <w:u w:val="single"/>
        </w:rPr>
        <w:t>thinned the</w:t>
      </w:r>
      <w:r>
        <w:rPr>
          <w:rFonts w:ascii="Times New Roman" w:eastAsia="Times New Roman" w:hAnsi="Times New Roman" w:cs="Times New Roman"/>
          <w:u w:val="single"/>
        </w:rPr>
        <w:t xml:space="preserve"> nation’s </w:t>
      </w:r>
      <w:r>
        <w:rPr>
          <w:rFonts w:ascii="Times New Roman" w:eastAsia="Times New Roman" w:hAnsi="Times New Roman" w:cs="Times New Roman"/>
          <w:highlight w:val="cyan"/>
          <w:u w:val="single"/>
        </w:rPr>
        <w:t>labor pool and slowed</w:t>
      </w:r>
      <w:r>
        <w:rPr>
          <w:rFonts w:ascii="Times New Roman" w:eastAsia="Times New Roman" w:hAnsi="Times New Roman" w:cs="Times New Roman"/>
          <w:u w:val="single"/>
        </w:rPr>
        <w:t xml:space="preserve"> the economic </w:t>
      </w:r>
      <w:r>
        <w:rPr>
          <w:rFonts w:ascii="Times New Roman" w:eastAsia="Times New Roman" w:hAnsi="Times New Roman" w:cs="Times New Roman"/>
          <w:highlight w:val="cyan"/>
          <w:u w:val="single"/>
        </w:rPr>
        <w:t>recovery</w:t>
      </w:r>
      <w:r>
        <w:rPr>
          <w:rFonts w:ascii="Times New Roman" w:eastAsia="Times New Roman" w:hAnsi="Times New Roman" w:cs="Times New Roman"/>
          <w:sz w:val="16"/>
          <w:szCs w:val="16"/>
          <w:highlight w:val="cyan"/>
        </w:rPr>
        <w:t>.</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Workers are</w:t>
      </w:r>
      <w:r>
        <w:rPr>
          <w:rFonts w:ascii="Times New Roman" w:eastAsia="Times New Roman" w:hAnsi="Times New Roman" w:cs="Times New Roman"/>
          <w:sz w:val="16"/>
          <w:szCs w:val="16"/>
        </w:rPr>
        <w:t xml:space="preserve"> now </w:t>
      </w:r>
      <w:r>
        <w:rPr>
          <w:rFonts w:ascii="Times New Roman" w:eastAsia="Times New Roman" w:hAnsi="Times New Roman" w:cs="Times New Roman"/>
          <w:highlight w:val="cyan"/>
          <w:u w:val="single"/>
        </w:rPr>
        <w:t>harder to replace</w:t>
      </w:r>
      <w:r>
        <w:rPr>
          <w:rFonts w:ascii="Times New Roman" w:eastAsia="Times New Roman" w:hAnsi="Times New Roman" w:cs="Times New Roman"/>
          <w:sz w:val="16"/>
          <w:szCs w:val="16"/>
        </w:rPr>
        <w:t xml:space="preserve">, especially while many companies are scrambling to meet heightened demand for their products and manage hobbled supply chains. That has given unions new </w:t>
      </w:r>
      <w:proofErr w:type="gramStart"/>
      <w:r>
        <w:rPr>
          <w:rFonts w:ascii="Times New Roman" w:eastAsia="Times New Roman" w:hAnsi="Times New Roman" w:cs="Times New Roman"/>
          <w:sz w:val="16"/>
          <w:szCs w:val="16"/>
        </w:rPr>
        <w:t>leverage, and</w:t>
      </w:r>
      <w:proofErr w:type="gramEnd"/>
      <w:r>
        <w:rPr>
          <w:rFonts w:ascii="Times New Roman" w:eastAsia="Times New Roman" w:hAnsi="Times New Roman" w:cs="Times New Roman"/>
          <w:sz w:val="16"/>
          <w:szCs w:val="16"/>
        </w:rPr>
        <w:t xml:space="preserve"> made striking less risky. In interviews, workers and labor leaders said union members are angry with employers for failing to raise pay to match new profits and are disappointed by the lack of high-quality jobs. They also are frustrated that </w:t>
      </w:r>
      <w:r>
        <w:rPr>
          <w:rFonts w:ascii="Times New Roman" w:eastAsia="Times New Roman" w:hAnsi="Times New Roman" w:cs="Times New Roman"/>
          <w:highlight w:val="cyan"/>
          <w:u w:val="single"/>
        </w:rPr>
        <w:t>wage growth is not keeping</w:t>
      </w:r>
      <w:r>
        <w:rPr>
          <w:rFonts w:ascii="Times New Roman" w:eastAsia="Times New Roman" w:hAnsi="Times New Roman" w:cs="Times New Roman"/>
          <w:u w:val="single"/>
        </w:rPr>
        <w:t xml:space="preserve"> pace </w:t>
      </w:r>
      <w:r>
        <w:rPr>
          <w:rFonts w:ascii="Times New Roman" w:eastAsia="Times New Roman" w:hAnsi="Times New Roman" w:cs="Times New Roman"/>
          <w:highlight w:val="cyan"/>
          <w:u w:val="single"/>
        </w:rPr>
        <w:t>with inflation</w:t>
      </w:r>
      <w:r>
        <w:rPr>
          <w:rFonts w:ascii="Times New Roman" w:eastAsia="Times New Roman" w:hAnsi="Times New Roman" w:cs="Times New Roman"/>
          <w:sz w:val="16"/>
          <w:szCs w:val="16"/>
        </w:rPr>
        <w:t xml:space="preserve">. Although the average U.S. worker’s hourly pay was up 4 percent in September compared with a year ago, according to the St. Louis Federal Reserve, inflation grew 5.4 percent over the same period. “The </w:t>
      </w:r>
      <w:r>
        <w:rPr>
          <w:rFonts w:ascii="Times New Roman" w:eastAsia="Times New Roman" w:hAnsi="Times New Roman" w:cs="Times New Roman"/>
          <w:highlight w:val="cyan"/>
          <w:u w:val="single"/>
        </w:rPr>
        <w:t>strikes are sending a signa</w:t>
      </w:r>
      <w:r>
        <w:rPr>
          <w:rFonts w:ascii="Times New Roman" w:eastAsia="Times New Roman" w:hAnsi="Times New Roman" w:cs="Times New Roman"/>
          <w:u w:val="single"/>
        </w:rPr>
        <w:t>l</w:t>
      </w:r>
      <w:r>
        <w:rPr>
          <w:rFonts w:ascii="Times New Roman" w:eastAsia="Times New Roman" w:hAnsi="Times New Roman" w:cs="Times New Roman"/>
          <w:sz w:val="16"/>
          <w:szCs w:val="16"/>
        </w:rPr>
        <w:t xml:space="preserve">, no doubt about it, that </w:t>
      </w:r>
      <w:r>
        <w:rPr>
          <w:rFonts w:ascii="Times New Roman" w:eastAsia="Times New Roman" w:hAnsi="Times New Roman" w:cs="Times New Roman"/>
          <w:highlight w:val="cyan"/>
          <w:u w:val="single"/>
        </w:rPr>
        <w:t>employers ignore worker</w:t>
      </w:r>
      <w:r>
        <w:rPr>
          <w:rFonts w:ascii="Times New Roman" w:eastAsia="Times New Roman" w:hAnsi="Times New Roman" w:cs="Times New Roman"/>
          <w:u w:val="single"/>
        </w:rPr>
        <w:t>s</w:t>
      </w:r>
      <w:r>
        <w:rPr>
          <w:rFonts w:ascii="Times New Roman" w:eastAsia="Times New Roman" w:hAnsi="Times New Roman" w:cs="Times New Roman"/>
          <w:sz w:val="16"/>
          <w:szCs w:val="16"/>
        </w:rPr>
        <w:t xml:space="preserve"> at their peril,” AFL-CIO President Liz Shuler said in an interview with The Washington Post. “I think this wave of strikes is actually going to inspire more workers to stand up and speak out and put that line in the sand and say, ‘We deserve better.</w:t>
      </w:r>
      <w:proofErr w:type="gramStart"/>
      <w:r>
        <w:rPr>
          <w:rFonts w:ascii="Times New Roman" w:eastAsia="Times New Roman" w:hAnsi="Times New Roman" w:cs="Times New Roman"/>
          <w:sz w:val="16"/>
          <w:szCs w:val="16"/>
        </w:rPr>
        <w:t>’ ”</w:t>
      </w:r>
      <w:proofErr w:type="gramEnd"/>
      <w:r>
        <w:rPr>
          <w:rFonts w:ascii="Times New Roman" w:eastAsia="Times New Roman" w:hAnsi="Times New Roman" w:cs="Times New Roman"/>
          <w:sz w:val="16"/>
          <w:szCs w:val="16"/>
        </w:rPr>
        <w:t xml:space="preserve"> Not all work stoppages have been successful. More than 1,000 Alabama miners have been on strike at Warrior Met Coal since April. That same month, </w:t>
      </w:r>
      <w:r>
        <w:rPr>
          <w:rFonts w:ascii="Times New Roman" w:eastAsia="Times New Roman" w:hAnsi="Times New Roman" w:cs="Times New Roman"/>
          <w:highlight w:val="cyan"/>
          <w:u w:val="single"/>
        </w:rPr>
        <w:t>14 oil workers staged a walkout</w:t>
      </w:r>
      <w:r>
        <w:rPr>
          <w:rFonts w:ascii="Times New Roman" w:eastAsia="Times New Roman" w:hAnsi="Times New Roman" w:cs="Times New Roman"/>
          <w:sz w:val="16"/>
          <w:szCs w:val="16"/>
        </w:rPr>
        <w:t xml:space="preserve"> against United Metro Energy in New York; </w:t>
      </w:r>
      <w:r>
        <w:rPr>
          <w:rFonts w:ascii="Times New Roman" w:eastAsia="Times New Roman" w:hAnsi="Times New Roman" w:cs="Times New Roman"/>
          <w:highlight w:val="cyan"/>
          <w:u w:val="single"/>
        </w:rPr>
        <w:t>eight have since been fired</w:t>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lastRenderedPageBreak/>
        <w:t xml:space="preserve">according to the local Teamsters branch. And roughly 1,400 </w:t>
      </w:r>
      <w:r>
        <w:rPr>
          <w:rFonts w:ascii="Times New Roman" w:eastAsia="Times New Roman" w:hAnsi="Times New Roman" w:cs="Times New Roman"/>
          <w:u w:val="single"/>
        </w:rPr>
        <w:t>workers at Kellogg</w:t>
      </w:r>
      <w:r>
        <w:rPr>
          <w:rFonts w:ascii="Times New Roman" w:eastAsia="Times New Roman" w:hAnsi="Times New Roman" w:cs="Times New Roman"/>
          <w:sz w:val="16"/>
          <w:szCs w:val="16"/>
        </w:rPr>
        <w:t xml:space="preserve"> Co. cereal factories in four states </w:t>
      </w:r>
      <w:r>
        <w:rPr>
          <w:rFonts w:ascii="Times New Roman" w:eastAsia="Times New Roman" w:hAnsi="Times New Roman" w:cs="Times New Roman"/>
          <w:u w:val="single"/>
        </w:rPr>
        <w:t>are entering their third week</w:t>
      </w:r>
      <w:r>
        <w:rPr>
          <w:rFonts w:ascii="Times New Roman" w:eastAsia="Times New Roman" w:hAnsi="Times New Roman" w:cs="Times New Roman"/>
          <w:sz w:val="16"/>
          <w:szCs w:val="16"/>
        </w:rPr>
        <w:t xml:space="preserve"> on the picket line. Still, the labor </w:t>
      </w:r>
      <w:r>
        <w:rPr>
          <w:rFonts w:ascii="Times New Roman" w:eastAsia="Times New Roman" w:hAnsi="Times New Roman" w:cs="Times New Roman"/>
          <w:u w:val="single"/>
        </w:rPr>
        <w:t xml:space="preserve">movement has </w:t>
      </w:r>
      <w:r>
        <w:rPr>
          <w:rFonts w:ascii="Times New Roman" w:eastAsia="Times New Roman" w:hAnsi="Times New Roman" w:cs="Times New Roman"/>
          <w:sz w:val="16"/>
          <w:szCs w:val="16"/>
        </w:rPr>
        <w:t xml:space="preserve">drawn </w:t>
      </w:r>
      <w:r>
        <w:rPr>
          <w:rFonts w:ascii="Times New Roman" w:eastAsia="Times New Roman" w:hAnsi="Times New Roman" w:cs="Times New Roman"/>
          <w:u w:val="single"/>
        </w:rPr>
        <w:t>support from the White House</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President Biden made a</w:t>
      </w:r>
      <w:r>
        <w:rPr>
          <w:rFonts w:ascii="Times New Roman" w:eastAsia="Times New Roman" w:hAnsi="Times New Roman" w:cs="Times New Roman"/>
          <w:sz w:val="16"/>
          <w:szCs w:val="16"/>
        </w:rPr>
        <w:t xml:space="preserve"> public </w:t>
      </w:r>
      <w:r>
        <w:rPr>
          <w:rFonts w:ascii="Times New Roman" w:eastAsia="Times New Roman" w:hAnsi="Times New Roman" w:cs="Times New Roman"/>
          <w:u w:val="single"/>
        </w:rPr>
        <w:t>statement supporting the Amazon union drive</w:t>
      </w:r>
      <w:r>
        <w:rPr>
          <w:rFonts w:ascii="Times New Roman" w:eastAsia="Times New Roman" w:hAnsi="Times New Roman" w:cs="Times New Roman"/>
          <w:sz w:val="16"/>
          <w:szCs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Pr>
          <w:rFonts w:ascii="Times New Roman" w:eastAsia="Times New Roman" w:hAnsi="Times New Roman" w:cs="Times New Roman"/>
          <w:u w:val="single"/>
        </w:rPr>
        <w:t>strike drives in 2021</w:t>
      </w:r>
      <w:r>
        <w:rPr>
          <w:rFonts w:ascii="Times New Roman" w:eastAsia="Times New Roman" w:hAnsi="Times New Roman" w:cs="Times New Roman"/>
          <w:sz w:val="16"/>
          <w:szCs w:val="16"/>
        </w:rPr>
        <w:t xml:space="preserve"> run the gamut of American industry: </w:t>
      </w:r>
      <w:r>
        <w:rPr>
          <w:rFonts w:ascii="Times New Roman" w:eastAsia="Times New Roman" w:hAnsi="Times New Roman" w:cs="Times New Roman"/>
          <w:u w:val="single"/>
        </w:rPr>
        <w:t>Nurses and health workers</w:t>
      </w:r>
      <w:r>
        <w:rPr>
          <w:rFonts w:ascii="Times New Roman" w:eastAsia="Times New Roman" w:hAnsi="Times New Roman" w:cs="Times New Roman"/>
          <w:sz w:val="16"/>
          <w:szCs w:val="16"/>
        </w:rPr>
        <w:t xml:space="preserve"> in California and Oregon; </w:t>
      </w:r>
      <w:r>
        <w:rPr>
          <w:rFonts w:ascii="Times New Roman" w:eastAsia="Times New Roman" w:hAnsi="Times New Roman" w:cs="Times New Roman"/>
          <w:u w:val="single"/>
        </w:rPr>
        <w:t>oil</w:t>
      </w:r>
      <w:r>
        <w:rPr>
          <w:rFonts w:ascii="Times New Roman" w:eastAsia="Times New Roman" w:hAnsi="Times New Roman" w:cs="Times New Roman"/>
          <w:sz w:val="16"/>
          <w:szCs w:val="16"/>
        </w:rPr>
        <w:t xml:space="preserve"> workers in New York</w:t>
      </w:r>
      <w:r>
        <w:rPr>
          <w:rFonts w:ascii="Times New Roman" w:eastAsia="Times New Roman" w:hAnsi="Times New Roman" w:cs="Times New Roman"/>
          <w:u w:val="single"/>
        </w:rPr>
        <w:t>; cereal factory</w:t>
      </w:r>
      <w:r>
        <w:rPr>
          <w:rFonts w:ascii="Times New Roman" w:eastAsia="Times New Roman" w:hAnsi="Times New Roman" w:cs="Times New Roman"/>
          <w:sz w:val="16"/>
          <w:szCs w:val="16"/>
        </w:rPr>
        <w:t xml:space="preserve"> workers in Michigan, Nebraska, </w:t>
      </w:r>
      <w:proofErr w:type="gramStart"/>
      <w:r>
        <w:rPr>
          <w:rFonts w:ascii="Times New Roman" w:eastAsia="Times New Roman" w:hAnsi="Times New Roman" w:cs="Times New Roman"/>
          <w:sz w:val="16"/>
          <w:szCs w:val="16"/>
        </w:rPr>
        <w:t>Pennsylvania</w:t>
      </w:r>
      <w:proofErr w:type="gramEnd"/>
      <w:r>
        <w:rPr>
          <w:rFonts w:ascii="Times New Roman" w:eastAsia="Times New Roman" w:hAnsi="Times New Roman" w:cs="Times New Roman"/>
          <w:sz w:val="16"/>
          <w:szCs w:val="16"/>
        </w:rPr>
        <w:t xml:space="preserve"> and Tennessee</w:t>
      </w:r>
      <w:r>
        <w:rPr>
          <w:rFonts w:ascii="Times New Roman" w:eastAsia="Times New Roman" w:hAnsi="Times New Roman" w:cs="Times New Roman"/>
          <w:u w:val="single"/>
        </w:rPr>
        <w:t>; television and film production</w:t>
      </w:r>
      <w:r>
        <w:rPr>
          <w:rFonts w:ascii="Times New Roman" w:eastAsia="Times New Roman" w:hAnsi="Times New Roman" w:cs="Times New Roman"/>
          <w:sz w:val="16"/>
          <w:szCs w:val="16"/>
        </w:rPr>
        <w:t xml:space="preserve"> crews in Hollywood; and more. The surge in strike activity has yielded mixed results, economists say. Though work stoppages this summer at Nabisco and Frito-Lay helped secure higher raises and new vacation allowances for workers, </w:t>
      </w:r>
      <w:r>
        <w:rPr>
          <w:rFonts w:ascii="Times New Roman" w:eastAsia="Times New Roman" w:hAnsi="Times New Roman" w:cs="Times New Roman"/>
          <w:highlight w:val="cyan"/>
          <w:u w:val="single"/>
        </w:rPr>
        <w:t>employers have not made meaningful increases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in their workforces or compensation structures.</w:t>
      </w:r>
      <w:r>
        <w:rPr>
          <w:rFonts w:ascii="Times New Roman" w:eastAsia="Times New Roman" w:hAnsi="Times New Roman" w:cs="Times New Roman"/>
          <w:sz w:val="16"/>
          <w:szCs w:val="16"/>
        </w:rPr>
        <w:t xml:space="preserve"> Both sides acknowledge the benefit of retaining workers. </w:t>
      </w:r>
      <w:r>
        <w:rPr>
          <w:rFonts w:ascii="Times New Roman" w:eastAsia="Times New Roman" w:hAnsi="Times New Roman" w:cs="Times New Roman"/>
          <w:u w:val="single"/>
        </w:rPr>
        <w:t xml:space="preserve">Management </w:t>
      </w:r>
      <w:r>
        <w:rPr>
          <w:rFonts w:ascii="Times New Roman" w:eastAsia="Times New Roman" w:hAnsi="Times New Roman" w:cs="Times New Roman"/>
          <w:sz w:val="16"/>
          <w:szCs w:val="16"/>
        </w:rPr>
        <w:t>more often would</w:t>
      </w:r>
      <w:r>
        <w:rPr>
          <w:rFonts w:ascii="Times New Roman" w:eastAsia="Times New Roman" w:hAnsi="Times New Roman" w:cs="Times New Roman"/>
          <w:u w:val="single"/>
        </w:rPr>
        <w:t xml:space="preserve"> rather deal with a brief strike than</w:t>
      </w:r>
      <w:r>
        <w:rPr>
          <w:rFonts w:ascii="Times New Roman" w:eastAsia="Times New Roman" w:hAnsi="Times New Roman" w:cs="Times New Roman"/>
          <w:sz w:val="16"/>
          <w:szCs w:val="16"/>
        </w:rPr>
        <w:t xml:space="preserve"> absorb higher costs associated with </w:t>
      </w:r>
      <w:r>
        <w:rPr>
          <w:rFonts w:ascii="Times New Roman" w:eastAsia="Times New Roman" w:hAnsi="Times New Roman" w:cs="Times New Roman"/>
          <w:u w:val="single"/>
        </w:rPr>
        <w:t>turnover and training</w:t>
      </w:r>
      <w:r>
        <w:rPr>
          <w:rFonts w:ascii="Times New Roman" w:eastAsia="Times New Roman" w:hAnsi="Times New Roman" w:cs="Times New Roman"/>
          <w:sz w:val="16"/>
          <w:szCs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Pr>
          <w:rFonts w:ascii="Times New Roman" w:eastAsia="Times New Roman" w:hAnsi="Times New Roman" w:cs="Times New Roman"/>
          <w:u w:val="single"/>
        </w:rPr>
        <w:t>seeking changes in the workplace</w:t>
      </w:r>
      <w:r>
        <w:rPr>
          <w:rFonts w:ascii="Times New Roman" w:eastAsia="Times New Roman" w:hAnsi="Times New Roman" w:cs="Times New Roman"/>
          <w:sz w:val="16"/>
          <w:szCs w:val="16"/>
        </w:rPr>
        <w:t xml:space="preserve"> and corporate culture. Some strike drives are pushing for </w:t>
      </w:r>
      <w:r>
        <w:rPr>
          <w:rFonts w:ascii="Times New Roman" w:eastAsia="Times New Roman" w:hAnsi="Times New Roman" w:cs="Times New Roman"/>
          <w:u w:val="single"/>
        </w:rPr>
        <w:t>better safeguards</w:t>
      </w:r>
      <w:r>
        <w:rPr>
          <w:rFonts w:ascii="Times New Roman" w:eastAsia="Times New Roman" w:hAnsi="Times New Roman" w:cs="Times New Roman"/>
          <w:sz w:val="16"/>
          <w:szCs w:val="16"/>
        </w:rPr>
        <w:t xml:space="preserve"> against sexual harassment and </w:t>
      </w:r>
      <w:r>
        <w:rPr>
          <w:rFonts w:ascii="Times New Roman" w:eastAsia="Times New Roman" w:hAnsi="Times New Roman" w:cs="Times New Roman"/>
          <w:u w:val="single"/>
        </w:rPr>
        <w:t>coronavirus safety protocols,</w:t>
      </w:r>
      <w:r>
        <w:rPr>
          <w:rFonts w:ascii="Times New Roman" w:eastAsia="Times New Roman" w:hAnsi="Times New Roman" w:cs="Times New Roman"/>
          <w:sz w:val="16"/>
          <w:szCs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Pr>
          <w:rFonts w:ascii="Times New Roman" w:eastAsia="Times New Roman" w:hAnsi="Times New Roman" w:cs="Times New Roman"/>
          <w:u w:val="single"/>
        </w:rPr>
        <w:t xml:space="preserve">60,000 members of the International Alliance of Theatrical Stage Employees </w:t>
      </w:r>
      <w:r>
        <w:rPr>
          <w:rFonts w:ascii="Times New Roman" w:eastAsia="Times New Roman" w:hAnsi="Times New Roman" w:cs="Times New Roman"/>
          <w:sz w:val="16"/>
          <w:szCs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t>
      </w:r>
      <w:proofErr w:type="gramStart"/>
      <w:r>
        <w:rPr>
          <w:rFonts w:ascii="Times New Roman" w:eastAsia="Times New Roman" w:hAnsi="Times New Roman" w:cs="Times New Roman"/>
          <w:sz w:val="16"/>
          <w:szCs w:val="16"/>
        </w:rPr>
        <w:t>weekends</w:t>
      </w:r>
      <w:proofErr w:type="gramEnd"/>
      <w:r>
        <w:rPr>
          <w:rFonts w:ascii="Times New Roman" w:eastAsia="Times New Roman" w:hAnsi="Times New Roman" w:cs="Times New Roman"/>
          <w:sz w:val="16"/>
          <w:szCs w:val="16"/>
        </w:rPr>
        <w:t xml:space="preserve"> and breaks between shifts, plus significant raises. “They do </w:t>
      </w:r>
      <w:r>
        <w:rPr>
          <w:rFonts w:ascii="Times New Roman" w:eastAsia="Times New Roman" w:hAnsi="Times New Roman" w:cs="Times New Roman"/>
          <w:highlight w:val="cyan"/>
          <w:u w:val="single"/>
        </w:rPr>
        <w:t>have to change the way they do business</w:t>
      </w:r>
      <w:r>
        <w:rPr>
          <w:rFonts w:ascii="Times New Roman" w:eastAsia="Times New Roman" w:hAnsi="Times New Roman" w:cs="Times New Roman"/>
          <w:sz w:val="16"/>
          <w:szCs w:val="16"/>
        </w:rPr>
        <w:t>,” IATSE President Matthew D. Loeb said, “</w:t>
      </w:r>
      <w:r>
        <w:rPr>
          <w:rFonts w:ascii="Times New Roman" w:eastAsia="Times New Roman" w:hAnsi="Times New Roman" w:cs="Times New Roman"/>
          <w:u w:val="single"/>
        </w:rPr>
        <w:t>to avoid a strike</w:t>
      </w:r>
      <w:r>
        <w:rPr>
          <w:rFonts w:ascii="Times New Roman" w:eastAsia="Times New Roman" w:hAnsi="Times New Roman" w:cs="Times New Roman"/>
          <w:sz w:val="16"/>
          <w:szCs w:val="16"/>
        </w:rPr>
        <w:t xml:space="preserve">, to have good morale and to have safe, healthy employees.” A spokesman for the television and film </w:t>
      </w:r>
      <w:proofErr w:type="gramStart"/>
      <w:r>
        <w:rPr>
          <w:rFonts w:ascii="Times New Roman" w:eastAsia="Times New Roman" w:hAnsi="Times New Roman" w:cs="Times New Roman"/>
          <w:sz w:val="16"/>
          <w:szCs w:val="16"/>
        </w:rPr>
        <w:t>producers</w:t>
      </w:r>
      <w:proofErr w:type="gramEnd"/>
      <w:r>
        <w:rPr>
          <w:rFonts w:ascii="Times New Roman" w:eastAsia="Times New Roman" w:hAnsi="Times New Roman" w:cs="Times New Roman"/>
          <w:sz w:val="16"/>
          <w:szCs w:val="16"/>
        </w:rPr>
        <w:t xml:space="preserve"> alliance did not respond to a request for comment. </w:t>
      </w:r>
      <w:r>
        <w:rPr>
          <w:rFonts w:ascii="Times New Roman" w:eastAsia="Times New Roman" w:hAnsi="Times New Roman" w:cs="Times New Roman"/>
          <w:highlight w:val="cyan"/>
          <w:u w:val="single"/>
        </w:rPr>
        <w:t>Labor leaders have defined wage demands as a new frontier</w:t>
      </w:r>
      <w:r>
        <w:rPr>
          <w:rFonts w:ascii="Times New Roman" w:eastAsia="Times New Roman" w:hAnsi="Times New Roman" w:cs="Times New Roman"/>
          <w:u w:val="single"/>
        </w:rPr>
        <w:t xml:space="preserve"> f</w:t>
      </w:r>
      <w:r>
        <w:rPr>
          <w:rFonts w:ascii="Times New Roman" w:eastAsia="Times New Roman" w:hAnsi="Times New Roman" w:cs="Times New Roman"/>
          <w:sz w:val="16"/>
          <w:szCs w:val="16"/>
        </w:rPr>
        <w:t>or workers’ rights. Unions helped deliver the 40-hour workweek, they note, and the</w:t>
      </w:r>
      <w:r>
        <w:rPr>
          <w:rFonts w:ascii="Times New Roman" w:eastAsia="Times New Roman" w:hAnsi="Times New Roman" w:cs="Times New Roman"/>
          <w:u w:val="single"/>
        </w:rPr>
        <w:t xml:space="preserve"> </w:t>
      </w:r>
      <w:r>
        <w:rPr>
          <w:rFonts w:ascii="Times New Roman" w:eastAsia="Times New Roman" w:hAnsi="Times New Roman" w:cs="Times New Roman"/>
          <w:highlight w:val="cyan"/>
          <w:u w:val="single"/>
        </w:rPr>
        <w:t>coronavirus</w:t>
      </w:r>
      <w:r>
        <w:rPr>
          <w:rFonts w:ascii="Times New Roman" w:eastAsia="Times New Roman" w:hAnsi="Times New Roman" w:cs="Times New Roman"/>
          <w:u w:val="single"/>
        </w:rPr>
        <w:t xml:space="preserve"> </w:t>
      </w:r>
      <w:r>
        <w:rPr>
          <w:rFonts w:ascii="Times New Roman" w:eastAsia="Times New Roman" w:hAnsi="Times New Roman" w:cs="Times New Roman"/>
          <w:sz w:val="16"/>
          <w:szCs w:val="16"/>
        </w:rPr>
        <w:t xml:space="preserve">crisis </w:t>
      </w:r>
      <w:r>
        <w:rPr>
          <w:rFonts w:ascii="Times New Roman" w:eastAsia="Times New Roman" w:hAnsi="Times New Roman" w:cs="Times New Roman"/>
          <w:u w:val="single"/>
        </w:rPr>
        <w:t xml:space="preserve">has </w:t>
      </w:r>
      <w:r>
        <w:rPr>
          <w:rFonts w:ascii="Times New Roman" w:eastAsia="Times New Roman" w:hAnsi="Times New Roman" w:cs="Times New Roman"/>
          <w:highlight w:val="cyan"/>
          <w:u w:val="single"/>
        </w:rPr>
        <w:t>reinforced the need</w:t>
      </w:r>
      <w:r>
        <w:rPr>
          <w:rFonts w:ascii="Times New Roman" w:eastAsia="Times New Roman" w:hAnsi="Times New Roman" w:cs="Times New Roman"/>
          <w:sz w:val="16"/>
          <w:szCs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w:t>
      </w:r>
      <w:proofErr w:type="gramStart"/>
      <w:r>
        <w:rPr>
          <w:rFonts w:ascii="Times New Roman" w:eastAsia="Times New Roman" w:hAnsi="Times New Roman" w:cs="Times New Roman"/>
          <w:sz w:val="16"/>
          <w:szCs w:val="16"/>
        </w:rPr>
        <w:t>they’re</w:t>
      </w:r>
      <w:proofErr w:type="gramEnd"/>
      <w:r>
        <w:rPr>
          <w:rFonts w:ascii="Times New Roman" w:eastAsia="Times New Roman" w:hAnsi="Times New Roman" w:cs="Times New Roman"/>
          <w:sz w:val="16"/>
          <w:szCs w:val="16"/>
        </w:rPr>
        <w:t xml:space="preserve"> essential to very companies they serve — and can inflict pain by shutting down or slowing operations. “</w:t>
      </w:r>
      <w:r>
        <w:rPr>
          <w:rFonts w:ascii="Times New Roman" w:eastAsia="Times New Roman" w:hAnsi="Times New Roman" w:cs="Times New Roman"/>
          <w:highlight w:val="cyan"/>
          <w:u w:val="single"/>
        </w:rPr>
        <w:t>A strike is</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really the last resort. That’s</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labor’s power</w:t>
      </w:r>
      <w:r>
        <w:rPr>
          <w:rFonts w:ascii="Times New Roman" w:eastAsia="Times New Roman" w:hAnsi="Times New Roman" w:cs="Times New Roman"/>
          <w:sz w:val="16"/>
          <w:szCs w:val="16"/>
          <w:highlight w:val="cyan"/>
        </w:rPr>
        <w:t>,</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 xml:space="preserve">a worker’s power is to </w:t>
      </w:r>
      <w:r>
        <w:rPr>
          <w:rFonts w:ascii="Times New Roman" w:eastAsia="Times New Roman" w:hAnsi="Times New Roman" w:cs="Times New Roman"/>
          <w:highlight w:val="cyan"/>
          <w:u w:val="single"/>
        </w:rPr>
        <w:t>withhold</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their labor,” said</w:t>
      </w:r>
      <w:r>
        <w:rPr>
          <w:rFonts w:ascii="Times New Roman" w:eastAsia="Times New Roman" w:hAnsi="Times New Roman" w:cs="Times New Roman"/>
          <w:sz w:val="16"/>
          <w:szCs w:val="16"/>
        </w:rPr>
        <w:t xml:space="preserve"> Kim Cordova, president of the Colorado branch of the United Food and Commercial Workers Union. “</w:t>
      </w:r>
      <w:r>
        <w:rPr>
          <w:rFonts w:ascii="Times New Roman" w:eastAsia="Times New Roman" w:hAnsi="Times New Roman" w:cs="Times New Roman"/>
          <w:highlight w:val="cyan"/>
          <w:u w:val="single"/>
        </w:rPr>
        <w:t>A company</w:t>
      </w:r>
      <w:r>
        <w:rPr>
          <w:rFonts w:ascii="Times New Roman" w:eastAsia="Times New Roman" w:hAnsi="Times New Roman" w:cs="Times New Roman"/>
          <w:sz w:val="16"/>
          <w:szCs w:val="16"/>
        </w:rPr>
        <w:t xml:space="preserve"> </w:t>
      </w:r>
      <w:r>
        <w:rPr>
          <w:rFonts w:ascii="Times New Roman" w:eastAsia="Times New Roman" w:hAnsi="Times New Roman" w:cs="Times New Roman"/>
          <w:u w:val="single"/>
        </w:rPr>
        <w:t>can function without a CEO, but they</w:t>
      </w:r>
      <w:r>
        <w:rPr>
          <w:rFonts w:ascii="Times New Roman" w:eastAsia="Times New Roman" w:hAnsi="Times New Roman" w:cs="Times New Roman"/>
          <w:sz w:val="16"/>
          <w:szCs w:val="16"/>
        </w:rPr>
        <w:t xml:space="preserve"> </w:t>
      </w:r>
      <w:r>
        <w:rPr>
          <w:rFonts w:ascii="Times New Roman" w:eastAsia="Times New Roman" w:hAnsi="Times New Roman" w:cs="Times New Roman"/>
          <w:highlight w:val="cyan"/>
          <w:u w:val="single"/>
        </w:rPr>
        <w:t>can’t function without</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workers</w:t>
      </w:r>
      <w:r>
        <w:rPr>
          <w:rFonts w:ascii="Times New Roman" w:eastAsia="Times New Roman" w:hAnsi="Times New Roman" w:cs="Times New Roman"/>
          <w:sz w:val="16"/>
          <w:szCs w:val="16"/>
        </w:rPr>
        <w:t xml:space="preserve"> to actually go do the work.” </w:t>
      </w:r>
    </w:p>
    <w:p w14:paraId="2EB92C54" w14:textId="77777777" w:rsidR="00822AF1" w:rsidRDefault="00822AF1" w:rsidP="00822AF1">
      <w:pPr>
        <w:pStyle w:val="Heading3"/>
      </w:pPr>
      <w:r>
        <w:lastRenderedPageBreak/>
        <w:t>Education Adv</w:t>
      </w:r>
    </w:p>
    <w:p w14:paraId="10E65894" w14:textId="77777777" w:rsidR="00822AF1" w:rsidRDefault="00822AF1" w:rsidP="00822AF1">
      <w:pPr>
        <w:pStyle w:val="Heading4"/>
      </w:pPr>
      <w:r>
        <w:t xml:space="preserve">Education is on the decline, the </w:t>
      </w:r>
      <w:proofErr w:type="spellStart"/>
      <w:r>
        <w:t>aff</w:t>
      </w:r>
      <w:proofErr w:type="spellEnd"/>
      <w:r>
        <w:t xml:space="preserve"> is key to solve </w:t>
      </w:r>
      <w:proofErr w:type="spellStart"/>
      <w:r>
        <w:t>Pantuso</w:t>
      </w:r>
      <w:proofErr w:type="spellEnd"/>
      <w:r>
        <w:t xml:space="preserve"> 20</w:t>
      </w:r>
    </w:p>
    <w:p w14:paraId="6FE0D2DF" w14:textId="77777777" w:rsidR="00822AF1" w:rsidRDefault="00822AF1" w:rsidP="00822AF1">
      <w:r>
        <w:t xml:space="preserve">Phillip </w:t>
      </w:r>
      <w:proofErr w:type="spellStart"/>
      <w:r>
        <w:t>Pantuso</w:t>
      </w:r>
      <w:proofErr w:type="spellEnd"/>
      <w:r>
        <w:t xml:space="preserve">, 1-8-2020, "Why Is American Education </w:t>
      </w:r>
      <w:proofErr w:type="gramStart"/>
      <w:r>
        <w:t>Declining?,</w:t>
      </w:r>
      <w:proofErr w:type="gramEnd"/>
      <w:r>
        <w:t xml:space="preserve">" River, </w:t>
      </w:r>
      <w:hyperlink r:id="rId20">
        <w:r>
          <w:rPr>
            <w:color w:val="000000"/>
          </w:rPr>
          <w:t>https://therivernewsroom.com/why-is-american-education-declining/</w:t>
        </w:r>
      </w:hyperlink>
      <w:r>
        <w:t xml:space="preserve"> // Lex AM</w:t>
      </w:r>
    </w:p>
    <w:p w14:paraId="1F069C31" w14:textId="77777777" w:rsidR="00822AF1" w:rsidRDefault="00822AF1" w:rsidP="00822AF1">
      <w:r>
        <w:t xml:space="preserve">But a decade later, in an era of divided politics, one of the rare things the right and left have agreed on is the failure of Common Core. </w:t>
      </w:r>
      <w:r>
        <w:rPr>
          <w:highlight w:val="yellow"/>
          <w:u w:val="single"/>
        </w:rPr>
        <w:t>In</w:t>
      </w:r>
      <w:r>
        <w:rPr>
          <w:u w:val="single"/>
        </w:rPr>
        <w:t xml:space="preserve"> December </w:t>
      </w:r>
      <w:r>
        <w:rPr>
          <w:highlight w:val="yellow"/>
          <w:u w:val="single"/>
        </w:rPr>
        <w:t>2019</w:t>
      </w:r>
      <w:r>
        <w:rPr>
          <w:u w:val="single"/>
        </w:rPr>
        <w:t>, the latest results came out from the Program for International Student Assessment (</w:t>
      </w:r>
      <w:r>
        <w:rPr>
          <w:highlight w:val="yellow"/>
          <w:u w:val="single"/>
        </w:rPr>
        <w:t>PISA</w:t>
      </w:r>
      <w:r>
        <w:rPr>
          <w:u w:val="single"/>
        </w:rPr>
        <w:t>)</w:t>
      </w:r>
      <w:r>
        <w:t xml:space="preserve">, which compares the United States’ ranking to other countries every three years. </w:t>
      </w:r>
      <w:r>
        <w:rPr>
          <w:u w:val="single"/>
        </w:rPr>
        <w:t xml:space="preserve">It </w:t>
      </w:r>
      <w:r>
        <w:rPr>
          <w:highlight w:val="yellow"/>
          <w:u w:val="single"/>
        </w:rPr>
        <w:t>showed that despite billions of dollars</w:t>
      </w:r>
      <w:r>
        <w:rPr>
          <w:u w:val="single"/>
        </w:rPr>
        <w:t xml:space="preserve"> being spent, </w:t>
      </w:r>
      <w:r>
        <w:rPr>
          <w:highlight w:val="yellow"/>
          <w:u w:val="single"/>
        </w:rPr>
        <w:t>academic performance</w:t>
      </w:r>
      <w:r>
        <w:rPr>
          <w:u w:val="single"/>
        </w:rPr>
        <w:t xml:space="preserve"> by American 15-year-olds </w:t>
      </w:r>
      <w:r>
        <w:rPr>
          <w:highlight w:val="yellow"/>
          <w:u w:val="single"/>
        </w:rPr>
        <w:t>was stagnant overall:</w:t>
      </w:r>
      <w:r>
        <w:rPr>
          <w:u w:val="single"/>
        </w:rPr>
        <w:t xml:space="preserve"> slightly above students from peer nations in reading, but below the middle of the pack in math, according to </w:t>
      </w:r>
      <w:hyperlink r:id="rId21">
        <w:r>
          <w:rPr>
            <w:color w:val="000000"/>
            <w:u w:val="single"/>
          </w:rPr>
          <w:t>The New York Times</w:t>
        </w:r>
      </w:hyperlink>
      <w:r>
        <w:rPr>
          <w:u w:val="single"/>
        </w:rPr>
        <w:t xml:space="preserve">, with a widening achievement gap between high and low performers. About 20 percent of American 15-year-olds could not read at the level expected of a 10-year-old, </w:t>
      </w:r>
      <w:r>
        <w:t xml:space="preserve">according to Andreas Schleicher, director of education and skills at the Organization for Economic Cooperation and Development, which administers the PISA test. That was on the heels of </w:t>
      </w:r>
      <w:r>
        <w:rPr>
          <w:b/>
          <w:highlight w:val="yellow"/>
          <w:u w:val="single"/>
        </w:rPr>
        <w:t xml:space="preserve">the </w:t>
      </w:r>
      <w:hyperlink r:id="rId22">
        <w:r>
          <w:rPr>
            <w:b/>
            <w:color w:val="000000"/>
            <w:highlight w:val="yellow"/>
            <w:u w:val="single"/>
          </w:rPr>
          <w:t>latest results</w:t>
        </w:r>
      </w:hyperlink>
      <w:r>
        <w:rPr>
          <w:b/>
          <w:highlight w:val="yellow"/>
          <w:u w:val="single"/>
        </w:rPr>
        <w:t xml:space="preserve"> of the N</w:t>
      </w:r>
      <w:r>
        <w:rPr>
          <w:b/>
          <w:u w:val="single"/>
        </w:rPr>
        <w:t xml:space="preserve">ational </w:t>
      </w:r>
      <w:r>
        <w:rPr>
          <w:b/>
          <w:highlight w:val="yellow"/>
          <w:u w:val="single"/>
        </w:rPr>
        <w:t>A</w:t>
      </w:r>
      <w:r>
        <w:rPr>
          <w:b/>
          <w:u w:val="single"/>
        </w:rPr>
        <w:t xml:space="preserve">ssessment of </w:t>
      </w:r>
      <w:r>
        <w:rPr>
          <w:b/>
          <w:highlight w:val="yellow"/>
          <w:u w:val="single"/>
        </w:rPr>
        <w:t>E</w:t>
      </w:r>
      <w:r>
        <w:rPr>
          <w:b/>
          <w:u w:val="single"/>
        </w:rPr>
        <w:t xml:space="preserve">ducational </w:t>
      </w:r>
      <w:r>
        <w:rPr>
          <w:b/>
          <w:highlight w:val="yellow"/>
          <w:u w:val="single"/>
        </w:rPr>
        <w:t>P</w:t>
      </w:r>
      <w:r>
        <w:rPr>
          <w:b/>
          <w:u w:val="single"/>
        </w:rPr>
        <w:t>rogress</w:t>
      </w:r>
      <w:r>
        <w:t xml:space="preserve">, a US test that </w:t>
      </w:r>
      <w:r>
        <w:rPr>
          <w:highlight w:val="yellow"/>
          <w:u w:val="single"/>
        </w:rPr>
        <w:t>showed that two-thirds of children are not proficient readers</w:t>
      </w:r>
      <w:r>
        <w:rPr>
          <w:u w:val="single"/>
        </w:rPr>
        <w:t>.</w:t>
      </w:r>
      <w:r>
        <w:t xml:space="preserve"> </w:t>
      </w:r>
      <w:r>
        <w:rPr>
          <w:highlight w:val="yellow"/>
          <w:u w:val="single"/>
        </w:rPr>
        <w:t>Compared to</w:t>
      </w:r>
      <w:r>
        <w:rPr>
          <w:u w:val="single"/>
        </w:rPr>
        <w:t xml:space="preserve"> the last time the test was given, in </w:t>
      </w:r>
      <w:r>
        <w:rPr>
          <w:highlight w:val="yellow"/>
          <w:u w:val="single"/>
        </w:rPr>
        <w:t>2017</w:t>
      </w:r>
      <w:r>
        <w:rPr>
          <w:u w:val="single"/>
        </w:rPr>
        <w:t xml:space="preserve">, </w:t>
      </w:r>
      <w:r>
        <w:rPr>
          <w:highlight w:val="yellow"/>
          <w:u w:val="single"/>
        </w:rPr>
        <w:t>the average eighth-grade reading score declined in more than half</w:t>
      </w:r>
      <w:r>
        <w:rPr>
          <w:u w:val="single"/>
        </w:rPr>
        <w:t xml:space="preserve"> </w:t>
      </w:r>
      <w:r>
        <w:rPr>
          <w:highlight w:val="yellow"/>
          <w:u w:val="single"/>
        </w:rPr>
        <w:t>of</w:t>
      </w:r>
      <w:r>
        <w:rPr>
          <w:u w:val="single"/>
        </w:rPr>
        <w:t xml:space="preserve"> all 50 </w:t>
      </w:r>
      <w:r>
        <w:rPr>
          <w:highlight w:val="yellow"/>
          <w:u w:val="single"/>
        </w:rPr>
        <w:t>states</w:t>
      </w:r>
      <w:r>
        <w:rPr>
          <w:u w:val="single"/>
        </w:rPr>
        <w:t>, and the average score in fourth-grade reading declined in 17 states. Math scores remained relatively flat overall</w:t>
      </w:r>
      <w:r>
        <w:t>.</w:t>
      </w:r>
    </w:p>
    <w:p w14:paraId="5BA2BBEC" w14:textId="77777777" w:rsidR="00822AF1" w:rsidRDefault="00822AF1" w:rsidP="00822AF1">
      <w:pPr>
        <w:pStyle w:val="Heading4"/>
      </w:pPr>
      <w:r>
        <w:t>Strikes lead to teaching reform but legal restrictions hinder success, Bradford 21</w:t>
      </w:r>
    </w:p>
    <w:p w14:paraId="0D102873" w14:textId="77777777" w:rsidR="00822AF1" w:rsidRDefault="00822AF1" w:rsidP="00822AF1">
      <w:r>
        <w:t xml:space="preserve">Derrell Bradford, February 11, 2021, "A Rolling National Teacher Strike Is Why Schools Are Closed," Education Next, </w:t>
      </w:r>
      <w:hyperlink r:id="rId23">
        <w:r>
          <w:rPr>
            <w:color w:val="000000"/>
          </w:rPr>
          <w:t>https://www.educationnext.org/rolling-national-teacher-strike-is-why-schools-are-closed/</w:t>
        </w:r>
      </w:hyperlink>
      <w:r>
        <w:t xml:space="preserve"> // Lex AM</w:t>
      </w:r>
    </w:p>
    <w:p w14:paraId="3FEC83D7" w14:textId="77777777" w:rsidR="00822AF1" w:rsidRDefault="00822AF1" w:rsidP="00822AF1">
      <w:pPr>
        <w:rPr>
          <w:sz w:val="12"/>
          <w:szCs w:val="12"/>
        </w:rPr>
      </w:pPr>
      <w:r>
        <w:rPr>
          <w:sz w:val="12"/>
          <w:szCs w:val="12"/>
        </w:rPr>
        <w:t xml:space="preserve">To better understand what is happening today, it is worth examining the activism of </w:t>
      </w:r>
      <w:proofErr w:type="gramStart"/>
      <w:r>
        <w:rPr>
          <w:sz w:val="12"/>
          <w:szCs w:val="12"/>
        </w:rPr>
        <w:t>teachers</w:t>
      </w:r>
      <w:proofErr w:type="gramEnd"/>
      <w:r>
        <w:rPr>
          <w:sz w:val="12"/>
          <w:szCs w:val="12"/>
        </w:rPr>
        <w:t xml:space="preserve"> unions in recent years as they confronted state and local governments. In 2018, we saw a series of teacher strikes and job actions that captured the nation’s attention. What we now know as Red for Ed—marked both by the red t-shirts that became the uniform of teachers-union activism and, perhaps also, the Republican political leanings of states in which the strikes happened (Kentucky, Arizona, Oklahoma, and West Virginia)—were teacher protests at a scale perhaps not seen since those in Wisconsin opposing then-Governor Scott Walker’s Act 10 reforms, which, among others things, made it more difficult for unions to maintain their representation of public-school teachers. The protests </w:t>
      </w:r>
      <w:r>
        <w:rPr>
          <w:highlight w:val="yellow"/>
          <w:u w:val="single"/>
        </w:rPr>
        <w:t>in 2018</w:t>
      </w:r>
      <w:r>
        <w:rPr>
          <w:u w:val="single"/>
        </w:rPr>
        <w:t xml:space="preserve"> </w:t>
      </w:r>
      <w:r>
        <w:rPr>
          <w:sz w:val="12"/>
          <w:szCs w:val="12"/>
        </w:rPr>
        <w:t xml:space="preserve">provide compelling context for escalating teachers-union activism in the years that follow. But first, they highlighted the issues that ostensibly matter to </w:t>
      </w:r>
      <w:proofErr w:type="gramStart"/>
      <w:r>
        <w:rPr>
          <w:u w:val="single"/>
        </w:rPr>
        <w:t>teachers</w:t>
      </w:r>
      <w:proofErr w:type="gramEnd"/>
      <w:r>
        <w:rPr>
          <w:u w:val="single"/>
        </w:rPr>
        <w:t xml:space="preserve"> unions</w:t>
      </w:r>
      <w:r>
        <w:rPr>
          <w:sz w:val="12"/>
          <w:szCs w:val="12"/>
        </w:rPr>
        <w:t xml:space="preserve"> and, perhaps by proxy, teachers themselves. At the root of the </w:t>
      </w:r>
      <w:r>
        <w:rPr>
          <w:u w:val="single"/>
        </w:rPr>
        <w:t>Kentucky protests were public-employee pensions</w:t>
      </w:r>
      <w:r>
        <w:rPr>
          <w:sz w:val="12"/>
          <w:szCs w:val="12"/>
        </w:rPr>
        <w:t xml:space="preserve">, an unpopular incumbent trying to change them, and, to a lesser extent, tax-credit scholarship legislation that would have helped private schools. Kentucky’s state-employee pension plan is one of the nation’s worst funded, with approximately 16 percent of the assets it needed to meet expected liabilities. The state’s Republican governor at the time, Matt Bevin, along with the legislature, passed pension-reform legislation that the Kentucky Education Association and other public-employee unions opposed through a series of </w:t>
      </w:r>
      <w:hyperlink r:id="rId24">
        <w:r>
          <w:rPr>
            <w:color w:val="000000"/>
            <w:sz w:val="12"/>
            <w:szCs w:val="12"/>
          </w:rPr>
          <w:t xml:space="preserve">sickouts </w:t>
        </w:r>
      </w:hyperlink>
      <w:r>
        <w:rPr>
          <w:sz w:val="12"/>
          <w:szCs w:val="12"/>
        </w:rPr>
        <w:t xml:space="preserve">and days of action at the Capitol that essentially shut down many of the state’s school districts. With Kentucky teachers engaged, Governor Bevin was summarily defeated by the state’s attorney general, Andy </w:t>
      </w:r>
      <w:proofErr w:type="spellStart"/>
      <w:r>
        <w:rPr>
          <w:sz w:val="12"/>
          <w:szCs w:val="12"/>
        </w:rPr>
        <w:t>Beshear</w:t>
      </w:r>
      <w:proofErr w:type="spellEnd"/>
      <w:r>
        <w:rPr>
          <w:sz w:val="12"/>
          <w:szCs w:val="12"/>
        </w:rPr>
        <w:t xml:space="preserve">, a Democrat who opposed the pension plan and who benefitted from substantial teacher and teachers-union activism. As </w:t>
      </w:r>
      <w:hyperlink r:id="rId25">
        <w:r>
          <w:rPr>
            <w:color w:val="000000"/>
            <w:sz w:val="12"/>
            <w:szCs w:val="12"/>
          </w:rPr>
          <w:t xml:space="preserve">Vox </w:t>
        </w:r>
      </w:hyperlink>
      <w:r>
        <w:rPr>
          <w:sz w:val="12"/>
          <w:szCs w:val="12"/>
        </w:rPr>
        <w:t xml:space="preserve">reported at the time, Kentucky Education Association president Eddie Campbell asserted that he’d never seen teachers so engaged in the political process. He also stated that “the case they made to their communities changed the course of this election and the course of public education in this state.” </w:t>
      </w:r>
      <w:r>
        <w:rPr>
          <w:u w:val="single"/>
        </w:rPr>
        <w:t xml:space="preserve">In Oklahoma, West Virginia, and Arizona, the issue was more straightforward: teacher pay. And the </w:t>
      </w:r>
      <w:r>
        <w:rPr>
          <w:highlight w:val="yellow"/>
          <w:u w:val="single"/>
        </w:rPr>
        <w:t>teacher strikes</w:t>
      </w:r>
      <w:r>
        <w:rPr>
          <w:u w:val="single"/>
        </w:rPr>
        <w:t xml:space="preserve">, sickouts, rallies, and activism overall </w:t>
      </w:r>
      <w:r>
        <w:rPr>
          <w:highlight w:val="yellow"/>
          <w:u w:val="single"/>
        </w:rPr>
        <w:t>were effective</w:t>
      </w:r>
      <w:r>
        <w:rPr>
          <w:u w:val="single"/>
        </w:rPr>
        <w:t xml:space="preserve"> in achieving the goal of increasing teacher pay. </w:t>
      </w:r>
      <w:r>
        <w:rPr>
          <w:highlight w:val="yellow"/>
          <w:u w:val="single"/>
        </w:rPr>
        <w:t>Oklahoma legislators increased teacher pay by on average $6,000 (approximately 16 percent</w:t>
      </w:r>
      <w:r>
        <w:rPr>
          <w:u w:val="single"/>
        </w:rPr>
        <w:t xml:space="preserve">). </w:t>
      </w:r>
      <w:r>
        <w:rPr>
          <w:sz w:val="12"/>
          <w:szCs w:val="12"/>
        </w:rPr>
        <w:t xml:space="preserve">West Virginia’s teachers won a 5-percent increase, while </w:t>
      </w:r>
      <w:r>
        <w:rPr>
          <w:highlight w:val="yellow"/>
          <w:u w:val="single"/>
        </w:rPr>
        <w:t>Arizona’s protests saw</w:t>
      </w:r>
      <w:r>
        <w:rPr>
          <w:sz w:val="12"/>
          <w:szCs w:val="12"/>
        </w:rPr>
        <w:t xml:space="preserve"> </w:t>
      </w:r>
      <w:hyperlink r:id="rId26">
        <w:r>
          <w:rPr>
            <w:color w:val="000000"/>
            <w:u w:val="single"/>
          </w:rPr>
          <w:t xml:space="preserve">Governor Doug </w:t>
        </w:r>
        <w:proofErr w:type="spellStart"/>
        <w:r>
          <w:rPr>
            <w:color w:val="000000"/>
            <w:u w:val="single"/>
          </w:rPr>
          <w:t>Ducey</w:t>
        </w:r>
        <w:proofErr w:type="spellEnd"/>
        <w:r>
          <w:rPr>
            <w:color w:val="000000"/>
            <w:u w:val="single"/>
          </w:rPr>
          <w:t xml:space="preserve"> </w:t>
        </w:r>
      </w:hyperlink>
      <w:hyperlink r:id="rId27">
        <w:r>
          <w:rPr>
            <w:color w:val="000000"/>
            <w:highlight w:val="yellow"/>
            <w:u w:val="single"/>
          </w:rPr>
          <w:t>increase</w:t>
        </w:r>
      </w:hyperlink>
      <w:hyperlink r:id="rId28">
        <w:r>
          <w:rPr>
            <w:color w:val="000000"/>
            <w:u w:val="single"/>
          </w:rPr>
          <w:t xml:space="preserve"> teacher pay</w:t>
        </w:r>
      </w:hyperlink>
      <w:r>
        <w:rPr>
          <w:u w:val="single"/>
        </w:rPr>
        <w:t xml:space="preserve"> </w:t>
      </w:r>
      <w:r>
        <w:rPr>
          <w:highlight w:val="yellow"/>
          <w:u w:val="single"/>
        </w:rPr>
        <w:t>by</w:t>
      </w:r>
      <w:r>
        <w:rPr>
          <w:u w:val="single"/>
        </w:rPr>
        <w:t xml:space="preserve"> </w:t>
      </w:r>
      <w:r>
        <w:rPr>
          <w:highlight w:val="yellow"/>
          <w:u w:val="single"/>
        </w:rPr>
        <w:t>20 percent</w:t>
      </w:r>
      <w:r>
        <w:rPr>
          <w:u w:val="single"/>
        </w:rPr>
        <w:t xml:space="preserve"> preemptively</w:t>
      </w:r>
      <w:r>
        <w:rPr>
          <w:sz w:val="12"/>
          <w:szCs w:val="12"/>
        </w:rPr>
        <w:t xml:space="preserve">. While the fight over public-employee pensions </w:t>
      </w:r>
      <w:proofErr w:type="gramStart"/>
      <w:r>
        <w:rPr>
          <w:sz w:val="12"/>
          <w:szCs w:val="12"/>
        </w:rPr>
        <w:t>is</w:t>
      </w:r>
      <w:proofErr w:type="gramEnd"/>
      <w:r>
        <w:rPr>
          <w:sz w:val="12"/>
          <w:szCs w:val="12"/>
        </w:rPr>
        <w:t xml:space="preserve"> incredibly complicated, there were winning arguments to be made for increasing teacher compensation in these states. Ultimately, those arguments carried the day. But the pay increases were not the most important achievements of these efforts. Instead, as a series of advocacy actions, </w:t>
      </w:r>
      <w:proofErr w:type="gramStart"/>
      <w:r>
        <w:rPr>
          <w:sz w:val="12"/>
          <w:szCs w:val="12"/>
        </w:rPr>
        <w:t>teachers</w:t>
      </w:r>
      <w:proofErr w:type="gramEnd"/>
      <w:r>
        <w:rPr>
          <w:sz w:val="12"/>
          <w:szCs w:val="12"/>
        </w:rPr>
        <w:t xml:space="preserve"> unions were able to test a range of important theories about what was possible and, more importantly, what was tolerable to the citizens in their respective states. When teachers strike, local economies are affected. Working parents may need to stay home and watch their children, and the education of children is disrupted in proportion to the length of the strike. If there was any lesson to be learned from these early efforts, it was that </w:t>
      </w:r>
      <w:proofErr w:type="gramStart"/>
      <w:r>
        <w:rPr>
          <w:sz w:val="12"/>
          <w:szCs w:val="12"/>
        </w:rPr>
        <w:t>teachers</w:t>
      </w:r>
      <w:proofErr w:type="gramEnd"/>
      <w:r>
        <w:rPr>
          <w:sz w:val="12"/>
          <w:szCs w:val="12"/>
        </w:rPr>
        <w:t xml:space="preserve"> unions, now emboldened, could cause massive disruption to daily life and emerge better off for it economically. </w:t>
      </w:r>
      <w:r>
        <w:rPr>
          <w:highlight w:val="yellow"/>
          <w:u w:val="single"/>
        </w:rPr>
        <w:t>But the strategy had only been tested in red states</w:t>
      </w:r>
      <w:r>
        <w:rPr>
          <w:sz w:val="12"/>
          <w:szCs w:val="12"/>
        </w:rPr>
        <w:t xml:space="preserve">. To understand whether it could work across the country, it would need to be successful in one of the nation’s large urban districts, as well. In 2019, strikes in Los Angeles and Chicago provided just this opportunity. Hooray for Hollywood United Teachers of Los Angeles’s weeklong strike in January of 2019 disrupted the city, its politics, and relationships between teachers, families, and over 630,000 students and their schools. It was a tension-rich affair exhaustively covered by the national media. And it featured a cast of characters right out of a Hollywood film. Alex Caputo-Pearl, the leader of </w:t>
      </w:r>
      <w:r>
        <w:rPr>
          <w:sz w:val="12"/>
          <w:szCs w:val="12"/>
        </w:rPr>
        <w:lastRenderedPageBreak/>
        <w:t xml:space="preserve">United Teachers of Los Angeles, appeared in the role of champion of the common man, economic justice, and worker rights. Austin </w:t>
      </w:r>
      <w:proofErr w:type="spellStart"/>
      <w:r>
        <w:rPr>
          <w:sz w:val="12"/>
          <w:szCs w:val="12"/>
        </w:rPr>
        <w:t>Beutner</w:t>
      </w:r>
      <w:proofErr w:type="spellEnd"/>
      <w:r>
        <w:rPr>
          <w:sz w:val="12"/>
          <w:szCs w:val="12"/>
        </w:rPr>
        <w:t xml:space="preserve">, the district </w:t>
      </w:r>
      <w:proofErr w:type="gramStart"/>
      <w:r>
        <w:rPr>
          <w:sz w:val="12"/>
          <w:szCs w:val="12"/>
        </w:rPr>
        <w:t>superintendent</w:t>
      </w:r>
      <w:proofErr w:type="gramEnd"/>
      <w:r>
        <w:rPr>
          <w:sz w:val="12"/>
          <w:szCs w:val="12"/>
        </w:rPr>
        <w:t xml:space="preserve"> and Caputo-Pearl’s ostensible foil, had been a highly successful businessman. And the city’s mayor, Eric Garcetti, rounded out the production as the charismatic dealmaker with higher political aspirations. The tilt was watched in living rooms across America. Democratic presidential candidates chimed in in support of the striking teachers. </w:t>
      </w:r>
      <w:r>
        <w:rPr>
          <w:highlight w:val="yellow"/>
          <w:u w:val="single"/>
        </w:rPr>
        <w:t>In contrast</w:t>
      </w:r>
      <w:r>
        <w:rPr>
          <w:sz w:val="12"/>
          <w:szCs w:val="12"/>
        </w:rPr>
        <w:t xml:space="preserve"> to the Oklahoma, West Virginia, and Arizona cases, </w:t>
      </w:r>
      <w:r>
        <w:rPr>
          <w:u w:val="single"/>
        </w:rPr>
        <w:t xml:space="preserve">in </w:t>
      </w:r>
      <w:r>
        <w:rPr>
          <w:highlight w:val="yellow"/>
          <w:u w:val="single"/>
        </w:rPr>
        <w:t>L</w:t>
      </w:r>
      <w:r>
        <w:rPr>
          <w:u w:val="single"/>
        </w:rPr>
        <w:t xml:space="preserve">os </w:t>
      </w:r>
      <w:r>
        <w:rPr>
          <w:highlight w:val="yellow"/>
          <w:u w:val="single"/>
        </w:rPr>
        <w:t>A</w:t>
      </w:r>
      <w:r>
        <w:rPr>
          <w:u w:val="single"/>
        </w:rPr>
        <w:t>ngles</w:t>
      </w:r>
      <w:r>
        <w:rPr>
          <w:sz w:val="12"/>
          <w:szCs w:val="12"/>
        </w:rPr>
        <w:t xml:space="preserve">, </w:t>
      </w:r>
      <w:r>
        <w:rPr>
          <w:u w:val="single"/>
        </w:rPr>
        <w:t xml:space="preserve">the </w:t>
      </w:r>
      <w:r>
        <w:rPr>
          <w:highlight w:val="yellow"/>
          <w:u w:val="single"/>
        </w:rPr>
        <w:t>union failed to achieve a clear financial win</w:t>
      </w:r>
      <w:r>
        <w:rPr>
          <w:u w:val="single"/>
        </w:rPr>
        <w:t xml:space="preserve">. </w:t>
      </w:r>
      <w:proofErr w:type="spellStart"/>
      <w:r>
        <w:rPr>
          <w:sz w:val="12"/>
          <w:szCs w:val="12"/>
        </w:rPr>
        <w:t>Beutner</w:t>
      </w:r>
      <w:proofErr w:type="spellEnd"/>
      <w:r>
        <w:rPr>
          <w:sz w:val="12"/>
          <w:szCs w:val="12"/>
        </w:rPr>
        <w:t xml:space="preserve">, who had taken to the editorial pages of the </w:t>
      </w:r>
      <w:hyperlink r:id="rId29">
        <w:r>
          <w:rPr>
            <w:color w:val="000000"/>
            <w:sz w:val="12"/>
            <w:szCs w:val="12"/>
          </w:rPr>
          <w:t>Wall Street Journal</w:t>
        </w:r>
      </w:hyperlink>
      <w:r>
        <w:rPr>
          <w:sz w:val="12"/>
          <w:szCs w:val="12"/>
        </w:rPr>
        <w:t xml:space="preserve"> to explain the district’s dire fiscal straits, exacerbated by pension commitments many described as unsustainable, had put a deal on the table before the strike. That was the deal that was largely accepted after the strike. The mayor committed to putting a tax increase on the ballot for schools. The initiative wound up getting rejected by voters. But United Teachers of Los Angeles claimed victory anyway. They’d stopped the city for the better part of the week. Soon after, raising teacher pay became a key element of the platforms of several of the Democratic presidential candidates, including California’s own Senator Kamala Harris. The union had also opposed charter schools in the city and recommended a moratorium as a policy plank in its list of demands. The </w:t>
      </w:r>
      <w:hyperlink r:id="rId30">
        <w:r>
          <w:rPr>
            <w:color w:val="000000"/>
            <w:sz w:val="12"/>
            <w:szCs w:val="12"/>
          </w:rPr>
          <w:t>school board voted 5-1</w:t>
        </w:r>
      </w:hyperlink>
      <w:r>
        <w:rPr>
          <w:sz w:val="12"/>
          <w:szCs w:val="12"/>
        </w:rPr>
        <w:t xml:space="preserve"> in support of a resolution doing just that. If the Los Angeles strike was about how to get to yes, the Chicago strike was about one word: “no.” Newly elected mayor Lori Lightfoot, a progressive’s progressive in a state where unions are an essential fixture of daily political life, offered the Chicago Teachers Union a 14-percent raise over five years at the start of their negotiations. The union refused. On October 17, 2019, the CTU began a 15-day strike that disrupted the lives and learning of 300,000 students. The mayor and the CTU eventually reached an agreement. Los Angeles and Chicago answered the question the initial Red for Ed efforts posed: could broadscale teacher activism in the form of job actions and outright strikes result in financial or policy wins for those same unions? The answer was clearly yes. These large-scale disruptions could extract policy victories from elected officials on both sides of the political aisle. Covid-19 and the Rolling National Teacher Strike While the </w:t>
      </w:r>
      <w:r>
        <w:rPr>
          <w:highlight w:val="yellow"/>
          <w:u w:val="single"/>
        </w:rPr>
        <w:t>efficacy of strikes</w:t>
      </w:r>
      <w:r>
        <w:rPr>
          <w:u w:val="single"/>
        </w:rPr>
        <w:t xml:space="preserve"> </w:t>
      </w:r>
      <w:r>
        <w:rPr>
          <w:sz w:val="12"/>
          <w:szCs w:val="12"/>
        </w:rPr>
        <w:t xml:space="preserve">and job actions in the era of labor solidarity seems to have been more than proven, </w:t>
      </w:r>
      <w:r>
        <w:rPr>
          <w:u w:val="single"/>
        </w:rPr>
        <w:t xml:space="preserve">it </w:t>
      </w:r>
      <w:r>
        <w:rPr>
          <w:highlight w:val="yellow"/>
          <w:u w:val="single"/>
        </w:rPr>
        <w:t>is</w:t>
      </w:r>
      <w:r>
        <w:rPr>
          <w:u w:val="single"/>
        </w:rPr>
        <w:t xml:space="preserve"> still </w:t>
      </w:r>
      <w:r>
        <w:rPr>
          <w:highlight w:val="yellow"/>
          <w:u w:val="single"/>
        </w:rPr>
        <w:t>difficult</w:t>
      </w:r>
      <w:r>
        <w:rPr>
          <w:sz w:val="12"/>
          <w:szCs w:val="12"/>
        </w:rPr>
        <w:t xml:space="preserve">, </w:t>
      </w:r>
      <w:r>
        <w:rPr>
          <w:u w:val="single"/>
        </w:rPr>
        <w:t xml:space="preserve">both logistically and </w:t>
      </w:r>
      <w:r>
        <w:rPr>
          <w:highlight w:val="yellow"/>
          <w:u w:val="single"/>
        </w:rPr>
        <w:t>legally</w:t>
      </w:r>
      <w:r>
        <w:rPr>
          <w:u w:val="single"/>
        </w:rPr>
        <w:t xml:space="preserve">, for </w:t>
      </w:r>
      <w:proofErr w:type="gramStart"/>
      <w:r>
        <w:rPr>
          <w:u w:val="single"/>
        </w:rPr>
        <w:t>teachers</w:t>
      </w:r>
      <w:proofErr w:type="gramEnd"/>
      <w:r>
        <w:rPr>
          <w:u w:val="single"/>
        </w:rPr>
        <w:t xml:space="preserve"> unions to strike in many parts of the country. </w:t>
      </w:r>
      <w:r>
        <w:rPr>
          <w:highlight w:val="yellow"/>
          <w:u w:val="single"/>
        </w:rPr>
        <w:t>In New York</w:t>
      </w:r>
      <w:r>
        <w:rPr>
          <w:u w:val="single"/>
        </w:rPr>
        <w:t>,</w:t>
      </w:r>
      <w:r>
        <w:rPr>
          <w:sz w:val="12"/>
          <w:szCs w:val="12"/>
        </w:rPr>
        <w:t xml:space="preserve"> for instance</w:t>
      </w:r>
      <w:r>
        <w:rPr>
          <w:u w:val="single"/>
        </w:rPr>
        <w:t xml:space="preserve">, </w:t>
      </w:r>
      <w:r>
        <w:rPr>
          <w:highlight w:val="yellow"/>
          <w:u w:val="single"/>
        </w:rPr>
        <w:t>the</w:t>
      </w:r>
      <w:r>
        <w:rPr>
          <w:u w:val="single"/>
        </w:rPr>
        <w:t xml:space="preserve"> state’s </w:t>
      </w:r>
      <w:r>
        <w:rPr>
          <w:highlight w:val="yellow"/>
          <w:u w:val="single"/>
        </w:rPr>
        <w:t>Taylor Law prohibits</w:t>
      </w:r>
      <w:r>
        <w:rPr>
          <w:u w:val="single"/>
        </w:rPr>
        <w:t xml:space="preserve"> </w:t>
      </w:r>
      <w:r>
        <w:rPr>
          <w:highlight w:val="yellow"/>
          <w:u w:val="single"/>
        </w:rPr>
        <w:t>public employees from striking</w:t>
      </w:r>
      <w:r>
        <w:rPr>
          <w:sz w:val="12"/>
          <w:szCs w:val="12"/>
        </w:rPr>
        <w:t xml:space="preserve">. </w:t>
      </w:r>
      <w:r>
        <w:rPr>
          <w:highlight w:val="yellow"/>
          <w:u w:val="single"/>
        </w:rPr>
        <w:t>Disregarding</w:t>
      </w:r>
      <w:r>
        <w:rPr>
          <w:u w:val="single"/>
        </w:rPr>
        <w:t xml:space="preserve"> this law </w:t>
      </w:r>
      <w:r>
        <w:rPr>
          <w:highlight w:val="yellow"/>
          <w:u w:val="single"/>
        </w:rPr>
        <w:t>can have serious consequences</w:t>
      </w:r>
      <w:r>
        <w:rPr>
          <w:sz w:val="12"/>
          <w:szCs w:val="12"/>
        </w:rPr>
        <w:t xml:space="preserve"> (as the Transport Workers Union once discovered) </w:t>
      </w:r>
      <w:r w:rsidRPr="008E3627">
        <w:rPr>
          <w:rStyle w:val="Emphasis"/>
          <w:highlight w:val="yellow"/>
        </w:rPr>
        <w:t>such as fines and the suspension of automatic dues collection</w:t>
      </w:r>
      <w:r>
        <w:rPr>
          <w:sz w:val="12"/>
          <w:szCs w:val="12"/>
        </w:rPr>
        <w:t xml:space="preserve">. As labor watchdog Mike Antonucci has noted, a national teacher strike would rapidly deplete the strike funds of both national </w:t>
      </w:r>
      <w:proofErr w:type="gramStart"/>
      <w:r>
        <w:rPr>
          <w:sz w:val="12"/>
          <w:szCs w:val="12"/>
        </w:rPr>
        <w:t>teachers</w:t>
      </w:r>
      <w:proofErr w:type="gramEnd"/>
      <w:r>
        <w:rPr>
          <w:sz w:val="12"/>
          <w:szCs w:val="12"/>
        </w:rPr>
        <w:t xml:space="preserve"> unions. In normal times, such a sweeping action would be unworkable.</w:t>
      </w:r>
    </w:p>
    <w:p w14:paraId="6F8AB48E" w14:textId="77777777" w:rsidR="00822AF1" w:rsidRDefault="00822AF1" w:rsidP="00822AF1"/>
    <w:p w14:paraId="373DA98B" w14:textId="77777777" w:rsidR="00822AF1" w:rsidRDefault="00822AF1" w:rsidP="00822AF1">
      <w:pPr>
        <w:pStyle w:val="Heading4"/>
      </w:pPr>
      <w:r>
        <w:t xml:space="preserve">Higher wages </w:t>
      </w:r>
      <w:proofErr w:type="gramStart"/>
      <w:r>
        <w:t>increases</w:t>
      </w:r>
      <w:proofErr w:type="gramEnd"/>
      <w:r>
        <w:t xml:space="preserve"> student performance, Evans 19</w:t>
      </w:r>
    </w:p>
    <w:p w14:paraId="539DFA02" w14:textId="77777777" w:rsidR="00822AF1" w:rsidRDefault="00822AF1" w:rsidP="00822AF1">
      <w:r>
        <w:t xml:space="preserve">David Evans, 5-3-2019, "Does Raising Teacher Salaries Improve </w:t>
      </w:r>
      <w:proofErr w:type="gramStart"/>
      <w:r>
        <w:t>Performance?,</w:t>
      </w:r>
      <w:proofErr w:type="gramEnd"/>
      <w:r>
        <w:t xml:space="preserve">" Pacific Standard, </w:t>
      </w:r>
      <w:hyperlink r:id="rId31">
        <w:r>
          <w:rPr>
            <w:color w:val="000000"/>
          </w:rPr>
          <w:t>https://psmag.com/education/what-do</w:t>
        </w:r>
        <w:r>
          <w:rPr>
            <w:color w:val="000000"/>
          </w:rPr>
          <w:t>-</w:t>
        </w:r>
        <w:r>
          <w:rPr>
            <w:color w:val="000000"/>
          </w:rPr>
          <w:t>teacher-salaries-do-to-teacher-performance</w:t>
        </w:r>
      </w:hyperlink>
      <w:r>
        <w:t xml:space="preserve"> // Lex AM</w:t>
      </w:r>
    </w:p>
    <w:p w14:paraId="6E8D07A0" w14:textId="77777777" w:rsidR="00822AF1" w:rsidRDefault="00822AF1" w:rsidP="00822AF1">
      <w:pPr>
        <w:rPr>
          <w:sz w:val="16"/>
          <w:szCs w:val="16"/>
        </w:rPr>
      </w:pPr>
      <w:r>
        <w:rPr>
          <w:u w:val="single"/>
        </w:rPr>
        <w:t xml:space="preserve">RAISING SALARIES ATTRACTS AND KEEPS GOOD TEACHERS In Texas, </w:t>
      </w:r>
      <w:r>
        <w:rPr>
          <w:highlight w:val="yellow"/>
          <w:u w:val="single"/>
        </w:rPr>
        <w:t xml:space="preserve">increasing teacher pay </w:t>
      </w:r>
      <w:hyperlink r:id="rId32">
        <w:r>
          <w:rPr>
            <w:color w:val="000000"/>
            <w:u w:val="single"/>
          </w:rPr>
          <w:t>reduced turnover</w:t>
        </w:r>
      </w:hyperlink>
      <w:r>
        <w:rPr>
          <w:u w:val="single"/>
        </w:rPr>
        <w:t xml:space="preserve">, which in turn </w:t>
      </w:r>
      <w:r>
        <w:rPr>
          <w:highlight w:val="yellow"/>
          <w:u w:val="single"/>
        </w:rPr>
        <w:t>increased student performance</w:t>
      </w:r>
      <w:r>
        <w:rPr>
          <w:sz w:val="16"/>
          <w:szCs w:val="16"/>
        </w:rPr>
        <w:t xml:space="preserve">. Likewise, </w:t>
      </w:r>
      <w:r>
        <w:rPr>
          <w:highlight w:val="yellow"/>
          <w:u w:val="single"/>
        </w:rPr>
        <w:t xml:space="preserve">national studies from </w:t>
      </w:r>
      <w:hyperlink r:id="rId33">
        <w:r>
          <w:rPr>
            <w:color w:val="000000"/>
            <w:highlight w:val="yellow"/>
            <w:u w:val="single"/>
          </w:rPr>
          <w:t>the United States</w:t>
        </w:r>
      </w:hyperlink>
      <w:r>
        <w:rPr>
          <w:u w:val="single"/>
        </w:rPr>
        <w:t xml:space="preserve"> </w:t>
      </w:r>
      <w:r>
        <w:rPr>
          <w:highlight w:val="yellow"/>
          <w:u w:val="single"/>
        </w:rPr>
        <w:t>and</w:t>
      </w:r>
      <w:r>
        <w:rPr>
          <w:u w:val="single"/>
        </w:rPr>
        <w:t xml:space="preserve"> </w:t>
      </w:r>
      <w:hyperlink r:id="rId34" w:anchor="bb0130">
        <w:r>
          <w:rPr>
            <w:color w:val="000000"/>
            <w:u w:val="single"/>
          </w:rPr>
          <w:t xml:space="preserve">the </w:t>
        </w:r>
      </w:hyperlink>
      <w:hyperlink r:id="rId35" w:anchor="bb0130">
        <w:r>
          <w:rPr>
            <w:color w:val="000000"/>
            <w:highlight w:val="yellow"/>
            <w:u w:val="single"/>
          </w:rPr>
          <w:t>U</w:t>
        </w:r>
      </w:hyperlink>
      <w:hyperlink r:id="rId36" w:anchor="bb0130">
        <w:r>
          <w:rPr>
            <w:color w:val="000000"/>
            <w:u w:val="single"/>
          </w:rPr>
          <w:t xml:space="preserve">nited </w:t>
        </w:r>
      </w:hyperlink>
      <w:hyperlink r:id="rId37" w:anchor="bb0130">
        <w:r>
          <w:rPr>
            <w:color w:val="000000"/>
            <w:highlight w:val="yellow"/>
            <w:u w:val="single"/>
          </w:rPr>
          <w:t>K</w:t>
        </w:r>
      </w:hyperlink>
      <w:hyperlink r:id="rId38" w:anchor="bb0130">
        <w:r>
          <w:rPr>
            <w:color w:val="000000"/>
            <w:u w:val="single"/>
          </w:rPr>
          <w:t>ingdom</w:t>
        </w:r>
      </w:hyperlink>
      <w:r>
        <w:rPr>
          <w:u w:val="single"/>
        </w:rPr>
        <w:t xml:space="preserve"> also </w:t>
      </w:r>
      <w:r>
        <w:rPr>
          <w:highlight w:val="yellow"/>
          <w:u w:val="single"/>
        </w:rPr>
        <w:t xml:space="preserve">find that students do better when teachers have </w:t>
      </w:r>
      <w:r>
        <w:rPr>
          <w:u w:val="single"/>
        </w:rPr>
        <w:t xml:space="preserve">relatively </w:t>
      </w:r>
      <w:r>
        <w:rPr>
          <w:highlight w:val="yellow"/>
          <w:u w:val="single"/>
        </w:rPr>
        <w:t>better wages</w:t>
      </w:r>
      <w:r>
        <w:rPr>
          <w:sz w:val="16"/>
          <w:szCs w:val="16"/>
        </w:rPr>
        <w:t xml:space="preserve">. Studies from Latin America have looked specifically at the pull factor of higher wages for civil servants—of which teachers are a subset. In Brazil, </w:t>
      </w:r>
      <w:r>
        <w:rPr>
          <w:highlight w:val="yellow"/>
          <w:u w:val="single"/>
        </w:rPr>
        <w:t xml:space="preserve">higher wages </w:t>
      </w:r>
      <w:r>
        <w:rPr>
          <w:u w:val="single"/>
        </w:rPr>
        <w:t xml:space="preserve">for civil servants </w:t>
      </w:r>
      <w:hyperlink r:id="rId39">
        <w:r>
          <w:rPr>
            <w:color w:val="000000"/>
            <w:highlight w:val="yellow"/>
            <w:u w:val="single"/>
          </w:rPr>
          <w:t>drew more educated candidates</w:t>
        </w:r>
      </w:hyperlink>
      <w:r>
        <w:rPr>
          <w:sz w:val="16"/>
          <w:szCs w:val="16"/>
        </w:rPr>
        <w:t xml:space="preserve"> into the service. In Mexico, higher salaries for civil servants attracted more candidates who were </w:t>
      </w:r>
      <w:hyperlink r:id="rId40">
        <w:r>
          <w:rPr>
            <w:color w:val="000000"/>
            <w:sz w:val="16"/>
            <w:szCs w:val="16"/>
          </w:rPr>
          <w:t>more conscientious and who had higher IQs</w:t>
        </w:r>
      </w:hyperlink>
      <w:r>
        <w:rPr>
          <w:sz w:val="16"/>
          <w:szCs w:val="16"/>
        </w:rPr>
        <w:t xml:space="preserve">. But higher salaries also attract less qualified candidates. In education, one challenge is selecting those candidates who will go on to be great teachers, which brings us to the topic of higher standards for teachers. REFORMS BEYOND JUST SALARY INCREASES ARE NEEDED What countries that have made large gains in learning have shown is that combining salary increases with other critical reforms is the way to success. Setting higher standards to enter the teaching profession is a way to both pay teachers what they're worth while making sure the very best candidates are teaching. Finland and Singapore, two countries known for high performance on international tests, have </w:t>
      </w:r>
      <w:hyperlink r:id="rId41" w:anchor="page=167">
        <w:r>
          <w:rPr>
            <w:color w:val="000000"/>
            <w:sz w:val="16"/>
            <w:szCs w:val="16"/>
          </w:rPr>
          <w:t>highly competitive entry</w:t>
        </w:r>
      </w:hyperlink>
      <w:r>
        <w:rPr>
          <w:sz w:val="16"/>
          <w:szCs w:val="16"/>
        </w:rPr>
        <w:t xml:space="preserve"> into the teaching profession. In both countries, a small fraction of applicants to teacher training schools are accepted, allowing teacher training schools to only accept those applicants with excellent academic credentials. By contrast, a recent study of teacher preparation graduate programs in the U.S. found that </w:t>
      </w:r>
      <w:hyperlink r:id="rId42">
        <w:r>
          <w:rPr>
            <w:color w:val="000000"/>
            <w:sz w:val="16"/>
            <w:szCs w:val="16"/>
          </w:rPr>
          <w:t>fewer than half required a 3.0 grade point average</w:t>
        </w:r>
      </w:hyperlink>
      <w:r>
        <w:rPr>
          <w:sz w:val="16"/>
          <w:szCs w:val="16"/>
        </w:rPr>
        <w:t xml:space="preserve">. Ecuador provides a clear example of how </w:t>
      </w:r>
      <w:hyperlink r:id="rId43">
        <w:r>
          <w:rPr>
            <w:color w:val="000000"/>
            <w:sz w:val="16"/>
            <w:szCs w:val="16"/>
          </w:rPr>
          <w:t>increasing teacher selectivity can lead to gains</w:t>
        </w:r>
      </w:hyperlink>
      <w:r>
        <w:rPr>
          <w:sz w:val="16"/>
          <w:szCs w:val="16"/>
        </w:rPr>
        <w:t xml:space="preserve">. Ecuador doubled teachers' starting salaries in 2009. At around the same time, it introduced a national hiring exam and teacher evaluation systems, and it made getting into teacher training colleges and subsequently getting a job as a teacher more selective. The country also instituted incentives for high performing teachers. Ecuador went on to register the </w:t>
      </w:r>
      <w:hyperlink r:id="rId44">
        <w:r>
          <w:rPr>
            <w:color w:val="000000"/>
            <w:sz w:val="16"/>
            <w:szCs w:val="16"/>
          </w:rPr>
          <w:t>highest student literacy gains</w:t>
        </w:r>
      </w:hyperlink>
      <w:r>
        <w:rPr>
          <w:sz w:val="16"/>
          <w:szCs w:val="16"/>
        </w:rPr>
        <w:t xml:space="preserve"> of any country in Latin America on regional tests conducted between 2006 and 2013. In other countries, the key reforms may be different. </w:t>
      </w:r>
      <w:hyperlink r:id="rId45">
        <w:r>
          <w:rPr>
            <w:color w:val="000000"/>
            <w:highlight w:val="yellow"/>
            <w:u w:val="single"/>
          </w:rPr>
          <w:t>Brazil registered large learning gains</w:t>
        </w:r>
      </w:hyperlink>
      <w:r>
        <w:rPr>
          <w:u w:val="single"/>
        </w:rPr>
        <w:t xml:space="preserve"> in the first decade of this century </w:t>
      </w:r>
      <w:r>
        <w:rPr>
          <w:highlight w:val="yellow"/>
          <w:u w:val="single"/>
        </w:rPr>
        <w:t xml:space="preserve">after a </w:t>
      </w:r>
      <w:hyperlink r:id="rId46">
        <w:r>
          <w:rPr>
            <w:color w:val="000000"/>
            <w:highlight w:val="yellow"/>
            <w:u w:val="single"/>
          </w:rPr>
          <w:t>series of reforms in the 1990s</w:t>
        </w:r>
      </w:hyperlink>
      <w:r>
        <w:rPr>
          <w:sz w:val="16"/>
          <w:szCs w:val="16"/>
        </w:rPr>
        <w:t xml:space="preserve">. These </w:t>
      </w:r>
      <w:r>
        <w:rPr>
          <w:highlight w:val="yellow"/>
          <w:u w:val="single"/>
        </w:rPr>
        <w:t>reforms increased teacher salaries</w:t>
      </w:r>
      <w:r>
        <w:rPr>
          <w:u w:val="single"/>
        </w:rPr>
        <w:t xml:space="preserve"> while also increasing the educational requirements to become a teacher, expanding in-service support for teachers, ensuring more financing for rural schools, and, later, introducing better measurement and publicity around student learning results</w:t>
      </w:r>
      <w:r>
        <w:rPr>
          <w:sz w:val="16"/>
          <w:szCs w:val="16"/>
        </w:rPr>
        <w:t xml:space="preserve">. Kenya recently saw </w:t>
      </w:r>
      <w:hyperlink r:id="rId47">
        <w:r>
          <w:rPr>
            <w:color w:val="000000"/>
            <w:sz w:val="16"/>
            <w:szCs w:val="16"/>
          </w:rPr>
          <w:t>student learning rise</w:t>
        </w:r>
      </w:hyperlink>
      <w:r>
        <w:rPr>
          <w:sz w:val="16"/>
          <w:szCs w:val="16"/>
        </w:rPr>
        <w:t xml:space="preserve"> with a nationwide program that included detailed teachers' guides, professional development, and coaching for teachers. THE OPTIMAL EDUCATION SYSTEM In a recent study, the World Bank highlighted how many education systems seem to be </w:t>
      </w:r>
      <w:hyperlink r:id="rId48">
        <w:r>
          <w:rPr>
            <w:color w:val="000000"/>
            <w:sz w:val="16"/>
            <w:szCs w:val="16"/>
          </w:rPr>
          <w:t>stuck in a low-learning trap</w:t>
        </w:r>
      </w:hyperlink>
      <w:r>
        <w:rPr>
          <w:sz w:val="16"/>
          <w:szCs w:val="16"/>
        </w:rPr>
        <w:t xml:space="preserve">, where teachers and schools lack both the support and the motivation to give students what they need. Low teacher salaries, together with inadequate support for teachers and little selectivity in teacher preparation, can keep U.S. schools far below their potential. But increased pay is not enough. As experiences from around the world show, higher pay must be accompanied by an array of other </w:t>
      </w:r>
      <w:r>
        <w:rPr>
          <w:sz w:val="16"/>
          <w:szCs w:val="16"/>
        </w:rPr>
        <w:lastRenderedPageBreak/>
        <w:t>reforms–ranging from increased selectivity into the field to more mentoring and coaching to help teachers already in the field give their best to our students.</w:t>
      </w:r>
    </w:p>
    <w:p w14:paraId="336A6A5B" w14:textId="77777777" w:rsidR="00822AF1" w:rsidRDefault="00822AF1" w:rsidP="00822AF1">
      <w:pPr>
        <w:pStyle w:val="Heading4"/>
      </w:pPr>
      <w:r>
        <w:t xml:space="preserve">Educational innovation solves extinction. </w:t>
      </w:r>
    </w:p>
    <w:p w14:paraId="147EE7D3" w14:textId="77777777" w:rsidR="00822AF1" w:rsidRDefault="00822AF1" w:rsidP="00822AF1">
      <w:r>
        <w:t xml:space="preserve">Peter </w:t>
      </w:r>
      <w:r>
        <w:rPr>
          <w:b/>
        </w:rPr>
        <w:t>Serdyukov 17</w:t>
      </w:r>
      <w:r>
        <w:t>. National University, La Jolla, California. 03/27/2017. “Innovation in Education: What Works, What Doesn’t, and What to Do about It?” Journal of Research in Innovative Teaching &amp; Learning, vol. 10, no. 1, pp. 4–33. // Lex AM</w:t>
      </w:r>
    </w:p>
    <w:p w14:paraId="6390370F" w14:textId="77777777" w:rsidR="00822AF1" w:rsidRDefault="00822AF1" w:rsidP="00822AF1">
      <w:pPr>
        <w:rPr>
          <w:sz w:val="16"/>
          <w:szCs w:val="16"/>
        </w:rPr>
      </w:pPr>
      <w:r>
        <w:rPr>
          <w:sz w:val="16"/>
          <w:szCs w:val="16"/>
        </w:rPr>
        <w:t xml:space="preserve">Introduction </w:t>
      </w:r>
      <w:r>
        <w:rPr>
          <w:szCs w:val="22"/>
          <w:highlight w:val="yellow"/>
          <w:u w:val="single"/>
        </w:rPr>
        <w:t>Education</w:t>
      </w:r>
      <w:r>
        <w:rPr>
          <w:szCs w:val="22"/>
          <w:u w:val="single"/>
        </w:rPr>
        <w:t xml:space="preserve">, being a social institution serving the needs of society, </w:t>
      </w:r>
      <w:r>
        <w:rPr>
          <w:szCs w:val="22"/>
          <w:highlight w:val="yellow"/>
          <w:u w:val="single"/>
        </w:rPr>
        <w:t>is</w:t>
      </w:r>
      <w:r>
        <w:rPr>
          <w:sz w:val="16"/>
          <w:szCs w:val="16"/>
          <w:highlight w:val="yellow"/>
        </w:rPr>
        <w:t xml:space="preserve"> </w:t>
      </w:r>
      <w:r>
        <w:rPr>
          <w:rFonts w:eastAsia="Calibri" w:cs="Calibri"/>
          <w:b/>
          <w:szCs w:val="22"/>
          <w:highlight w:val="yellow"/>
          <w:u w:val="single"/>
        </w:rPr>
        <w:t>indispensable for society to survive</w:t>
      </w:r>
      <w:r>
        <w:rPr>
          <w:sz w:val="16"/>
          <w:szCs w:val="16"/>
        </w:rPr>
        <w:t xml:space="preserve"> and thrive. </w:t>
      </w:r>
      <w:r>
        <w:rPr>
          <w:szCs w:val="22"/>
          <w:highlight w:val="yellow"/>
          <w:u w:val="single"/>
        </w:rPr>
        <w:t>It</w:t>
      </w:r>
      <w:r>
        <w:rPr>
          <w:szCs w:val="22"/>
          <w:u w:val="single"/>
        </w:rPr>
        <w:t xml:space="preserve"> should be not only comprehensive, sustainable, and superb, but </w:t>
      </w:r>
      <w:r>
        <w:rPr>
          <w:szCs w:val="22"/>
          <w:highlight w:val="yellow"/>
          <w:u w:val="single"/>
        </w:rPr>
        <w:t xml:space="preserve">must </w:t>
      </w:r>
      <w:r>
        <w:rPr>
          <w:rFonts w:eastAsia="Calibri" w:cs="Calibri"/>
          <w:b/>
          <w:szCs w:val="22"/>
          <w:highlight w:val="yellow"/>
          <w:u w:val="single"/>
        </w:rPr>
        <w:t>continuously evolve</w:t>
      </w:r>
      <w:r>
        <w:rPr>
          <w:sz w:val="16"/>
          <w:szCs w:val="16"/>
          <w:highlight w:val="yellow"/>
        </w:rPr>
        <w:t xml:space="preserve"> </w:t>
      </w:r>
      <w:r>
        <w:rPr>
          <w:szCs w:val="22"/>
          <w:highlight w:val="yellow"/>
          <w:u w:val="single"/>
        </w:rPr>
        <w:t>to meet</w:t>
      </w:r>
      <w:r>
        <w:rPr>
          <w:szCs w:val="22"/>
          <w:u w:val="single"/>
        </w:rPr>
        <w:t xml:space="preserve"> the </w:t>
      </w:r>
      <w:r>
        <w:rPr>
          <w:rFonts w:eastAsia="Calibri" w:cs="Calibri"/>
          <w:b/>
          <w:szCs w:val="22"/>
          <w:u w:val="single"/>
        </w:rPr>
        <w:t>challenges</w:t>
      </w:r>
      <w:r>
        <w:rPr>
          <w:sz w:val="16"/>
          <w:szCs w:val="16"/>
        </w:rPr>
        <w:t xml:space="preserve"> </w:t>
      </w:r>
      <w:r>
        <w:rPr>
          <w:szCs w:val="22"/>
          <w:u w:val="single"/>
        </w:rPr>
        <w:t xml:space="preserve">of </w:t>
      </w:r>
      <w:r>
        <w:rPr>
          <w:szCs w:val="22"/>
          <w:highlight w:val="yellow"/>
          <w:u w:val="single"/>
        </w:rPr>
        <w:t xml:space="preserve">the </w:t>
      </w:r>
      <w:r>
        <w:rPr>
          <w:rFonts w:eastAsia="Calibri" w:cs="Calibri"/>
          <w:b/>
          <w:szCs w:val="22"/>
          <w:highlight w:val="yellow"/>
          <w:u w:val="single"/>
        </w:rPr>
        <w:t>fast-changing</w:t>
      </w:r>
      <w:r>
        <w:rPr>
          <w:sz w:val="16"/>
          <w:szCs w:val="16"/>
          <w:highlight w:val="yellow"/>
        </w:rPr>
        <w:t xml:space="preserve"> </w:t>
      </w:r>
      <w:r>
        <w:rPr>
          <w:szCs w:val="22"/>
          <w:highlight w:val="yellow"/>
          <w:u w:val="single"/>
        </w:rPr>
        <w:t>and</w:t>
      </w:r>
      <w:r>
        <w:rPr>
          <w:sz w:val="16"/>
          <w:szCs w:val="16"/>
          <w:highlight w:val="yellow"/>
        </w:rPr>
        <w:t xml:space="preserve"> </w:t>
      </w:r>
      <w:r>
        <w:rPr>
          <w:rFonts w:eastAsia="Calibri" w:cs="Calibri"/>
          <w:b/>
          <w:szCs w:val="22"/>
          <w:highlight w:val="yellow"/>
          <w:u w:val="single"/>
        </w:rPr>
        <w:t>unpredictable</w:t>
      </w:r>
      <w:r>
        <w:rPr>
          <w:rFonts w:eastAsia="Calibri" w:cs="Calibri"/>
          <w:b/>
          <w:szCs w:val="22"/>
          <w:u w:val="single"/>
        </w:rPr>
        <w:t xml:space="preserve"> globalized </w:t>
      </w:r>
      <w:r>
        <w:rPr>
          <w:rFonts w:eastAsia="Calibri" w:cs="Calibri"/>
          <w:b/>
          <w:szCs w:val="22"/>
          <w:highlight w:val="yellow"/>
          <w:u w:val="single"/>
        </w:rPr>
        <w:t>world</w:t>
      </w:r>
      <w:r>
        <w:rPr>
          <w:rFonts w:eastAsia="Calibri" w:cs="Calibri"/>
          <w:b/>
          <w:szCs w:val="22"/>
          <w:u w:val="single"/>
        </w:rPr>
        <w:t>.</w:t>
      </w:r>
      <w:r>
        <w:rPr>
          <w:sz w:val="16"/>
          <w:szCs w:val="16"/>
        </w:rPr>
        <w:t xml:space="preserve"> </w:t>
      </w:r>
      <w:r>
        <w:rPr>
          <w:szCs w:val="22"/>
          <w:u w:val="single"/>
        </w:rPr>
        <w:t>This evolution must be</w:t>
      </w:r>
      <w:r>
        <w:rPr>
          <w:sz w:val="16"/>
          <w:szCs w:val="16"/>
        </w:rPr>
        <w:t xml:space="preserve"> </w:t>
      </w:r>
      <w:r>
        <w:rPr>
          <w:rFonts w:eastAsia="Calibri" w:cs="Calibri"/>
          <w:b/>
          <w:szCs w:val="22"/>
          <w:u w:val="single"/>
        </w:rPr>
        <w:t>systemic</w:t>
      </w:r>
      <w:r>
        <w:rPr>
          <w:szCs w:val="22"/>
          <w:u w:val="single"/>
        </w:rPr>
        <w:t xml:space="preserve">, </w:t>
      </w:r>
      <w:r>
        <w:rPr>
          <w:rFonts w:eastAsia="Calibri" w:cs="Calibri"/>
          <w:b/>
          <w:szCs w:val="22"/>
          <w:u w:val="single"/>
        </w:rPr>
        <w:t>consistent</w:t>
      </w:r>
      <w:r>
        <w:rPr>
          <w:szCs w:val="22"/>
          <w:u w:val="single"/>
        </w:rPr>
        <w:t>, and</w:t>
      </w:r>
      <w:r>
        <w:rPr>
          <w:sz w:val="16"/>
          <w:szCs w:val="16"/>
        </w:rPr>
        <w:t xml:space="preserve"> </w:t>
      </w:r>
      <w:r>
        <w:rPr>
          <w:rFonts w:eastAsia="Calibri" w:cs="Calibri"/>
          <w:b/>
          <w:szCs w:val="22"/>
          <w:u w:val="single"/>
        </w:rPr>
        <w:t>scalable</w:t>
      </w:r>
      <w:r>
        <w:rPr>
          <w:szCs w:val="22"/>
          <w:u w:val="single"/>
        </w:rPr>
        <w:t>; therefore</w:t>
      </w:r>
      <w:r>
        <w:rPr>
          <w:sz w:val="16"/>
          <w:szCs w:val="16"/>
        </w:rPr>
        <w:t xml:space="preserve">, </w:t>
      </w:r>
      <w:proofErr w:type="gramStart"/>
      <w:r>
        <w:rPr>
          <w:sz w:val="16"/>
          <w:szCs w:val="16"/>
        </w:rPr>
        <w:t xml:space="preserve">school </w:t>
      </w:r>
      <w:r>
        <w:rPr>
          <w:szCs w:val="22"/>
          <w:u w:val="single"/>
        </w:rPr>
        <w:t>teachers</w:t>
      </w:r>
      <w:proofErr w:type="gramEnd"/>
      <w:r>
        <w:rPr>
          <w:sz w:val="16"/>
          <w:szCs w:val="16"/>
        </w:rPr>
        <w:t xml:space="preserve">, college </w:t>
      </w:r>
      <w:r>
        <w:rPr>
          <w:szCs w:val="22"/>
          <w:u w:val="single"/>
        </w:rPr>
        <w:t xml:space="preserve">professors, administrators, researchers, and </w:t>
      </w:r>
      <w:r>
        <w:rPr>
          <w:rFonts w:eastAsia="Calibri" w:cs="Calibri"/>
          <w:b/>
          <w:szCs w:val="22"/>
          <w:highlight w:val="yellow"/>
          <w:u w:val="single"/>
        </w:rPr>
        <w:t>policy makers</w:t>
      </w:r>
      <w:r>
        <w:rPr>
          <w:szCs w:val="22"/>
          <w:u w:val="single"/>
        </w:rPr>
        <w:t xml:space="preserve"> are expected to </w:t>
      </w:r>
      <w:r>
        <w:rPr>
          <w:szCs w:val="22"/>
          <w:highlight w:val="yellow"/>
          <w:u w:val="single"/>
        </w:rPr>
        <w:t>innovate</w:t>
      </w:r>
      <w:r>
        <w:rPr>
          <w:szCs w:val="22"/>
          <w:u w:val="single"/>
        </w:rPr>
        <w:t xml:space="preserve"> the</w:t>
      </w:r>
      <w:r>
        <w:rPr>
          <w:sz w:val="16"/>
          <w:szCs w:val="16"/>
        </w:rPr>
        <w:t xml:space="preserve"> </w:t>
      </w:r>
      <w:r>
        <w:rPr>
          <w:rFonts w:eastAsia="Calibri" w:cs="Calibri"/>
          <w:b/>
          <w:szCs w:val="22"/>
          <w:u w:val="single"/>
        </w:rPr>
        <w:t>theory and practice</w:t>
      </w:r>
      <w:r>
        <w:rPr>
          <w:sz w:val="16"/>
          <w:szCs w:val="16"/>
        </w:rPr>
        <w:t xml:space="preserve"> </w:t>
      </w:r>
      <w:r>
        <w:rPr>
          <w:szCs w:val="22"/>
          <w:u w:val="single"/>
        </w:rPr>
        <w:t>of</w:t>
      </w:r>
      <w:r>
        <w:rPr>
          <w:sz w:val="16"/>
          <w:szCs w:val="16"/>
        </w:rPr>
        <w:t xml:space="preserve"> </w:t>
      </w:r>
      <w:r>
        <w:rPr>
          <w:rFonts w:eastAsia="Calibri" w:cs="Calibri"/>
          <w:b/>
          <w:szCs w:val="22"/>
          <w:highlight w:val="yellow"/>
          <w:u w:val="single"/>
        </w:rPr>
        <w:t>teaching</w:t>
      </w:r>
      <w:r>
        <w:rPr>
          <w:rFonts w:eastAsia="Calibri" w:cs="Calibri"/>
          <w:b/>
          <w:szCs w:val="22"/>
          <w:u w:val="single"/>
        </w:rPr>
        <w:t xml:space="preserve"> and learning</w:t>
      </w:r>
      <w:r>
        <w:rPr>
          <w:szCs w:val="22"/>
          <w:u w:val="single"/>
        </w:rPr>
        <w:t xml:space="preserve">, as well as all other aspects of this complex organization </w:t>
      </w:r>
      <w:r>
        <w:rPr>
          <w:szCs w:val="22"/>
          <w:highlight w:val="yellow"/>
          <w:u w:val="single"/>
        </w:rPr>
        <w:t xml:space="preserve">to ensure </w:t>
      </w:r>
      <w:r>
        <w:rPr>
          <w:rFonts w:eastAsia="Calibri" w:cs="Calibri"/>
          <w:b/>
          <w:szCs w:val="22"/>
          <w:highlight w:val="yellow"/>
          <w:u w:val="single"/>
        </w:rPr>
        <w:t>quality preparation</w:t>
      </w:r>
      <w:r>
        <w:rPr>
          <w:sz w:val="16"/>
          <w:szCs w:val="16"/>
        </w:rPr>
        <w:t xml:space="preserve"> of all students to life and work. Here we present a systemic discussion of educational innovations, identify the barriers to innovation, and outline potential directions for effective innovations. We discuss the </w:t>
      </w:r>
      <w:proofErr w:type="gramStart"/>
      <w:r>
        <w:rPr>
          <w:sz w:val="16"/>
          <w:szCs w:val="16"/>
        </w:rPr>
        <w:t>current status</w:t>
      </w:r>
      <w:proofErr w:type="gramEnd"/>
      <w:r>
        <w:rPr>
          <w:sz w:val="16"/>
          <w:szCs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Pr>
          <w:szCs w:val="22"/>
          <w:highlight w:val="yellow"/>
          <w:u w:val="single"/>
        </w:rPr>
        <w:t>For</w:t>
      </w:r>
      <w:proofErr w:type="gramEnd"/>
      <w:r>
        <w:rPr>
          <w:sz w:val="16"/>
          <w:szCs w:val="16"/>
        </w:rPr>
        <w:t xml:space="preserve"> an individual, a nation, and </w:t>
      </w:r>
      <w:r>
        <w:rPr>
          <w:rFonts w:eastAsia="Calibri" w:cs="Calibri"/>
          <w:b/>
          <w:szCs w:val="22"/>
          <w:highlight w:val="yellow"/>
          <w:u w:val="single"/>
        </w:rPr>
        <w:t>humankind</w:t>
      </w:r>
      <w:r>
        <w:rPr>
          <w:sz w:val="16"/>
          <w:szCs w:val="16"/>
          <w:highlight w:val="yellow"/>
        </w:rPr>
        <w:t xml:space="preserve"> </w:t>
      </w:r>
      <w:r>
        <w:rPr>
          <w:szCs w:val="22"/>
          <w:highlight w:val="yellow"/>
          <w:u w:val="single"/>
        </w:rPr>
        <w:t>to</w:t>
      </w:r>
      <w:r>
        <w:rPr>
          <w:sz w:val="16"/>
          <w:szCs w:val="16"/>
          <w:highlight w:val="yellow"/>
        </w:rPr>
        <w:t xml:space="preserve"> </w:t>
      </w:r>
      <w:r>
        <w:rPr>
          <w:rFonts w:eastAsia="Calibri" w:cs="Calibri"/>
          <w:b/>
          <w:szCs w:val="22"/>
          <w:highlight w:val="yellow"/>
          <w:u w:val="single"/>
        </w:rPr>
        <w:t>survive</w:t>
      </w:r>
      <w:r>
        <w:rPr>
          <w:rFonts w:eastAsia="Calibri" w:cs="Calibri"/>
          <w:b/>
          <w:szCs w:val="22"/>
          <w:u w:val="single"/>
        </w:rPr>
        <w:t xml:space="preserve"> and progress</w:t>
      </w:r>
      <w:r>
        <w:rPr>
          <w:sz w:val="16"/>
          <w:szCs w:val="16"/>
        </w:rPr>
        <w:t xml:space="preserve">, </w:t>
      </w:r>
      <w:r>
        <w:rPr>
          <w:rFonts w:eastAsia="Calibri" w:cs="Calibri"/>
          <w:b/>
          <w:szCs w:val="22"/>
          <w:highlight w:val="yellow"/>
          <w:u w:val="single"/>
        </w:rPr>
        <w:t>innovation</w:t>
      </w:r>
      <w:r>
        <w:rPr>
          <w:sz w:val="16"/>
          <w:szCs w:val="16"/>
          <w:highlight w:val="yellow"/>
        </w:rPr>
        <w:t xml:space="preserve"> </w:t>
      </w:r>
      <w:r>
        <w:rPr>
          <w:szCs w:val="22"/>
          <w:highlight w:val="yellow"/>
          <w:u w:val="single"/>
        </w:rPr>
        <w:t>and</w:t>
      </w:r>
      <w:r>
        <w:rPr>
          <w:sz w:val="16"/>
          <w:szCs w:val="16"/>
          <w:highlight w:val="yellow"/>
        </w:rPr>
        <w:t xml:space="preserve"> </w:t>
      </w:r>
      <w:r>
        <w:rPr>
          <w:rFonts w:eastAsia="Calibri" w:cs="Calibri"/>
          <w:b/>
          <w:szCs w:val="22"/>
          <w:highlight w:val="yellow"/>
          <w:u w:val="single"/>
        </w:rPr>
        <w:t>evolution</w:t>
      </w:r>
      <w:r>
        <w:rPr>
          <w:sz w:val="16"/>
          <w:szCs w:val="16"/>
          <w:highlight w:val="yellow"/>
        </w:rPr>
        <w:t xml:space="preserve"> </w:t>
      </w:r>
      <w:r>
        <w:rPr>
          <w:szCs w:val="22"/>
          <w:highlight w:val="yellow"/>
          <w:u w:val="single"/>
        </w:rPr>
        <w:t xml:space="preserve">are </w:t>
      </w:r>
      <w:r>
        <w:rPr>
          <w:rFonts w:eastAsia="Calibri" w:cs="Calibri"/>
          <w:b/>
          <w:szCs w:val="22"/>
          <w:highlight w:val="yellow"/>
          <w:u w:val="single"/>
        </w:rPr>
        <w:t>essential</w:t>
      </w:r>
      <w:r>
        <w:rPr>
          <w:szCs w:val="22"/>
          <w:u w:val="single"/>
        </w:rPr>
        <w:t>. Innovations in</w:t>
      </w:r>
      <w:r>
        <w:rPr>
          <w:sz w:val="16"/>
          <w:szCs w:val="16"/>
        </w:rPr>
        <w:t xml:space="preserve"> </w:t>
      </w:r>
      <w:r>
        <w:rPr>
          <w:rFonts w:eastAsia="Calibri" w:cs="Calibri"/>
          <w:b/>
          <w:szCs w:val="22"/>
          <w:u w:val="single"/>
        </w:rPr>
        <w:t>education</w:t>
      </w:r>
      <w:r>
        <w:rPr>
          <w:sz w:val="16"/>
          <w:szCs w:val="16"/>
        </w:rPr>
        <w:t xml:space="preserve"> </w:t>
      </w:r>
      <w:r>
        <w:rPr>
          <w:szCs w:val="22"/>
          <w:u w:val="single"/>
        </w:rPr>
        <w:t xml:space="preserve">are of </w:t>
      </w:r>
      <w:r>
        <w:rPr>
          <w:rFonts w:eastAsia="Calibri" w:cs="Calibri"/>
          <w:b/>
          <w:szCs w:val="22"/>
          <w:u w:val="single"/>
        </w:rPr>
        <w:t>particular importance</w:t>
      </w:r>
      <w:r>
        <w:rPr>
          <w:sz w:val="16"/>
          <w:szCs w:val="16"/>
        </w:rPr>
        <w:t xml:space="preserve"> </w:t>
      </w:r>
      <w:r>
        <w:rPr>
          <w:szCs w:val="22"/>
          <w:u w:val="single"/>
        </w:rPr>
        <w:t xml:space="preserve">because </w:t>
      </w:r>
      <w:r>
        <w:rPr>
          <w:szCs w:val="22"/>
          <w:highlight w:val="yellow"/>
          <w:u w:val="single"/>
        </w:rPr>
        <w:t xml:space="preserve">education plays a </w:t>
      </w:r>
      <w:r>
        <w:rPr>
          <w:rFonts w:eastAsia="Calibri" w:cs="Calibri"/>
          <w:b/>
          <w:szCs w:val="22"/>
          <w:highlight w:val="yellow"/>
          <w:u w:val="single"/>
        </w:rPr>
        <w:t>crucial role</w:t>
      </w:r>
      <w:r>
        <w:rPr>
          <w:sz w:val="16"/>
          <w:szCs w:val="16"/>
          <w:highlight w:val="yellow"/>
        </w:rPr>
        <w:t xml:space="preserve"> </w:t>
      </w:r>
      <w:r>
        <w:rPr>
          <w:szCs w:val="22"/>
          <w:highlight w:val="yellow"/>
          <w:u w:val="single"/>
        </w:rPr>
        <w:t>in</w:t>
      </w:r>
      <w:r>
        <w:rPr>
          <w:szCs w:val="22"/>
          <w:u w:val="single"/>
        </w:rPr>
        <w:t xml:space="preserve"> creating </w:t>
      </w:r>
      <w:r>
        <w:rPr>
          <w:szCs w:val="22"/>
          <w:highlight w:val="yellow"/>
          <w:u w:val="single"/>
        </w:rPr>
        <w:t xml:space="preserve">a </w:t>
      </w:r>
      <w:r>
        <w:rPr>
          <w:rFonts w:eastAsia="Calibri" w:cs="Calibri"/>
          <w:b/>
          <w:szCs w:val="22"/>
          <w:highlight w:val="yellow"/>
          <w:u w:val="single"/>
        </w:rPr>
        <w:t>sustainable future</w:t>
      </w:r>
      <w:r>
        <w:rPr>
          <w:szCs w:val="22"/>
          <w:highlight w:val="yellow"/>
          <w:u w:val="single"/>
        </w:rPr>
        <w:t>. “Innovation</w:t>
      </w:r>
      <w:r>
        <w:rPr>
          <w:szCs w:val="22"/>
          <w:u w:val="single"/>
        </w:rPr>
        <w:t xml:space="preserve"> resembles mutation, the biological process that </w:t>
      </w:r>
      <w:r>
        <w:rPr>
          <w:szCs w:val="22"/>
          <w:highlight w:val="yellow"/>
          <w:u w:val="single"/>
        </w:rPr>
        <w:t xml:space="preserve">keeps species evolving so they can </w:t>
      </w:r>
      <w:r>
        <w:rPr>
          <w:rFonts w:eastAsia="Calibri" w:cs="Calibri"/>
          <w:b/>
          <w:szCs w:val="22"/>
          <w:highlight w:val="yellow"/>
          <w:u w:val="single"/>
        </w:rPr>
        <w:t>better compete for survival</w:t>
      </w:r>
      <w:r>
        <w:rPr>
          <w:szCs w:val="22"/>
          <w:u w:val="single"/>
        </w:rPr>
        <w:t>”</w:t>
      </w:r>
      <w:r>
        <w:rPr>
          <w:sz w:val="16"/>
          <w:szCs w:val="16"/>
        </w:rPr>
        <w:t xml:space="preserve"> (Hoffman and </w:t>
      </w:r>
      <w:proofErr w:type="spellStart"/>
      <w:r>
        <w:rPr>
          <w:sz w:val="16"/>
          <w:szCs w:val="16"/>
        </w:rPr>
        <w:t>Holzhuter</w:t>
      </w:r>
      <w:proofErr w:type="spellEnd"/>
      <w:r>
        <w:rPr>
          <w:sz w:val="16"/>
          <w:szCs w:val="16"/>
        </w:rPr>
        <w:t xml:space="preserve">, 2012, p. 3). </w:t>
      </w:r>
      <w:r>
        <w:rPr>
          <w:szCs w:val="22"/>
          <w:u w:val="single"/>
        </w:rPr>
        <w:t>Innovation, therefore, is to be regarded as an instrument of necessary and positive change.</w:t>
      </w:r>
      <w:r>
        <w:rPr>
          <w:sz w:val="16"/>
          <w:szCs w:val="16"/>
        </w:rPr>
        <w:t xml:space="preserve"> </w:t>
      </w:r>
      <w:r>
        <w:rPr>
          <w:rFonts w:eastAsia="Calibri" w:cs="Calibri"/>
          <w:b/>
          <w:szCs w:val="22"/>
          <w:u w:val="single"/>
        </w:rPr>
        <w:t>Any human activity</w:t>
      </w:r>
      <w:r>
        <w:rPr>
          <w:sz w:val="16"/>
          <w:szCs w:val="16"/>
        </w:rPr>
        <w:t xml:space="preserve"> </w:t>
      </w:r>
      <w:r>
        <w:rPr>
          <w:szCs w:val="22"/>
          <w:u w:val="single"/>
        </w:rPr>
        <w:t>(</w:t>
      </w:r>
      <w:proofErr w:type="gramStart"/>
      <w:r>
        <w:rPr>
          <w:szCs w:val="22"/>
          <w:u w:val="single"/>
        </w:rPr>
        <w:t>e.g.</w:t>
      </w:r>
      <w:proofErr w:type="gramEnd"/>
      <w:r>
        <w:rPr>
          <w:szCs w:val="22"/>
          <w:u w:val="single"/>
        </w:rPr>
        <w:t xml:space="preserve"> industrial, business, or educational) needs constant innovation to remain </w:t>
      </w:r>
      <w:r>
        <w:rPr>
          <w:rFonts w:eastAsia="Calibri" w:cs="Calibri"/>
          <w:b/>
          <w:szCs w:val="22"/>
          <w:u w:val="single"/>
        </w:rPr>
        <w:t>sustainable</w:t>
      </w:r>
      <w:r>
        <w:rPr>
          <w:szCs w:val="22"/>
          <w:u w:val="single"/>
        </w:rPr>
        <w:t>.</w:t>
      </w:r>
      <w:r>
        <w:rPr>
          <w:sz w:val="16"/>
          <w:szCs w:val="16"/>
        </w:rPr>
        <w:t xml:space="preserve"> </w:t>
      </w:r>
      <w:r>
        <w:rPr>
          <w:szCs w:val="22"/>
          <w:u w:val="single"/>
        </w:rPr>
        <w:t xml:space="preserve">The need for educational innovations has become </w:t>
      </w:r>
      <w:r>
        <w:rPr>
          <w:rFonts w:eastAsia="Calibri" w:cs="Calibri"/>
          <w:b/>
          <w:szCs w:val="22"/>
          <w:u w:val="single"/>
        </w:rPr>
        <w:t>acute</w:t>
      </w:r>
      <w:r>
        <w:rPr>
          <w:sz w:val="16"/>
          <w:szCs w:val="16"/>
        </w:rPr>
        <w:t xml:space="preserve">. “It is widely believed that </w:t>
      </w:r>
      <w:r>
        <w:rPr>
          <w:szCs w:val="22"/>
          <w:u w:val="single"/>
        </w:rPr>
        <w:t>countries’</w:t>
      </w:r>
      <w:r>
        <w:rPr>
          <w:sz w:val="16"/>
          <w:szCs w:val="16"/>
        </w:rPr>
        <w:t xml:space="preserve"> </w:t>
      </w:r>
      <w:r>
        <w:rPr>
          <w:rFonts w:eastAsia="Calibri" w:cs="Calibri"/>
          <w:b/>
          <w:szCs w:val="22"/>
          <w:u w:val="single"/>
        </w:rPr>
        <w:t xml:space="preserve">social and economic </w:t>
      </w:r>
      <w:r>
        <w:rPr>
          <w:rFonts w:eastAsia="Calibri" w:cs="Calibri"/>
          <w:b/>
          <w:szCs w:val="22"/>
          <w:highlight w:val="yellow"/>
          <w:u w:val="single"/>
        </w:rPr>
        <w:t>well-being</w:t>
      </w:r>
      <w:r>
        <w:rPr>
          <w:sz w:val="16"/>
          <w:szCs w:val="16"/>
          <w:highlight w:val="yellow"/>
        </w:rPr>
        <w:t xml:space="preserve"> </w:t>
      </w:r>
      <w:r>
        <w:rPr>
          <w:szCs w:val="22"/>
          <w:highlight w:val="yellow"/>
          <w:u w:val="single"/>
        </w:rPr>
        <w:t>will</w:t>
      </w:r>
      <w:r>
        <w:rPr>
          <w:sz w:val="16"/>
          <w:szCs w:val="16"/>
          <w:highlight w:val="yellow"/>
        </w:rPr>
        <w:t xml:space="preserve"> </w:t>
      </w:r>
      <w:r>
        <w:rPr>
          <w:rFonts w:eastAsia="Calibri" w:cs="Calibri"/>
          <w:b/>
          <w:szCs w:val="22"/>
          <w:highlight w:val="yellow"/>
          <w:u w:val="single"/>
        </w:rPr>
        <w:t>depend</w:t>
      </w:r>
      <w:r>
        <w:rPr>
          <w:sz w:val="16"/>
          <w:szCs w:val="16"/>
        </w:rPr>
        <w:t xml:space="preserve"> </w:t>
      </w:r>
      <w:r>
        <w:rPr>
          <w:szCs w:val="22"/>
          <w:u w:val="single"/>
        </w:rPr>
        <w:t xml:space="preserve">to an </w:t>
      </w:r>
      <w:proofErr w:type="gramStart"/>
      <w:r>
        <w:rPr>
          <w:szCs w:val="22"/>
          <w:u w:val="single"/>
        </w:rPr>
        <w:t>ever greater</w:t>
      </w:r>
      <w:proofErr w:type="gramEnd"/>
      <w:r>
        <w:rPr>
          <w:szCs w:val="22"/>
          <w:u w:val="single"/>
        </w:rPr>
        <w:t xml:space="preserve"> extent </w:t>
      </w:r>
      <w:r>
        <w:rPr>
          <w:szCs w:val="22"/>
          <w:highlight w:val="yellow"/>
          <w:u w:val="single"/>
        </w:rPr>
        <w:t>on</w:t>
      </w:r>
      <w:r>
        <w:rPr>
          <w:szCs w:val="22"/>
          <w:u w:val="single"/>
        </w:rPr>
        <w:t xml:space="preserve"> the quality of their citizens’ </w:t>
      </w:r>
      <w:r>
        <w:rPr>
          <w:szCs w:val="22"/>
          <w:highlight w:val="yellow"/>
          <w:u w:val="single"/>
        </w:rPr>
        <w:t>education</w:t>
      </w:r>
      <w:r>
        <w:rPr>
          <w:szCs w:val="22"/>
          <w:u w:val="singl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Pr>
          <w:rFonts w:eastAsia="Calibri" w:cs="Calibri"/>
          <w:b/>
          <w:szCs w:val="22"/>
          <w:u w:val="single"/>
        </w:rPr>
        <w:t>both effective and efficient</w:t>
      </w:r>
      <w:r>
        <w:rPr>
          <w:szCs w:val="22"/>
          <w:u w:val="single"/>
        </w:rPr>
        <w:t>, or in other words, to reach the goals set for them while making the best use of available resources”</w:t>
      </w:r>
      <w:r>
        <w:rPr>
          <w:sz w:val="16"/>
          <w:szCs w:val="16"/>
        </w:rPr>
        <w:t xml:space="preserve"> (</w:t>
      </w:r>
      <w:proofErr w:type="spellStart"/>
      <w:r>
        <w:rPr>
          <w:sz w:val="16"/>
          <w:szCs w:val="16"/>
        </w:rPr>
        <w:t>Cornali</w:t>
      </w:r>
      <w:proofErr w:type="spellEnd"/>
      <w:r>
        <w:rPr>
          <w:sz w:val="16"/>
          <w:szCs w:val="16"/>
        </w:rPr>
        <w:t>, 2012, p. 255). According to an Organization for Economic Cooperation and Development (OECD) report, “</w:t>
      </w:r>
      <w:r>
        <w:rPr>
          <w:szCs w:val="22"/>
          <w:u w:val="single"/>
        </w:rPr>
        <w:t>the pressure to increase equity and improve educational outcomes for students is growing around the world</w:t>
      </w:r>
      <w:r>
        <w:rPr>
          <w:sz w:val="16"/>
          <w:szCs w:val="16"/>
        </w:rPr>
        <w:t>” (</w:t>
      </w:r>
      <w:proofErr w:type="spellStart"/>
      <w:r>
        <w:rPr>
          <w:sz w:val="16"/>
          <w:szCs w:val="16"/>
        </w:rPr>
        <w:t>Vieluf</w:t>
      </w:r>
      <w:proofErr w:type="spellEnd"/>
      <w:r>
        <w:rPr>
          <w:sz w:val="16"/>
          <w:szCs w:val="16"/>
        </w:rPr>
        <w:t xml:space="preserve"> et al., 2012, p. 3). </w:t>
      </w:r>
      <w:r>
        <w:rPr>
          <w:szCs w:val="22"/>
          <w:u w:val="single"/>
        </w:rPr>
        <w:t xml:space="preserve">In the USA, underlying pressure to innovate comes from political, economic, demographic, and technological forces from both inside and outside the nation. Many in the USA seem to recognize that education at all levels </w:t>
      </w:r>
      <w:r>
        <w:rPr>
          <w:rFonts w:eastAsia="Calibri" w:cs="Calibri"/>
          <w:b/>
          <w:szCs w:val="22"/>
          <w:u w:val="single"/>
        </w:rPr>
        <w:t>critically needs renewal</w:t>
      </w:r>
      <w:r>
        <w:rPr>
          <w:sz w:val="16"/>
          <w:szCs w:val="16"/>
        </w:rPr>
        <w:t>: “Higher education has to change. It needs more innovation” (</w:t>
      </w:r>
      <w:proofErr w:type="spellStart"/>
      <w:r>
        <w:rPr>
          <w:sz w:val="16"/>
          <w:szCs w:val="16"/>
        </w:rPr>
        <w:t>Wildavsky</w:t>
      </w:r>
      <w:proofErr w:type="spellEnd"/>
      <w:r>
        <w:rPr>
          <w:sz w:val="16"/>
          <w:szCs w:val="16"/>
        </w:rPr>
        <w:t xml:space="preserve"> et al., 2012, p. 1). This message, however, is not new – in the foreword to the 1964 book entitled Innovation in Education, Arthur </w:t>
      </w:r>
      <w:proofErr w:type="spellStart"/>
      <w:r>
        <w:rPr>
          <w:sz w:val="16"/>
          <w:szCs w:val="16"/>
        </w:rPr>
        <w:t>Foshay</w:t>
      </w:r>
      <w:proofErr w:type="spellEnd"/>
      <w:r>
        <w:rPr>
          <w:sz w:val="16"/>
          <w:szCs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309AD78C" w14:textId="06334304" w:rsidR="007B26F4" w:rsidRDefault="007B26F4" w:rsidP="007B26F4">
      <w:pPr>
        <w:pStyle w:val="Heading3"/>
      </w:pPr>
      <w:r>
        <w:lastRenderedPageBreak/>
        <w:t>Method</w:t>
      </w:r>
    </w:p>
    <w:p w14:paraId="3F4BF2EC" w14:textId="77777777" w:rsidR="007B26F4" w:rsidRDefault="007B26F4" w:rsidP="00B3565F">
      <w:pPr>
        <w:pStyle w:val="Heading4"/>
      </w:pPr>
      <w:r>
        <w:t>The role of the ballot is to evaluate the consequences of the affirmative’s policy proposal.</w:t>
      </w:r>
    </w:p>
    <w:p w14:paraId="5FB31223" w14:textId="77777777" w:rsidR="007B26F4" w:rsidRDefault="007B26F4" w:rsidP="007B26F4">
      <w:pPr>
        <w:rPr>
          <w:rFonts w:ascii="Times New Roman" w:eastAsia="Times New Roman" w:hAnsi="Times New Roman" w:cs="Times New Roman"/>
        </w:rPr>
      </w:pPr>
      <w:r>
        <w:rPr>
          <w:rFonts w:ascii="Times New Roman" w:eastAsia="Times New Roman" w:hAnsi="Times New Roman" w:cs="Times New Roman"/>
          <w:color w:val="000000"/>
        </w:rPr>
        <w:t> </w:t>
      </w:r>
    </w:p>
    <w:p w14:paraId="73CBB0B6" w14:textId="77777777" w:rsidR="007B26F4" w:rsidRDefault="007B26F4" w:rsidP="00B3565F">
      <w:pPr>
        <w:pStyle w:val="Heading4"/>
      </w:pPr>
      <w:r>
        <w:t>Scenario analysis builds portable skills of critical thinking, creativity, and planning.</w:t>
      </w:r>
    </w:p>
    <w:p w14:paraId="68473AD0" w14:textId="1051A520" w:rsidR="007B26F4" w:rsidRPr="00B3565F" w:rsidRDefault="007B26F4" w:rsidP="007B26F4">
      <w:pPr>
        <w:rPr>
          <w:rFonts w:ascii="Times New Roman" w:eastAsia="Times New Roman" w:hAnsi="Times New Roman" w:cs="Times New Roman"/>
          <w:bCs/>
          <w:sz w:val="16"/>
          <w:szCs w:val="16"/>
        </w:rPr>
      </w:pPr>
      <w:proofErr w:type="spellStart"/>
      <w:r>
        <w:rPr>
          <w:rFonts w:ascii="Times New Roman" w:eastAsia="Times New Roman" w:hAnsi="Times New Roman" w:cs="Times New Roman"/>
          <w:b/>
          <w:color w:val="000000"/>
          <w:sz w:val="26"/>
          <w:szCs w:val="26"/>
        </w:rPr>
        <w:t>Barma</w:t>
      </w:r>
      <w:proofErr w:type="spellEnd"/>
      <w:r>
        <w:rPr>
          <w:rFonts w:ascii="Times New Roman" w:eastAsia="Times New Roman" w:hAnsi="Times New Roman" w:cs="Times New Roman"/>
          <w:b/>
          <w:color w:val="000000"/>
          <w:sz w:val="26"/>
          <w:szCs w:val="26"/>
        </w:rPr>
        <w:t xml:space="preserve"> et al. ’16</w:t>
      </w:r>
      <w:r>
        <w:rPr>
          <w:rFonts w:ascii="Times New Roman" w:eastAsia="Times New Roman" w:hAnsi="Times New Roman" w:cs="Times New Roman"/>
          <w:b/>
          <w:color w:val="000000"/>
        </w:rPr>
        <w:t xml:space="preserve"> </w:t>
      </w:r>
      <w:r w:rsidRPr="00B3565F">
        <w:rPr>
          <w:rFonts w:ascii="Times New Roman" w:eastAsia="Times New Roman" w:hAnsi="Times New Roman" w:cs="Times New Roman"/>
          <w:bCs/>
          <w:color w:val="000000"/>
          <w:sz w:val="16"/>
          <w:szCs w:val="16"/>
        </w:rPr>
        <w:t>[</w:t>
      </w:r>
      <w:proofErr w:type="spellStart"/>
      <w:r w:rsidRPr="00B3565F">
        <w:rPr>
          <w:rFonts w:ascii="Times New Roman" w:eastAsia="Times New Roman" w:hAnsi="Times New Roman" w:cs="Times New Roman"/>
          <w:bCs/>
          <w:color w:val="000000"/>
          <w:sz w:val="16"/>
          <w:szCs w:val="16"/>
        </w:rPr>
        <w:t>Barma</w:t>
      </w:r>
      <w:proofErr w:type="spellEnd"/>
      <w:r w:rsidRPr="00B3565F">
        <w:rPr>
          <w:rFonts w:ascii="Times New Roman" w:eastAsia="Times New Roman" w:hAnsi="Times New Roman" w:cs="Times New Roman"/>
          <w:bCs/>
          <w:color w:val="000000"/>
          <w:sz w:val="16"/>
          <w:szCs w:val="16"/>
        </w:rPr>
        <w:t xml:space="preserve">, </w:t>
      </w:r>
      <w:proofErr w:type="spellStart"/>
      <w:r w:rsidRPr="00B3565F">
        <w:rPr>
          <w:rFonts w:ascii="Times New Roman" w:eastAsia="Times New Roman" w:hAnsi="Times New Roman" w:cs="Times New Roman"/>
          <w:bCs/>
          <w:color w:val="000000"/>
          <w:sz w:val="16"/>
          <w:szCs w:val="16"/>
        </w:rPr>
        <w:t>Naazneen</w:t>
      </w:r>
      <w:proofErr w:type="spellEnd"/>
      <w:r w:rsidRPr="00B3565F">
        <w:rPr>
          <w:rFonts w:ascii="Times New Roman" w:eastAsia="Times New Roman" w:hAnsi="Times New Roman" w:cs="Times New Roman"/>
          <w:bCs/>
          <w:color w:val="000000"/>
          <w:sz w:val="16"/>
          <w:szCs w:val="16"/>
        </w:rPr>
        <w:t xml:space="preserve"> (</w:t>
      </w:r>
      <w:proofErr w:type="spellStart"/>
      <w:r w:rsidRPr="00B3565F">
        <w:rPr>
          <w:rFonts w:ascii="Times New Roman" w:eastAsia="Times New Roman" w:hAnsi="Times New Roman" w:cs="Times New Roman"/>
          <w:bCs/>
          <w:color w:val="000000"/>
          <w:sz w:val="16"/>
          <w:szCs w:val="16"/>
        </w:rPr>
        <w:t>Naazneen</w:t>
      </w:r>
      <w:proofErr w:type="spellEnd"/>
      <w:r w:rsidRPr="00B3565F">
        <w:rPr>
          <w:rFonts w:ascii="Times New Roman" w:eastAsia="Times New Roman" w:hAnsi="Times New Roman" w:cs="Times New Roman"/>
          <w:bCs/>
          <w:color w:val="000000"/>
          <w:sz w:val="16"/>
          <w:szCs w:val="16"/>
        </w:rPr>
        <w:t xml:space="preserve"> H. </w:t>
      </w:r>
      <w:proofErr w:type="spellStart"/>
      <w:r w:rsidRPr="00B3565F">
        <w:rPr>
          <w:rFonts w:ascii="Times New Roman" w:eastAsia="Times New Roman" w:hAnsi="Times New Roman" w:cs="Times New Roman"/>
          <w:bCs/>
          <w:color w:val="000000"/>
          <w:sz w:val="16"/>
          <w:szCs w:val="16"/>
        </w:rPr>
        <w:t>Barma</w:t>
      </w:r>
      <w:proofErr w:type="spellEnd"/>
      <w:r w:rsidRPr="00B3565F">
        <w:rPr>
          <w:rFonts w:ascii="Times New Roman" w:eastAsia="Times New Roman" w:hAnsi="Times New Roman" w:cs="Times New Roman"/>
          <w:bCs/>
          <w:color w:val="000000"/>
          <w:sz w:val="16"/>
          <w:szCs w:val="16"/>
        </w:rPr>
        <w:t xml:space="preserve"> is Associate Professor of National Security Affairs at the Naval Postgraduate School), Durbin, Brent (Brent Durbin is Associate Professor of Government at Smith College), Lorber, Eric (Eric Lorber is an adjunct Fellow at the Center for a New American Security), and </w:t>
      </w:r>
      <w:proofErr w:type="spellStart"/>
      <w:r w:rsidRPr="00B3565F">
        <w:rPr>
          <w:rFonts w:ascii="Times New Roman" w:eastAsia="Times New Roman" w:hAnsi="Times New Roman" w:cs="Times New Roman"/>
          <w:bCs/>
          <w:color w:val="000000"/>
          <w:sz w:val="16"/>
          <w:szCs w:val="16"/>
        </w:rPr>
        <w:t>Whitlark</w:t>
      </w:r>
      <w:proofErr w:type="spellEnd"/>
      <w:r w:rsidRPr="00B3565F">
        <w:rPr>
          <w:rFonts w:ascii="Times New Roman" w:eastAsia="Times New Roman" w:hAnsi="Times New Roman" w:cs="Times New Roman"/>
          <w:bCs/>
          <w:color w:val="000000"/>
          <w:sz w:val="16"/>
          <w:szCs w:val="16"/>
        </w:rPr>
        <w:t xml:space="preserve">, Rachel (Rachel </w:t>
      </w:r>
      <w:proofErr w:type="spellStart"/>
      <w:r w:rsidRPr="00B3565F">
        <w:rPr>
          <w:rFonts w:ascii="Times New Roman" w:eastAsia="Times New Roman" w:hAnsi="Times New Roman" w:cs="Times New Roman"/>
          <w:bCs/>
          <w:color w:val="000000"/>
          <w:sz w:val="16"/>
          <w:szCs w:val="16"/>
        </w:rPr>
        <w:t>Whitlark</w:t>
      </w:r>
      <w:proofErr w:type="spellEnd"/>
      <w:r w:rsidRPr="00B3565F">
        <w:rPr>
          <w:rFonts w:ascii="Times New Roman" w:eastAsia="Times New Roman" w:hAnsi="Times New Roman" w:cs="Times New Roman"/>
          <w:bCs/>
          <w:color w:val="000000"/>
          <w:sz w:val="16"/>
          <w:szCs w:val="16"/>
        </w:rPr>
        <w:t xml:space="preserve"> is an Assistant Professor of International Affairs at the Georgia Institute of Technology). “’Imagine a World in Which’: Using Scenarios in Political Science.” </w:t>
      </w:r>
      <w:r w:rsidRPr="00B3565F">
        <w:rPr>
          <w:rFonts w:ascii="Times New Roman" w:eastAsia="Times New Roman" w:hAnsi="Times New Roman" w:cs="Times New Roman"/>
          <w:bCs/>
          <w:i/>
          <w:color w:val="000000"/>
          <w:sz w:val="16"/>
          <w:szCs w:val="16"/>
        </w:rPr>
        <w:t>International Studies Perspectives</w:t>
      </w:r>
      <w:r w:rsidRPr="00B3565F">
        <w:rPr>
          <w:rFonts w:ascii="Times New Roman" w:eastAsia="Times New Roman" w:hAnsi="Times New Roman" w:cs="Times New Roman"/>
          <w:bCs/>
          <w:color w:val="000000"/>
          <w:sz w:val="16"/>
          <w:szCs w:val="16"/>
        </w:rPr>
        <w:t>, Volume 17, Number 2, pgs. 1-19,</w:t>
      </w:r>
      <w:r w:rsidR="00B3565F">
        <w:rPr>
          <w:rFonts w:ascii="Times New Roman" w:eastAsia="Times New Roman" w:hAnsi="Times New Roman" w:cs="Times New Roman"/>
          <w:bCs/>
          <w:color w:val="000000"/>
          <w:sz w:val="16"/>
          <w:szCs w:val="16"/>
        </w:rPr>
        <w:t xml:space="preserve"> </w:t>
      </w:r>
      <w:r w:rsidRPr="00B3565F">
        <w:rPr>
          <w:rFonts w:ascii="Times New Roman" w:eastAsia="Times New Roman" w:hAnsi="Times New Roman" w:cs="Times New Roman"/>
          <w:bCs/>
          <w:color w:val="000000"/>
          <w:sz w:val="16"/>
          <w:szCs w:val="16"/>
        </w:rPr>
        <w:t>https://calhoun.nps.edu/bitstream/handle/10945/48304/Barma_using_scenarios_in_political_science_isp_2015.pdf.]</w:t>
      </w:r>
    </w:p>
    <w:p w14:paraId="0FA831C8" w14:textId="77777777" w:rsidR="007B26F4" w:rsidRDefault="007B26F4" w:rsidP="007B26F4">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What Are Scenarios and Why Use Them in Political Science? </w:t>
      </w:r>
      <w:r>
        <w:rPr>
          <w:rFonts w:ascii="Times New Roman" w:eastAsia="Times New Roman" w:hAnsi="Times New Roman" w:cs="Times New Roman"/>
          <w:color w:val="000000"/>
          <w:highlight w:val="green"/>
          <w:u w:val="single"/>
        </w:rPr>
        <w:t>Scenario analysis</w:t>
      </w:r>
      <w:r>
        <w:rPr>
          <w:rFonts w:ascii="Times New Roman" w:eastAsia="Times New Roman" w:hAnsi="Times New Roman" w:cs="Times New Roman"/>
          <w:color w:val="000000"/>
          <w:sz w:val="16"/>
          <w:szCs w:val="16"/>
        </w:rPr>
        <w:t xml:space="preserve"> is </w:t>
      </w:r>
      <w:proofErr w:type="gramStart"/>
      <w:r>
        <w:rPr>
          <w:rFonts w:ascii="Times New Roman" w:eastAsia="Times New Roman" w:hAnsi="Times New Roman" w:cs="Times New Roman"/>
          <w:color w:val="000000"/>
          <w:sz w:val="16"/>
          <w:szCs w:val="16"/>
        </w:rPr>
        <w:t>perceived most commonly</w:t>
      </w:r>
      <w:proofErr w:type="gramEnd"/>
      <w:r>
        <w:rPr>
          <w:rFonts w:ascii="Times New Roman" w:eastAsia="Times New Roman" w:hAnsi="Times New Roman" w:cs="Times New Roman"/>
          <w:color w:val="000000"/>
          <w:sz w:val="16"/>
          <w:szCs w:val="16"/>
        </w:rPr>
        <w:t xml:space="preserve"> as a technique for examining the robustness of strategy. It </w:t>
      </w:r>
      <w:r>
        <w:rPr>
          <w:rFonts w:ascii="Times New Roman" w:eastAsia="Times New Roman" w:hAnsi="Times New Roman" w:cs="Times New Roman"/>
          <w:color w:val="000000"/>
          <w:highlight w:val="green"/>
          <w:u w:val="single"/>
        </w:rPr>
        <w:t>can immerse decision makers in</w:t>
      </w:r>
      <w:r>
        <w:rPr>
          <w:rFonts w:ascii="Times New Roman" w:eastAsia="Times New Roman" w:hAnsi="Times New Roman" w:cs="Times New Roman"/>
          <w:color w:val="000000"/>
          <w:u w:val="single"/>
        </w:rPr>
        <w:t xml:space="preserve"> future </w:t>
      </w:r>
      <w:r>
        <w:rPr>
          <w:rFonts w:ascii="Times New Roman" w:eastAsia="Times New Roman" w:hAnsi="Times New Roman" w:cs="Times New Roman"/>
          <w:color w:val="000000"/>
          <w:highlight w:val="green"/>
          <w:u w:val="single"/>
        </w:rPr>
        <w:t>states that go beyond convention</w:t>
      </w:r>
      <w:r>
        <w:rPr>
          <w:rFonts w:ascii="Times New Roman" w:eastAsia="Times New Roman" w:hAnsi="Times New Roman" w:cs="Times New Roman"/>
          <w:color w:val="000000"/>
          <w:u w:val="single"/>
        </w:rPr>
        <w:t>al extrapolations of current trends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preparing them to take advantage of unexpected opportunities and to protect themselves from adverse exogenous shocks</w:t>
      </w:r>
      <w:r>
        <w:rPr>
          <w:rFonts w:ascii="Times New Roman" w:eastAsia="Times New Roman" w:hAnsi="Times New Roman" w:cs="Times New Roman"/>
          <w:color w:val="000000"/>
          <w:sz w:val="16"/>
          <w:szCs w:val="16"/>
        </w:rPr>
        <w:t xml:space="preserve">. The global petroleum company Shell, a pioneer of the technique, characterizes scenario analysis as the art of considering “what if” questions about possible future worlds. </w:t>
      </w:r>
      <w:r>
        <w:rPr>
          <w:rFonts w:ascii="Times New Roman" w:eastAsia="Times New Roman" w:hAnsi="Times New Roman" w:cs="Times New Roman"/>
          <w:color w:val="000000"/>
          <w:u w:val="single"/>
        </w:rPr>
        <w:t>Scenario analysis is thus typically seen as serving the purposes of corporate planning or as a policy tool</w:t>
      </w:r>
      <w:r>
        <w:rPr>
          <w:rFonts w:ascii="Times New Roman" w:eastAsia="Times New Roman" w:hAnsi="Times New Roman" w:cs="Times New Roman"/>
          <w:color w:val="000000"/>
          <w:sz w:val="16"/>
          <w:szCs w:val="16"/>
        </w:rPr>
        <w:t xml:space="preserve"> to be used in combination with simulations of decision making. </w:t>
      </w:r>
      <w:r>
        <w:rPr>
          <w:rFonts w:ascii="Times New Roman" w:eastAsia="Times New Roman" w:hAnsi="Times New Roman" w:cs="Times New Roman"/>
          <w:color w:val="000000"/>
          <w:u w:val="single"/>
        </w:rPr>
        <w:t>Yet scenario analysis is not inherently limited to these uses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This section</w:t>
      </w:r>
      <w:r>
        <w:rPr>
          <w:rFonts w:ascii="Times New Roman" w:eastAsia="Times New Roman" w:hAnsi="Times New Roman" w:cs="Times New Roman"/>
          <w:color w:val="000000"/>
          <w:sz w:val="16"/>
          <w:szCs w:val="16"/>
        </w:rPr>
        <w:t xml:space="preserve"> provides a brief overview of the practice of scenario analysis and the motivations underpinning its uses. It then </w:t>
      </w:r>
      <w:r>
        <w:rPr>
          <w:rFonts w:ascii="Times New Roman" w:eastAsia="Times New Roman" w:hAnsi="Times New Roman" w:cs="Times New Roman"/>
          <w:color w:val="000000"/>
          <w:u w:val="single"/>
        </w:rPr>
        <w:t>makes a case for the utility of the technique for political science scholarship</w:t>
      </w:r>
      <w:r>
        <w:rPr>
          <w:rFonts w:ascii="Times New Roman" w:eastAsia="Times New Roman" w:hAnsi="Times New Roman" w:cs="Times New Roman"/>
          <w:color w:val="000000"/>
          <w:sz w:val="16"/>
          <w:szCs w:val="16"/>
        </w:rPr>
        <w:t xml:space="preserve"> and describes how the scenarios deployed at NEFPC were created. The Art of Scenario Analysis </w:t>
      </w:r>
      <w:r>
        <w:rPr>
          <w:rFonts w:ascii="Times New Roman" w:eastAsia="Times New Roman" w:hAnsi="Times New Roman" w:cs="Times New Roman"/>
          <w:color w:val="000000"/>
          <w:u w:val="single"/>
        </w:rPr>
        <w:t xml:space="preserve">We characterize scenario analysis as the art of juxtaposing current trends in unexpected combinations </w:t>
      </w:r>
      <w:proofErr w:type="gramStart"/>
      <w:r>
        <w:rPr>
          <w:rFonts w:ascii="Times New Roman" w:eastAsia="Times New Roman" w:hAnsi="Times New Roman" w:cs="Times New Roman"/>
          <w:color w:val="000000"/>
          <w:u w:val="single"/>
        </w:rPr>
        <w:t>in order to</w:t>
      </w:r>
      <w:proofErr w:type="gramEnd"/>
      <w:r>
        <w:rPr>
          <w:rFonts w:ascii="Times New Roman" w:eastAsia="Times New Roman" w:hAnsi="Times New Roman" w:cs="Times New Roman"/>
          <w:color w:val="000000"/>
          <w:u w:val="single"/>
        </w:rPr>
        <w:t xml:space="preserve"> articulate surprising and yet plausible futures</w:t>
      </w:r>
      <w:r>
        <w:rPr>
          <w:rFonts w:ascii="Times New Roman" w:eastAsia="Times New Roman" w:hAnsi="Times New Roman" w:cs="Times New Roman"/>
          <w:color w:val="000000"/>
          <w:sz w:val="16"/>
          <w:szCs w:val="16"/>
        </w:rPr>
        <w:t xml:space="preserve">, often </w:t>
      </w:r>
      <w:r>
        <w:rPr>
          <w:rFonts w:ascii="Times New Roman" w:eastAsia="Times New Roman" w:hAnsi="Times New Roman" w:cs="Times New Roman"/>
          <w:color w:val="000000"/>
          <w:u w:val="single"/>
        </w:rPr>
        <w:t>referred to as “alternative worlds.”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Scenarios</w:t>
      </w:r>
      <w:r>
        <w:rPr>
          <w:rFonts w:ascii="Times New Roman" w:eastAsia="Times New Roman" w:hAnsi="Times New Roman" w:cs="Times New Roman"/>
          <w:color w:val="000000"/>
          <w:u w:val="single"/>
        </w:rPr>
        <w:t xml:space="preserve"> are</w:t>
      </w:r>
      <w:r>
        <w:rPr>
          <w:rFonts w:ascii="Times New Roman" w:eastAsia="Times New Roman" w:hAnsi="Times New Roman" w:cs="Times New Roman"/>
          <w:color w:val="000000"/>
          <w:sz w:val="16"/>
          <w:szCs w:val="16"/>
        </w:rPr>
        <w:t xml:space="preserve"> thus </w:t>
      </w:r>
      <w:r>
        <w:rPr>
          <w:rFonts w:ascii="Times New Roman" w:eastAsia="Times New Roman" w:hAnsi="Times New Roman" w:cs="Times New Roman"/>
          <w:color w:val="000000"/>
          <w:u w:val="single"/>
        </w:rPr>
        <w:t>explicitly not forecasts or projections based on linear extrapolations of contemporary patterns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and they are not hypothesis-based expert predictions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Nor should they be equated with simulations, which are</w:t>
      </w:r>
      <w:r>
        <w:rPr>
          <w:rFonts w:ascii="Times New Roman" w:eastAsia="Times New Roman" w:hAnsi="Times New Roman" w:cs="Times New Roman"/>
          <w:color w:val="000000"/>
          <w:sz w:val="16"/>
          <w:szCs w:val="16"/>
        </w:rPr>
        <w:t xml:space="preserve"> best characterized as </w:t>
      </w:r>
      <w:r>
        <w:rPr>
          <w:rFonts w:ascii="Times New Roman" w:eastAsia="Times New Roman" w:hAnsi="Times New Roman" w:cs="Times New Roman"/>
          <w:color w:val="000000"/>
          <w:u w:val="single"/>
        </w:rPr>
        <w:t>functional representations of real institutions or decision-making processes</w:t>
      </w:r>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Asal</w:t>
      </w:r>
      <w:proofErr w:type="spellEnd"/>
      <w:r>
        <w:rPr>
          <w:rFonts w:ascii="Times New Roman" w:eastAsia="Times New Roman" w:hAnsi="Times New Roman" w:cs="Times New Roman"/>
          <w:color w:val="000000"/>
          <w:sz w:val="16"/>
          <w:szCs w:val="16"/>
        </w:rPr>
        <w:t xml:space="preserve"> 2005). </w:t>
      </w:r>
      <w:r>
        <w:rPr>
          <w:rFonts w:ascii="Times New Roman" w:eastAsia="Times New Roman" w:hAnsi="Times New Roman" w:cs="Times New Roman"/>
          <w:color w:val="000000"/>
          <w:u w:val="single"/>
        </w:rPr>
        <w:t xml:space="preserve">Instead, they </w:t>
      </w:r>
      <w:r>
        <w:rPr>
          <w:rFonts w:ascii="Times New Roman" w:eastAsia="Times New Roman" w:hAnsi="Times New Roman" w:cs="Times New Roman"/>
          <w:color w:val="000000"/>
          <w:highlight w:val="green"/>
          <w:u w:val="single"/>
        </w:rPr>
        <w:t>are depictions of possible future states</w:t>
      </w:r>
      <w:r>
        <w:rPr>
          <w:rFonts w:ascii="Times New Roman" w:eastAsia="Times New Roman" w:hAnsi="Times New Roman" w:cs="Times New Roman"/>
          <w:color w:val="000000"/>
          <w:u w:val="single"/>
        </w:rPr>
        <w:t xml:space="preserve"> of the world</w:t>
      </w:r>
      <w:r>
        <w:rPr>
          <w:rFonts w:ascii="Times New Roman" w:eastAsia="Times New Roman" w:hAnsi="Times New Roman" w:cs="Times New Roman"/>
          <w:color w:val="000000"/>
          <w:sz w:val="16"/>
          <w:szCs w:val="16"/>
        </w:rPr>
        <w:t xml:space="preserve">, offered </w:t>
      </w:r>
      <w:r>
        <w:rPr>
          <w:rFonts w:ascii="Times New Roman" w:eastAsia="Times New Roman" w:hAnsi="Times New Roman" w:cs="Times New Roman"/>
          <w:color w:val="000000"/>
          <w:u w:val="single"/>
        </w:rPr>
        <w:t xml:space="preserve">together </w:t>
      </w:r>
      <w:r>
        <w:rPr>
          <w:rFonts w:ascii="Times New Roman" w:eastAsia="Times New Roman" w:hAnsi="Times New Roman" w:cs="Times New Roman"/>
          <w:color w:val="000000"/>
          <w:highlight w:val="green"/>
          <w:u w:val="single"/>
        </w:rPr>
        <w:t>with a narrative</w:t>
      </w:r>
      <w:r>
        <w:rPr>
          <w:rFonts w:ascii="Times New Roman" w:eastAsia="Times New Roman" w:hAnsi="Times New Roman" w:cs="Times New Roman"/>
          <w:color w:val="000000"/>
          <w:u w:val="single"/>
        </w:rPr>
        <w:t xml:space="preserve"> of the driving causal forces</w:t>
      </w:r>
      <w:r>
        <w:rPr>
          <w:rFonts w:ascii="Times New Roman" w:eastAsia="Times New Roman" w:hAnsi="Times New Roman" w:cs="Times New Roman"/>
          <w:color w:val="000000"/>
          <w:sz w:val="16"/>
          <w:szCs w:val="16"/>
        </w:rPr>
        <w:t xml:space="preserve"> and potential exogenous shocks </w:t>
      </w:r>
      <w:r>
        <w:rPr>
          <w:rFonts w:ascii="Times New Roman" w:eastAsia="Times New Roman" w:hAnsi="Times New Roman" w:cs="Times New Roman"/>
          <w:color w:val="000000"/>
          <w:highlight w:val="green"/>
          <w:u w:val="single"/>
        </w:rPr>
        <w:t>that could lead to those futures</w:t>
      </w:r>
      <w:r>
        <w:rPr>
          <w:rFonts w:ascii="Times New Roman" w:eastAsia="Times New Roman" w:hAnsi="Times New Roman" w:cs="Times New Roman"/>
          <w:color w:val="000000"/>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Pr>
          <w:rFonts w:ascii="Times New Roman" w:eastAsia="Times New Roman" w:hAnsi="Times New Roman" w:cs="Times New Roman"/>
          <w:color w:val="000000"/>
          <w:sz w:val="16"/>
          <w:szCs w:val="16"/>
        </w:rPr>
        <w:t>Raskin</w:t>
      </w:r>
      <w:proofErr w:type="spellEnd"/>
      <w:r>
        <w:rPr>
          <w:rFonts w:ascii="Times New Roman" w:eastAsia="Times New Roman" w:hAnsi="Times New Roman" w:cs="Times New Roman"/>
          <w:color w:val="000000"/>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Pr>
          <w:rFonts w:ascii="Times New Roman" w:eastAsia="Times New Roman" w:hAnsi="Times New Roman" w:cs="Times New Roman"/>
          <w:color w:val="000000"/>
          <w:sz w:val="16"/>
          <w:szCs w:val="16"/>
        </w:rPr>
        <w:t>Wack</w:t>
      </w:r>
      <w:proofErr w:type="spellEnd"/>
      <w:r>
        <w:rPr>
          <w:rFonts w:ascii="Times New Roman" w:eastAsia="Times New Roman" w:hAnsi="Times New Roman" w:cs="Times New Roman"/>
          <w:color w:val="000000"/>
          <w:sz w:val="16"/>
          <w:szCs w:val="16"/>
        </w:rPr>
        <w:t xml:space="preserve"> 1985; Schwartz 1991). </w:t>
      </w:r>
      <w:proofErr w:type="gramStart"/>
      <w:r>
        <w:rPr>
          <w:rFonts w:ascii="Times New Roman" w:eastAsia="Times New Roman" w:hAnsi="Times New Roman" w:cs="Times New Roman"/>
          <w:color w:val="000000"/>
          <w:sz w:val="16"/>
          <w:szCs w:val="16"/>
        </w:rPr>
        <w:t>In particular, it</w:t>
      </w:r>
      <w:proofErr w:type="gramEnd"/>
      <w:r>
        <w:rPr>
          <w:rFonts w:ascii="Times New Roman" w:eastAsia="Times New Roman" w:hAnsi="Times New Roman" w:cs="Times New Roman"/>
          <w:color w:val="000000"/>
          <w:sz w:val="16"/>
          <w:szCs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Pr>
          <w:rFonts w:ascii="Times New Roman" w:eastAsia="Times New Roman" w:hAnsi="Times New Roman" w:cs="Times New Roman"/>
          <w:color w:val="000000"/>
          <w:sz w:val="16"/>
          <w:szCs w:val="16"/>
        </w:rPr>
        <w:t>Kupers</w:t>
      </w:r>
      <w:proofErr w:type="spellEnd"/>
      <w:r>
        <w:rPr>
          <w:rFonts w:ascii="Times New Roman" w:eastAsia="Times New Roman" w:hAnsi="Times New Roman" w:cs="Times New Roman"/>
          <w:color w:val="000000"/>
          <w:sz w:val="16"/>
          <w:szCs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Pr>
          <w:rFonts w:ascii="Times New Roman" w:eastAsia="Times New Roman" w:hAnsi="Times New Roman" w:cs="Times New Roman"/>
          <w:color w:val="000000"/>
          <w:sz w:val="16"/>
          <w:szCs w:val="16"/>
        </w:rPr>
        <w:t>Fuerth</w:t>
      </w:r>
      <w:proofErr w:type="spellEnd"/>
      <w:r>
        <w:rPr>
          <w:rFonts w:ascii="Times New Roman" w:eastAsia="Times New Roman" w:hAnsi="Times New Roman" w:cs="Times New Roman"/>
          <w:color w:val="000000"/>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Pr>
          <w:rFonts w:ascii="Times New Roman" w:eastAsia="Times New Roman" w:hAnsi="Times New Roman" w:cs="Times New Roman"/>
          <w:color w:val="000000"/>
          <w:sz w:val="16"/>
          <w:szCs w:val="16"/>
        </w:rPr>
        <w:t>on the basis of</w:t>
      </w:r>
      <w:proofErr w:type="gramEnd"/>
      <w:r>
        <w:rPr>
          <w:rFonts w:ascii="Times New Roman" w:eastAsia="Times New Roman" w:hAnsi="Times New Roman" w:cs="Times New Roman"/>
          <w:color w:val="000000"/>
          <w:sz w:val="16"/>
          <w:szCs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Pr>
          <w:rFonts w:ascii="Times New Roman" w:eastAsia="Times New Roman" w:hAnsi="Times New Roman" w:cs="Times New Roman"/>
          <w:color w:val="000000"/>
          <w:sz w:val="16"/>
          <w:szCs w:val="16"/>
        </w:rPr>
        <w:t>EuroFutures</w:t>
      </w:r>
      <w:proofErr w:type="spellEnd"/>
      <w:r>
        <w:rPr>
          <w:rFonts w:ascii="Times New Roman" w:eastAsia="Times New Roman" w:hAnsi="Times New Roman" w:cs="Times New Roman"/>
          <w:color w:val="000000"/>
          <w:sz w:val="16"/>
          <w:szCs w:val="16"/>
        </w:rPr>
        <w:t xml:space="preserve"> project, which uses four scenarios to map the </w:t>
      </w:r>
      <w:r>
        <w:rPr>
          <w:rFonts w:ascii="Times New Roman" w:eastAsia="Times New Roman" w:hAnsi="Times New Roman" w:cs="Times New Roman"/>
          <w:color w:val="000000"/>
          <w:sz w:val="16"/>
          <w:szCs w:val="16"/>
        </w:rPr>
        <w:lastRenderedPageBreak/>
        <w:t xml:space="preserve">potential consequences of the Euro-area financial crisis (German Marshall Fund 2013). </w:t>
      </w:r>
      <w:r>
        <w:rPr>
          <w:rFonts w:ascii="Times New Roman" w:eastAsia="Times New Roman" w:hAnsi="Times New Roman" w:cs="Times New Roman"/>
          <w:color w:val="000000"/>
          <w:u w:val="single"/>
        </w:rPr>
        <w:t>Several features make scenario analysis particularly useful for policymaking</w:t>
      </w:r>
      <w:r>
        <w:rPr>
          <w:rFonts w:ascii="Times New Roman" w:eastAsia="Times New Roman" w:hAnsi="Times New Roman" w:cs="Times New Roman"/>
          <w:color w:val="000000"/>
          <w:sz w:val="16"/>
          <w:szCs w:val="16"/>
        </w:rPr>
        <w:t xml:space="preserve">.5 </w:t>
      </w:r>
      <w:r>
        <w:rPr>
          <w:rFonts w:ascii="Times New Roman" w:eastAsia="Times New Roman" w:hAnsi="Times New Roman" w:cs="Times New Roman"/>
          <w:color w:val="000000"/>
          <w:u w:val="single"/>
        </w:rPr>
        <w:t xml:space="preserve">Long-term global trends across </w:t>
      </w:r>
      <w:proofErr w:type="gramStart"/>
      <w:r>
        <w:rPr>
          <w:rFonts w:ascii="Times New Roman" w:eastAsia="Times New Roman" w:hAnsi="Times New Roman" w:cs="Times New Roman"/>
          <w:color w:val="000000"/>
          <w:u w:val="single"/>
        </w:rPr>
        <w:t>a number of</w:t>
      </w:r>
      <w:proofErr w:type="gramEnd"/>
      <w:r>
        <w:rPr>
          <w:rFonts w:ascii="Times New Roman" w:eastAsia="Times New Roman" w:hAnsi="Times New Roman" w:cs="Times New Roman"/>
          <w:color w:val="000000"/>
          <w:u w:val="single"/>
        </w:rPr>
        <w:t xml:space="preserve"> different realms</w:t>
      </w:r>
      <w:r>
        <w:rPr>
          <w:rFonts w:ascii="Times New Roman" w:eastAsia="Times New Roman" w:hAnsi="Times New Roman" w:cs="Times New Roman"/>
          <w:color w:val="000000"/>
          <w:sz w:val="16"/>
          <w:szCs w:val="16"/>
        </w:rPr>
        <w:t>—social, technological, environmental, economic, and political—</w:t>
      </w:r>
      <w:r>
        <w:rPr>
          <w:rFonts w:ascii="Times New Roman" w:eastAsia="Times New Roman" w:hAnsi="Times New Roman" w:cs="Times New Roman"/>
          <w:color w:val="000000"/>
          <w:u w:val="single"/>
        </w:rPr>
        <w:t>combine in often-unexpected ways to produce unforeseen challenges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Yet </w:t>
      </w:r>
      <w:r>
        <w:rPr>
          <w:rFonts w:ascii="Times New Roman" w:eastAsia="Times New Roman" w:hAnsi="Times New Roman" w:cs="Times New Roman"/>
          <w:color w:val="000000"/>
          <w:highlight w:val="green"/>
          <w:u w:val="single"/>
        </w:rPr>
        <w:t>the ability</w:t>
      </w:r>
      <w:r>
        <w:rPr>
          <w:rFonts w:ascii="Times New Roman" w:eastAsia="Times New Roman" w:hAnsi="Times New Roman" w:cs="Times New Roman"/>
          <w:color w:val="000000"/>
          <w:u w:val="single"/>
        </w:rPr>
        <w:t xml:space="preserve"> of decision makers </w:t>
      </w:r>
      <w:r>
        <w:rPr>
          <w:rFonts w:ascii="Times New Roman" w:eastAsia="Times New Roman" w:hAnsi="Times New Roman" w:cs="Times New Roman"/>
          <w:color w:val="000000"/>
          <w:highlight w:val="green"/>
          <w:u w:val="single"/>
        </w:rPr>
        <w:t>to imagine</w:t>
      </w:r>
      <w:r>
        <w:rPr>
          <w:rFonts w:ascii="Times New Roman" w:eastAsia="Times New Roman" w:hAnsi="Times New Roman" w:cs="Times New Roman"/>
          <w:color w:val="000000"/>
          <w:u w:val="single"/>
        </w:rPr>
        <w:t>, let alone prepare for, discontinuities</w:t>
      </w:r>
      <w:r>
        <w:rPr>
          <w:rFonts w:ascii="Times New Roman" w:eastAsia="Times New Roman" w:hAnsi="Times New Roman" w:cs="Times New Roman"/>
          <w:color w:val="000000"/>
          <w:sz w:val="16"/>
          <w:szCs w:val="16"/>
        </w:rPr>
        <w:t xml:space="preserve"> in the policy realm </w:t>
      </w:r>
      <w:r>
        <w:rPr>
          <w:rFonts w:ascii="Times New Roman" w:eastAsia="Times New Roman" w:hAnsi="Times New Roman" w:cs="Times New Roman"/>
          <w:color w:val="000000"/>
          <w:highlight w:val="green"/>
          <w:u w:val="single"/>
        </w:rPr>
        <w:t>is constrained by</w:t>
      </w:r>
      <w:r>
        <w:rPr>
          <w:rFonts w:ascii="Times New Roman" w:eastAsia="Times New Roman" w:hAnsi="Times New Roman" w:cs="Times New Roman"/>
          <w:color w:val="000000"/>
          <w:u w:val="single"/>
        </w:rPr>
        <w:t xml:space="preserve"> their </w:t>
      </w:r>
      <w:r>
        <w:rPr>
          <w:rFonts w:ascii="Times New Roman" w:eastAsia="Times New Roman" w:hAnsi="Times New Roman" w:cs="Times New Roman"/>
          <w:color w:val="000000"/>
          <w:highlight w:val="green"/>
          <w:u w:val="single"/>
        </w:rPr>
        <w:t>existing mental models</w:t>
      </w:r>
      <w:r>
        <w:rPr>
          <w:rFonts w:ascii="Times New Roman" w:eastAsia="Times New Roman" w:hAnsi="Times New Roman" w:cs="Times New Roman"/>
          <w:color w:val="000000"/>
          <w:u w:val="single"/>
        </w:rPr>
        <w:t xml:space="preserve"> and maps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This limitation is exacerbated by well-known cognitive bias tendencies such as groupthink and confirmation bias</w:t>
      </w:r>
      <w:r>
        <w:rPr>
          <w:rFonts w:ascii="Times New Roman" w:eastAsia="Times New Roman" w:hAnsi="Times New Roman" w:cs="Times New Roman"/>
          <w:color w:val="000000"/>
          <w:sz w:val="16"/>
          <w:szCs w:val="16"/>
        </w:rPr>
        <w:t xml:space="preserve"> (Jervis 1976; Janis 1982; </w:t>
      </w:r>
      <w:proofErr w:type="spellStart"/>
      <w:r>
        <w:rPr>
          <w:rFonts w:ascii="Times New Roman" w:eastAsia="Times New Roman" w:hAnsi="Times New Roman" w:cs="Times New Roman"/>
          <w:color w:val="000000"/>
          <w:sz w:val="16"/>
          <w:szCs w:val="16"/>
        </w:rPr>
        <w:t>Tetlock</w:t>
      </w:r>
      <w:proofErr w:type="spellEnd"/>
      <w:r>
        <w:rPr>
          <w:rFonts w:ascii="Times New Roman" w:eastAsia="Times New Roman" w:hAnsi="Times New Roman" w:cs="Times New Roman"/>
          <w:color w:val="000000"/>
          <w:sz w:val="16"/>
          <w:szCs w:val="16"/>
        </w:rPr>
        <w:t xml:space="preserve"> 2005). </w:t>
      </w:r>
      <w:r>
        <w:rPr>
          <w:rFonts w:ascii="Times New Roman" w:eastAsia="Times New Roman" w:hAnsi="Times New Roman" w:cs="Times New Roman"/>
          <w:color w:val="000000"/>
          <w:u w:val="single"/>
        </w:rPr>
        <w:t xml:space="preserve">The power of </w:t>
      </w:r>
      <w:r>
        <w:rPr>
          <w:rFonts w:ascii="Times New Roman" w:eastAsia="Times New Roman" w:hAnsi="Times New Roman" w:cs="Times New Roman"/>
          <w:color w:val="000000"/>
          <w:highlight w:val="green"/>
          <w:u w:val="single"/>
        </w:rPr>
        <w:t>scenarios</w:t>
      </w:r>
      <w:r>
        <w:rPr>
          <w:rFonts w:ascii="Times New Roman" w:eastAsia="Times New Roman" w:hAnsi="Times New Roman" w:cs="Times New Roman"/>
          <w:color w:val="000000"/>
          <w:u w:val="single"/>
        </w:rPr>
        <w:t xml:space="preserve"> lies in their ability to help individuals </w:t>
      </w:r>
      <w:r>
        <w:rPr>
          <w:rFonts w:ascii="Times New Roman" w:eastAsia="Times New Roman" w:hAnsi="Times New Roman" w:cs="Times New Roman"/>
          <w:color w:val="000000"/>
          <w:highlight w:val="green"/>
          <w:u w:val="single"/>
        </w:rPr>
        <w:t>break out of convention</w:t>
      </w:r>
      <w:r>
        <w:rPr>
          <w:rFonts w:ascii="Times New Roman" w:eastAsia="Times New Roman" w:hAnsi="Times New Roman" w:cs="Times New Roman"/>
          <w:color w:val="000000"/>
          <w:u w:val="single"/>
        </w:rPr>
        <w:t xml:space="preserve">al modes of thinking and analysis </w:t>
      </w:r>
      <w:r>
        <w:rPr>
          <w:rFonts w:ascii="Times New Roman" w:eastAsia="Times New Roman" w:hAnsi="Times New Roman" w:cs="Times New Roman"/>
          <w:color w:val="000000"/>
          <w:highlight w:val="green"/>
          <w:u w:val="single"/>
        </w:rPr>
        <w:t>by introducing unusual combinations</w:t>
      </w:r>
      <w:r>
        <w:rPr>
          <w:rFonts w:ascii="Times New Roman" w:eastAsia="Times New Roman" w:hAnsi="Times New Roman" w:cs="Times New Roman"/>
          <w:color w:val="000000"/>
          <w:u w:val="single"/>
        </w:rPr>
        <w:t xml:space="preserve"> of trends and deliberate discontinuities in narratives about the future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highlight w:val="green"/>
          <w:u w:val="single"/>
        </w:rPr>
        <w:t>Imagining alternative future</w:t>
      </w:r>
      <w:r>
        <w:rPr>
          <w:rFonts w:ascii="Times New Roman" w:eastAsia="Times New Roman" w:hAnsi="Times New Roman" w:cs="Times New Roman"/>
          <w:color w:val="000000"/>
          <w:u w:val="single"/>
        </w:rPr>
        <w:t xml:space="preserve"> worlds through a structured analytical process </w:t>
      </w:r>
      <w:r>
        <w:rPr>
          <w:rFonts w:ascii="Times New Roman" w:eastAsia="Times New Roman" w:hAnsi="Times New Roman" w:cs="Times New Roman"/>
          <w:color w:val="000000"/>
          <w:highlight w:val="green"/>
          <w:u w:val="single"/>
        </w:rPr>
        <w:t>enables policymakers to</w:t>
      </w:r>
      <w:r>
        <w:rPr>
          <w:rFonts w:ascii="Times New Roman" w:eastAsia="Times New Roman" w:hAnsi="Times New Roman" w:cs="Times New Roman"/>
          <w:color w:val="000000"/>
          <w:u w:val="single"/>
        </w:rPr>
        <w:t xml:space="preserve"> envision and thereby </w:t>
      </w:r>
      <w:r>
        <w:rPr>
          <w:rFonts w:ascii="Times New Roman" w:eastAsia="Times New Roman" w:hAnsi="Times New Roman" w:cs="Times New Roman"/>
          <w:color w:val="000000"/>
          <w:highlight w:val="green"/>
          <w:u w:val="single"/>
        </w:rPr>
        <w:t>adapt to something</w:t>
      </w:r>
      <w:r>
        <w:rPr>
          <w:rFonts w:ascii="Times New Roman" w:eastAsia="Times New Roman" w:hAnsi="Times New Roman" w:cs="Times New Roman"/>
          <w:color w:val="000000"/>
          <w:u w:val="single"/>
        </w:rPr>
        <w:t xml:space="preserve"> altogether </w:t>
      </w:r>
      <w:r>
        <w:rPr>
          <w:rFonts w:ascii="Times New Roman" w:eastAsia="Times New Roman" w:hAnsi="Times New Roman" w:cs="Times New Roman"/>
          <w:color w:val="000000"/>
          <w:highlight w:val="green"/>
          <w:u w:val="single"/>
        </w:rPr>
        <w:t>different</w:t>
      </w:r>
      <w:r>
        <w:rPr>
          <w:rFonts w:ascii="Times New Roman" w:eastAsia="Times New Roman" w:hAnsi="Times New Roman" w:cs="Times New Roman"/>
          <w:color w:val="000000"/>
          <w:u w:val="single"/>
        </w:rPr>
        <w:t xml:space="preserve"> from the known present</w:t>
      </w:r>
      <w:r>
        <w:rPr>
          <w:rFonts w:ascii="Times New Roman" w:eastAsia="Times New Roman" w:hAnsi="Times New Roman" w:cs="Times New Roman"/>
          <w:color w:val="000000"/>
          <w:sz w:val="16"/>
          <w:szCs w:val="16"/>
        </w:rPr>
        <w:t>.</w:t>
      </w:r>
    </w:p>
    <w:p w14:paraId="428A6E91" w14:textId="77777777" w:rsidR="007B26F4" w:rsidRDefault="007B26F4" w:rsidP="007B26F4">
      <w:pPr>
        <w:rPr>
          <w:rFonts w:ascii="Times New Roman" w:eastAsia="Times New Roman" w:hAnsi="Times New Roman" w:cs="Times New Roman"/>
        </w:rPr>
      </w:pPr>
    </w:p>
    <w:p w14:paraId="53C09142" w14:textId="77777777" w:rsidR="007B26F4" w:rsidRPr="00287F41" w:rsidRDefault="007B26F4" w:rsidP="007B26F4">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1D916FFD" w14:textId="77777777" w:rsidR="007B26F4" w:rsidRPr="00BF1996" w:rsidRDefault="007B26F4" w:rsidP="007B26F4">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6F81FCAC" w14:textId="77777777" w:rsidR="007B26F4" w:rsidRDefault="007B26F4" w:rsidP="007B26F4">
      <w:pPr>
        <w:rPr>
          <w:rFonts w:ascii="Times New Roman" w:eastAsia="Times New Roman" w:hAnsi="Times New Roman" w:cs="Times New Roman"/>
          <w:color w:val="000000"/>
          <w:sz w:val="13"/>
          <w:szCs w:val="13"/>
        </w:rPr>
      </w:pPr>
      <w:r w:rsidRPr="00287F41">
        <w:rPr>
          <w:rStyle w:val="StyleUnderline"/>
        </w:rPr>
        <w:t xml:space="preserve">But the most </w:t>
      </w:r>
      <w:r w:rsidRPr="00D2167E">
        <w:rPr>
          <w:rStyle w:val="StyleUnderline"/>
          <w:highlight w:val="green"/>
        </w:rPr>
        <w:t>dangerous trends</w:t>
      </w:r>
      <w:r w:rsidRPr="00287F41">
        <w:rPr>
          <w:rStyle w:val="StyleUnderline"/>
        </w:rPr>
        <w:t xml:space="preserve"> in the discipline today are those frameworks </w:t>
      </w:r>
      <w:r w:rsidRPr="00D2167E">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D2167E">
        <w:rPr>
          <w:rStyle w:val="StyleUnderline"/>
          <w:highlight w:val="green"/>
        </w:rPr>
        <w:t xml:space="preserve">focus on </w:t>
      </w:r>
      <w:r w:rsidRPr="00D2167E">
        <w:rPr>
          <w:rStyle w:val="Emphasis"/>
          <w:highlight w:val="green"/>
        </w:rPr>
        <w:t>emancipatory</w:t>
      </w:r>
      <w:r w:rsidRPr="00287F41">
        <w:rPr>
          <w:rStyle w:val="Emphasis"/>
        </w:rPr>
        <w:t xml:space="preserve"> alternative </w:t>
      </w:r>
      <w:r w:rsidRPr="00D2167E">
        <w:rPr>
          <w:rStyle w:val="Emphasis"/>
          <w:highlight w:val="green"/>
        </w:rPr>
        <w:t>forms of living</w:t>
      </w:r>
      <w:r w:rsidRPr="00287F41">
        <w:rPr>
          <w:rStyle w:val="Emphasis"/>
        </w:rPr>
        <w:t xml:space="preserve"> or of thinking about the world</w:t>
      </w:r>
      <w:r w:rsidRPr="00287F41">
        <w:rPr>
          <w:rStyle w:val="StyleUnderline"/>
        </w:rPr>
        <w:t xml:space="preserve">. </w:t>
      </w:r>
      <w:r w:rsidRPr="008E3627">
        <w:rPr>
          <w:rStyle w:val="Emphasis"/>
          <w:highlight w:val="green"/>
        </w:rPr>
        <w:t xml:space="preserve">Critical thought then becomes a process of wishful thinking rather than one of engagement, with its advocates arguing that we need to focus on clarifying our own </w:t>
      </w:r>
      <w:r w:rsidRPr="008E3627">
        <w:rPr>
          <w:sz w:val="16"/>
          <w:szCs w:val="16"/>
        </w:rPr>
        <w:t>[END PAGE 81]</w:t>
      </w:r>
      <w:r w:rsidRPr="008E3627">
        <w:rPr>
          <w:rStyle w:val="Emphasis"/>
          <w:highlight w:val="green"/>
        </w:rPr>
        <w:t xml:space="preserve"> ethical frameworks and biases and positionality, before thinking about or teaching on world affairs. This becomes 'me-search'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D2167E">
        <w:rPr>
          <w:rStyle w:val="StyleUnderline"/>
          <w:highlight w:val="green"/>
        </w:rPr>
        <w:t>Politics is</w:t>
      </w:r>
      <w:r w:rsidRPr="00287F41">
        <w:rPr>
          <w:rStyle w:val="StyleUnderline"/>
        </w:rPr>
        <w:t xml:space="preserve"> increasingly </w:t>
      </w:r>
      <w:r w:rsidRPr="00D2167E">
        <w:rPr>
          <w:rStyle w:val="StyleUnderline"/>
          <w:highlight w:val="green"/>
        </w:rPr>
        <w:t xml:space="preserve">like </w:t>
      </w:r>
      <w:r w:rsidRPr="00D2167E">
        <w:rPr>
          <w:rStyle w:val="Emphasis"/>
          <w:highlight w:val="green"/>
        </w:rPr>
        <w:t>religion</w:t>
      </w:r>
      <w:r w:rsidRPr="00287F41">
        <w:rPr>
          <w:rStyle w:val="StyleUnderline"/>
        </w:rPr>
        <w:t xml:space="preserve"> because when </w:t>
      </w:r>
      <w:r w:rsidRPr="00D2167E">
        <w:rPr>
          <w:rStyle w:val="StyleUnderline"/>
          <w:highlight w:val="green"/>
        </w:rPr>
        <w:t>we look for meaning</w:t>
      </w:r>
      <w:r w:rsidRPr="00287F41">
        <w:rPr>
          <w:rStyle w:val="StyleUnderline"/>
        </w:rPr>
        <w:t xml:space="preserve"> </w:t>
      </w:r>
      <w:r w:rsidRPr="00287F41">
        <w:rPr>
          <w:rStyle w:val="Emphasis"/>
        </w:rPr>
        <w:t xml:space="preserve">we find it </w:t>
      </w:r>
      <w:r w:rsidRPr="00D2167E">
        <w:rPr>
          <w:rStyle w:val="Emphasis"/>
          <w:highlight w:val="green"/>
        </w:rPr>
        <w:t>inside ourselves</w:t>
      </w:r>
      <w:r w:rsidRPr="00D2167E">
        <w:rPr>
          <w:rStyle w:val="StyleUnderline"/>
          <w:highlight w:val="green"/>
        </w:rPr>
        <w:t xml:space="preserve"> rather than</w:t>
      </w:r>
      <w:r w:rsidRPr="00287F41">
        <w:rPr>
          <w:rStyle w:val="StyleUnderline"/>
        </w:rPr>
        <w:t xml:space="preserve"> in the </w:t>
      </w:r>
      <w:r w:rsidRPr="00D2167E">
        <w:rPr>
          <w:rStyle w:val="Emphasis"/>
          <w:highlight w:val="green"/>
        </w:rPr>
        <w:t>external consequences</w:t>
      </w:r>
      <w:r w:rsidRPr="00D2167E">
        <w:rPr>
          <w:rStyle w:val="StyleUnderline"/>
          <w:highlight w:val="green"/>
        </w:rPr>
        <w:t xml:space="preserve"> of</w:t>
      </w:r>
      <w:r w:rsidRPr="00287F41">
        <w:rPr>
          <w:rStyle w:val="StyleUnderline"/>
        </w:rPr>
        <w:t xml:space="preserve"> our </w:t>
      </w:r>
      <w:r w:rsidRPr="00D2167E">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w:t>
      </w:r>
    </w:p>
    <w:p w14:paraId="23DDD98B" w14:textId="77777777" w:rsidR="00822AF1" w:rsidRDefault="00822AF1" w:rsidP="00822AF1">
      <w:pPr>
        <w:rPr>
          <w:rFonts w:ascii="Times New Roman" w:eastAsia="Times New Roman" w:hAnsi="Times New Roman" w:cs="Times New Roman"/>
        </w:rPr>
      </w:pPr>
    </w:p>
    <w:p w14:paraId="10EF5CFA" w14:textId="77777777" w:rsidR="00822AF1" w:rsidRDefault="00822AF1" w:rsidP="00822AF1">
      <w:pPr>
        <w:rPr>
          <w:rFonts w:ascii="Times New Roman" w:eastAsia="Times New Roman" w:hAnsi="Times New Roman" w:cs="Times New Roman"/>
        </w:rPr>
      </w:pPr>
    </w:p>
    <w:p w14:paraId="28C8BC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2C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CC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551"/>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89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D2"/>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4A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77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6F4"/>
    <w:rsid w:val="007B53D8"/>
    <w:rsid w:val="007C22C5"/>
    <w:rsid w:val="007C57E1"/>
    <w:rsid w:val="007C5811"/>
    <w:rsid w:val="007D2DF5"/>
    <w:rsid w:val="007D451A"/>
    <w:rsid w:val="007D5E3E"/>
    <w:rsid w:val="007D7596"/>
    <w:rsid w:val="007E242C"/>
    <w:rsid w:val="007E6631"/>
    <w:rsid w:val="00803A12"/>
    <w:rsid w:val="00805417"/>
    <w:rsid w:val="00822AF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E90"/>
    <w:rsid w:val="008C0FA2"/>
    <w:rsid w:val="008C2342"/>
    <w:rsid w:val="008C77B6"/>
    <w:rsid w:val="008D1B91"/>
    <w:rsid w:val="008D724A"/>
    <w:rsid w:val="008E362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32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5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8154B"/>
  <w14:defaultImageDpi w14:val="300"/>
  <w15:docId w15:val="{546B3DA4-7EC7-EE4A-8F71-C22E0DD3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37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37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37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137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9"/>
    <w:unhideWhenUsed/>
    <w:qFormat/>
    <w:rsid w:val="007137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37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771"/>
  </w:style>
  <w:style w:type="character" w:customStyle="1" w:styleId="Heading1Char">
    <w:name w:val="Heading 1 Char"/>
    <w:aliases w:val="Pocket Char"/>
    <w:basedOn w:val="DefaultParagraphFont"/>
    <w:link w:val="Heading1"/>
    <w:uiPriority w:val="9"/>
    <w:rsid w:val="007137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377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13771"/>
    <w:rPr>
      <w:rFonts w:ascii="Calibri" w:eastAsiaTheme="majorEastAsia" w:hAnsi="Calibri" w:cstheme="majorBidi"/>
      <w:b/>
      <w:bCs/>
      <w:sz w:val="32"/>
      <w:szCs w:val="32"/>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9"/>
    <w:rsid w:val="007137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377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13771"/>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7137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377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13771"/>
    <w:rPr>
      <w:color w:val="auto"/>
      <w:u w:val="none"/>
    </w:rPr>
  </w:style>
  <w:style w:type="paragraph" w:styleId="DocumentMap">
    <w:name w:val="Document Map"/>
    <w:basedOn w:val="Normal"/>
    <w:link w:val="DocumentMapChar"/>
    <w:uiPriority w:val="99"/>
    <w:semiHidden/>
    <w:unhideWhenUsed/>
    <w:rsid w:val="007137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771"/>
    <w:rPr>
      <w:rFonts w:ascii="Lucida Grande" w:hAnsi="Lucida Grande" w:cs="Lucida Grande"/>
    </w:rPr>
  </w:style>
  <w:style w:type="paragraph" w:customStyle="1" w:styleId="Emphasis1">
    <w:name w:val="Emphasis1"/>
    <w:basedOn w:val="Normal"/>
    <w:link w:val="Emphasis"/>
    <w:uiPriority w:val="20"/>
    <w:qFormat/>
    <w:rsid w:val="00822AF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22AF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HuffPost" TargetMode="External"/><Relationship Id="rId18" Type="http://schemas.openxmlformats.org/officeDocument/2006/relationships/hyperlink" Target="https://www.linkedin.com/pulse/enough-join-climate-strikes-demand-action-rose-marcario/?sf219300827=1" TargetMode="External"/><Relationship Id="rId26" Type="http://schemas.openxmlformats.org/officeDocument/2006/relationships/hyperlink" Target="https://education.azgovernor.gov/edu/increasing-teacher-pay" TargetMode="External"/><Relationship Id="rId39" Type="http://schemas.openxmlformats.org/officeDocument/2006/relationships/hyperlink" Target="https://eml.berkeley.edu/~ffinan/Finan_MPoliticians.pdf" TargetMode="External"/><Relationship Id="rId21" Type="http://schemas.openxmlformats.org/officeDocument/2006/relationships/hyperlink" Target="https://www.nytimes.com/2019/12/03/us/us-students-international-test-scores.html" TargetMode="External"/><Relationship Id="rId34" Type="http://schemas.openxmlformats.org/officeDocument/2006/relationships/hyperlink" Target="https://www.sciencedirect.com/science/article/pii/S004727271500208X" TargetMode="External"/><Relationship Id="rId42" Type="http://schemas.openxmlformats.org/officeDocument/2006/relationships/hyperlink" Target="https://www.nctq.org/publications/2018-Teacher-Prep-Review" TargetMode="External"/><Relationship Id="rId47" Type="http://schemas.openxmlformats.org/officeDocument/2006/relationships/hyperlink" Target="https://link.springer.com/article/10.1007%2Fs10833-018-9325-4"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echworkerscoalition.org/climate-strike/" TargetMode="External"/><Relationship Id="rId29" Type="http://schemas.openxmlformats.org/officeDocument/2006/relationships/hyperlink" Target="https://www.wsj.com/articles/l-a-schools-have-a-math-problem-11547509576?mod=searchresults_pos12&amp;page=1" TargetMode="External"/><Relationship Id="rId11" Type="http://schemas.openxmlformats.org/officeDocument/2006/relationships/hyperlink" Target="https://allianceforscience.cornell.edu/blog/2020/09/ugandan-police-arrest-activists-demanding-climate-action/" TargetMode="External"/><Relationship Id="rId24" Type="http://schemas.openxmlformats.org/officeDocument/2006/relationships/hyperlink" Target="https://apnews.com/article/8ccdc06911434dc6ba40dc3a813aaad6" TargetMode="External"/><Relationship Id="rId32" Type="http://schemas.openxmlformats.org/officeDocument/2006/relationships/hyperlink" Target="https://www.sciencedirect.com/science/article/abs/pii/S0047272713002119" TargetMode="External"/><Relationship Id="rId37" Type="http://schemas.openxmlformats.org/officeDocument/2006/relationships/hyperlink" Target="https://www.sciencedirect.com/science/article/pii/S004727271500208X" TargetMode="External"/><Relationship Id="rId40" Type="http://schemas.openxmlformats.org/officeDocument/2006/relationships/hyperlink" Target="http://citeseerx.ist.psu.edu/viewdoc/summary?doi=10.1.1.295.2587" TargetMode="External"/><Relationship Id="rId45" Type="http://schemas.openxmlformats.org/officeDocument/2006/relationships/hyperlink" Target="https://openknowledge.worldbank.org/bitstream/handle/10986/2383/656590REPLACEM0hieving0World0Class0.pdf?sequence=1&amp;isAllowed=y" TargetMode="External"/><Relationship Id="rId5" Type="http://schemas.openxmlformats.org/officeDocument/2006/relationships/numbering" Target="numbering.xml"/><Relationship Id="rId15" Type="http://schemas.openxmlformats.org/officeDocument/2006/relationships/hyperlink" Target="https://twitter.com/newmarkjschool" TargetMode="External"/><Relationship Id="rId23" Type="http://schemas.openxmlformats.org/officeDocument/2006/relationships/hyperlink" Target="https://www.educationnext.org/rolling-national-teacher-strike-is-why-schools-are-closed/" TargetMode="External"/><Relationship Id="rId28" Type="http://schemas.openxmlformats.org/officeDocument/2006/relationships/hyperlink" Target="https://education.azgovernor.gov/edu/increasing-teacher-pay" TargetMode="External"/><Relationship Id="rId36" Type="http://schemas.openxmlformats.org/officeDocument/2006/relationships/hyperlink" Target="https://www.sciencedirect.com/science/article/pii/S004727271500208X" TargetMode="External"/><Relationship Id="rId49" Type="http://schemas.openxmlformats.org/officeDocument/2006/relationships/fontTable" Target="fontTable.xml"/><Relationship Id="rId10" Type="http://schemas.openxmlformats.org/officeDocument/2006/relationships/hyperlink" Target="https://digitalcommons.wcl.american.edu/cgi/viewcontent.cgi?referer=https://www.google.com/&amp;httpsredir=1&amp;article=1047&amp;context=lelb" TargetMode="External"/><Relationship Id="rId19" Type="http://schemas.openxmlformats.org/officeDocument/2006/relationships/hyperlink" Target="https://digital.globalclimatestrike.net/" TargetMode="External"/><Relationship Id="rId31" Type="http://schemas.openxmlformats.org/officeDocument/2006/relationships/hyperlink" Target="https://psmag.com/education/what-do-teacher-salaries-do-to-teacher-performance" TargetMode="External"/><Relationship Id="rId44" Type="http://schemas.openxmlformats.org/officeDocument/2006/relationships/hyperlink" Target="https://www.journals.uchicago.edu/doi/abs/10.1086/702609?af=R&amp;amp=&amp;"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twitter.com/CrainsNewYork" TargetMode="External"/><Relationship Id="rId22" Type="http://schemas.openxmlformats.org/officeDocument/2006/relationships/hyperlink" Target="https://www.nytimes.com/2019/10/30/us/reading-scores-national-exam.html" TargetMode="External"/><Relationship Id="rId27" Type="http://schemas.openxmlformats.org/officeDocument/2006/relationships/hyperlink" Target="https://education.azgovernor.gov/edu/increasing-teacher-pay" TargetMode="External"/><Relationship Id="rId30" Type="http://schemas.openxmlformats.org/officeDocument/2006/relationships/hyperlink" Target="https://www.utla.net/news/school-board-approves-moratorium-charters" TargetMode="External"/><Relationship Id="rId35" Type="http://schemas.openxmlformats.org/officeDocument/2006/relationships/hyperlink" Target="https://www.sciencedirect.com/science/article/pii/S004727271500208X" TargetMode="External"/><Relationship Id="rId43" Type="http://schemas.openxmlformats.org/officeDocument/2006/relationships/hyperlink" Target="https://www.journals.uchicago.edu/doi/abs/10.1086/702609" TargetMode="External"/><Relationship Id="rId48" Type="http://schemas.openxmlformats.org/officeDocument/2006/relationships/hyperlink" Target="https://openknowledge.worldbank.org/bitstream/handle/10986/28340/211096ov.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witter.com/CBSNews" TargetMode="External"/><Relationship Id="rId17" Type="http://schemas.openxmlformats.org/officeDocument/2006/relationships/hyperlink" Target="https://www.adweek.com/brand-marketing/brands-are-closing-their-doors-in-support-of-the-global-climate-strike/" TargetMode="External"/><Relationship Id="rId25" Type="http://schemas.openxmlformats.org/officeDocument/2006/relationships/hyperlink" Target="https://www.vox.com/identities/2019/11/6/20951459/kentucky-democrat-beshear-bevin-teachers" TargetMode="External"/><Relationship Id="rId33" Type="http://schemas.openxmlformats.org/officeDocument/2006/relationships/hyperlink" Target="https://www.mitpressjournals.org/doi/abs/10.1162/003465300558894" TargetMode="External"/><Relationship Id="rId38" Type="http://schemas.openxmlformats.org/officeDocument/2006/relationships/hyperlink" Target="https://www.sciencedirect.com/science/article/pii/S004727271500208X" TargetMode="External"/><Relationship Id="rId46" Type="http://schemas.openxmlformats.org/officeDocument/2006/relationships/hyperlink" Target="https://www.oecd-ilibrary.org/education/lessons-from-pisa-for-the-united-states/brazil-encouraging-lessons-from-a-large-federal-system_9789264096660-9-en" TargetMode="External"/><Relationship Id="rId20" Type="http://schemas.openxmlformats.org/officeDocument/2006/relationships/hyperlink" Target="https://therivernewsroom.com/why-is-american-education-declining/" TargetMode="External"/><Relationship Id="rId41" Type="http://schemas.openxmlformats.org/officeDocument/2006/relationships/hyperlink" Target="https://openknowledge.worldbank.org/bitstream/handle/10986/20488/9781464801518.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liaspapageorgi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18</Pages>
  <Words>13458</Words>
  <Characters>76715</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Ilias Papageorgiou</cp:lastModifiedBy>
  <cp:revision>8</cp:revision>
  <dcterms:created xsi:type="dcterms:W3CDTF">2021-12-10T23:47:00Z</dcterms:created>
  <dcterms:modified xsi:type="dcterms:W3CDTF">2021-12-11T17:52:00Z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