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8EAAE" w14:textId="77777777" w:rsidR="000A39C0" w:rsidRPr="00711DBA" w:rsidRDefault="000A39C0" w:rsidP="000A39C0">
      <w:pPr>
        <w:pStyle w:val="Heading3"/>
      </w:pPr>
      <w:r>
        <w:t>Framework</w:t>
      </w:r>
    </w:p>
    <w:p w14:paraId="284FFAF7" w14:textId="77777777" w:rsidR="000A39C0" w:rsidRDefault="000A39C0" w:rsidP="000A39C0">
      <w:pPr>
        <w:pStyle w:val="Heading4"/>
      </w:pPr>
      <w:r>
        <w:t xml:space="preserve">Moral </w:t>
      </w:r>
      <w:proofErr w:type="spellStart"/>
      <w:r>
        <w:t>internalism</w:t>
      </w:r>
      <w:proofErr w:type="spellEnd"/>
      <w:r>
        <w:t xml:space="preserve"> is true:</w:t>
      </w:r>
    </w:p>
    <w:p w14:paraId="1F5BA2D6" w14:textId="77777777" w:rsidR="000A39C0" w:rsidRDefault="000A39C0" w:rsidP="000A39C0">
      <w:pPr>
        <w:pStyle w:val="Heading4"/>
      </w:pPr>
      <w:r>
        <w:t xml:space="preserve">[1] Epistemology – </w:t>
      </w:r>
      <w:r w:rsidRPr="00334ED3">
        <w:t xml:space="preserve">There is no universal character of moral judgements that is epistemically accessible since every argument for its existence presumes the correct normative starting point. </w:t>
      </w:r>
    </w:p>
    <w:p w14:paraId="19829BB3" w14:textId="77777777" w:rsidR="000A39C0" w:rsidRDefault="000A39C0" w:rsidP="000A39C0">
      <w:proofErr w:type="spellStart"/>
      <w:r w:rsidRPr="004C56AF">
        <w:rPr>
          <w:rFonts w:eastAsiaTheme="majorEastAsia" w:cstheme="majorBidi"/>
          <w:b/>
          <w:bCs/>
          <w:sz w:val="26"/>
          <w:szCs w:val="26"/>
        </w:rPr>
        <w:t>Markovits</w:t>
      </w:r>
      <w:proofErr w:type="spellEnd"/>
      <w:r w:rsidRPr="004C56AF">
        <w:rPr>
          <w:rFonts w:eastAsiaTheme="majorEastAsia" w:cstheme="majorBidi"/>
          <w:b/>
          <w:bCs/>
          <w:sz w:val="26"/>
          <w:szCs w:val="26"/>
        </w:rPr>
        <w:t xml:space="preserve"> 14</w:t>
      </w:r>
      <w:r>
        <w:t xml:space="preserve">.  </w:t>
      </w:r>
      <w:r w:rsidRPr="00816E26">
        <w:t>[</w:t>
      </w:r>
      <w:proofErr w:type="spellStart"/>
      <w:r w:rsidRPr="00816E26">
        <w:t>Markovits</w:t>
      </w:r>
      <w:proofErr w:type="spellEnd"/>
      <w:r w:rsidRPr="00816E26">
        <w:t xml:space="preserve">, Julia. Moral reason. https://philpapers.org/rec/ROCJMM Oxford University Press, </w:t>
      </w:r>
      <w:proofErr w:type="gramStart"/>
      <w:r w:rsidRPr="00816E26">
        <w:t>2014./</w:t>
      </w:r>
      <w:proofErr w:type="gramEnd"/>
      <w:r w:rsidRPr="00816E26">
        <w:t xml:space="preserve">/Scopa] </w:t>
      </w:r>
      <w:r>
        <w:t>BHHS AK</w:t>
      </w:r>
    </w:p>
    <w:p w14:paraId="429BDF18" w14:textId="77777777" w:rsidR="000A39C0" w:rsidRPr="004C56AF" w:rsidRDefault="000A39C0" w:rsidP="000A39C0">
      <w:pPr>
        <w:rPr>
          <w:sz w:val="16"/>
        </w:rPr>
      </w:pPr>
      <w:r w:rsidRPr="004C56AF">
        <w:rPr>
          <w:sz w:val="16"/>
        </w:rPr>
        <w:t xml:space="preserve">Relatedly, </w:t>
      </w:r>
      <w:proofErr w:type="spellStart"/>
      <w:r w:rsidRPr="004C56AF">
        <w:rPr>
          <w:sz w:val="16"/>
        </w:rPr>
        <w:t>internalism</w:t>
      </w:r>
      <w:proofErr w:type="spellEnd"/>
      <w:r w:rsidRPr="004C56AF">
        <w:rPr>
          <w:sz w:val="16"/>
        </w:rPr>
        <w:t xml:space="preserve"> about reasons seems less presumptive than externalism. </w:t>
      </w:r>
      <w:r w:rsidRPr="004C56AF">
        <w:rPr>
          <w:rStyle w:val="StyleUnderline"/>
          <w:highlight w:val="green"/>
        </w:rPr>
        <w:t>We should not assume</w:t>
      </w:r>
      <w:r w:rsidRPr="004C56AF">
        <w:rPr>
          <w:rStyle w:val="StyleUnderline"/>
        </w:rPr>
        <w:t xml:space="preserve"> that </w:t>
      </w:r>
      <w:r w:rsidRPr="004C56AF">
        <w:rPr>
          <w:rStyle w:val="StyleUnderline"/>
          <w:highlight w:val="green"/>
        </w:rPr>
        <w:t>some of us have special epistemic access to what matters</w:t>
      </w:r>
      <w:r w:rsidRPr="004C56AF">
        <w:rPr>
          <w:rStyle w:val="StyleUnderline"/>
        </w:rPr>
        <w:t>, especially in the absence of any criterion for making such a judgment</w:t>
      </w:r>
      <w:r w:rsidRPr="004C56AF">
        <w:rPr>
          <w:sz w:val="16"/>
        </w:rPr>
        <w:t xml:space="preserve">. It’s better to start from the assumption, as </w:t>
      </w:r>
      <w:proofErr w:type="spellStart"/>
      <w:r w:rsidRPr="004C56AF">
        <w:rPr>
          <w:sz w:val="16"/>
        </w:rPr>
        <w:t>internalism</w:t>
      </w:r>
      <w:proofErr w:type="spellEnd"/>
      <w:r w:rsidRPr="004C56AF">
        <w:rPr>
          <w:sz w:val="16"/>
        </w:rPr>
        <w:t xml:space="preserve"> does, that everyone’s ends are equally worthy of pursuit – and correct this assumption only by appealing to standards that are as uncontroversial as possible.  </w:t>
      </w:r>
      <w:r w:rsidRPr="004C56AF">
        <w:rPr>
          <w:rStyle w:val="StyleUnderline"/>
          <w:highlight w:val="green"/>
        </w:rPr>
        <w:t>According to externalism</w:t>
      </w:r>
      <w:r w:rsidRPr="004C56AF">
        <w:rPr>
          <w:rStyle w:val="StyleUnderline"/>
        </w:rPr>
        <w:t xml:space="preserve"> about reasons, what matters normatively – that is, what we have reason to do or pursue or protect or respect or promote – does not depend in any fundamental way on what in fact matters to us – that is, what we do </w:t>
      </w:r>
      <w:proofErr w:type="spellStart"/>
      <w:r w:rsidRPr="004C56AF">
        <w:rPr>
          <w:rStyle w:val="StyleUnderline"/>
        </w:rPr>
        <w:t>do</w:t>
      </w:r>
      <w:proofErr w:type="spellEnd"/>
      <w:r w:rsidRPr="004C56AF">
        <w:rPr>
          <w:rStyle w:val="StyleUnderline"/>
        </w:rPr>
        <w:t xml:space="preserve"> and pursue and protect and respect and promote. </w:t>
      </w:r>
      <w:r w:rsidRPr="004C56AF">
        <w:rPr>
          <w:rStyle w:val="StyleUnderline"/>
          <w:highlight w:val="green"/>
        </w:rPr>
        <w:t xml:space="preserve">Some of </w:t>
      </w:r>
      <w:proofErr w:type="gramStart"/>
      <w:r w:rsidRPr="004C56AF">
        <w:rPr>
          <w:rStyle w:val="StyleUnderline"/>
          <w:highlight w:val="green"/>
        </w:rPr>
        <w:t>us</w:t>
      </w:r>
      <w:r w:rsidRPr="004C56AF">
        <w:rPr>
          <w:rStyle w:val="StyleUnderline"/>
        </w:rPr>
        <w:t xml:space="preserve">  happen</w:t>
      </w:r>
      <w:proofErr w:type="gramEnd"/>
      <w:r w:rsidRPr="004C56AF">
        <w:rPr>
          <w:rStyle w:val="StyleUnderline"/>
        </w:rPr>
        <w:t xml:space="preserve"> to be </w:t>
      </w:r>
      <w:r w:rsidRPr="004C56AF">
        <w:rPr>
          <w:rStyle w:val="StyleUnderline"/>
          <w:highlight w:val="green"/>
        </w:rPr>
        <w:t>motivated by what</w:t>
      </w:r>
      <w:r w:rsidRPr="004C56AF">
        <w:rPr>
          <w:rStyle w:val="StyleUnderline"/>
        </w:rPr>
        <w:t xml:space="preserve"> actually </w:t>
      </w:r>
      <w:r w:rsidRPr="004C56AF">
        <w:rPr>
          <w:rStyle w:val="StyleUnderline"/>
          <w:highlight w:val="green"/>
        </w:rPr>
        <w:t>matters</w:t>
      </w:r>
      <w:r w:rsidRPr="004C56AF">
        <w:rPr>
          <w:rStyle w:val="StyleUnderline"/>
        </w:rPr>
        <w:t xml:space="preserve">, and </w:t>
      </w:r>
      <w:r w:rsidRPr="004C56AF">
        <w:rPr>
          <w:rStyle w:val="StyleUnderline"/>
          <w:highlight w:val="green"/>
        </w:rPr>
        <w:t>some</w:t>
      </w:r>
      <w:r w:rsidRPr="004C56AF">
        <w:rPr>
          <w:rStyle w:val="StyleUnderline"/>
        </w:rPr>
        <w:t xml:space="preserve"> of us </w:t>
      </w:r>
      <w:r w:rsidRPr="004C56AF">
        <w:rPr>
          <w:rStyle w:val="StyleUnderline"/>
          <w:highlight w:val="green"/>
        </w:rPr>
        <w:t>are “wrongly” motivated.</w:t>
      </w:r>
      <w:r w:rsidRPr="004C56AF">
        <w:rPr>
          <w:rStyle w:val="StyleUnderline"/>
        </w:rPr>
        <w:t xml:space="preserve"> But </w:t>
      </w:r>
      <w:r w:rsidRPr="004C56AF">
        <w:rPr>
          <w:rStyle w:val="StyleUnderline"/>
          <w:highlight w:val="green"/>
        </w:rPr>
        <w:t>externalists</w:t>
      </w:r>
      <w:r w:rsidRPr="004C56AF">
        <w:rPr>
          <w:rStyle w:val="StyleUnderline"/>
        </w:rPr>
        <w:t xml:space="preserve"> can </w:t>
      </w:r>
      <w:r w:rsidRPr="004C56AF">
        <w:rPr>
          <w:rStyle w:val="StyleUnderline"/>
          <w:highlight w:val="green"/>
        </w:rPr>
        <w:t>offer no explanation</w:t>
      </w:r>
      <w:r w:rsidRPr="004C56AF">
        <w:rPr>
          <w:rStyle w:val="StyleUnderline"/>
        </w:rPr>
        <w:t xml:space="preserve"> for this supposed difference in how well we respond to reasons – no explanation of why some of us have the right motivations and some of us the wrong ones – </w:t>
      </w:r>
      <w:r w:rsidRPr="004C56AF">
        <w:rPr>
          <w:rStyle w:val="StyleUnderline"/>
          <w:highlight w:val="green"/>
        </w:rPr>
        <w:t>that doesn’t</w:t>
      </w:r>
      <w:r w:rsidRPr="004C56AF">
        <w:rPr>
          <w:rStyle w:val="StyleUnderline"/>
        </w:rPr>
        <w:t xml:space="preserve"> itself </w:t>
      </w:r>
      <w:r w:rsidRPr="004C56AF">
        <w:rPr>
          <w:rStyle w:val="StyleUnderline"/>
          <w:highlight w:val="green"/>
        </w:rPr>
        <w:t>appeal to the view</w:t>
      </w:r>
      <w:r w:rsidRPr="004C56AF">
        <w:rPr>
          <w:rStyle w:val="StyleUnderline"/>
        </w:rPr>
        <w:t xml:space="preserve">s about what matters that </w:t>
      </w:r>
      <w:r w:rsidRPr="004C56AF">
        <w:rPr>
          <w:rStyle w:val="StyleUnderline"/>
          <w:highlight w:val="green"/>
        </w:rPr>
        <w:t>they’re trying to justify</w:t>
      </w:r>
      <w:r w:rsidRPr="004C56AF">
        <w:rPr>
          <w:sz w:val="16"/>
        </w:rPr>
        <w:t xml:space="preserve">.  (They can explain why some people have the right motivations by saying, e.g., that they’re good people, but that assumes the truth of the normative views that are at issue.22) A comparison to the epistemic case helps bring out what is unsatisfactory in the externalist position. We sometimes attribute greater epistemic powers to some people than to others despite not being able to explain why they’re more likely to be right in their beliefs about a certain topic. Chicken-sexing is a popular example of this among philosophers. We think some people are more likely to form true beliefs about the sex of chickens than others even though we can’t explain why they are better at judging the sex of chickens. But in the case of chicken-sexing, we have independent means of determining the truth, and so we have independent verification that chicken-sexers usually get things right. </w:t>
      </w:r>
      <w:r w:rsidRPr="004C56AF">
        <w:rPr>
          <w:rStyle w:val="StyleUnderline"/>
          <w:highlight w:val="green"/>
        </w:rPr>
        <w:t>Externalism</w:t>
      </w:r>
      <w:r w:rsidRPr="004C56AF">
        <w:rPr>
          <w:rStyle w:val="StyleUnderline"/>
        </w:rPr>
        <w:t xml:space="preserve"> seems to </w:t>
      </w:r>
      <w:r w:rsidRPr="004C56AF">
        <w:rPr>
          <w:rStyle w:val="StyleUnderline"/>
          <w:highlight w:val="green"/>
        </w:rPr>
        <w:t>tell[s] us</w:t>
      </w:r>
      <w:r w:rsidRPr="004C56AF">
        <w:rPr>
          <w:rStyle w:val="StyleUnderline"/>
        </w:rPr>
        <w:t xml:space="preserve"> that </w:t>
      </w:r>
      <w:r w:rsidRPr="004C56AF">
        <w:rPr>
          <w:rStyle w:val="StyleUnderline"/>
          <w:highlight w:val="green"/>
        </w:rPr>
        <w:t>some of us are better reasons- sensors</w:t>
      </w:r>
      <w:r w:rsidRPr="004C56AF">
        <w:rPr>
          <w:rStyle w:val="StyleUnderline"/>
        </w:rPr>
        <w:t xml:space="preserve"> than others, but </w:t>
      </w:r>
      <w:r w:rsidRPr="004C56AF">
        <w:rPr>
          <w:rStyle w:val="StyleUnderline"/>
          <w:highlight w:val="green"/>
        </w:rPr>
        <w:t>without providing</w:t>
      </w:r>
      <w:r w:rsidRPr="004C56AF">
        <w:rPr>
          <w:rStyle w:val="StyleUnderline"/>
        </w:rPr>
        <w:t xml:space="preserve"> the </w:t>
      </w:r>
      <w:r w:rsidRPr="004C56AF">
        <w:rPr>
          <w:rStyle w:val="StyleUnderline"/>
          <w:highlight w:val="green"/>
        </w:rPr>
        <w:t>independent means of determining which of us are</w:t>
      </w:r>
      <w:r w:rsidRPr="004C56AF">
        <w:rPr>
          <w:rStyle w:val="StyleUnderline"/>
        </w:rPr>
        <w:t xml:space="preserve"> in fact more reliably </w:t>
      </w:r>
      <w:r w:rsidRPr="004C56AF">
        <w:rPr>
          <w:rStyle w:val="StyleUnderline"/>
          <w:highlight w:val="green"/>
        </w:rPr>
        <w:t>motivated by genuine normative reasons</w:t>
      </w:r>
      <w:r w:rsidRPr="004C56AF">
        <w:rPr>
          <w:rStyle w:val="StyleUnderline"/>
        </w:rPr>
        <w:t xml:space="preserve"> (or even that some of us are).</w:t>
      </w:r>
    </w:p>
    <w:p w14:paraId="70CA76FB" w14:textId="77777777" w:rsidR="000A39C0" w:rsidRDefault="000A39C0" w:rsidP="000A39C0">
      <w:pPr>
        <w:pStyle w:val="Heading4"/>
        <w:rPr>
          <w:iCs/>
          <w:lang w:bidi="en-US"/>
        </w:rPr>
      </w:pPr>
      <w:r>
        <w:t xml:space="preserve">[2] </w:t>
      </w:r>
      <w:r>
        <w:rPr>
          <w:iCs/>
          <w:lang w:bidi="en-US"/>
        </w:rPr>
        <w:t>Regress</w:t>
      </w:r>
      <w:r w:rsidRPr="00F93DD8">
        <w:rPr>
          <w:iCs/>
          <w:lang w:bidi="en-US"/>
        </w:rPr>
        <w:t xml:space="preserve"> – a priori knowledge is merely an acceptance of an individual’s conception of rationality</w:t>
      </w:r>
      <w:r>
        <w:rPr>
          <w:iCs/>
          <w:lang w:bidi="en-US"/>
        </w:rPr>
        <w:t xml:space="preserve"> which means anything external collapses</w:t>
      </w:r>
      <w:r w:rsidRPr="00F93DD8">
        <w:rPr>
          <w:iCs/>
          <w:lang w:bidi="en-US"/>
        </w:rPr>
        <w:t xml:space="preserve">. </w:t>
      </w:r>
      <w:r>
        <w:rPr>
          <w:iCs/>
          <w:lang w:bidi="en-US"/>
        </w:rPr>
        <w:t>Macintyre 81.</w:t>
      </w:r>
    </w:p>
    <w:p w14:paraId="22435E2A" w14:textId="77777777" w:rsidR="000A39C0" w:rsidRPr="00F93DD8" w:rsidRDefault="000A39C0" w:rsidP="000A39C0">
      <w:r>
        <w:t>[</w:t>
      </w:r>
      <w:r w:rsidRPr="00F93DD8">
        <w:t xml:space="preserve">Macintyre 81, Alasdair Macintyre, </w:t>
      </w:r>
      <w:proofErr w:type="gramStart"/>
      <w:r w:rsidRPr="00164CAC">
        <w:t xml:space="preserve">https://undpress.nd.edu/9780268035044/after-virtue/ </w:t>
      </w:r>
      <w:r>
        <w:t xml:space="preserve"> </w:t>
      </w:r>
      <w:r w:rsidRPr="00F93DD8">
        <w:t>After</w:t>
      </w:r>
      <w:proofErr w:type="gramEnd"/>
      <w:r w:rsidRPr="00F93DD8">
        <w:t xml:space="preserve"> Virtue, 1981</w:t>
      </w:r>
      <w:r>
        <w:t>] SHS ZS</w:t>
      </w:r>
    </w:p>
    <w:p w14:paraId="0D804927" w14:textId="77777777" w:rsidR="000A39C0" w:rsidRDefault="000A39C0" w:rsidP="000A39C0">
      <w:pPr>
        <w:rPr>
          <w:sz w:val="12"/>
        </w:rPr>
      </w:pPr>
      <w:r w:rsidRPr="00035035">
        <w:rPr>
          <w:sz w:val="12"/>
        </w:rPr>
        <w:t xml:space="preserve">The most influential account of moral reasoning that emerged in response to this critique of emotivism was one according to which an agent can only justify a particular judgment by referring to </w:t>
      </w:r>
      <w:r w:rsidRPr="004C56AF">
        <w:rPr>
          <w:sz w:val="12"/>
        </w:rPr>
        <w:t>some universal rule from which it may be logically derived, and can only justify that rule in turn by deriving it from some more general rule or principle; but on this view [</w:t>
      </w:r>
      <w:r w:rsidRPr="004C56AF">
        <w:rPr>
          <w:highlight w:val="green"/>
          <w:u w:val="single"/>
        </w:rPr>
        <w:t>S]</w:t>
      </w:r>
      <w:proofErr w:type="spellStart"/>
      <w:r w:rsidRPr="004C56AF">
        <w:rPr>
          <w:highlight w:val="green"/>
          <w:u w:val="single"/>
        </w:rPr>
        <w:t>ince</w:t>
      </w:r>
      <w:proofErr w:type="spellEnd"/>
      <w:r w:rsidRPr="004C56AF">
        <w:rPr>
          <w:highlight w:val="green"/>
          <w:u w:val="single"/>
        </w:rPr>
        <w:t xml:space="preserve"> every chain of reasoning must be finite</w:t>
      </w:r>
      <w:r w:rsidRPr="004C56AF">
        <w:rPr>
          <w:sz w:val="12"/>
        </w:rPr>
        <w:t xml:space="preserve">, such </w:t>
      </w:r>
      <w:r w:rsidRPr="004C56AF">
        <w:rPr>
          <w:u w:val="single"/>
        </w:rPr>
        <w:t xml:space="preserve">a process of justificatory </w:t>
      </w:r>
      <w:r w:rsidRPr="004C56AF">
        <w:rPr>
          <w:highlight w:val="green"/>
          <w:u w:val="single"/>
        </w:rPr>
        <w:t>reasoning must</w:t>
      </w:r>
      <w:r w:rsidRPr="004C56AF">
        <w:rPr>
          <w:u w:val="single"/>
        </w:rPr>
        <w:t xml:space="preserve"> always </w:t>
      </w:r>
      <w:r w:rsidRPr="004C56AF">
        <w:rPr>
          <w:highlight w:val="green"/>
          <w:u w:val="single"/>
        </w:rPr>
        <w:t>terminate with the assertion of some rule</w:t>
      </w:r>
      <w:r w:rsidRPr="004C56AF">
        <w:rPr>
          <w:u w:val="single"/>
        </w:rPr>
        <w:t xml:space="preserve"> or principle for which no further reason can be given.</w:t>
      </w:r>
      <w:r w:rsidRPr="004C56AF">
        <w:rPr>
          <w:sz w:val="12"/>
        </w:rPr>
        <w:t xml:space="preserve"> ‘</w:t>
      </w:r>
      <w:proofErr w:type="gramStart"/>
      <w:r w:rsidRPr="004C56AF">
        <w:rPr>
          <w:sz w:val="12"/>
        </w:rPr>
        <w:t>Thus</w:t>
      </w:r>
      <w:proofErr w:type="gramEnd"/>
      <w:r w:rsidRPr="004C56AF">
        <w:rPr>
          <w:sz w:val="12"/>
        </w:rPr>
        <w:t xml:space="preserve"> a complete justification of a decision would consist of a complete account of its effects together with a complete account of the principles which it observed, and the effect of observing those principles.  </w:t>
      </w:r>
      <w:r w:rsidRPr="004C56AF">
        <w:rPr>
          <w:u w:val="single"/>
        </w:rPr>
        <w:t>If</w:t>
      </w:r>
      <w:r w:rsidRPr="004C56AF">
        <w:rPr>
          <w:sz w:val="12"/>
        </w:rPr>
        <w:t xml:space="preserve"> [I] </w:t>
      </w:r>
      <w:r w:rsidRPr="004C56AF">
        <w:rPr>
          <w:u w:val="single"/>
        </w:rPr>
        <w:t xml:space="preserve">the enquirer still goes on ask </w:t>
      </w:r>
      <w:proofErr w:type="spellStart"/>
      <w:r w:rsidRPr="004C56AF">
        <w:rPr>
          <w:u w:val="single"/>
        </w:rPr>
        <w:t>ing</w:t>
      </w:r>
      <w:proofErr w:type="spellEnd"/>
      <w:r w:rsidRPr="004C56AF">
        <w:rPr>
          <w:sz w:val="12"/>
        </w:rPr>
        <w:t xml:space="preserve"> ‘But why should I live like that?’ then </w:t>
      </w:r>
      <w:r w:rsidRPr="004C56AF">
        <w:rPr>
          <w:highlight w:val="green"/>
          <w:u w:val="single"/>
        </w:rPr>
        <w:t>there is no further answer to give</w:t>
      </w:r>
      <w:r w:rsidRPr="004C56AF">
        <w:rPr>
          <w:sz w:val="12"/>
        </w:rPr>
        <w:t xml:space="preserve"> him, because we have already, ex </w:t>
      </w:r>
      <w:proofErr w:type="spellStart"/>
      <w:r w:rsidRPr="004C56AF">
        <w:rPr>
          <w:sz w:val="12"/>
        </w:rPr>
        <w:t>hypothesi</w:t>
      </w:r>
      <w:proofErr w:type="spellEnd"/>
      <w:r w:rsidRPr="004C56AF">
        <w:rPr>
          <w:sz w:val="12"/>
        </w:rPr>
        <w:t xml:space="preserve">, [we have already] said everything that could be included in the further answer.’ (Hare 1952, p. 69). </w:t>
      </w:r>
      <w:r w:rsidRPr="004C56AF">
        <w:rPr>
          <w:highlight w:val="green"/>
          <w:u w:val="single"/>
        </w:rPr>
        <w:t>The terminus of</w:t>
      </w:r>
      <w:r w:rsidRPr="004C56AF">
        <w:rPr>
          <w:u w:val="single"/>
        </w:rPr>
        <w:t xml:space="preserve"> </w:t>
      </w:r>
      <w:r w:rsidRPr="004C56AF">
        <w:rPr>
          <w:highlight w:val="green"/>
          <w:u w:val="single"/>
        </w:rPr>
        <w:t>justification is</w:t>
      </w:r>
      <w:r w:rsidRPr="004C56AF">
        <w:rPr>
          <w:u w:val="single"/>
        </w:rPr>
        <w:t xml:space="preserve"> thus </w:t>
      </w:r>
      <w:r w:rsidRPr="004C56AF">
        <w:rPr>
          <w:highlight w:val="green"/>
          <w:u w:val="single"/>
        </w:rPr>
        <w:t>always</w:t>
      </w:r>
      <w:r w:rsidRPr="004C56AF">
        <w:rPr>
          <w:sz w:val="12"/>
        </w:rPr>
        <w:t xml:space="preserve">, on this view, a not further to be justified choice, </w:t>
      </w:r>
      <w:r w:rsidRPr="004C56AF">
        <w:rPr>
          <w:highlight w:val="green"/>
          <w:u w:val="single"/>
        </w:rPr>
        <w:t>a choice unguided by criteria.</w:t>
      </w:r>
      <w:r w:rsidRPr="004C56AF">
        <w:rPr>
          <w:sz w:val="12"/>
          <w:highlight w:val="green"/>
        </w:rPr>
        <w:t xml:space="preserve"> </w:t>
      </w:r>
      <w:proofErr w:type="gramStart"/>
      <w:r w:rsidRPr="004C56AF">
        <w:rPr>
          <w:highlight w:val="green"/>
          <w:u w:val="single"/>
        </w:rPr>
        <w:t>Each</w:t>
      </w:r>
      <w:r w:rsidRPr="004C56AF">
        <w:rPr>
          <w:u w:val="single"/>
        </w:rPr>
        <w:t xml:space="preserve"> </w:t>
      </w:r>
      <w:r w:rsidRPr="004C56AF">
        <w:rPr>
          <w:highlight w:val="green"/>
          <w:u w:val="single"/>
        </w:rPr>
        <w:t>individual</w:t>
      </w:r>
      <w:proofErr w:type="gramEnd"/>
      <w:r w:rsidRPr="004C56AF">
        <w:rPr>
          <w:u w:val="single"/>
        </w:rPr>
        <w:t xml:space="preserve"> implicitly or explicitly </w:t>
      </w:r>
      <w:r w:rsidRPr="004C56AF">
        <w:rPr>
          <w:highlight w:val="green"/>
          <w:u w:val="single"/>
        </w:rPr>
        <w:t>has to adopt his or her own first principles on the</w:t>
      </w:r>
      <w:r w:rsidRPr="004C56AF">
        <w:rPr>
          <w:u w:val="single"/>
        </w:rPr>
        <w:t xml:space="preserve"> </w:t>
      </w:r>
      <w:r w:rsidRPr="004C56AF">
        <w:rPr>
          <w:highlight w:val="green"/>
          <w:u w:val="single"/>
        </w:rPr>
        <w:t>basis of such a choice</w:t>
      </w:r>
      <w:r w:rsidRPr="004C56AF">
        <w:rPr>
          <w:u w:val="single"/>
        </w:rPr>
        <w:t>.</w:t>
      </w:r>
      <w:r w:rsidRPr="004C56AF">
        <w:rPr>
          <w:sz w:val="12"/>
        </w:rPr>
        <w:t xml:space="preserve"> The utterance of any universal principle is in the end an expression of the preferences of an individual will and for that will its principles have and can have only such authority as it chooses to confer upon them by adopting them</w:t>
      </w:r>
      <w:r w:rsidRPr="00035035">
        <w:rPr>
          <w:sz w:val="12"/>
        </w:rPr>
        <w:t xml:space="preserve">. </w:t>
      </w:r>
    </w:p>
    <w:p w14:paraId="0D83131F" w14:textId="77777777" w:rsidR="000A39C0" w:rsidRDefault="000A39C0" w:rsidP="000A39C0">
      <w:pPr>
        <w:pStyle w:val="Heading4"/>
      </w:pPr>
      <w:r>
        <w:lastRenderedPageBreak/>
        <w:t xml:space="preserve">[3] Motivation – A) Externalist notions of ethics collapse to internal since the only reason agents follow external demands is those demands are consistent with their internal account of the good. Motivation is a necessary feature for ethics since normativity only matters insofar as agents follow through on the ethic that’s generated from </w:t>
      </w:r>
      <w:proofErr w:type="gramStart"/>
      <w:r>
        <w:t>it</w:t>
      </w:r>
      <w:proofErr w:type="gramEnd"/>
      <w:r>
        <w:t xml:space="preserve"> B) Empirics – there is no factual account of the good since each agents’ motivations are unique and there has been no conversion of differing beliefs into a unified ethic – there would be no disagreement otherwise.</w:t>
      </w:r>
    </w:p>
    <w:p w14:paraId="78813758" w14:textId="77777777" w:rsidR="000A39C0" w:rsidRDefault="000A39C0" w:rsidP="000A39C0"/>
    <w:p w14:paraId="103515D2" w14:textId="77777777" w:rsidR="000A39C0" w:rsidRDefault="000A39C0" w:rsidP="000A39C0">
      <w:pPr>
        <w:pStyle w:val="Heading4"/>
      </w:pPr>
      <w:r>
        <w:t xml:space="preserve">[4] Open question - </w:t>
      </w:r>
      <w:r w:rsidRPr="000512AB">
        <w:t xml:space="preserve">Goodness cannot be a property of an object because it would make moral claims tautological. </w:t>
      </w:r>
    </w:p>
    <w:p w14:paraId="5F92CDAA" w14:textId="77777777" w:rsidR="000A39C0" w:rsidRDefault="000A39C0" w:rsidP="000A39C0">
      <w:pPr>
        <w:pStyle w:val="Heading4"/>
        <w:rPr>
          <w:b w:val="0"/>
          <w:sz w:val="12"/>
          <w:szCs w:val="12"/>
        </w:rPr>
      </w:pPr>
      <w:proofErr w:type="spellStart"/>
      <w:r w:rsidRPr="00DF6332">
        <w:t>Pidgen</w:t>
      </w:r>
      <w:proofErr w:type="spellEnd"/>
      <w:r w:rsidRPr="00DF6332">
        <w:t xml:space="preserve"> 07</w:t>
      </w:r>
      <w:r w:rsidRPr="000512AB">
        <w:rPr>
          <w:b w:val="0"/>
          <w:u w:val="single"/>
        </w:rPr>
        <w:t xml:space="preserve"> </w:t>
      </w:r>
      <w:r>
        <w:rPr>
          <w:b w:val="0"/>
          <w:sz w:val="12"/>
          <w:szCs w:val="12"/>
          <w:lang w:val="nl-NL"/>
        </w:rPr>
        <w:t>(</w:t>
      </w:r>
      <w:proofErr w:type="spellStart"/>
      <w:r>
        <w:rPr>
          <w:b w:val="0"/>
          <w:sz w:val="12"/>
          <w:szCs w:val="12"/>
          <w:lang w:val="nl-NL"/>
        </w:rPr>
        <w:t>P</w:t>
      </w:r>
      <w:r w:rsidRPr="00E60F29">
        <w:rPr>
          <w:b w:val="0"/>
          <w:sz w:val="12"/>
          <w:szCs w:val="12"/>
          <w:lang w:val="nl-NL"/>
        </w:rPr>
        <w:t>igden</w:t>
      </w:r>
      <w:proofErr w:type="spellEnd"/>
      <w:r w:rsidRPr="00E60F29">
        <w:rPr>
          <w:b w:val="0"/>
          <w:sz w:val="12"/>
          <w:szCs w:val="12"/>
          <w:lang w:val="nl-NL"/>
        </w:rPr>
        <w:t xml:space="preserve">, Charles. </w:t>
      </w:r>
      <w:r w:rsidRPr="001C0A85">
        <w:rPr>
          <w:rFonts w:ascii="Arial Unicode MS"/>
          <w:sz w:val="12"/>
          <w:szCs w:val="12"/>
        </w:rPr>
        <w:t>“</w:t>
      </w:r>
      <w:r w:rsidRPr="00E60F29">
        <w:rPr>
          <w:b w:val="0"/>
          <w:sz w:val="12"/>
          <w:szCs w:val="12"/>
        </w:rPr>
        <w:t>Russell</w:t>
      </w:r>
      <w:r w:rsidRPr="001C0A85">
        <w:rPr>
          <w:rFonts w:ascii="Arial Unicode MS"/>
          <w:sz w:val="12"/>
          <w:szCs w:val="12"/>
          <w:lang w:val="fr-FR"/>
        </w:rPr>
        <w:t>’</w:t>
      </w:r>
      <w:r w:rsidRPr="00E60F29">
        <w:rPr>
          <w:b w:val="0"/>
          <w:sz w:val="12"/>
          <w:szCs w:val="12"/>
          <w:lang w:val="es-ES_tradnl"/>
        </w:rPr>
        <w:t xml:space="preserve">s Moral </w:t>
      </w:r>
      <w:proofErr w:type="spellStart"/>
      <w:r w:rsidRPr="00E60F29">
        <w:rPr>
          <w:b w:val="0"/>
          <w:sz w:val="12"/>
          <w:szCs w:val="12"/>
          <w:lang w:val="es-ES_tradnl"/>
        </w:rPr>
        <w:t>Philosophy</w:t>
      </w:r>
      <w:proofErr w:type="spellEnd"/>
      <w:r w:rsidRPr="00E60F29">
        <w:rPr>
          <w:b w:val="0"/>
          <w:sz w:val="12"/>
          <w:szCs w:val="12"/>
          <w:lang w:val="es-ES_tradnl"/>
        </w:rPr>
        <w:t>.</w:t>
      </w:r>
      <w:r w:rsidRPr="001C0A85">
        <w:rPr>
          <w:rFonts w:ascii="Arial Unicode MS"/>
          <w:sz w:val="12"/>
          <w:szCs w:val="12"/>
        </w:rPr>
        <w:t>”</w:t>
      </w:r>
      <w:r w:rsidRPr="001C0A85">
        <w:rPr>
          <w:rFonts w:ascii="Arial Unicode MS"/>
          <w:sz w:val="12"/>
          <w:szCs w:val="12"/>
        </w:rPr>
        <w:t xml:space="preserve"> </w:t>
      </w:r>
      <w:r w:rsidRPr="00E60F29">
        <w:rPr>
          <w:b w:val="0"/>
          <w:sz w:val="12"/>
          <w:szCs w:val="12"/>
        </w:rPr>
        <w:t>SEP. 2007.</w:t>
      </w:r>
      <w:r>
        <w:rPr>
          <w:b w:val="0"/>
          <w:sz w:val="12"/>
          <w:szCs w:val="12"/>
        </w:rPr>
        <w:t xml:space="preserve">) </w:t>
      </w:r>
      <w:r w:rsidRPr="00E60F29">
        <w:rPr>
          <w:b w:val="0"/>
          <w:sz w:val="12"/>
          <w:szCs w:val="12"/>
        </w:rPr>
        <w:t xml:space="preserve"> //Scopa </w:t>
      </w:r>
    </w:p>
    <w:p w14:paraId="1DE8CB53" w14:textId="77777777" w:rsidR="000A39C0" w:rsidRPr="004C56AF" w:rsidRDefault="000A39C0" w:rsidP="000A39C0">
      <w:pPr>
        <w:pStyle w:val="Heading4"/>
        <w:rPr>
          <w:b w:val="0"/>
          <w:sz w:val="16"/>
          <w:szCs w:val="22"/>
        </w:rPr>
      </w:pPr>
      <w:r w:rsidRPr="004C56AF">
        <w:rPr>
          <w:b w:val="0"/>
          <w:sz w:val="16"/>
          <w:szCs w:val="22"/>
        </w:rPr>
        <w:t>For any naturalistic or metaphysical ‘X</w:t>
      </w:r>
      <w:r w:rsidRPr="004C56AF">
        <w:rPr>
          <w:b w:val="0"/>
          <w:sz w:val="16"/>
          <w:szCs w:val="22"/>
          <w:lang w:val="fr-FR"/>
        </w:rPr>
        <w:t>’</w:t>
      </w:r>
      <w:r w:rsidRPr="004C56AF">
        <w:rPr>
          <w:b w:val="0"/>
          <w:sz w:val="16"/>
          <w:szCs w:val="22"/>
        </w:rPr>
        <w:t xml:space="preserve">, </w:t>
      </w:r>
      <w:r w:rsidRPr="004C56AF">
        <w:rPr>
          <w:b w:val="0"/>
          <w:sz w:val="22"/>
          <w:szCs w:val="22"/>
          <w:highlight w:val="green"/>
          <w:u w:val="single"/>
        </w:rPr>
        <w:t>if ‘</w:t>
      </w:r>
      <w:proofErr w:type="spellStart"/>
      <w:r w:rsidRPr="004C56AF">
        <w:rPr>
          <w:b w:val="0"/>
          <w:sz w:val="22"/>
          <w:szCs w:val="22"/>
          <w:highlight w:val="green"/>
          <w:u w:val="single"/>
          <w:lang w:val="nl-NL"/>
        </w:rPr>
        <w:t>good</w:t>
      </w:r>
      <w:proofErr w:type="spellEnd"/>
      <w:r w:rsidRPr="004C56AF">
        <w:rPr>
          <w:b w:val="0"/>
          <w:sz w:val="22"/>
          <w:szCs w:val="22"/>
          <w:highlight w:val="green"/>
          <w:u w:val="single"/>
          <w:lang w:val="fr-FR"/>
        </w:rPr>
        <w:t xml:space="preserve">’ </w:t>
      </w:r>
      <w:r w:rsidRPr="004C56AF">
        <w:rPr>
          <w:b w:val="0"/>
          <w:sz w:val="22"/>
          <w:szCs w:val="22"/>
          <w:highlight w:val="green"/>
          <w:u w:val="single"/>
        </w:rPr>
        <w:t>meant ‘X</w:t>
      </w:r>
      <w:r w:rsidRPr="004C56AF">
        <w:rPr>
          <w:b w:val="0"/>
          <w:sz w:val="22"/>
          <w:szCs w:val="22"/>
          <w:highlight w:val="green"/>
          <w:u w:val="single"/>
          <w:lang w:val="fr-FR"/>
        </w:rPr>
        <w:t>’</w:t>
      </w:r>
      <w:r w:rsidRPr="004C56AF">
        <w:rPr>
          <w:b w:val="0"/>
          <w:sz w:val="22"/>
          <w:szCs w:val="22"/>
          <w:highlight w:val="green"/>
          <w:u w:val="single"/>
        </w:rPr>
        <w:t>, then</w:t>
      </w:r>
      <w:r w:rsidRPr="004C56AF">
        <w:rPr>
          <w:b w:val="0"/>
          <w:sz w:val="16"/>
          <w:szCs w:val="22"/>
        </w:rPr>
        <w:t xml:space="preserve"> (</w:t>
      </w:r>
      <w:proofErr w:type="spellStart"/>
      <w:r w:rsidRPr="004C56AF">
        <w:rPr>
          <w:b w:val="0"/>
          <w:sz w:val="16"/>
          <w:szCs w:val="22"/>
        </w:rPr>
        <w:t>i</w:t>
      </w:r>
      <w:proofErr w:type="spellEnd"/>
      <w:r w:rsidRPr="004C56AF">
        <w:rPr>
          <w:b w:val="0"/>
          <w:sz w:val="16"/>
          <w:szCs w:val="22"/>
          <w:highlight w:val="green"/>
        </w:rPr>
        <w:t xml:space="preserve">) </w:t>
      </w:r>
      <w:r w:rsidRPr="004C56AF">
        <w:rPr>
          <w:b w:val="0"/>
          <w:sz w:val="22"/>
          <w:szCs w:val="22"/>
          <w:highlight w:val="green"/>
          <w:u w:val="single"/>
        </w:rPr>
        <w:t>‘X things are good</w:t>
      </w:r>
      <w:r w:rsidRPr="004C56AF">
        <w:rPr>
          <w:b w:val="0"/>
          <w:sz w:val="22"/>
          <w:szCs w:val="22"/>
          <w:highlight w:val="green"/>
          <w:u w:val="single"/>
          <w:lang w:val="fr-FR"/>
        </w:rPr>
        <w:t xml:space="preserve">’ </w:t>
      </w:r>
      <w:r w:rsidRPr="004C56AF">
        <w:rPr>
          <w:b w:val="0"/>
          <w:sz w:val="22"/>
          <w:szCs w:val="22"/>
          <w:highlight w:val="green"/>
          <w:u w:val="single"/>
        </w:rPr>
        <w:t>would be a</w:t>
      </w:r>
      <w:r w:rsidRPr="004C56AF">
        <w:rPr>
          <w:b w:val="0"/>
          <w:sz w:val="16"/>
          <w:szCs w:val="22"/>
        </w:rPr>
        <w:t xml:space="preserve"> barren </w:t>
      </w:r>
      <w:r w:rsidRPr="004C56AF">
        <w:rPr>
          <w:b w:val="0"/>
          <w:sz w:val="22"/>
          <w:szCs w:val="22"/>
          <w:highlight w:val="green"/>
          <w:u w:val="single"/>
        </w:rPr>
        <w:t>tautology</w:t>
      </w:r>
      <w:r w:rsidRPr="004C56AF">
        <w:rPr>
          <w:b w:val="0"/>
          <w:sz w:val="22"/>
          <w:szCs w:val="22"/>
          <w:u w:val="single"/>
        </w:rPr>
        <w:t>, equivalent to</w:t>
      </w:r>
      <w:r w:rsidRPr="004C56AF">
        <w:rPr>
          <w:b w:val="0"/>
          <w:sz w:val="16"/>
          <w:szCs w:val="22"/>
        </w:rPr>
        <w:t xml:space="preserve"> (ii) </w:t>
      </w:r>
      <w:r w:rsidRPr="004C56AF">
        <w:rPr>
          <w:b w:val="0"/>
          <w:sz w:val="22"/>
          <w:szCs w:val="22"/>
          <w:u w:val="single"/>
        </w:rPr>
        <w:t>‘X things are X</w:t>
      </w:r>
      <w:r w:rsidRPr="004C56AF">
        <w:rPr>
          <w:b w:val="0"/>
          <w:sz w:val="22"/>
          <w:szCs w:val="22"/>
          <w:u w:val="single"/>
          <w:lang w:val="fr-FR"/>
        </w:rPr>
        <w:t xml:space="preserve">’ </w:t>
      </w:r>
      <w:r w:rsidRPr="004C56AF">
        <w:rPr>
          <w:b w:val="0"/>
          <w:sz w:val="22"/>
          <w:szCs w:val="22"/>
          <w:u w:val="single"/>
        </w:rPr>
        <w:t xml:space="preserve">or </w:t>
      </w:r>
      <w:r w:rsidRPr="004C56AF">
        <w:rPr>
          <w:b w:val="0"/>
          <w:sz w:val="16"/>
          <w:szCs w:val="22"/>
        </w:rPr>
        <w:t>(iii)</w:t>
      </w:r>
      <w:r w:rsidRPr="004C56AF">
        <w:rPr>
          <w:b w:val="0"/>
          <w:sz w:val="22"/>
          <w:szCs w:val="22"/>
          <w:u w:val="single"/>
        </w:rPr>
        <w:t xml:space="preserve"> ‘Good things are good</w:t>
      </w:r>
      <w:r w:rsidRPr="004C56AF">
        <w:rPr>
          <w:b w:val="0"/>
          <w:sz w:val="22"/>
          <w:szCs w:val="22"/>
          <w:u w:val="single"/>
          <w:lang w:val="fr-FR"/>
        </w:rPr>
        <w:t>’</w:t>
      </w:r>
      <w:r w:rsidRPr="004C56AF">
        <w:rPr>
          <w:b w:val="0"/>
          <w:sz w:val="22"/>
          <w:szCs w:val="22"/>
          <w:u w:val="single"/>
        </w:rPr>
        <w:t>.</w:t>
      </w:r>
      <w:r w:rsidRPr="004C56AF">
        <w:rPr>
          <w:b w:val="0"/>
          <w:sz w:val="16"/>
          <w:szCs w:val="22"/>
        </w:rPr>
        <w:t xml:space="preserve"> (1.2) For any naturalistic or metaphysical ‘X</w:t>
      </w:r>
      <w:r w:rsidRPr="004C56AF">
        <w:rPr>
          <w:b w:val="0"/>
          <w:sz w:val="16"/>
          <w:szCs w:val="22"/>
          <w:lang w:val="fr-FR"/>
        </w:rPr>
        <w:t>’</w:t>
      </w:r>
      <w:r w:rsidRPr="004C56AF">
        <w:rPr>
          <w:b w:val="0"/>
          <w:sz w:val="16"/>
          <w:szCs w:val="22"/>
        </w:rPr>
        <w:t>, if (</w:t>
      </w:r>
      <w:proofErr w:type="spellStart"/>
      <w:r w:rsidRPr="004C56AF">
        <w:rPr>
          <w:b w:val="0"/>
          <w:sz w:val="16"/>
          <w:szCs w:val="22"/>
        </w:rPr>
        <w:t>i</w:t>
      </w:r>
      <w:proofErr w:type="spellEnd"/>
      <w:r w:rsidRPr="004C56AF">
        <w:rPr>
          <w:b w:val="0"/>
          <w:sz w:val="16"/>
          <w:szCs w:val="22"/>
        </w:rPr>
        <w:t>) ‘X things are good</w:t>
      </w:r>
      <w:r w:rsidRPr="004C56AF">
        <w:rPr>
          <w:b w:val="0"/>
          <w:sz w:val="16"/>
          <w:szCs w:val="22"/>
          <w:lang w:val="fr-FR"/>
        </w:rPr>
        <w:t xml:space="preserve">’ </w:t>
      </w:r>
      <w:r w:rsidRPr="004C56AF">
        <w:rPr>
          <w:b w:val="0"/>
          <w:sz w:val="16"/>
          <w:szCs w:val="22"/>
        </w:rPr>
        <w:t xml:space="preserve">were </w:t>
      </w:r>
      <w:r w:rsidRPr="004C56AF">
        <w:rPr>
          <w:b w:val="0"/>
          <w:sz w:val="22"/>
          <w:szCs w:val="22"/>
          <w:u w:val="single"/>
        </w:rPr>
        <w:t>a</w:t>
      </w:r>
      <w:r w:rsidRPr="004C56AF">
        <w:rPr>
          <w:b w:val="0"/>
          <w:sz w:val="16"/>
          <w:szCs w:val="22"/>
        </w:rPr>
        <w:t xml:space="preserve"> barren </w:t>
      </w:r>
      <w:r w:rsidRPr="004C56AF">
        <w:rPr>
          <w:b w:val="0"/>
          <w:sz w:val="22"/>
          <w:szCs w:val="22"/>
          <w:u w:val="single"/>
        </w:rPr>
        <w:t>tautology</w:t>
      </w:r>
      <w:r w:rsidRPr="004C56AF">
        <w:rPr>
          <w:b w:val="0"/>
          <w:sz w:val="16"/>
          <w:szCs w:val="22"/>
        </w:rPr>
        <w:t xml:space="preserve">, it </w:t>
      </w:r>
      <w:r w:rsidRPr="004C56AF">
        <w:rPr>
          <w:b w:val="0"/>
          <w:sz w:val="22"/>
          <w:szCs w:val="22"/>
          <w:highlight w:val="green"/>
          <w:u w:val="single"/>
        </w:rPr>
        <w:t>would not provide a reason</w:t>
      </w:r>
      <w:r w:rsidRPr="004C56AF">
        <w:rPr>
          <w:b w:val="0"/>
          <w:sz w:val="16"/>
          <w:szCs w:val="22"/>
        </w:rPr>
        <w:t xml:space="preserve"> for action (</w:t>
      </w:r>
      <w:proofErr w:type="gramStart"/>
      <w:r w:rsidRPr="004C56AF">
        <w:rPr>
          <w:b w:val="0"/>
          <w:sz w:val="16"/>
          <w:szCs w:val="22"/>
        </w:rPr>
        <w:t>i.e.</w:t>
      </w:r>
      <w:proofErr w:type="gramEnd"/>
      <w:r w:rsidRPr="004C56AF">
        <w:rPr>
          <w:b w:val="0"/>
          <w:sz w:val="16"/>
          <w:szCs w:val="22"/>
        </w:rPr>
        <w:t xml:space="preserve"> a reason </w:t>
      </w:r>
      <w:r w:rsidRPr="004C56AF">
        <w:rPr>
          <w:b w:val="0"/>
          <w:sz w:val="22"/>
          <w:szCs w:val="22"/>
          <w:highlight w:val="green"/>
          <w:u w:val="single"/>
        </w:rPr>
        <w:t>to promote X-ness</w:t>
      </w:r>
      <w:r w:rsidRPr="004C56AF">
        <w:rPr>
          <w:b w:val="0"/>
          <w:sz w:val="16"/>
          <w:szCs w:val="22"/>
        </w:rPr>
        <w:t>). (1.3) So for any naturalistic or metaphysical ‘X</w:t>
      </w:r>
      <w:r w:rsidRPr="004C56AF">
        <w:rPr>
          <w:b w:val="0"/>
          <w:sz w:val="16"/>
          <w:szCs w:val="22"/>
          <w:lang w:val="fr-FR"/>
        </w:rPr>
        <w:t>’</w:t>
      </w:r>
      <w:r w:rsidRPr="004C56AF">
        <w:rPr>
          <w:b w:val="0"/>
          <w:sz w:val="16"/>
          <w:szCs w:val="22"/>
        </w:rPr>
        <w:t xml:space="preserve">, </w:t>
      </w:r>
      <w:r w:rsidRPr="004C56AF">
        <w:rPr>
          <w:b w:val="0"/>
          <w:sz w:val="22"/>
          <w:szCs w:val="22"/>
          <w:u w:val="single"/>
        </w:rPr>
        <w:t>either</w:t>
      </w:r>
      <w:r w:rsidRPr="004C56AF">
        <w:rPr>
          <w:b w:val="0"/>
          <w:sz w:val="16"/>
          <w:szCs w:val="22"/>
        </w:rPr>
        <w:t xml:space="preserve"> (</w:t>
      </w:r>
      <w:proofErr w:type="spellStart"/>
      <w:r w:rsidRPr="004C56AF">
        <w:rPr>
          <w:b w:val="0"/>
          <w:sz w:val="16"/>
          <w:szCs w:val="22"/>
        </w:rPr>
        <w:t>i</w:t>
      </w:r>
      <w:proofErr w:type="spellEnd"/>
      <w:r w:rsidRPr="004C56AF">
        <w:rPr>
          <w:b w:val="0"/>
          <w:sz w:val="16"/>
          <w:szCs w:val="22"/>
        </w:rPr>
        <w:t xml:space="preserve">) ‘X </w:t>
      </w:r>
      <w:r w:rsidRPr="004C56AF">
        <w:rPr>
          <w:b w:val="0"/>
          <w:sz w:val="22"/>
          <w:szCs w:val="22"/>
          <w:u w:val="single"/>
        </w:rPr>
        <w:t>things are good</w:t>
      </w:r>
      <w:r w:rsidRPr="004C56AF">
        <w:rPr>
          <w:b w:val="0"/>
          <w:sz w:val="22"/>
          <w:szCs w:val="22"/>
          <w:u w:val="single"/>
          <w:lang w:val="fr-FR"/>
        </w:rPr>
        <w:t xml:space="preserve">’ </w:t>
      </w:r>
      <w:r w:rsidRPr="004C56AF">
        <w:rPr>
          <w:b w:val="0"/>
          <w:sz w:val="22"/>
          <w:szCs w:val="22"/>
          <w:u w:val="single"/>
        </w:rPr>
        <w:t>does not provide a reason for action</w:t>
      </w:r>
      <w:r w:rsidRPr="004C56AF">
        <w:rPr>
          <w:b w:val="0"/>
          <w:sz w:val="16"/>
          <w:szCs w:val="22"/>
        </w:rPr>
        <w:t xml:space="preserve"> (</w:t>
      </w:r>
      <w:proofErr w:type="gramStart"/>
      <w:r w:rsidRPr="004C56AF">
        <w:rPr>
          <w:b w:val="0"/>
          <w:sz w:val="16"/>
          <w:szCs w:val="22"/>
        </w:rPr>
        <w:t>i.e.</w:t>
      </w:r>
      <w:proofErr w:type="gramEnd"/>
      <w:r w:rsidRPr="004C56AF">
        <w:rPr>
          <w:b w:val="0"/>
          <w:sz w:val="16"/>
          <w:szCs w:val="22"/>
        </w:rPr>
        <w:t xml:space="preserve"> a reason to promote X-ness), </w:t>
      </w:r>
      <w:r w:rsidRPr="004C56AF">
        <w:rPr>
          <w:b w:val="0"/>
          <w:sz w:val="22"/>
          <w:szCs w:val="22"/>
          <w:highlight w:val="green"/>
          <w:u w:val="single"/>
        </w:rPr>
        <w:t>or ‘</w:t>
      </w:r>
      <w:proofErr w:type="spellStart"/>
      <w:r w:rsidRPr="004C56AF">
        <w:rPr>
          <w:b w:val="0"/>
          <w:sz w:val="22"/>
          <w:szCs w:val="22"/>
          <w:highlight w:val="green"/>
          <w:u w:val="single"/>
          <w:lang w:val="nl-NL"/>
        </w:rPr>
        <w:t>good</w:t>
      </w:r>
      <w:proofErr w:type="spellEnd"/>
      <w:r w:rsidRPr="004C56AF">
        <w:rPr>
          <w:b w:val="0"/>
          <w:sz w:val="22"/>
          <w:szCs w:val="22"/>
          <w:highlight w:val="green"/>
          <w:u w:val="single"/>
          <w:lang w:val="fr-FR"/>
        </w:rPr>
        <w:t xml:space="preserve">’ </w:t>
      </w:r>
      <w:r w:rsidRPr="004C56AF">
        <w:rPr>
          <w:b w:val="0"/>
          <w:sz w:val="22"/>
          <w:szCs w:val="22"/>
          <w:highlight w:val="green"/>
          <w:u w:val="single"/>
        </w:rPr>
        <w:t>does not mean ‘X</w:t>
      </w:r>
      <w:r w:rsidRPr="004C56AF">
        <w:rPr>
          <w:b w:val="0"/>
          <w:sz w:val="22"/>
          <w:szCs w:val="22"/>
          <w:highlight w:val="green"/>
          <w:u w:val="single"/>
          <w:lang w:val="fr-FR"/>
        </w:rPr>
        <w:t>’</w:t>
      </w:r>
      <w:r w:rsidRPr="004C56AF">
        <w:rPr>
          <w:b w:val="0"/>
          <w:sz w:val="22"/>
          <w:szCs w:val="22"/>
          <w:highlight w:val="green"/>
          <w:u w:val="single"/>
        </w:rPr>
        <w:t>.</w:t>
      </w:r>
    </w:p>
    <w:p w14:paraId="06CCFD75" w14:textId="77777777" w:rsidR="000A39C0" w:rsidRPr="00E940B4" w:rsidRDefault="000A39C0" w:rsidP="000A39C0"/>
    <w:p w14:paraId="01241DDE" w14:textId="77777777" w:rsidR="000A39C0" w:rsidRPr="005842EE" w:rsidRDefault="000A39C0" w:rsidP="000A39C0">
      <w:pPr>
        <w:pStyle w:val="Heading4"/>
      </w:pPr>
      <w:r>
        <w:t xml:space="preserve">Next, every agent takes their ability to act on their ethical system as instrumentally valuable. Only </w:t>
      </w:r>
      <w:proofErr w:type="spellStart"/>
      <w:r>
        <w:t>self interest</w:t>
      </w:r>
      <w:proofErr w:type="spellEnd"/>
      <w:r>
        <w:t xml:space="preserve"> bridges relativism to provide a universal principle.</w:t>
      </w:r>
    </w:p>
    <w:p w14:paraId="619A6F24" w14:textId="77777777" w:rsidR="000A39C0" w:rsidRPr="00D1235A" w:rsidRDefault="000A39C0" w:rsidP="000A39C0">
      <w:pPr>
        <w:rPr>
          <w:szCs w:val="22"/>
        </w:rPr>
      </w:pPr>
      <w:r w:rsidRPr="00D1235A">
        <w:rPr>
          <w:b/>
          <w:bCs/>
          <w:sz w:val="26"/>
          <w:szCs w:val="26"/>
        </w:rPr>
        <w:t>Moore</w:t>
      </w:r>
      <w:r>
        <w:rPr>
          <w:sz w:val="26"/>
          <w:szCs w:val="26"/>
        </w:rPr>
        <w:t xml:space="preserve"> [</w:t>
      </w:r>
      <w:r w:rsidRPr="00D1235A">
        <w:rPr>
          <w:szCs w:val="22"/>
        </w:rPr>
        <w:t xml:space="preserve">Margaret </w:t>
      </w:r>
      <w:r w:rsidRPr="00D1235A">
        <w:rPr>
          <w:rStyle w:val="Style13ptBold"/>
          <w:b w:val="0"/>
          <w:bCs/>
          <w:sz w:val="22"/>
          <w:szCs w:val="22"/>
        </w:rPr>
        <w:t>Moore</w:t>
      </w:r>
      <w:r w:rsidRPr="00D1235A">
        <w:rPr>
          <w:szCs w:val="22"/>
        </w:rPr>
        <w:t xml:space="preserve">, Queens University professor in the Political Studies department, cross-appointed (as a courtesy) in Philosophy, Reviewed Work(s): Morals by Agreement. by David Gauthier, </w:t>
      </w:r>
      <w:proofErr w:type="spellStart"/>
      <w:r w:rsidRPr="00D1235A">
        <w:rPr>
          <w:szCs w:val="22"/>
        </w:rPr>
        <w:t>Noûs</w:t>
      </w:r>
      <w:proofErr w:type="spellEnd"/>
      <w:r w:rsidRPr="00D1235A">
        <w:rPr>
          <w:szCs w:val="22"/>
        </w:rPr>
        <w:t>, Vol. 25, No. 5 (</w:t>
      </w:r>
      <w:proofErr w:type="gramStart"/>
      <w:r w:rsidRPr="00D1235A">
        <w:rPr>
          <w:szCs w:val="22"/>
        </w:rPr>
        <w:t>Dec.,</w:t>
      </w:r>
      <w:proofErr w:type="gramEnd"/>
      <w:r w:rsidRPr="00D1235A">
        <w:rPr>
          <w:szCs w:val="22"/>
        </w:rPr>
        <w:t xml:space="preserve"> </w:t>
      </w:r>
      <w:r w:rsidRPr="00D1235A">
        <w:rPr>
          <w:rStyle w:val="Style13ptBold"/>
          <w:b w:val="0"/>
          <w:bCs/>
          <w:sz w:val="22"/>
          <w:szCs w:val="22"/>
        </w:rPr>
        <w:t>1991</w:t>
      </w:r>
      <w:r w:rsidRPr="00D1235A">
        <w:rPr>
          <w:szCs w:val="22"/>
        </w:rPr>
        <w:t>), pp. 707-714 ///AHS PB</w:t>
      </w:r>
      <w:r>
        <w:rPr>
          <w:szCs w:val="22"/>
        </w:rPr>
        <w:t>]</w:t>
      </w:r>
      <w:r w:rsidRPr="00D1235A">
        <w:rPr>
          <w:szCs w:val="22"/>
        </w:rPr>
        <w:t xml:space="preserve"> BHHS AK </w:t>
      </w:r>
    </w:p>
    <w:p w14:paraId="7CA69955" w14:textId="77777777" w:rsidR="000A39C0" w:rsidRPr="00D1235A" w:rsidRDefault="000A39C0" w:rsidP="000A39C0">
      <w:pPr>
        <w:rPr>
          <w:rStyle w:val="StyleUnderline"/>
        </w:rPr>
      </w:pPr>
      <w:r w:rsidRPr="00590332">
        <w:t xml:space="preserve">On Gauthier's view, </w:t>
      </w:r>
      <w:r w:rsidRPr="00D1235A">
        <w:rPr>
          <w:rStyle w:val="StyleUnderline"/>
        </w:rPr>
        <w:t>morality is a sub-set of self-interest</w:t>
      </w:r>
      <w:r w:rsidRPr="00590332">
        <w:t xml:space="preserve"> (he calls it preference-fulfillment), </w:t>
      </w:r>
      <w:r w:rsidRPr="00D1235A">
        <w:rPr>
          <w:rStyle w:val="StyleUnderline"/>
        </w:rPr>
        <w:t>which is instrumentally necessary,</w:t>
      </w:r>
      <w:r w:rsidRPr="00590332">
        <w:t xml:space="preserve"> not absolutely, but given features of the human situation which are almost certain to </w:t>
      </w:r>
      <w:proofErr w:type="spellStart"/>
      <w:r w:rsidRPr="00590332">
        <w:t>ob</w:t>
      </w:r>
      <w:proofErr w:type="spellEnd"/>
      <w:r w:rsidRPr="00590332">
        <w:t xml:space="preserve">- </w:t>
      </w:r>
      <w:proofErr w:type="spellStart"/>
      <w:r w:rsidRPr="00590332">
        <w:t>tain</w:t>
      </w:r>
      <w:proofErr w:type="spellEnd"/>
      <w:r w:rsidRPr="00590332">
        <w:t xml:space="preserve">. </w:t>
      </w:r>
      <w:r w:rsidRPr="00D1235A">
        <w:rPr>
          <w:rStyle w:val="StyleUnderline"/>
        </w:rPr>
        <w:t xml:space="preserve">By </w:t>
      </w:r>
      <w:r w:rsidRPr="00D1235A">
        <w:rPr>
          <w:rStyle w:val="StyleUnderline"/>
          <w:highlight w:val="green"/>
        </w:rPr>
        <w:t>taking</w:t>
      </w:r>
      <w:r w:rsidRPr="00D1235A">
        <w:rPr>
          <w:rStyle w:val="StyleUnderline"/>
        </w:rPr>
        <w:t xml:space="preserve"> as his </w:t>
      </w:r>
      <w:proofErr w:type="gramStart"/>
      <w:r w:rsidRPr="00D1235A">
        <w:rPr>
          <w:rStyle w:val="StyleUnderline"/>
        </w:rPr>
        <w:t>starting-point</w:t>
      </w:r>
      <w:proofErr w:type="gramEnd"/>
      <w:r w:rsidRPr="00D1235A">
        <w:rPr>
          <w:rStyle w:val="StyleUnderline"/>
        </w:rPr>
        <w:t xml:space="preserve"> </w:t>
      </w:r>
      <w:r w:rsidRPr="00D1235A">
        <w:rPr>
          <w:rStyle w:val="StyleUnderline"/>
          <w:highlight w:val="green"/>
        </w:rPr>
        <w:t>the agent's</w:t>
      </w:r>
      <w:r w:rsidRPr="00D1235A">
        <w:rPr>
          <w:rStyle w:val="StyleUnderline"/>
        </w:rPr>
        <w:t xml:space="preserve"> subjective </w:t>
      </w:r>
      <w:r w:rsidRPr="00D1235A">
        <w:rPr>
          <w:rStyle w:val="StyleUnderline"/>
          <w:highlight w:val="green"/>
        </w:rPr>
        <w:t>motivational set,</w:t>
      </w:r>
      <w:r w:rsidRPr="00D1235A">
        <w:rPr>
          <w:rStyle w:val="StyleUnderline"/>
        </w:rPr>
        <w:t xml:space="preserve"> whatever its content, Gauthier can claim that </w:t>
      </w:r>
      <w:r w:rsidRPr="00D1235A">
        <w:rPr>
          <w:rStyle w:val="StyleUnderline"/>
          <w:highlight w:val="green"/>
        </w:rPr>
        <w:t>the requirements of morality escape none</w:t>
      </w:r>
      <w:r w:rsidRPr="00D1235A">
        <w:rPr>
          <w:rStyle w:val="StyleUnderline"/>
        </w:rPr>
        <w:t xml:space="preserve"> who fall under its ambit, </w:t>
      </w:r>
      <w:r w:rsidRPr="00D1235A">
        <w:rPr>
          <w:rStyle w:val="StyleUnderline"/>
          <w:highlight w:val="green"/>
        </w:rPr>
        <w:t>for each person</w:t>
      </w:r>
      <w:r w:rsidRPr="00D1235A">
        <w:rPr>
          <w:rStyle w:val="StyleUnderline"/>
        </w:rPr>
        <w:t xml:space="preserve"> necessarily </w:t>
      </w:r>
      <w:r w:rsidRPr="00D1235A">
        <w:rPr>
          <w:rStyle w:val="StyleUnderline"/>
          <w:highlight w:val="green"/>
        </w:rPr>
        <w:t>acts on</w:t>
      </w:r>
      <w:r w:rsidRPr="00D1235A">
        <w:rPr>
          <w:rStyle w:val="StyleUnderline"/>
        </w:rPr>
        <w:t xml:space="preserve"> his or </w:t>
      </w:r>
      <w:r w:rsidRPr="002D41B8">
        <w:rPr>
          <w:rStyle w:val="StyleUnderline"/>
          <w:highlight w:val="green"/>
        </w:rPr>
        <w:t>her desires</w:t>
      </w:r>
      <w:r w:rsidRPr="00D1235A">
        <w:rPr>
          <w:rStyle w:val="StyleUnderline"/>
        </w:rPr>
        <w:t xml:space="preserve"> and aims. If Gauthier's project is successful, he will have refuted the moral skeptic: by demonstrating that </w:t>
      </w:r>
      <w:r w:rsidRPr="00D1235A">
        <w:rPr>
          <w:rStyle w:val="StyleUnderline"/>
          <w:highlight w:val="green"/>
        </w:rPr>
        <w:t>morality is self-interestedly rational</w:t>
      </w:r>
      <w:r w:rsidRPr="00D1235A">
        <w:rPr>
          <w:rStyle w:val="StyleUnderline"/>
        </w:rPr>
        <w:t xml:space="preserve">, he can claim that the principles are justified </w:t>
      </w:r>
      <w:r w:rsidRPr="00D1235A">
        <w:rPr>
          <w:rStyle w:val="StyleUnderline"/>
          <w:highlight w:val="green"/>
        </w:rPr>
        <w:t>and</w:t>
      </w:r>
      <w:r w:rsidRPr="00D1235A">
        <w:rPr>
          <w:rStyle w:val="StyleUnderline"/>
        </w:rPr>
        <w:t xml:space="preserve"> that they </w:t>
      </w:r>
      <w:r w:rsidRPr="00D1235A">
        <w:rPr>
          <w:rStyle w:val="StyleUnderline"/>
          <w:highlight w:val="green"/>
        </w:rPr>
        <w:t>apply to everyone</w:t>
      </w:r>
      <w:r w:rsidRPr="00D1235A">
        <w:rPr>
          <w:rStyle w:val="StyleUnderline"/>
        </w:rPr>
        <w:t>.</w:t>
      </w:r>
      <w:r w:rsidRPr="00590332">
        <w:t xml:space="preserve"> He does not need to presuppose a feeling such as sympathy to explain moral action, or appeal to a process of moral education and socialization within communities which shape the individual's desires and beliefs in accordance with a specific moral conception. </w:t>
      </w:r>
      <w:r w:rsidRPr="00D1235A">
        <w:rPr>
          <w:rStyle w:val="StyleUnderline"/>
          <w:highlight w:val="green"/>
        </w:rPr>
        <w:t xml:space="preserve">Gauthier's agents </w:t>
      </w:r>
      <w:r w:rsidRPr="002D41B8">
        <w:rPr>
          <w:rStyle w:val="StyleUnderline"/>
        </w:rPr>
        <w:t xml:space="preserve">simply maximize their utility </w:t>
      </w:r>
      <w:proofErr w:type="gramStart"/>
      <w:r w:rsidRPr="002D41B8">
        <w:rPr>
          <w:rStyle w:val="StyleUnderline"/>
        </w:rPr>
        <w:t>and</w:t>
      </w:r>
      <w:r w:rsidRPr="00D1235A">
        <w:rPr>
          <w:rStyle w:val="StyleUnderline"/>
        </w:rPr>
        <w:t xml:space="preserve"> in the process</w:t>
      </w:r>
      <w:proofErr w:type="gramEnd"/>
      <w:r w:rsidRPr="00D1235A">
        <w:rPr>
          <w:rStyle w:val="StyleUnderline"/>
        </w:rPr>
        <w:t xml:space="preserve"> </w:t>
      </w:r>
      <w:r w:rsidRPr="00D1235A">
        <w:rPr>
          <w:rStyle w:val="StyleUnderline"/>
          <w:highlight w:val="green"/>
        </w:rPr>
        <w:t>find that they need to co-operate with others</w:t>
      </w:r>
      <w:r w:rsidRPr="00D1235A">
        <w:rPr>
          <w:rStyle w:val="StyleUnderline"/>
        </w:rPr>
        <w:t xml:space="preserve"> and that the </w:t>
      </w:r>
      <w:r w:rsidRPr="00D1235A">
        <w:rPr>
          <w:rStyle w:val="StyleUnderline"/>
          <w:highlight w:val="green"/>
        </w:rPr>
        <w:t>dynamics of co- operation make it rational</w:t>
      </w:r>
      <w:r w:rsidRPr="00D1235A">
        <w:rPr>
          <w:rStyle w:val="StyleUnderline"/>
        </w:rPr>
        <w:t xml:space="preserve"> in self-interested terms </w:t>
      </w:r>
      <w:r w:rsidRPr="00D1235A">
        <w:rPr>
          <w:rStyle w:val="StyleUnderline"/>
          <w:highlight w:val="green"/>
        </w:rPr>
        <w:t>to constrain</w:t>
      </w:r>
      <w:r w:rsidRPr="00D1235A">
        <w:rPr>
          <w:rStyle w:val="StyleUnderline"/>
        </w:rPr>
        <w:t xml:space="preserve"> their </w:t>
      </w:r>
      <w:r w:rsidRPr="00D1235A">
        <w:rPr>
          <w:rStyle w:val="StyleUnderline"/>
          <w:highlight w:val="green"/>
        </w:rPr>
        <w:t>utility</w:t>
      </w:r>
      <w:r w:rsidRPr="00D1235A">
        <w:rPr>
          <w:rStyle w:val="StyleUnderline"/>
        </w:rPr>
        <w:t>- maximization</w:t>
      </w:r>
      <w:r w:rsidRPr="00590332">
        <w:t xml:space="preserve">. </w:t>
      </w:r>
      <w:r w:rsidRPr="00D1235A">
        <w:rPr>
          <w:rStyle w:val="StyleUnderline"/>
        </w:rPr>
        <w:t xml:space="preserve">By considering in this way the principles and constraints which it would be rational for co-operating self-interested agents to adopt, </w:t>
      </w:r>
      <w:proofErr w:type="spellStart"/>
      <w:r w:rsidRPr="00D1235A">
        <w:rPr>
          <w:rStyle w:val="StyleUnderline"/>
        </w:rPr>
        <w:t>Gautheir</w:t>
      </w:r>
      <w:proofErr w:type="spellEnd"/>
      <w:r w:rsidRPr="00D1235A">
        <w:rPr>
          <w:rStyle w:val="StyleUnderline"/>
        </w:rPr>
        <w:t xml:space="preserve"> claims to be able to deduce a system of moral constraints and Principles.</w:t>
      </w:r>
    </w:p>
    <w:p w14:paraId="1E5554B5" w14:textId="77777777" w:rsidR="000A39C0" w:rsidRPr="0004616F" w:rsidRDefault="000A39C0" w:rsidP="000A39C0">
      <w:pPr>
        <w:pStyle w:val="Heading4"/>
      </w:pPr>
      <w:r>
        <w:lastRenderedPageBreak/>
        <w:t xml:space="preserve">This entails a system of </w:t>
      </w:r>
      <w:r w:rsidRPr="0064054F">
        <w:rPr>
          <w:u w:val="single"/>
        </w:rPr>
        <w:t xml:space="preserve">mutual </w:t>
      </w:r>
      <w:proofErr w:type="spellStart"/>
      <w:r w:rsidRPr="0064054F">
        <w:rPr>
          <w:u w:val="single"/>
        </w:rPr>
        <w:t>self restraint</w:t>
      </w:r>
      <w:proofErr w:type="spellEnd"/>
      <w:r>
        <w:t xml:space="preserve">: Contracts are the only standard capable of generating normativity since each agent rationally chooses to protect their self-interest by entering the contract. </w:t>
      </w:r>
    </w:p>
    <w:p w14:paraId="4A9F5CED" w14:textId="77777777" w:rsidR="000A39C0" w:rsidRPr="0058668A" w:rsidRDefault="000A39C0" w:rsidP="000A39C0">
      <w:pPr>
        <w:rPr>
          <w:szCs w:val="22"/>
        </w:rPr>
      </w:pPr>
      <w:r w:rsidRPr="0058668A">
        <w:rPr>
          <w:b/>
          <w:bCs/>
          <w:sz w:val="26"/>
          <w:szCs w:val="26"/>
        </w:rPr>
        <w:t>Gauthier</w:t>
      </w:r>
      <w:r>
        <w:rPr>
          <w:szCs w:val="22"/>
        </w:rPr>
        <w:t xml:space="preserve"> [</w:t>
      </w:r>
      <w:r w:rsidRPr="0058668A">
        <w:rPr>
          <w:szCs w:val="22"/>
        </w:rPr>
        <w:t xml:space="preserve">David </w:t>
      </w:r>
      <w:r w:rsidRPr="0058668A">
        <w:rPr>
          <w:rStyle w:val="Style13ptBold"/>
          <w:b w:val="0"/>
          <w:bCs/>
          <w:sz w:val="22"/>
          <w:szCs w:val="22"/>
        </w:rPr>
        <w:t>Gauthier</w:t>
      </w:r>
      <w:r w:rsidRPr="0058668A">
        <w:rPr>
          <w:szCs w:val="22"/>
        </w:rPr>
        <w:t xml:space="preserve">, Canadian-American philosopher best known for his neo-Hobbesian social contract theory of morality, Why </w:t>
      </w:r>
      <w:proofErr w:type="gramStart"/>
      <w:r w:rsidRPr="0058668A">
        <w:rPr>
          <w:szCs w:val="22"/>
        </w:rPr>
        <w:t>Contractarianism?,</w:t>
      </w:r>
      <w:proofErr w:type="gramEnd"/>
      <w:r w:rsidRPr="0058668A">
        <w:rPr>
          <w:szCs w:val="22"/>
        </w:rPr>
        <w:t xml:space="preserve"> </w:t>
      </w:r>
      <w:r w:rsidRPr="0058668A">
        <w:rPr>
          <w:rStyle w:val="Style13ptBold"/>
          <w:b w:val="0"/>
          <w:bCs/>
          <w:sz w:val="22"/>
          <w:szCs w:val="22"/>
        </w:rPr>
        <w:t>1998</w:t>
      </w:r>
      <w:r w:rsidRPr="0058668A">
        <w:rPr>
          <w:szCs w:val="22"/>
        </w:rPr>
        <w:t xml:space="preserve"> ///AHS PB</w:t>
      </w:r>
      <w:r>
        <w:rPr>
          <w:szCs w:val="22"/>
        </w:rPr>
        <w:t>] BHHS AK recut</w:t>
      </w:r>
    </w:p>
    <w:p w14:paraId="094308E4" w14:textId="4594D348" w:rsidR="000A39C0" w:rsidRDefault="000A39C0" w:rsidP="000A39C0">
      <w:pPr>
        <w:rPr>
          <w:rStyle w:val="Style13ptBold"/>
          <w:b w:val="0"/>
          <w:bCs/>
          <w:sz w:val="22"/>
          <w:szCs w:val="22"/>
          <w:u w:val="single"/>
        </w:rPr>
      </w:pPr>
      <w:r w:rsidRPr="00DB7B17">
        <w:rPr>
          <w:sz w:val="14"/>
        </w:rPr>
        <w:t xml:space="preserve">I shall not rehearse at length an argument that is now familiar to at least some readers, and, in </w:t>
      </w:r>
      <w:r w:rsidRPr="008F1957">
        <w:rPr>
          <w:sz w:val="14"/>
        </w:rPr>
        <w:t xml:space="preserve">any event, can be found in that book. But let me sketch briefly those features of deliberative rationality that enable it to constrain maximizing choice. The key idea is that </w:t>
      </w:r>
      <w:r w:rsidRPr="008F1957">
        <w:rPr>
          <w:rStyle w:val="Style13ptBold"/>
          <w:b w:val="0"/>
          <w:bCs/>
          <w:sz w:val="22"/>
          <w:szCs w:val="22"/>
          <w:u w:val="single"/>
        </w:rPr>
        <w:t>in many situations, if each person chooses what, given the choices of the others, would maximize her expected utility, then the</w:t>
      </w:r>
      <w:r w:rsidRPr="0058668A">
        <w:rPr>
          <w:rStyle w:val="Style13ptBold"/>
          <w:b w:val="0"/>
          <w:bCs/>
          <w:sz w:val="22"/>
          <w:szCs w:val="22"/>
          <w:u w:val="single"/>
        </w:rPr>
        <w:t xml:space="preserve"> outcome will be mutually disadvantageous in comparison with some alternative – everyone could do better</w:t>
      </w:r>
      <w:r w:rsidRPr="0058668A">
        <w:rPr>
          <w:b/>
          <w:bCs/>
          <w:szCs w:val="22"/>
          <w:u w:val="single"/>
        </w:rPr>
        <w:t>.</w:t>
      </w:r>
      <w:r w:rsidRPr="0058668A">
        <w:rPr>
          <w:b/>
          <w:bCs/>
          <w:sz w:val="14"/>
        </w:rPr>
        <w:t xml:space="preserve"> 14 Equilibrium, which obtains when each </w:t>
      </w:r>
      <w:proofErr w:type="gramStart"/>
      <w:r w:rsidRPr="0058668A">
        <w:rPr>
          <w:b/>
          <w:bCs/>
          <w:sz w:val="14"/>
        </w:rPr>
        <w:t>person ’</w:t>
      </w:r>
      <w:proofErr w:type="gramEnd"/>
      <w:r w:rsidRPr="0058668A">
        <w:rPr>
          <w:b/>
          <w:bCs/>
          <w:sz w:val="14"/>
        </w:rPr>
        <w:t xml:space="preserve"> s action is a best response to the others ’ actions, is incompatible with (Pareto-) optimality, which obtains when no one could do better without someone else doing worse. Given the ubiquity of such situations</w:t>
      </w:r>
      <w:r w:rsidRPr="0058668A">
        <w:rPr>
          <w:b/>
          <w:bCs/>
          <w:sz w:val="14"/>
          <w:u w:val="single"/>
        </w:rPr>
        <w:t xml:space="preserve">, </w:t>
      </w:r>
      <w:r w:rsidRPr="0058668A">
        <w:rPr>
          <w:rStyle w:val="Style13ptBold"/>
          <w:b w:val="0"/>
          <w:bCs/>
          <w:sz w:val="22"/>
          <w:szCs w:val="22"/>
          <w:highlight w:val="green"/>
          <w:u w:val="single"/>
        </w:rPr>
        <w:t xml:space="preserve">each person can </w:t>
      </w:r>
      <w:r w:rsidRPr="00FD7FA4">
        <w:rPr>
          <w:rStyle w:val="Style13ptBold"/>
          <w:b w:val="0"/>
          <w:bCs/>
          <w:sz w:val="22"/>
          <w:szCs w:val="22"/>
          <w:highlight w:val="green"/>
          <w:u w:val="single"/>
        </w:rPr>
        <w:t>see the benefit</w:t>
      </w:r>
      <w:r w:rsidRPr="0058668A">
        <w:rPr>
          <w:rStyle w:val="Style13ptBold"/>
          <w:b w:val="0"/>
          <w:bCs/>
          <w:sz w:val="22"/>
          <w:szCs w:val="22"/>
          <w:u w:val="single"/>
        </w:rPr>
        <w:t xml:space="preserve">, to herself, of participating with her fellows in practices requiring each </w:t>
      </w:r>
      <w:r w:rsidRPr="00FD7FA4">
        <w:rPr>
          <w:rStyle w:val="Style13ptBold"/>
          <w:b w:val="0"/>
          <w:bCs/>
          <w:sz w:val="22"/>
          <w:szCs w:val="22"/>
          <w:highlight w:val="green"/>
          <w:u w:val="single"/>
        </w:rPr>
        <w:t>to refrain from the</w:t>
      </w:r>
      <w:r w:rsidRPr="0058668A">
        <w:rPr>
          <w:rStyle w:val="Style13ptBold"/>
          <w:b w:val="0"/>
          <w:bCs/>
          <w:sz w:val="22"/>
          <w:szCs w:val="22"/>
          <w:u w:val="single"/>
        </w:rPr>
        <w:t xml:space="preserve"> direct </w:t>
      </w:r>
      <w:r w:rsidRPr="00FD7FA4">
        <w:rPr>
          <w:rStyle w:val="Style13ptBold"/>
          <w:b w:val="0"/>
          <w:bCs/>
          <w:sz w:val="22"/>
          <w:szCs w:val="22"/>
          <w:highlight w:val="green"/>
          <w:u w:val="single"/>
        </w:rPr>
        <w:t>endeavor to maximize her own utility, when</w:t>
      </w:r>
      <w:r w:rsidRPr="0058668A">
        <w:rPr>
          <w:rStyle w:val="Style13ptBold"/>
          <w:b w:val="0"/>
          <w:bCs/>
          <w:sz w:val="22"/>
          <w:szCs w:val="22"/>
          <w:u w:val="single"/>
        </w:rPr>
        <w:t xml:space="preserve"> such </w:t>
      </w:r>
      <w:r w:rsidRPr="0058668A">
        <w:rPr>
          <w:rStyle w:val="Style13ptBold"/>
          <w:b w:val="0"/>
          <w:bCs/>
          <w:sz w:val="22"/>
          <w:szCs w:val="22"/>
          <w:highlight w:val="green"/>
          <w:u w:val="single"/>
        </w:rPr>
        <w:t>mutual restraint is mutually advantageous</w:t>
      </w:r>
      <w:r w:rsidRPr="0058668A">
        <w:rPr>
          <w:rStyle w:val="Style13ptBold"/>
          <w:b w:val="0"/>
          <w:bCs/>
          <w:sz w:val="22"/>
          <w:szCs w:val="22"/>
          <w:u w:val="single"/>
        </w:rPr>
        <w:t>. No one</w:t>
      </w:r>
      <w:r w:rsidRPr="0058668A">
        <w:rPr>
          <w:b/>
          <w:bCs/>
          <w:szCs w:val="22"/>
          <w:u w:val="single"/>
        </w:rPr>
        <w:t xml:space="preserve">, </w:t>
      </w:r>
      <w:r w:rsidRPr="0058668A">
        <w:rPr>
          <w:szCs w:val="22"/>
          <w:u w:val="single"/>
        </w:rPr>
        <w:t>of course</w:t>
      </w:r>
      <w:r w:rsidRPr="0058668A">
        <w:rPr>
          <w:b/>
          <w:bCs/>
          <w:szCs w:val="22"/>
          <w:u w:val="single"/>
        </w:rPr>
        <w:t xml:space="preserve">, </w:t>
      </w:r>
      <w:r w:rsidRPr="0058668A">
        <w:rPr>
          <w:rStyle w:val="Style13ptBold"/>
          <w:b w:val="0"/>
          <w:bCs/>
          <w:sz w:val="22"/>
          <w:szCs w:val="22"/>
          <w:u w:val="single"/>
        </w:rPr>
        <w:t xml:space="preserve">can have reason to accept any unilateral constraint on her maximizing behavior; each </w:t>
      </w:r>
      <w:proofErr w:type="gramStart"/>
      <w:r w:rsidRPr="0058668A">
        <w:rPr>
          <w:rStyle w:val="Style13ptBold"/>
          <w:b w:val="0"/>
          <w:bCs/>
          <w:sz w:val="22"/>
          <w:szCs w:val="22"/>
          <w:u w:val="single"/>
        </w:rPr>
        <w:t>benefits</w:t>
      </w:r>
      <w:proofErr w:type="gramEnd"/>
      <w:r w:rsidRPr="0058668A">
        <w:rPr>
          <w:rStyle w:val="Style13ptBold"/>
          <w:b w:val="0"/>
          <w:bCs/>
          <w:sz w:val="22"/>
          <w:szCs w:val="22"/>
          <w:u w:val="single"/>
        </w:rPr>
        <w:t xml:space="preserve"> from, and only from, the constraint accepted by her fellows</w:t>
      </w:r>
      <w:r w:rsidRPr="0058668A">
        <w:rPr>
          <w:szCs w:val="22"/>
        </w:rPr>
        <w:t xml:space="preserve">. </w:t>
      </w:r>
      <w:r w:rsidRPr="0058668A">
        <w:rPr>
          <w:sz w:val="14"/>
        </w:rPr>
        <w:t>But if one benefits more from a constraint on others than one loses by being constrained oneself, one may have reason to accept a practice requiring everyone, including oneself, to exhibit such a constraint. We may represent</w:t>
      </w:r>
      <w:r w:rsidRPr="0058668A">
        <w:rPr>
          <w:b/>
          <w:bCs/>
          <w:sz w:val="14"/>
        </w:rPr>
        <w:t xml:space="preserve"> </w:t>
      </w:r>
      <w:r w:rsidRPr="0058668A">
        <w:rPr>
          <w:rStyle w:val="Style13ptBold"/>
          <w:b w:val="0"/>
          <w:bCs/>
          <w:sz w:val="22"/>
          <w:szCs w:val="22"/>
        </w:rPr>
        <w:t>such a practice</w:t>
      </w:r>
      <w:r w:rsidRPr="0058668A">
        <w:rPr>
          <w:b/>
          <w:bCs/>
          <w:szCs w:val="22"/>
        </w:rPr>
        <w:t xml:space="preserve"> </w:t>
      </w:r>
      <w:r w:rsidRPr="0058668A">
        <w:rPr>
          <w:sz w:val="14"/>
        </w:rPr>
        <w:t>as capable of gaining unanimous agreement among rational persons who were choosing the terms on which they would interact with each other. And this agreement</w:t>
      </w:r>
      <w:r w:rsidRPr="0058668A">
        <w:rPr>
          <w:b/>
          <w:bCs/>
          <w:sz w:val="14"/>
        </w:rPr>
        <w:t xml:space="preserve"> </w:t>
      </w:r>
      <w:r w:rsidRPr="0058668A">
        <w:rPr>
          <w:rStyle w:val="Style13ptBold"/>
          <w:b w:val="0"/>
          <w:bCs/>
          <w:sz w:val="22"/>
          <w:szCs w:val="22"/>
        </w:rPr>
        <w:t>is the basis of morality</w:t>
      </w:r>
      <w:r w:rsidRPr="0058668A">
        <w:rPr>
          <w:b/>
          <w:bCs/>
          <w:sz w:val="14"/>
        </w:rPr>
        <w:t xml:space="preserve">. </w:t>
      </w:r>
      <w:r w:rsidRPr="0058668A">
        <w:rPr>
          <w:sz w:val="14"/>
        </w:rPr>
        <w:t>Consider a simple example of a moral practice that would command rational agreement. Suppose each of us were to assist her fellows only when either she could expect to benefit herself from giving assistance, or she took a direct interest in their well-being. Then, in many situations, persons would not give assistance to others, even though the benefit to the recipient would greatly exceed the cost to the giver, because there would be no provision for the giver to share in the benefit. Everyone would then expect to do better were each to give assistance to her fellows, regardless of her own benefit or interest, whenever the cost of assisting was low and the benefit of receiving assistance considerable</w:t>
      </w:r>
      <w:r w:rsidRPr="0058668A">
        <w:rPr>
          <w:b/>
          <w:bCs/>
          <w:sz w:val="14"/>
        </w:rPr>
        <w:t xml:space="preserve">. </w:t>
      </w:r>
      <w:r w:rsidRPr="0058668A">
        <w:rPr>
          <w:rStyle w:val="Style13ptBold"/>
          <w:b w:val="0"/>
          <w:bCs/>
          <w:sz w:val="22"/>
          <w:szCs w:val="22"/>
          <w:u w:val="single"/>
        </w:rPr>
        <w:t xml:space="preserve">Each would thereby accept a constraint on the direct pursuit of her own concerns, not unilaterally, but given a like acceptance by others. </w:t>
      </w:r>
      <w:r w:rsidRPr="008F1957">
        <w:rPr>
          <w:rStyle w:val="Style13ptBold"/>
          <w:b w:val="0"/>
          <w:bCs/>
          <w:sz w:val="22"/>
          <w:szCs w:val="22"/>
          <w:highlight w:val="green"/>
          <w:u w:val="single"/>
        </w:rPr>
        <w:t>Reflection leads us to recognize</w:t>
      </w:r>
      <w:r w:rsidRPr="0058668A">
        <w:rPr>
          <w:rStyle w:val="Style13ptBold"/>
          <w:b w:val="0"/>
          <w:bCs/>
          <w:sz w:val="22"/>
          <w:szCs w:val="22"/>
          <w:u w:val="single"/>
        </w:rPr>
        <w:t xml:space="preserve"> that those who belong to groups whose members adhere to such a practice of mutual assistance enjoy benefits in interaction that are denied to others</w:t>
      </w:r>
      <w:r w:rsidRPr="0058668A">
        <w:rPr>
          <w:b/>
          <w:bCs/>
          <w:szCs w:val="22"/>
          <w:u w:val="single"/>
        </w:rPr>
        <w:t xml:space="preserve">. </w:t>
      </w:r>
      <w:r w:rsidRPr="0058668A">
        <w:rPr>
          <w:szCs w:val="22"/>
          <w:u w:val="single"/>
        </w:rPr>
        <w:t xml:space="preserve">We may then represent </w:t>
      </w:r>
      <w:r w:rsidRPr="008F1957">
        <w:rPr>
          <w:szCs w:val="22"/>
          <w:highlight w:val="green"/>
          <w:u w:val="single"/>
        </w:rPr>
        <w:t>such a practice as rationally acceptable to everyone</w:t>
      </w:r>
      <w:r w:rsidRPr="0058668A">
        <w:rPr>
          <w:szCs w:val="22"/>
          <w:u w:val="single"/>
        </w:rPr>
        <w:t>.</w:t>
      </w:r>
      <w:r w:rsidRPr="0058668A">
        <w:rPr>
          <w:b/>
          <w:bCs/>
          <w:szCs w:val="22"/>
          <w:u w:val="single"/>
        </w:rPr>
        <w:t xml:space="preserve"> </w:t>
      </w:r>
      <w:r w:rsidRPr="0058668A">
        <w:rPr>
          <w:rStyle w:val="Style13ptBold"/>
          <w:b w:val="0"/>
          <w:bCs/>
          <w:sz w:val="22"/>
          <w:szCs w:val="22"/>
          <w:u w:val="single"/>
        </w:rPr>
        <w:t xml:space="preserve">This rationale </w:t>
      </w:r>
      <w:r w:rsidRPr="008F1957">
        <w:rPr>
          <w:rStyle w:val="Style13ptBold"/>
          <w:b w:val="0"/>
          <w:bCs/>
          <w:sz w:val="22"/>
          <w:szCs w:val="22"/>
          <w:u w:val="single"/>
        </w:rPr>
        <w:t xml:space="preserve">for agreed constraint makes no reference to the content of </w:t>
      </w:r>
      <w:proofErr w:type="gramStart"/>
      <w:r w:rsidRPr="008F1957">
        <w:rPr>
          <w:rStyle w:val="Style13ptBold"/>
          <w:b w:val="0"/>
          <w:bCs/>
          <w:sz w:val="22"/>
          <w:szCs w:val="22"/>
          <w:u w:val="single"/>
        </w:rPr>
        <w:t>anyone ’</w:t>
      </w:r>
      <w:proofErr w:type="gramEnd"/>
      <w:r w:rsidRPr="008F1957">
        <w:rPr>
          <w:rStyle w:val="Style13ptBold"/>
          <w:b w:val="0"/>
          <w:bCs/>
          <w:sz w:val="22"/>
          <w:szCs w:val="22"/>
          <w:u w:val="single"/>
        </w:rPr>
        <w:t xml:space="preserve"> s preferences</w:t>
      </w:r>
      <w:r w:rsidRPr="008F1957">
        <w:rPr>
          <w:b/>
          <w:bCs/>
          <w:sz w:val="14"/>
        </w:rPr>
        <w:t>.</w:t>
      </w:r>
      <w:r w:rsidRPr="0058668A">
        <w:rPr>
          <w:b/>
          <w:bCs/>
          <w:sz w:val="14"/>
        </w:rPr>
        <w:t xml:space="preserve"> </w:t>
      </w:r>
      <w:r w:rsidRPr="0058668A">
        <w:rPr>
          <w:sz w:val="14"/>
        </w:rPr>
        <w:t xml:space="preserve">The argument depends simply on the structure of interaction, on the way in which each </w:t>
      </w:r>
      <w:proofErr w:type="gramStart"/>
      <w:r w:rsidRPr="0058668A">
        <w:rPr>
          <w:sz w:val="14"/>
        </w:rPr>
        <w:t>person ’</w:t>
      </w:r>
      <w:proofErr w:type="gramEnd"/>
      <w:r w:rsidRPr="0058668A">
        <w:rPr>
          <w:sz w:val="14"/>
        </w:rPr>
        <w:t xml:space="preserve"> s endeavor to fulfill her own preferences affects the fulfillment of everyone else</w:t>
      </w:r>
      <w:r w:rsidRPr="0058668A">
        <w:rPr>
          <w:b/>
          <w:bCs/>
          <w:sz w:val="14"/>
        </w:rPr>
        <w:t xml:space="preserve">. </w:t>
      </w:r>
      <w:r w:rsidRPr="008F1957">
        <w:rPr>
          <w:rStyle w:val="Style13ptBold"/>
          <w:b w:val="0"/>
          <w:bCs/>
          <w:sz w:val="22"/>
          <w:szCs w:val="22"/>
          <w:u w:val="single"/>
        </w:rPr>
        <w:t>Thus</w:t>
      </w:r>
      <w:r w:rsidRPr="0058668A">
        <w:rPr>
          <w:rStyle w:val="Style13ptBold"/>
          <w:b w:val="0"/>
          <w:bCs/>
          <w:sz w:val="22"/>
          <w:szCs w:val="22"/>
          <w:u w:val="single"/>
        </w:rPr>
        <w:t xml:space="preserve">, each </w:t>
      </w:r>
      <w:proofErr w:type="gramStart"/>
      <w:r w:rsidRPr="0058668A">
        <w:rPr>
          <w:rStyle w:val="Style13ptBold"/>
          <w:b w:val="0"/>
          <w:bCs/>
          <w:sz w:val="22"/>
          <w:szCs w:val="22"/>
          <w:u w:val="single"/>
        </w:rPr>
        <w:t>person ’</w:t>
      </w:r>
      <w:proofErr w:type="gramEnd"/>
      <w:r w:rsidRPr="0058668A">
        <w:rPr>
          <w:rStyle w:val="Style13ptBold"/>
          <w:b w:val="0"/>
          <w:bCs/>
          <w:sz w:val="22"/>
          <w:szCs w:val="22"/>
          <w:u w:val="single"/>
        </w:rPr>
        <w:t xml:space="preserve"> s reason to accept a mutually constraining practice is independent of her particular desires, aims and interests, although not, of course, of the fact that she has such concerns</w:t>
      </w:r>
      <w:r w:rsidRPr="0058668A">
        <w:rPr>
          <w:b/>
          <w:bCs/>
          <w:szCs w:val="22"/>
        </w:rPr>
        <w:t>.</w:t>
      </w:r>
      <w:r w:rsidRPr="0058668A">
        <w:rPr>
          <w:b/>
          <w:bCs/>
          <w:sz w:val="14"/>
        </w:rPr>
        <w:t xml:space="preserve"> The idea of a purely rational agent, moved to act by reason alone, is not, I think, an intelligible one. </w:t>
      </w:r>
      <w:r w:rsidRPr="0058668A">
        <w:rPr>
          <w:rStyle w:val="Style13ptBold"/>
          <w:b w:val="0"/>
          <w:bCs/>
          <w:sz w:val="22"/>
          <w:szCs w:val="22"/>
          <w:highlight w:val="green"/>
          <w:u w:val="single"/>
        </w:rPr>
        <w:t>Morality is not</w:t>
      </w:r>
      <w:r w:rsidRPr="0058668A">
        <w:rPr>
          <w:rStyle w:val="Style13ptBold"/>
          <w:b w:val="0"/>
          <w:bCs/>
          <w:sz w:val="22"/>
          <w:szCs w:val="22"/>
          <w:u w:val="single"/>
        </w:rPr>
        <w:t xml:space="preserve"> to be understood </w:t>
      </w:r>
      <w:r w:rsidRPr="0058668A">
        <w:rPr>
          <w:rStyle w:val="Style13ptBold"/>
          <w:b w:val="0"/>
          <w:bCs/>
          <w:sz w:val="22"/>
          <w:szCs w:val="22"/>
          <w:highlight w:val="green"/>
          <w:u w:val="single"/>
        </w:rPr>
        <w:t>as a constraint arising from reason alone</w:t>
      </w:r>
      <w:r w:rsidRPr="0058668A">
        <w:rPr>
          <w:rStyle w:val="Style13ptBold"/>
          <w:b w:val="0"/>
          <w:bCs/>
          <w:sz w:val="22"/>
          <w:szCs w:val="22"/>
          <w:u w:val="single"/>
        </w:rPr>
        <w:t xml:space="preserve"> on the fulfillment of nonrational preferences. </w:t>
      </w:r>
      <w:r w:rsidRPr="0058668A">
        <w:rPr>
          <w:rStyle w:val="Style13ptBold"/>
          <w:b w:val="0"/>
          <w:bCs/>
          <w:sz w:val="22"/>
          <w:szCs w:val="22"/>
          <w:highlight w:val="green"/>
          <w:u w:val="single"/>
        </w:rPr>
        <w:t>Rather, a</w:t>
      </w:r>
      <w:r w:rsidRPr="0058668A">
        <w:rPr>
          <w:rStyle w:val="Style13ptBold"/>
          <w:b w:val="0"/>
          <w:bCs/>
          <w:sz w:val="22"/>
          <w:szCs w:val="22"/>
          <w:u w:val="single"/>
        </w:rPr>
        <w:t xml:space="preserve"> rational agent is one who acts to achieve the maximal fulfillment of her preferences, and morality is a </w:t>
      </w:r>
      <w:r w:rsidRPr="0058668A">
        <w:rPr>
          <w:rStyle w:val="Style13ptBold"/>
          <w:b w:val="0"/>
          <w:bCs/>
          <w:sz w:val="22"/>
          <w:szCs w:val="22"/>
          <w:highlight w:val="green"/>
          <w:u w:val="single"/>
        </w:rPr>
        <w:t>constraint on</w:t>
      </w:r>
      <w:r w:rsidRPr="0058668A">
        <w:rPr>
          <w:rStyle w:val="Style13ptBold"/>
          <w:b w:val="0"/>
          <w:bCs/>
          <w:sz w:val="22"/>
          <w:szCs w:val="22"/>
          <w:u w:val="single"/>
        </w:rPr>
        <w:t xml:space="preserve"> the </w:t>
      </w:r>
      <w:proofErr w:type="gramStart"/>
      <w:r w:rsidRPr="0058668A">
        <w:rPr>
          <w:rStyle w:val="Style13ptBold"/>
          <w:b w:val="0"/>
          <w:bCs/>
          <w:sz w:val="22"/>
          <w:szCs w:val="22"/>
          <w:u w:val="single"/>
        </w:rPr>
        <w:t>manner in which</w:t>
      </w:r>
      <w:proofErr w:type="gramEnd"/>
      <w:r w:rsidRPr="0058668A">
        <w:rPr>
          <w:rStyle w:val="Style13ptBold"/>
          <w:b w:val="0"/>
          <w:bCs/>
          <w:sz w:val="22"/>
          <w:szCs w:val="22"/>
          <w:u w:val="single"/>
        </w:rPr>
        <w:t xml:space="preserve"> she acts, arising from the effects of </w:t>
      </w:r>
      <w:r w:rsidRPr="0058668A">
        <w:rPr>
          <w:rStyle w:val="Style13ptBold"/>
          <w:b w:val="0"/>
          <w:bCs/>
          <w:sz w:val="22"/>
          <w:szCs w:val="22"/>
          <w:highlight w:val="green"/>
          <w:u w:val="single"/>
        </w:rPr>
        <w:t>interaction with other agents</w:t>
      </w:r>
    </w:p>
    <w:p w14:paraId="797A45E6" w14:textId="77777777" w:rsidR="000A39C0" w:rsidRPr="000A39C0" w:rsidRDefault="000A39C0" w:rsidP="000A39C0">
      <w:pPr>
        <w:rPr>
          <w:b/>
          <w:bCs/>
          <w:szCs w:val="22"/>
          <w:u w:val="single"/>
        </w:rPr>
      </w:pPr>
    </w:p>
    <w:p w14:paraId="24155C89" w14:textId="72E74656" w:rsidR="000A39C0" w:rsidRDefault="000A39C0" w:rsidP="000A39C0">
      <w:pPr>
        <w:spacing w:after="0" w:line="240" w:lineRule="auto"/>
        <w:rPr>
          <w:b/>
          <w:bCs/>
          <w:sz w:val="26"/>
          <w:szCs w:val="26"/>
        </w:rPr>
      </w:pPr>
      <w:r w:rsidRPr="004604F3">
        <w:rPr>
          <w:b/>
          <w:bCs/>
          <w:sz w:val="26"/>
          <w:szCs w:val="26"/>
        </w:rPr>
        <w:t xml:space="preserve">Thus, the standard is consistency with contractarianism. Impact calc - </w:t>
      </w:r>
      <w:r>
        <w:rPr>
          <w:b/>
          <w:bCs/>
          <w:sz w:val="26"/>
          <w:szCs w:val="26"/>
        </w:rPr>
        <w:t xml:space="preserve">consequences are irrelevant - </w:t>
      </w:r>
      <w:r w:rsidRPr="004604F3">
        <w:rPr>
          <w:b/>
          <w:bCs/>
          <w:sz w:val="26"/>
          <w:szCs w:val="26"/>
        </w:rPr>
        <w:t>fair, mutually beneficial contracts are good under the framework</w:t>
      </w:r>
      <w:r>
        <w:rPr>
          <w:b/>
          <w:bCs/>
          <w:sz w:val="26"/>
          <w:szCs w:val="26"/>
        </w:rPr>
        <w:t xml:space="preserve">. </w:t>
      </w:r>
    </w:p>
    <w:p w14:paraId="2D8241B6" w14:textId="77777777" w:rsidR="00B81A85" w:rsidRPr="00B81A85" w:rsidRDefault="00B81A85" w:rsidP="000A39C0">
      <w:pPr>
        <w:spacing w:after="0" w:line="240" w:lineRule="auto"/>
        <w:rPr>
          <w:b/>
          <w:bCs/>
          <w:sz w:val="26"/>
          <w:szCs w:val="26"/>
        </w:rPr>
      </w:pPr>
    </w:p>
    <w:p w14:paraId="4C15689E" w14:textId="77777777" w:rsidR="000A39C0" w:rsidRDefault="000A39C0" w:rsidP="000A39C0">
      <w:pPr>
        <w:pStyle w:val="Heading4"/>
      </w:pPr>
      <w:r>
        <w:t>Prefer additionally:</w:t>
      </w:r>
    </w:p>
    <w:p w14:paraId="6C5B4A4A" w14:textId="77777777" w:rsidR="000A39C0" w:rsidRDefault="000A39C0" w:rsidP="000A39C0"/>
    <w:p w14:paraId="053DF15F" w14:textId="266781D9" w:rsidR="000A39C0" w:rsidRPr="00031874" w:rsidRDefault="000A39C0" w:rsidP="000A39C0">
      <w:pPr>
        <w:pStyle w:val="Heading4"/>
        <w:rPr>
          <w:color w:val="000000" w:themeColor="text1"/>
        </w:rPr>
      </w:pPr>
      <w:r w:rsidRPr="00ED4128">
        <w:rPr>
          <w:color w:val="000000" w:themeColor="text1"/>
        </w:rPr>
        <w:lastRenderedPageBreak/>
        <w:t xml:space="preserve">[1] Actor specificity – states are not moral entities but derive authority from the contracts that allows them to constrain action. This outweighs </w:t>
      </w:r>
      <w:r>
        <w:rPr>
          <w:color w:val="000000" w:themeColor="text1"/>
        </w:rPr>
        <w:t>-</w:t>
      </w:r>
      <w:r w:rsidRPr="00ED4128">
        <w:rPr>
          <w:color w:val="000000" w:themeColor="text1"/>
        </w:rPr>
        <w:t xml:space="preserve"> states aren’t bound by moral obligations, but they are by their contracts to other entities.</w:t>
      </w:r>
      <w:r>
        <w:rPr>
          <w:color w:val="000000" w:themeColor="text1"/>
        </w:rPr>
        <w:t xml:space="preserve"> </w:t>
      </w:r>
    </w:p>
    <w:p w14:paraId="34617FFC" w14:textId="053F9C5F" w:rsidR="000A39C0" w:rsidRPr="004604F3" w:rsidRDefault="000A39C0" w:rsidP="000A39C0">
      <w:pPr>
        <w:pStyle w:val="Heading4"/>
        <w:rPr>
          <w:rFonts w:cs="Calibri"/>
        </w:rPr>
      </w:pPr>
      <w:r>
        <w:rPr>
          <w:rFonts w:cs="Calibri"/>
        </w:rPr>
        <w:t xml:space="preserve">[2] Both </w:t>
      </w:r>
      <w:proofErr w:type="gramStart"/>
      <w:r>
        <w:rPr>
          <w:rFonts w:cs="Calibri"/>
        </w:rPr>
        <w:t>debaters</w:t>
      </w:r>
      <w:proofErr w:type="gramEnd"/>
      <w:r>
        <w:rPr>
          <w:rFonts w:cs="Calibri"/>
        </w:rPr>
        <w:t xml:space="preserve"> debate to win the round but we are still restricted by agreed on constraints like 4 mins of prep, speech times, etc</w:t>
      </w:r>
      <w:r w:rsidRPr="001E027F">
        <w:rPr>
          <w:rFonts w:cs="Calibri"/>
        </w:rPr>
        <w:t xml:space="preserve">. Their very performance justifies the </w:t>
      </w:r>
      <w:r>
        <w:rPr>
          <w:rFonts w:cs="Calibri"/>
        </w:rPr>
        <w:t>AC</w:t>
      </w:r>
      <w:r w:rsidRPr="001E027F">
        <w:rPr>
          <w:rFonts w:cs="Calibri"/>
        </w:rPr>
        <w:t xml:space="preserve"> framework and proves the </w:t>
      </w:r>
      <w:r>
        <w:rPr>
          <w:rFonts w:cs="Calibri"/>
        </w:rPr>
        <w:t>NC</w:t>
      </w:r>
      <w:r w:rsidRPr="001E027F">
        <w:rPr>
          <w:rFonts w:cs="Calibri"/>
        </w:rPr>
        <w:t xml:space="preserve"> collapses </w:t>
      </w:r>
    </w:p>
    <w:p w14:paraId="3864D7BC" w14:textId="77777777" w:rsidR="000A39C0" w:rsidRDefault="000A39C0" w:rsidP="000A39C0">
      <w:pPr>
        <w:rPr>
          <w:b/>
          <w:bCs/>
          <w:sz w:val="26"/>
          <w:szCs w:val="26"/>
        </w:rPr>
      </w:pPr>
      <w:r w:rsidRPr="00014792">
        <w:rPr>
          <w:b/>
          <w:bCs/>
          <w:sz w:val="26"/>
          <w:szCs w:val="26"/>
        </w:rPr>
        <w:t xml:space="preserve">[3] </w:t>
      </w:r>
      <w:r>
        <w:rPr>
          <w:b/>
          <w:bCs/>
          <w:sz w:val="26"/>
          <w:szCs w:val="26"/>
        </w:rPr>
        <w:t>Reason</w:t>
      </w:r>
      <w:r w:rsidRPr="00014792">
        <w:rPr>
          <w:b/>
          <w:bCs/>
          <w:sz w:val="26"/>
          <w:szCs w:val="26"/>
        </w:rPr>
        <w:t xml:space="preserve"> - Only my framework answers the question “why be moral”, since agents have a reason to restrain their conflict due to self-interest rather than some non-existent external principle</w:t>
      </w:r>
    </w:p>
    <w:p w14:paraId="5C6A0425" w14:textId="721C07D1" w:rsidR="000A39C0" w:rsidRPr="000A39C0" w:rsidRDefault="000A39C0" w:rsidP="000A39C0">
      <w:pPr>
        <w:rPr>
          <w:b/>
          <w:bCs/>
          <w:sz w:val="26"/>
          <w:szCs w:val="26"/>
        </w:rPr>
      </w:pPr>
      <w:r>
        <w:rPr>
          <w:rFonts w:eastAsia="Times New Roman"/>
          <w:b/>
          <w:bCs/>
          <w:color w:val="000000"/>
          <w:sz w:val="26"/>
          <w:szCs w:val="26"/>
        </w:rPr>
        <w:t>[4</w:t>
      </w:r>
      <w:r w:rsidRPr="00EA6A42">
        <w:rPr>
          <w:rFonts w:eastAsia="Times New Roman"/>
          <w:b/>
          <w:bCs/>
          <w:color w:val="000000"/>
          <w:sz w:val="26"/>
          <w:szCs w:val="26"/>
        </w:rPr>
        <w:t xml:space="preserve">] Consequentialism fails – A] Induction fails – 1. saying that induction works relies on induction itself because it assumes that past trends will continue, which means it’s circular and unjustified 2. It assumes specific causes of past consequences which can’t be verified as the actual cause B] Butterfly effect - every action has infinite stemming consequences so it is impossible to evaluate an action based off them; one government policy could end up causing nuclear war in a million years. </w:t>
      </w:r>
    </w:p>
    <w:p w14:paraId="6A2DDCA6" w14:textId="77777777" w:rsidR="000A39C0" w:rsidRDefault="000A39C0" w:rsidP="000A39C0">
      <w:pPr>
        <w:pStyle w:val="Heading4"/>
        <w:rPr>
          <w:rFonts w:cs="Times New Roman"/>
        </w:rPr>
      </w:pPr>
      <w:r>
        <w:t xml:space="preserve">[5] Flexibility – Contracts are key to a) Encompassing all other ethical calculus into our decision since we process the consistency of those frameworks with our </w:t>
      </w:r>
      <w:proofErr w:type="spellStart"/>
      <w:r>
        <w:t>self interest</w:t>
      </w:r>
      <w:proofErr w:type="spellEnd"/>
      <w:r>
        <w:t xml:space="preserve"> and b) Value pluralism – recognizing a singular ethic fails to account for the complexity of moral problems and genuine moral disagreement. My framework solves since we can recognize multiple legitimate values while allowing individuals to exclude ones that are bad.</w:t>
      </w:r>
    </w:p>
    <w:p w14:paraId="5508A539" w14:textId="3FD00DC5" w:rsidR="000A39C0" w:rsidRDefault="000A39C0" w:rsidP="000A39C0">
      <w:pPr>
        <w:pStyle w:val="Heading4"/>
      </w:pPr>
      <w:r>
        <w:t>[6</w:t>
      </w:r>
      <w:proofErr w:type="gramStart"/>
      <w:r>
        <w:t>]  Bindingness</w:t>
      </w:r>
      <w:proofErr w:type="gramEnd"/>
      <w:r>
        <w:t xml:space="preserve"> – A) Arising of Ethics – Every interaction with another agent is mediated by consent to participate in that interaction since otherwise agents could simply leave, which means there is an implicit social contract formed in every ethical interaction and B) Culpability – Only contracts can ensure agents are held to their agreements since there is a verifiable basis for judging their action as wrong as well as a pre-established punishment for breaking it.</w:t>
      </w:r>
    </w:p>
    <w:p w14:paraId="2BAD1748" w14:textId="77777777" w:rsidR="000A39C0" w:rsidRPr="000A39C0" w:rsidRDefault="000A39C0" w:rsidP="000A39C0"/>
    <w:p w14:paraId="7219A557" w14:textId="6A39A085" w:rsidR="000A39C0" w:rsidRPr="000A39C0" w:rsidRDefault="000A39C0" w:rsidP="000A39C0">
      <w:pPr>
        <w:pStyle w:val="Heading4"/>
        <w:rPr>
          <w:rFonts w:ascii="Times New Roman" w:eastAsia="Times New Roman" w:hAnsi="Times New Roman" w:cs="Times New Roman"/>
        </w:rPr>
      </w:pPr>
      <w:proofErr w:type="gramStart"/>
      <w:r w:rsidRPr="004604F3">
        <w:t>Thus</w:t>
      </w:r>
      <w:proofErr w:type="gramEnd"/>
      <w:r w:rsidRPr="004604F3">
        <w:t xml:space="preserve"> the advocacy: </w:t>
      </w:r>
      <w:r w:rsidRPr="004604F3">
        <w:rPr>
          <w:rFonts w:eastAsia="Times New Roman"/>
          <w:color w:val="000000"/>
        </w:rPr>
        <w:t xml:space="preserve">Resolved: The member nations of the World Trade Organization ought to reduce intellectual property protections for medicines. I’m willing to spec what you want </w:t>
      </w:r>
      <w:proofErr w:type="gramStart"/>
      <w:r w:rsidRPr="004604F3">
        <w:rPr>
          <w:rFonts w:eastAsia="Times New Roman"/>
          <w:color w:val="000000"/>
        </w:rPr>
        <w:t>as long as</w:t>
      </w:r>
      <w:proofErr w:type="gramEnd"/>
      <w:r w:rsidRPr="004604F3">
        <w:rPr>
          <w:rFonts w:eastAsia="Times New Roman"/>
          <w:color w:val="000000"/>
        </w:rPr>
        <w:t xml:space="preserve"> I don’t abandon my maxim. CPs and PICs don’t negate – I defend the resolution as a general </w:t>
      </w:r>
      <w:proofErr w:type="gramStart"/>
      <w:r w:rsidRPr="004604F3">
        <w:rPr>
          <w:rFonts w:eastAsia="Times New Roman"/>
          <w:color w:val="000000"/>
        </w:rPr>
        <w:t>principle</w:t>
      </w:r>
      <w:proofErr w:type="gramEnd"/>
      <w:r w:rsidRPr="004604F3">
        <w:rPr>
          <w:rFonts w:eastAsia="Times New Roman"/>
          <w:color w:val="000000"/>
        </w:rPr>
        <w:t> and they don’t disprove my general thesis.</w:t>
      </w:r>
    </w:p>
    <w:p w14:paraId="712FA5D7" w14:textId="77777777" w:rsidR="000A39C0" w:rsidRDefault="000A39C0" w:rsidP="000A39C0">
      <w:pPr>
        <w:pStyle w:val="Heading3"/>
      </w:pPr>
      <w:r>
        <w:lastRenderedPageBreak/>
        <w:t>Offense</w:t>
      </w:r>
    </w:p>
    <w:p w14:paraId="4BFA19A6" w14:textId="77777777" w:rsidR="000A39C0" w:rsidRPr="004604F3" w:rsidRDefault="000A39C0" w:rsidP="000A39C0"/>
    <w:p w14:paraId="54B6C88D" w14:textId="77777777" w:rsidR="000A39C0" w:rsidRDefault="000A39C0" w:rsidP="000A39C0">
      <w:pPr>
        <w:pStyle w:val="Heading4"/>
      </w:pPr>
      <w:r>
        <w:t xml:space="preserve">[1] IPP is a form of the government creating and enforcing a contract between the producer and the rest of society without being agreed on by BOTH sides – it is </w:t>
      </w:r>
      <w:proofErr w:type="gramStart"/>
      <w:r>
        <w:t>by definition a</w:t>
      </w:r>
      <w:proofErr w:type="gramEnd"/>
      <w:r>
        <w:t xml:space="preserve"> bad contract since there’s not mutual consent and an equal footing</w:t>
      </w:r>
    </w:p>
    <w:p w14:paraId="03389B7F" w14:textId="77777777" w:rsidR="000A39C0" w:rsidRDefault="000A39C0" w:rsidP="000A39C0">
      <w:bookmarkStart w:id="0" w:name="OLE_LINK1"/>
      <w:bookmarkStart w:id="1" w:name="OLE_LINK2"/>
      <w:r w:rsidRPr="009C4E48">
        <w:rPr>
          <w:rFonts w:eastAsiaTheme="majorEastAsia" w:cstheme="majorBidi"/>
          <w:b/>
          <w:bCs/>
          <w:sz w:val="26"/>
          <w:szCs w:val="26"/>
        </w:rPr>
        <w:t>Shaffer 13</w:t>
      </w:r>
      <w:r>
        <w:t xml:space="preserve"> (Butler Shaffer, 2013, Mises Institute, “A Libertarian Critique of Intellectual Property”, </w:t>
      </w:r>
      <w:hyperlink r:id="rId11" w:history="1">
        <w:r w:rsidRPr="00F44138">
          <w:rPr>
            <w:rStyle w:val="Hyperlink"/>
          </w:rPr>
          <w:t>https://cdn.mises.org/Libertarian%20Critique%20of%20Intellectual%20Property.pdf</w:t>
        </w:r>
      </w:hyperlink>
      <w:r>
        <w:t>)</w:t>
      </w:r>
    </w:p>
    <w:bookmarkEnd w:id="0"/>
    <w:bookmarkEnd w:id="1"/>
    <w:p w14:paraId="2DB21B8C" w14:textId="77777777" w:rsidR="000A39C0" w:rsidRPr="009C4E48" w:rsidRDefault="000A39C0" w:rsidP="000A39C0">
      <w:pPr>
        <w:rPr>
          <w:sz w:val="16"/>
        </w:rPr>
      </w:pPr>
      <w:r w:rsidRPr="00BA2E8E">
        <w:rPr>
          <w:rStyle w:val="StyleUnderline"/>
        </w:rPr>
        <w:t xml:space="preserve">Through “economic means,” </w:t>
      </w:r>
      <w:r w:rsidRPr="00BA2E8E">
        <w:rPr>
          <w:rStyle w:val="StyleUnderline"/>
          <w:highlight w:val="green"/>
        </w:rPr>
        <w:t>individuals</w:t>
      </w:r>
      <w:r w:rsidRPr="00BA2E8E">
        <w:rPr>
          <w:rStyle w:val="StyleUnderline"/>
        </w:rPr>
        <w:t xml:space="preserve"> create rights in one another </w:t>
      </w:r>
      <w:r w:rsidRPr="00BA2E8E">
        <w:rPr>
          <w:rStyle w:val="StyleUnderline"/>
          <w:highlight w:val="green"/>
        </w:rPr>
        <w:t>through contract</w:t>
      </w:r>
      <w:r w:rsidRPr="00BA2E8E">
        <w:rPr>
          <w:rStyle w:val="StyleUnderline"/>
        </w:rPr>
        <w:t xml:space="preserve">, an </w:t>
      </w:r>
      <w:r w:rsidRPr="00BA2E8E">
        <w:rPr>
          <w:rStyle w:val="StyleUnderline"/>
          <w:highlight w:val="green"/>
        </w:rPr>
        <w:t>agree</w:t>
      </w:r>
      <w:r w:rsidRPr="00BA2E8E">
        <w:rPr>
          <w:rStyle w:val="StyleUnderline"/>
        </w:rPr>
        <w:t xml:space="preserve">ment by two or more persons </w:t>
      </w:r>
      <w:r w:rsidRPr="00BA2E8E">
        <w:rPr>
          <w:rStyle w:val="StyleUnderline"/>
          <w:highlight w:val="green"/>
        </w:rPr>
        <w:t>to exchange claims to ownership</w:t>
      </w:r>
      <w:r w:rsidRPr="00BA2E8E">
        <w:rPr>
          <w:rStyle w:val="StyleUnderline"/>
        </w:rPr>
        <w:t>.</w:t>
      </w:r>
      <w:r w:rsidRPr="009C4E48">
        <w:rPr>
          <w:sz w:val="16"/>
        </w:rPr>
        <w:t xml:space="preserve"> You are willing to purchase my claim to my automobile for your $10,000, and I am willing to sell my claim to you for that amount. </w:t>
      </w:r>
      <w:r w:rsidRPr="00BA2E8E">
        <w:rPr>
          <w:rStyle w:val="StyleUnderline"/>
        </w:rPr>
        <w:t xml:space="preserve">We enter into an agreement, one that is binding only upon you and me. But </w:t>
      </w:r>
      <w:r w:rsidRPr="00BA2E8E">
        <w:rPr>
          <w:rStyle w:val="StyleUnderline"/>
          <w:highlight w:val="green"/>
        </w:rPr>
        <w:t>when the state</w:t>
      </w:r>
      <w:r w:rsidRPr="00BA2E8E">
        <w:rPr>
          <w:rStyle w:val="StyleUnderline"/>
        </w:rPr>
        <w:t>—with its monopolistic powers—</w:t>
      </w:r>
      <w:r w:rsidRPr="00BA2E8E">
        <w:rPr>
          <w:rStyle w:val="StyleUnderline"/>
          <w:highlight w:val="green"/>
        </w:rPr>
        <w:t>acts for the benefit of a few, all are</w:t>
      </w:r>
      <w:r w:rsidRPr="00BA2E8E">
        <w:rPr>
          <w:rStyle w:val="StyleUnderline"/>
        </w:rPr>
        <w:t xml:space="preserve"> legally </w:t>
      </w:r>
      <w:r w:rsidRPr="00BA2E8E">
        <w:rPr>
          <w:rStyle w:val="StyleUnderline"/>
          <w:highlight w:val="green"/>
        </w:rPr>
        <w:t>bound by the rules whether they agree with them or not</w:t>
      </w:r>
      <w:r w:rsidRPr="009C4E48">
        <w:rPr>
          <w:sz w:val="16"/>
        </w:rPr>
        <w:t xml:space="preserve">. </w:t>
      </w:r>
      <w:r w:rsidRPr="00BA2E8E">
        <w:rPr>
          <w:rStyle w:val="StyleUnderline"/>
          <w:highlight w:val="green"/>
        </w:rPr>
        <w:t>If</w:t>
      </w:r>
      <w:r w:rsidRPr="00BA2E8E">
        <w:rPr>
          <w:rStyle w:val="StyleUnderline"/>
        </w:rPr>
        <w:t xml:space="preserve"> copyrights, </w:t>
      </w:r>
      <w:r w:rsidRPr="00BA2E8E">
        <w:rPr>
          <w:rStyle w:val="StyleUnderline"/>
          <w:highlight w:val="green"/>
        </w:rPr>
        <w:t>patents</w:t>
      </w:r>
      <w:r w:rsidRPr="00BA2E8E">
        <w:rPr>
          <w:rStyle w:val="StyleUnderline"/>
        </w:rPr>
        <w:t xml:space="preserve">, or trademark protections </w:t>
      </w:r>
      <w:r w:rsidRPr="00BA2E8E">
        <w:rPr>
          <w:rStyle w:val="StyleUnderline"/>
          <w:highlight w:val="green"/>
        </w:rPr>
        <w:t>are not recognized among free people</w:t>
      </w:r>
      <w:r w:rsidRPr="00BA2E8E">
        <w:rPr>
          <w:rStyle w:val="StyleUnderline"/>
        </w:rPr>
        <w:t xml:space="preserve">—unless </w:t>
      </w:r>
      <w:proofErr w:type="spellStart"/>
      <w:r w:rsidRPr="00BA2E8E">
        <w:rPr>
          <w:rStyle w:val="StyleUnderline"/>
        </w:rPr>
        <w:t>specifi</w:t>
      </w:r>
      <w:proofErr w:type="spellEnd"/>
      <w:r w:rsidRPr="00BA2E8E">
        <w:rPr>
          <w:rStyle w:val="StyleUnderline"/>
        </w:rPr>
        <w:t xml:space="preserve"> </w:t>
      </w:r>
      <w:proofErr w:type="spellStart"/>
      <w:r w:rsidRPr="00BA2E8E">
        <w:rPr>
          <w:rStyle w:val="StyleUnderline"/>
        </w:rPr>
        <w:t>cally</w:t>
      </w:r>
      <w:proofErr w:type="spellEnd"/>
      <w:r w:rsidRPr="00BA2E8E">
        <w:rPr>
          <w:rStyle w:val="StyleUnderline"/>
        </w:rPr>
        <w:t xml:space="preserve"> contracted for between two parties—by </w:t>
      </w:r>
      <w:r w:rsidRPr="00BA2E8E">
        <w:rPr>
          <w:rStyle w:val="StyleUnderline"/>
          <w:highlight w:val="green"/>
        </w:rPr>
        <w:t>what reason</w:t>
      </w:r>
      <w:r w:rsidRPr="00BA2E8E">
        <w:rPr>
          <w:rStyle w:val="StyleUnderline"/>
        </w:rPr>
        <w:t xml:space="preserve">ing </w:t>
      </w:r>
      <w:r w:rsidRPr="00BA2E8E">
        <w:rPr>
          <w:rStyle w:val="StyleUnderline"/>
          <w:highlight w:val="green"/>
        </w:rPr>
        <w:t xml:space="preserve">can the state </w:t>
      </w:r>
      <w:r w:rsidRPr="00BA2E8E">
        <w:rPr>
          <w:rStyle w:val="StyleUnderline"/>
        </w:rPr>
        <w:t xml:space="preserve">create and </w:t>
      </w:r>
      <w:r w:rsidRPr="00BA2E8E">
        <w:rPr>
          <w:rStyle w:val="StyleUnderline"/>
          <w:highlight w:val="green"/>
        </w:rPr>
        <w:t>enforce such interests</w:t>
      </w:r>
      <w:r w:rsidRPr="00BA2E8E">
        <w:rPr>
          <w:rStyle w:val="StyleUnderline"/>
        </w:rPr>
        <w:t xml:space="preserve"> </w:t>
      </w:r>
      <w:r w:rsidRPr="00BA2E8E">
        <w:rPr>
          <w:rStyle w:val="StyleUnderline"/>
          <w:highlight w:val="green"/>
        </w:rPr>
        <w:t>upon persons who have not agreed</w:t>
      </w:r>
      <w:r w:rsidRPr="00BA2E8E">
        <w:rPr>
          <w:rStyle w:val="StyleUnderline"/>
        </w:rPr>
        <w:t xml:space="preserve"> to be so bound? </w:t>
      </w:r>
      <w:r w:rsidRPr="009C4E48">
        <w:rPr>
          <w:sz w:val="16"/>
        </w:rPr>
        <w:t>Nor can the inclusion of a copyright notice in a book be defended, under contract principles, as such provides no evidence that the buyer had agreed to respect the presumed property claim prior to his purchase.</w:t>
      </w:r>
    </w:p>
    <w:p w14:paraId="24D79D7C" w14:textId="761C146F" w:rsidR="000A39C0" w:rsidRDefault="000A39C0" w:rsidP="000A39C0">
      <w:pPr>
        <w:pStyle w:val="Heading4"/>
      </w:pPr>
      <w:r>
        <w:t xml:space="preserve">[2] IP protections create one-sided contracts in which corporations have full control over prices for drugs that patients in necessity require – these are </w:t>
      </w:r>
      <w:proofErr w:type="gramStart"/>
      <w:r>
        <w:t>by definition unequal</w:t>
      </w:r>
      <w:proofErr w:type="gramEnd"/>
      <w:r>
        <w:t xml:space="preserve"> contracts since corporations have complete leverage insofar as patients desire health. Even if companies don’t do this it proves the concept of a medicine patent is intrinsically bad.</w:t>
      </w:r>
    </w:p>
    <w:p w14:paraId="1F22C71E" w14:textId="79B6ED8C" w:rsidR="000A39C0" w:rsidRPr="00322B96" w:rsidRDefault="000A39C0" w:rsidP="000A39C0">
      <w:pPr>
        <w:pStyle w:val="Heading4"/>
      </w:pPr>
      <w:r>
        <w:t xml:space="preserve">[3] Bigger pharmaceutical companies manipulate patents to ensure an unequal standing in contracts. </w:t>
      </w:r>
    </w:p>
    <w:p w14:paraId="143D9342" w14:textId="77777777" w:rsidR="000A39C0" w:rsidRDefault="000A39C0" w:rsidP="000A39C0">
      <w:pPr>
        <w:spacing w:after="0" w:line="240" w:lineRule="auto"/>
        <w:rPr>
          <w:rFonts w:ascii="Times New Roman" w:eastAsia="Times New Roman" w:hAnsi="Times New Roman" w:cs="Times New Roman"/>
          <w:sz w:val="24"/>
        </w:rPr>
      </w:pPr>
      <w:r w:rsidRPr="00D37A88">
        <w:rPr>
          <w:rStyle w:val="Style13ptBold"/>
          <w:u w:val="single"/>
        </w:rPr>
        <w:t>Quill,</w:t>
      </w:r>
      <w:r w:rsidRPr="00EE14FB">
        <w:rPr>
          <w:rStyle w:val="Style13ptBold"/>
        </w:rPr>
        <w:t xml:space="preserve"> Timothy Quill, Columbia Law School,</w:t>
      </w:r>
      <w:r>
        <w:rPr>
          <w:rFonts w:ascii="Times New Roman" w:eastAsia="Times New Roman" w:hAnsi="Times New Roman" w:cs="Times New Roman"/>
          <w:sz w:val="24"/>
        </w:rPr>
        <w:t xml:space="preserve"> “Undermining Pharmaceutical Patent Power </w:t>
      </w:r>
      <w:proofErr w:type="gramStart"/>
      <w:r>
        <w:rPr>
          <w:rFonts w:ascii="Times New Roman" w:eastAsia="Times New Roman" w:hAnsi="Times New Roman" w:cs="Times New Roman"/>
          <w:sz w:val="24"/>
        </w:rPr>
        <w:t>The</w:t>
      </w:r>
      <w:proofErr w:type="gramEnd"/>
      <w:r>
        <w:rPr>
          <w:rFonts w:ascii="Times New Roman" w:eastAsia="Times New Roman" w:hAnsi="Times New Roman" w:cs="Times New Roman"/>
          <w:sz w:val="24"/>
        </w:rPr>
        <w:t xml:space="preserve"> Need for State Attorneys General to Challenge Invalid Prescription Drug Patents” [</w:t>
      </w:r>
      <w:r w:rsidRPr="00EE14FB">
        <w:rPr>
          <w:rFonts w:ascii="Times New Roman" w:eastAsia="Times New Roman" w:hAnsi="Times New Roman" w:cs="Times New Roman"/>
          <w:sz w:val="24"/>
        </w:rPr>
        <w:t>https://web.law.columbia.edu/sites/default/files/microsites/career-services/UNDERMINING%20PHARMACEUTICAL%20PATENT%20POWER.pdf</w:t>
      </w:r>
      <w:r>
        <w:rPr>
          <w:rFonts w:ascii="Times New Roman" w:eastAsia="Times New Roman" w:hAnsi="Times New Roman" w:cs="Times New Roman"/>
          <w:sz w:val="24"/>
        </w:rPr>
        <w:t>] Accessed 09/10/21 AHS PG</w:t>
      </w:r>
    </w:p>
    <w:p w14:paraId="1946F7C9" w14:textId="77777777" w:rsidR="000A39C0" w:rsidRPr="00E845B8" w:rsidRDefault="000A39C0" w:rsidP="000A39C0">
      <w:pPr>
        <w:spacing w:after="0" w:line="240" w:lineRule="auto"/>
        <w:rPr>
          <w:rFonts w:ascii="Times New Roman" w:eastAsia="Times New Roman" w:hAnsi="Times New Roman" w:cs="Times New Roman"/>
          <w:sz w:val="14"/>
        </w:rPr>
      </w:pPr>
      <w:r w:rsidRPr="00E845B8">
        <w:rPr>
          <w:rFonts w:ascii="Times New Roman" w:eastAsia="Times New Roman" w:hAnsi="Times New Roman" w:cs="Times New Roman"/>
          <w:sz w:val="14"/>
        </w:rPr>
        <w:t>Major patent-</w:t>
      </w:r>
      <w:r w:rsidRPr="00FB23ED">
        <w:rPr>
          <w:rFonts w:ascii="Times New Roman" w:eastAsia="Times New Roman" w:hAnsi="Times New Roman" w:cs="Times New Roman"/>
          <w:sz w:val="14"/>
        </w:rPr>
        <w:t xml:space="preserve">holding </w:t>
      </w:r>
      <w:r w:rsidRPr="00FB23ED">
        <w:rPr>
          <w:rStyle w:val="StyleUnderline"/>
        </w:rPr>
        <w:t>pharmaceutical companies</w:t>
      </w:r>
      <w:r w:rsidRPr="00FB23ED">
        <w:rPr>
          <w:rFonts w:ascii="Times New Roman" w:eastAsia="Times New Roman" w:hAnsi="Times New Roman" w:cs="Times New Roman"/>
          <w:sz w:val="14"/>
        </w:rPr>
        <w:t xml:space="preserve"> use tactics to </w:t>
      </w:r>
      <w:r w:rsidRPr="00FB23ED">
        <w:rPr>
          <w:rStyle w:val="StyleUnderline"/>
        </w:rPr>
        <w:t>take advantage of loopholes in patent law</w:t>
      </w:r>
      <w:r w:rsidRPr="00FB23ED">
        <w:rPr>
          <w:rFonts w:ascii="Times New Roman" w:eastAsia="Times New Roman" w:hAnsi="Times New Roman" w:cs="Times New Roman"/>
          <w:sz w:val="14"/>
        </w:rPr>
        <w:t xml:space="preserve"> </w:t>
      </w:r>
      <w:proofErr w:type="gramStart"/>
      <w:r w:rsidRPr="00FB23ED">
        <w:rPr>
          <w:rFonts w:ascii="Times New Roman" w:eastAsia="Times New Roman" w:hAnsi="Times New Roman" w:cs="Times New Roman"/>
          <w:sz w:val="14"/>
        </w:rPr>
        <w:t xml:space="preserve">in order </w:t>
      </w:r>
      <w:r w:rsidRPr="00FB23ED">
        <w:rPr>
          <w:rStyle w:val="StyleUnderline"/>
        </w:rPr>
        <w:t>to</w:t>
      </w:r>
      <w:proofErr w:type="gramEnd"/>
      <w:r w:rsidRPr="00FB23ED">
        <w:rPr>
          <w:rStyle w:val="StyleUnderline"/>
        </w:rPr>
        <w:t xml:space="preserve"> lengthen their exclusivity periods, thereby maintaining high prices on</w:t>
      </w:r>
      <w:r w:rsidRPr="00F27E47">
        <w:rPr>
          <w:rStyle w:val="StyleUnderline"/>
        </w:rPr>
        <w:t xml:space="preserve"> prescription drugs</w:t>
      </w:r>
      <w:r w:rsidRPr="00E845B8">
        <w:rPr>
          <w:rFonts w:ascii="Times New Roman" w:eastAsia="Times New Roman" w:hAnsi="Times New Roman" w:cs="Times New Roman"/>
          <w:sz w:val="14"/>
        </w:rPr>
        <w:t xml:space="preserve">. In many instances, </w:t>
      </w:r>
      <w:r w:rsidRPr="00FB23ED">
        <w:rPr>
          <w:rStyle w:val="StyleUnderline"/>
          <w:highlight w:val="yellow"/>
        </w:rPr>
        <w:t>industry giants use patents</w:t>
      </w:r>
      <w:r w:rsidRPr="00E845B8">
        <w:rPr>
          <w:rFonts w:ascii="Times New Roman" w:eastAsia="Times New Roman" w:hAnsi="Times New Roman" w:cs="Times New Roman"/>
          <w:sz w:val="14"/>
        </w:rPr>
        <w:t xml:space="preserve"> as a device </w:t>
      </w:r>
      <w:r w:rsidRPr="00FB23ED">
        <w:rPr>
          <w:rStyle w:val="StyleUnderline"/>
          <w:highlight w:val="yellow"/>
        </w:rPr>
        <w:t>to prevent innovation by smaller companies</w:t>
      </w:r>
      <w:r w:rsidRPr="00F27E47">
        <w:rPr>
          <w:rStyle w:val="StyleUnderline"/>
        </w:rPr>
        <w:t>,</w:t>
      </w:r>
      <w:r w:rsidRPr="00E845B8">
        <w:rPr>
          <w:rFonts w:ascii="Times New Roman" w:eastAsia="Times New Roman" w:hAnsi="Times New Roman" w:cs="Times New Roman"/>
          <w:sz w:val="14"/>
        </w:rPr>
        <w:t xml:space="preserve"> safeguarding their research </w:t>
      </w:r>
      <w:r w:rsidRPr="00FB23ED">
        <w:rPr>
          <w:rStyle w:val="StyleUnderline"/>
          <w:highlight w:val="yellow"/>
        </w:rPr>
        <w:t>and intimidating smaller companies by threatening infringement suits</w:t>
      </w:r>
      <w:r w:rsidRPr="00E845B8">
        <w:rPr>
          <w:rFonts w:ascii="Times New Roman" w:eastAsia="Times New Roman" w:hAnsi="Times New Roman" w:cs="Times New Roman"/>
          <w:sz w:val="14"/>
        </w:rPr>
        <w:t xml:space="preserve">. </w:t>
      </w:r>
      <w:r w:rsidRPr="00F27E47">
        <w:rPr>
          <w:rStyle w:val="StyleUnderline"/>
        </w:rPr>
        <w:t>The cost of litigation</w:t>
      </w:r>
      <w:r w:rsidRPr="00E845B8">
        <w:rPr>
          <w:rFonts w:ascii="Times New Roman" w:eastAsia="Times New Roman" w:hAnsi="Times New Roman" w:cs="Times New Roman"/>
          <w:sz w:val="14"/>
        </w:rPr>
        <w:t xml:space="preserve"> to pharmaceutical giants </w:t>
      </w:r>
      <w:r w:rsidRPr="00F27E47">
        <w:rPr>
          <w:rStyle w:val="StyleUnderline"/>
        </w:rPr>
        <w:t>is very small in comparison to the increased profits from delayed generic competition</w:t>
      </w:r>
      <w:r w:rsidRPr="00E845B8">
        <w:rPr>
          <w:rFonts w:ascii="Times New Roman" w:eastAsia="Times New Roman" w:hAnsi="Times New Roman" w:cs="Times New Roman"/>
          <w:sz w:val="14"/>
        </w:rPr>
        <w:t xml:space="preserve">, </w:t>
      </w:r>
      <w:r w:rsidRPr="00F27E47">
        <w:rPr>
          <w:rStyle w:val="StyleUnderline"/>
        </w:rPr>
        <w:t>therefore “pioneer drug manufacturers may be tempted to ‘game the system’ to prolong the patent period.</w:t>
      </w:r>
      <w:r w:rsidRPr="00E845B8">
        <w:rPr>
          <w:rFonts w:ascii="Times New Roman" w:eastAsia="Times New Roman" w:hAnsi="Times New Roman" w:cs="Times New Roman"/>
          <w:sz w:val="14"/>
        </w:rPr>
        <w:t xml:space="preserve">”30 Moreover, in most cases </w:t>
      </w:r>
      <w:r w:rsidRPr="00FD3030">
        <w:rPr>
          <w:rStyle w:val="StyleUnderline"/>
          <w:highlight w:val="yellow"/>
        </w:rPr>
        <w:t>it is not in small</w:t>
      </w:r>
      <w:r w:rsidRPr="00F27E47">
        <w:rPr>
          <w:rStyle w:val="StyleUnderline"/>
        </w:rPr>
        <w:t xml:space="preserve"> generic drug </w:t>
      </w:r>
      <w:r w:rsidRPr="00FD3030">
        <w:rPr>
          <w:rStyle w:val="StyleUnderline"/>
          <w:highlight w:val="yellow"/>
        </w:rPr>
        <w:t>manufacturers’ interest to litigate against</w:t>
      </w:r>
      <w:r w:rsidRPr="00F27E47">
        <w:rPr>
          <w:rStyle w:val="StyleUnderline"/>
        </w:rPr>
        <w:t xml:space="preserve"> pharmaceutical </w:t>
      </w:r>
      <w:r w:rsidRPr="00FD3030">
        <w:rPr>
          <w:rStyle w:val="StyleUnderline"/>
          <w:highlight w:val="yellow"/>
        </w:rPr>
        <w:t>giants</w:t>
      </w:r>
      <w:r w:rsidRPr="00E845B8">
        <w:rPr>
          <w:rFonts w:ascii="Times New Roman" w:eastAsia="Times New Roman" w:hAnsi="Times New Roman" w:cs="Times New Roman"/>
          <w:sz w:val="14"/>
        </w:rPr>
        <w:t xml:space="preserve">. Explain the threat of patent infringement suits and how it keeps generic companies out of the market. </w:t>
      </w:r>
      <w:r w:rsidRPr="00FB23ED">
        <w:rPr>
          <w:rStyle w:val="StyleUnderline"/>
          <w:highlight w:val="yellow"/>
        </w:rPr>
        <w:t xml:space="preserve">Because of </w:t>
      </w:r>
      <w:r w:rsidRPr="00FD3030">
        <w:rPr>
          <w:rStyle w:val="StyleUnderline"/>
        </w:rPr>
        <w:t xml:space="preserve">the patent-holders’ </w:t>
      </w:r>
      <w:r w:rsidRPr="00FB23ED">
        <w:rPr>
          <w:rStyle w:val="StyleUnderline"/>
          <w:highlight w:val="yellow"/>
        </w:rPr>
        <w:t>threats, smaller companies often agree to delay introducing generic drugs</w:t>
      </w:r>
      <w:r w:rsidRPr="00FB23ED">
        <w:rPr>
          <w:rFonts w:ascii="Times New Roman" w:eastAsia="Times New Roman" w:hAnsi="Times New Roman" w:cs="Times New Roman"/>
          <w:sz w:val="14"/>
          <w:highlight w:val="yellow"/>
        </w:rPr>
        <w:t>.</w:t>
      </w:r>
      <w:r w:rsidRPr="00E845B8">
        <w:rPr>
          <w:rFonts w:ascii="Times New Roman" w:eastAsia="Times New Roman" w:hAnsi="Times New Roman" w:cs="Times New Roman"/>
          <w:sz w:val="14"/>
        </w:rPr>
        <w:t xml:space="preserve">31 </w:t>
      </w:r>
      <w:r w:rsidRPr="00F27E47">
        <w:rPr>
          <w:rStyle w:val="StyleUnderline"/>
        </w:rPr>
        <w:t>Two examples of ‘gaming the system’</w:t>
      </w:r>
      <w:r w:rsidRPr="00E845B8">
        <w:rPr>
          <w:rFonts w:ascii="Times New Roman" w:eastAsia="Times New Roman" w:hAnsi="Times New Roman" w:cs="Times New Roman"/>
          <w:sz w:val="14"/>
        </w:rPr>
        <w:t xml:space="preserve"> by pharmaceutical giants </w:t>
      </w:r>
      <w:r w:rsidRPr="00F27E47">
        <w:rPr>
          <w:rStyle w:val="StyleUnderline"/>
        </w:rPr>
        <w:t>are tying and double patenting</w:t>
      </w:r>
      <w:r w:rsidRPr="00E845B8">
        <w:rPr>
          <w:rFonts w:ascii="Times New Roman" w:eastAsia="Times New Roman" w:hAnsi="Times New Roman" w:cs="Times New Roman"/>
          <w:sz w:val="14"/>
        </w:rPr>
        <w:t xml:space="preserve">. </w:t>
      </w:r>
      <w:r w:rsidRPr="00E845B8">
        <w:rPr>
          <w:sz w:val="14"/>
        </w:rPr>
        <w:t xml:space="preserve">Tying occurs “when a drug manufacturer forces a patient to buy an un-patented drug or medical product in order to have the right to purchase a patented one.”32 Essentially, the patent-holding brand-name pharmaceutical company creates a </w:t>
      </w:r>
      <w:r w:rsidRPr="00E845B8">
        <w:rPr>
          <w:sz w:val="14"/>
        </w:rPr>
        <w:lastRenderedPageBreak/>
        <w:t>combination pill in order to increase profits and prevent generic competition.33 Consumers are forced to “buy the tying party’s non-exclusive drug in order to get the patent protected component. This forcing</w:t>
      </w:r>
      <w:r w:rsidRPr="00E845B8">
        <w:rPr>
          <w:rFonts w:ascii="Times New Roman" w:eastAsia="Times New Roman" w:hAnsi="Times New Roman" w:cs="Times New Roman"/>
          <w:sz w:val="14"/>
        </w:rPr>
        <w:t xml:space="preserve"> destroys what would otherwise be a fully competitive market for the non-exclusive drug.”34 Double Patenting, alternatively, occurs when major pharmaceutical companies attempt to extend their exclusivity periods by either illegally re-listing the patent with the FDA, or by evergreening, creating a slight variation in the original drug, and applying for a new patent.35 Such devices “shock one’s sense of justice”36 because they allow original inventors to ‘game the system’ and force consumers to continue to pay high prices. </w:t>
      </w:r>
    </w:p>
    <w:p w14:paraId="529CA552" w14:textId="77777777" w:rsidR="000A39C0" w:rsidRPr="00A21E33" w:rsidRDefault="000A39C0" w:rsidP="000A39C0">
      <w:pPr>
        <w:spacing w:after="0" w:line="240" w:lineRule="auto"/>
        <w:rPr>
          <w:rFonts w:ascii="Times New Roman" w:eastAsia="Times New Roman" w:hAnsi="Times New Roman" w:cs="Times New Roman"/>
          <w:sz w:val="24"/>
        </w:rPr>
      </w:pPr>
    </w:p>
    <w:p w14:paraId="4F6EF1D2" w14:textId="77777777" w:rsidR="000A39C0" w:rsidRPr="00305C79" w:rsidRDefault="000A39C0" w:rsidP="000A39C0">
      <w:pPr>
        <w:pStyle w:val="Heading4"/>
        <w:rPr>
          <w:rFonts w:cs="Calibri"/>
        </w:rPr>
      </w:pPr>
      <w:r>
        <w:rPr>
          <w:rFonts w:cs="Calibri"/>
        </w:rPr>
        <w:t>[4] IP</w:t>
      </w:r>
      <w:r w:rsidRPr="00305C79">
        <w:rPr>
          <w:rFonts w:cs="Calibri"/>
        </w:rPr>
        <w:t xml:space="preserve"> </w:t>
      </w:r>
      <w:r>
        <w:rPr>
          <w:rFonts w:cs="Calibri"/>
        </w:rPr>
        <w:t xml:space="preserve">Laws dominate individuals by threatening to </w:t>
      </w:r>
      <w:proofErr w:type="gramStart"/>
      <w:r w:rsidRPr="00305C79">
        <w:rPr>
          <w:rFonts w:cs="Calibri"/>
        </w:rPr>
        <w:t>suppresses</w:t>
      </w:r>
      <w:proofErr w:type="gramEnd"/>
      <w:r w:rsidRPr="00305C79">
        <w:rPr>
          <w:rFonts w:cs="Calibri"/>
        </w:rPr>
        <w:t xml:space="preserve"> innovating and speech in the name of a copyright.</w:t>
      </w:r>
    </w:p>
    <w:p w14:paraId="6E3FD78F" w14:textId="77777777" w:rsidR="000A39C0" w:rsidRPr="00305C79" w:rsidRDefault="000A39C0" w:rsidP="000A39C0">
      <w:proofErr w:type="spellStart"/>
      <w:r w:rsidRPr="00305C79">
        <w:rPr>
          <w:rStyle w:val="Style13ptBold"/>
        </w:rPr>
        <w:t>Pievatolo</w:t>
      </w:r>
      <w:proofErr w:type="spellEnd"/>
      <w:r w:rsidRPr="00305C79">
        <w:rPr>
          <w:rStyle w:val="Style13ptBold"/>
        </w:rPr>
        <w:t xml:space="preserve"> 10</w:t>
      </w:r>
      <w:r w:rsidRPr="00305C79">
        <w:t xml:space="preserve"> </w:t>
      </w:r>
      <w:proofErr w:type="spellStart"/>
      <w:r w:rsidRPr="00305C79">
        <w:t>Pievatolo</w:t>
      </w:r>
      <w:proofErr w:type="spellEnd"/>
      <w:r w:rsidRPr="00305C79">
        <w:t>, Maria. “Freedom, Ownership and Copyright: Why Does Kant Reject the Concept of Intellectual Property?” </w:t>
      </w:r>
      <w:r w:rsidRPr="00305C79">
        <w:rPr>
          <w:i/>
          <w:iCs/>
        </w:rPr>
        <w:t xml:space="preserve">Freedom, Ownership and Copyright: Why Does Kant Reject the Concept of Intellectual </w:t>
      </w:r>
      <w:proofErr w:type="gramStart"/>
      <w:r w:rsidRPr="00305C79">
        <w:rPr>
          <w:i/>
          <w:iCs/>
        </w:rPr>
        <w:t>Property?</w:t>
      </w:r>
      <w:r w:rsidRPr="00305C79">
        <w:t>,</w:t>
      </w:r>
      <w:proofErr w:type="gramEnd"/>
      <w:r w:rsidRPr="00305C79">
        <w:t xml:space="preserve"> 7 Feb. 2010, bfp.sp.unipi.it/</w:t>
      </w:r>
      <w:proofErr w:type="spellStart"/>
      <w:r w:rsidRPr="00305C79">
        <w:t>chiara</w:t>
      </w:r>
      <w:proofErr w:type="spellEnd"/>
      <w:r w:rsidRPr="00305C79">
        <w:t>/</w:t>
      </w:r>
      <w:proofErr w:type="spellStart"/>
      <w:r w:rsidRPr="00305C79">
        <w:t>lm</w:t>
      </w:r>
      <w:proofErr w:type="spellEnd"/>
      <w:r w:rsidRPr="00305C79">
        <w:t>/kantpisa1.html. SJEP</w:t>
      </w:r>
      <w:r>
        <w:t xml:space="preserve"> recut AHS//NPR</w:t>
      </w:r>
    </w:p>
    <w:p w14:paraId="223D73B9" w14:textId="77777777" w:rsidR="000A39C0" w:rsidRPr="00F27E47" w:rsidRDefault="000A39C0" w:rsidP="000A39C0">
      <w:pPr>
        <w:rPr>
          <w:sz w:val="12"/>
        </w:rPr>
      </w:pPr>
      <w:r w:rsidRPr="00700C3F">
        <w:rPr>
          <w:sz w:val="12"/>
        </w:rPr>
        <w:t xml:space="preserve">In the Metaphysics of Morals, Kant seems to take for granted that the objects of real rights are only corporeal entities or res </w:t>
      </w:r>
      <w:proofErr w:type="spellStart"/>
      <w:r w:rsidRPr="00700C3F">
        <w:rPr>
          <w:sz w:val="12"/>
        </w:rPr>
        <w:t>corporales</w:t>
      </w:r>
      <w:proofErr w:type="spellEnd"/>
      <w:r w:rsidRPr="00700C3F">
        <w:rPr>
          <w:sz w:val="12"/>
        </w:rPr>
        <w:t>: «</w:t>
      </w:r>
      <w:proofErr w:type="spellStart"/>
      <w:r w:rsidRPr="00700C3F">
        <w:rPr>
          <w:sz w:val="12"/>
        </w:rPr>
        <w:t>Sache</w:t>
      </w:r>
      <w:proofErr w:type="spellEnd"/>
      <w:r w:rsidRPr="00700C3F">
        <w:rPr>
          <w:sz w:val="12"/>
        </w:rPr>
        <w:t xml:space="preserve"> </w:t>
      </w:r>
      <w:proofErr w:type="spellStart"/>
      <w:r w:rsidRPr="00700C3F">
        <w:rPr>
          <w:sz w:val="12"/>
        </w:rPr>
        <w:t>ist</w:t>
      </w:r>
      <w:proofErr w:type="spellEnd"/>
      <w:r w:rsidRPr="00700C3F">
        <w:rPr>
          <w:sz w:val="12"/>
        </w:rPr>
        <w:t xml:space="preserve"> </w:t>
      </w:r>
      <w:proofErr w:type="spellStart"/>
      <w:r w:rsidRPr="00700C3F">
        <w:rPr>
          <w:sz w:val="12"/>
        </w:rPr>
        <w:t>ein</w:t>
      </w:r>
      <w:proofErr w:type="spellEnd"/>
      <w:r w:rsidRPr="00700C3F">
        <w:rPr>
          <w:sz w:val="12"/>
        </w:rPr>
        <w:t xml:space="preserve"> Ding, was </w:t>
      </w:r>
      <w:proofErr w:type="spellStart"/>
      <w:r w:rsidRPr="00700C3F">
        <w:rPr>
          <w:sz w:val="12"/>
        </w:rPr>
        <w:t>keiner</w:t>
      </w:r>
      <w:proofErr w:type="spellEnd"/>
      <w:r w:rsidRPr="00700C3F">
        <w:rPr>
          <w:sz w:val="12"/>
        </w:rPr>
        <w:t xml:space="preserve"> </w:t>
      </w:r>
      <w:proofErr w:type="spellStart"/>
      <w:r w:rsidRPr="00700C3F">
        <w:rPr>
          <w:sz w:val="12"/>
        </w:rPr>
        <w:t>Zurechnung</w:t>
      </w:r>
      <w:proofErr w:type="spellEnd"/>
      <w:r w:rsidRPr="00700C3F">
        <w:rPr>
          <w:sz w:val="12"/>
        </w:rPr>
        <w:t xml:space="preserve"> </w:t>
      </w:r>
      <w:proofErr w:type="spellStart"/>
      <w:r w:rsidRPr="00700C3F">
        <w:rPr>
          <w:sz w:val="12"/>
        </w:rPr>
        <w:t>fähig</w:t>
      </w:r>
      <w:proofErr w:type="spellEnd"/>
      <w:r w:rsidRPr="00700C3F">
        <w:rPr>
          <w:sz w:val="12"/>
        </w:rPr>
        <w:t xml:space="preserve"> </w:t>
      </w:r>
      <w:proofErr w:type="spellStart"/>
      <w:r w:rsidRPr="00700C3F">
        <w:rPr>
          <w:sz w:val="12"/>
        </w:rPr>
        <w:t>ist</w:t>
      </w:r>
      <w:proofErr w:type="spellEnd"/>
      <w:r w:rsidRPr="00700C3F">
        <w:rPr>
          <w:sz w:val="12"/>
        </w:rPr>
        <w:t xml:space="preserve">. Ein </w:t>
      </w:r>
      <w:proofErr w:type="spellStart"/>
      <w:r w:rsidRPr="00700C3F">
        <w:rPr>
          <w:sz w:val="12"/>
        </w:rPr>
        <w:t>jedes</w:t>
      </w:r>
      <w:proofErr w:type="spellEnd"/>
      <w:r w:rsidRPr="00700C3F">
        <w:rPr>
          <w:sz w:val="12"/>
        </w:rPr>
        <w:t xml:space="preserve"> Object der </w:t>
      </w:r>
      <w:proofErr w:type="spellStart"/>
      <w:r w:rsidRPr="00700C3F">
        <w:rPr>
          <w:sz w:val="12"/>
        </w:rPr>
        <w:t>freien</w:t>
      </w:r>
      <w:proofErr w:type="spellEnd"/>
      <w:r w:rsidRPr="00700C3F">
        <w:rPr>
          <w:sz w:val="12"/>
        </w:rPr>
        <w:t xml:space="preserve"> </w:t>
      </w:r>
      <w:proofErr w:type="spellStart"/>
      <w:r w:rsidRPr="00700C3F">
        <w:rPr>
          <w:sz w:val="12"/>
        </w:rPr>
        <w:t>Willkür</w:t>
      </w:r>
      <w:proofErr w:type="spellEnd"/>
      <w:r w:rsidRPr="00700C3F">
        <w:rPr>
          <w:sz w:val="12"/>
        </w:rPr>
        <w:t xml:space="preserve">, welches </w:t>
      </w:r>
      <w:proofErr w:type="spellStart"/>
      <w:r w:rsidRPr="00700C3F">
        <w:rPr>
          <w:sz w:val="12"/>
        </w:rPr>
        <w:t>selbst</w:t>
      </w:r>
      <w:proofErr w:type="spellEnd"/>
      <w:r w:rsidRPr="00700C3F">
        <w:rPr>
          <w:sz w:val="12"/>
        </w:rPr>
        <w:t xml:space="preserve"> der </w:t>
      </w:r>
      <w:proofErr w:type="spellStart"/>
      <w:r w:rsidRPr="00700C3F">
        <w:rPr>
          <w:sz w:val="12"/>
        </w:rPr>
        <w:t>Freiheit</w:t>
      </w:r>
      <w:proofErr w:type="spellEnd"/>
      <w:r w:rsidRPr="00700C3F">
        <w:rPr>
          <w:sz w:val="12"/>
        </w:rPr>
        <w:t xml:space="preserve"> </w:t>
      </w:r>
      <w:proofErr w:type="spellStart"/>
      <w:r w:rsidRPr="00700C3F">
        <w:rPr>
          <w:sz w:val="12"/>
        </w:rPr>
        <w:t>ermangelt</w:t>
      </w:r>
      <w:proofErr w:type="spellEnd"/>
      <w:r w:rsidRPr="00700C3F">
        <w:rPr>
          <w:sz w:val="12"/>
        </w:rPr>
        <w:t xml:space="preserve">, </w:t>
      </w:r>
      <w:proofErr w:type="spellStart"/>
      <w:r w:rsidRPr="00700C3F">
        <w:rPr>
          <w:sz w:val="12"/>
        </w:rPr>
        <w:t>heiß</w:t>
      </w:r>
      <w:proofErr w:type="spellEnd"/>
      <w:r w:rsidRPr="00700C3F">
        <w:rPr>
          <w:sz w:val="12"/>
        </w:rPr>
        <w:t xml:space="preserve"> </w:t>
      </w:r>
      <w:proofErr w:type="spellStart"/>
      <w:r w:rsidRPr="00700C3F">
        <w:rPr>
          <w:sz w:val="12"/>
        </w:rPr>
        <w:t>daher</w:t>
      </w:r>
      <w:proofErr w:type="spellEnd"/>
      <w:r w:rsidRPr="00700C3F">
        <w:rPr>
          <w:sz w:val="12"/>
        </w:rPr>
        <w:t xml:space="preserve"> </w:t>
      </w:r>
      <w:proofErr w:type="spellStart"/>
      <w:r w:rsidRPr="00700C3F">
        <w:rPr>
          <w:sz w:val="12"/>
        </w:rPr>
        <w:t>Sache</w:t>
      </w:r>
      <w:proofErr w:type="spellEnd"/>
      <w:r w:rsidRPr="00700C3F">
        <w:rPr>
          <w:sz w:val="12"/>
        </w:rPr>
        <w:t xml:space="preserve"> (res </w:t>
      </w:r>
      <w:proofErr w:type="spellStart"/>
      <w:proofErr w:type="gramStart"/>
      <w:r w:rsidRPr="00700C3F">
        <w:rPr>
          <w:sz w:val="12"/>
        </w:rPr>
        <w:t>corporalis</w:t>
      </w:r>
      <w:proofErr w:type="spellEnd"/>
      <w:r w:rsidRPr="00700C3F">
        <w:rPr>
          <w:sz w:val="12"/>
        </w:rPr>
        <w:t>)»</w:t>
      </w:r>
      <w:proofErr w:type="gramEnd"/>
      <w:r w:rsidRPr="00700C3F">
        <w:rPr>
          <w:sz w:val="12"/>
        </w:rPr>
        <w:t xml:space="preserve">. </w:t>
      </w:r>
      <w:hyperlink r:id="rId12" w:anchor="ftn.id2478823" w:history="1">
        <w:r w:rsidRPr="00700C3F">
          <w:rPr>
            <w:rStyle w:val="Hyperlink"/>
            <w:sz w:val="12"/>
          </w:rPr>
          <w:t>32</w:t>
        </w:r>
      </w:hyperlink>
      <w:r w:rsidRPr="00700C3F">
        <w:rPr>
          <w:sz w:val="12"/>
        </w:rPr>
        <w:t xml:space="preserve"> Theoretically, however, such a negative definition could have been appropriate to incorporeal things as well.</w:t>
      </w:r>
      <w:r w:rsidRPr="00305C79">
        <w:rPr>
          <w:rStyle w:val="Emphasis"/>
        </w:rPr>
        <w:t xml:space="preserve"> </w:t>
      </w:r>
      <w:r w:rsidRPr="00700C3F">
        <w:rPr>
          <w:rStyle w:val="Emphasis"/>
        </w:rPr>
        <w:t xml:space="preserve">According to Kant, the rightful possession of a thing should be distinguished from its sensible possession. Something external would be rightfully mine «only if I may assume that </w:t>
      </w:r>
      <w:proofErr w:type="spellStart"/>
      <w:r w:rsidRPr="00700C3F">
        <w:rPr>
          <w:rStyle w:val="Emphasis"/>
        </w:rPr>
        <w:t>i</w:t>
      </w:r>
      <w:proofErr w:type="spellEnd"/>
      <w:r w:rsidRPr="00700C3F">
        <w:rPr>
          <w:rStyle w:val="Emphasis"/>
        </w:rPr>
        <w:t xml:space="preserve"> could be wronged by another's</w:t>
      </w:r>
      <w:r w:rsidRPr="00305C79">
        <w:rPr>
          <w:rStyle w:val="Emphasis"/>
        </w:rPr>
        <w:t xml:space="preserve"> use of a thing even though I am not in possession of it» (AA.06 </w:t>
      </w:r>
      <w:hyperlink r:id="rId13" w:tgtFrame="_top" w:history="1">
        <w:r w:rsidRPr="00305C79">
          <w:rPr>
            <w:rStyle w:val="Emphasis"/>
          </w:rPr>
          <w:t>245:13-16</w:t>
        </w:r>
      </w:hyperlink>
      <w:r w:rsidRPr="00305C79">
        <w:rPr>
          <w:rStyle w:val="Emphasis"/>
        </w:rPr>
        <w:t xml:space="preserve">). </w:t>
      </w:r>
      <w:r w:rsidRPr="00700C3F">
        <w:rPr>
          <w:rStyle w:val="Emphasis"/>
        </w:rPr>
        <w:t xml:space="preserve">The </w:t>
      </w:r>
      <w:r w:rsidRPr="00700C3F">
        <w:rPr>
          <w:rStyle w:val="Emphasis"/>
          <w:highlight w:val="yellow"/>
        </w:rPr>
        <w:t>rightful possession is an intelligible</w:t>
      </w:r>
      <w:r w:rsidRPr="00305C79">
        <w:rPr>
          <w:rStyle w:val="Emphasis"/>
        </w:rPr>
        <w:t xml:space="preserve">, not sensible, </w:t>
      </w:r>
      <w:r w:rsidRPr="00700C3F">
        <w:rPr>
          <w:rStyle w:val="Emphasis"/>
          <w:highlight w:val="yellow"/>
        </w:rPr>
        <w:t>relation</w:t>
      </w:r>
      <w:r w:rsidRPr="00305C79">
        <w:rPr>
          <w:rStyle w:val="Emphasis"/>
        </w:rPr>
        <w:t xml:space="preserve">. I can claim that </w:t>
      </w:r>
      <w:r w:rsidRPr="00700C3F">
        <w:rPr>
          <w:rStyle w:val="Emphasis"/>
        </w:rPr>
        <w:t xml:space="preserve">my bicycle is mine </w:t>
      </w:r>
      <w:r w:rsidRPr="00305C79">
        <w:rPr>
          <w:rStyle w:val="Emphasis"/>
        </w:rPr>
        <w:t xml:space="preserve">only </w:t>
      </w:r>
      <w:r w:rsidRPr="00700C3F">
        <w:rPr>
          <w:rStyle w:val="Emphasis"/>
        </w:rPr>
        <w:t xml:space="preserve">if I am entitled to require that nobody takes it </w:t>
      </w:r>
      <w:r w:rsidRPr="00305C79">
        <w:rPr>
          <w:rStyle w:val="Emphasis"/>
        </w:rPr>
        <w:t xml:space="preserve">even </w:t>
      </w:r>
      <w:r w:rsidRPr="00700C3F">
        <w:rPr>
          <w:rStyle w:val="Emphasis"/>
        </w:rPr>
        <w:t xml:space="preserve">when I leave it alone </w:t>
      </w:r>
      <w:r w:rsidRPr="00305C79">
        <w:rPr>
          <w:rStyle w:val="Emphasis"/>
        </w:rPr>
        <w:t xml:space="preserve">in the backyard. </w:t>
      </w:r>
      <w:r w:rsidRPr="00700C3F">
        <w:rPr>
          <w:sz w:val="12"/>
        </w:rPr>
        <w:t xml:space="preserve">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w:t>
      </w:r>
      <w:proofErr w:type="gramStart"/>
      <w:r w:rsidRPr="00700C3F">
        <w:rPr>
          <w:sz w:val="12"/>
        </w:rPr>
        <w:t>really so</w:t>
      </w:r>
      <w:proofErr w:type="gramEnd"/>
      <w:r w:rsidRPr="00700C3F">
        <w:rPr>
          <w:sz w:val="12"/>
        </w:rPr>
        <w:t xml:space="preserve"> obvious that originality implies property?</w:t>
      </w:r>
      <w:r w:rsidRPr="00305C79">
        <w:rPr>
          <w:rStyle w:val="Emphasis"/>
        </w:rPr>
        <w:t xml:space="preserve"> </w:t>
      </w:r>
      <w:r w:rsidRPr="00700C3F">
        <w:rPr>
          <w:rStyle w:val="Emphasis"/>
          <w:highlight w:val="yellow"/>
        </w:rPr>
        <w:t xml:space="preserve">Property is a </w:t>
      </w:r>
      <w:r w:rsidRPr="00305C79">
        <w:rPr>
          <w:rStyle w:val="Emphasis"/>
        </w:rPr>
        <w:t xml:space="preserve">comfortable social </w:t>
      </w:r>
      <w:r w:rsidRPr="00700C3F">
        <w:rPr>
          <w:rStyle w:val="Emphasis"/>
          <w:highlight w:val="yellow"/>
        </w:rPr>
        <w:t xml:space="preserve">convention that allows us to avoid </w:t>
      </w:r>
      <w:proofErr w:type="gramStart"/>
      <w:r w:rsidRPr="00305C79">
        <w:rPr>
          <w:rStyle w:val="Emphasis"/>
        </w:rPr>
        <w:t xml:space="preserve">to </w:t>
      </w:r>
      <w:r w:rsidRPr="00700C3F">
        <w:rPr>
          <w:rStyle w:val="Emphasis"/>
          <w:highlight w:val="yellow"/>
        </w:rPr>
        <w:t>quarrel</w:t>
      </w:r>
      <w:proofErr w:type="gramEnd"/>
      <w:r w:rsidRPr="00700C3F">
        <w:rPr>
          <w:rStyle w:val="Emphasis"/>
          <w:highlight w:val="yellow"/>
        </w:rPr>
        <w:t xml:space="preserve"> </w:t>
      </w:r>
      <w:r w:rsidRPr="00305C79">
        <w:rPr>
          <w:rStyle w:val="Emphasis"/>
        </w:rPr>
        <w:t xml:space="preserve">all the time </w:t>
      </w:r>
      <w:r w:rsidRPr="00700C3F">
        <w:rPr>
          <w:rStyle w:val="Emphasis"/>
          <w:highlight w:val="yellow"/>
        </w:rPr>
        <w:t xml:space="preserve">over </w:t>
      </w:r>
      <w:r w:rsidRPr="00305C79">
        <w:rPr>
          <w:rStyle w:val="Emphasis"/>
        </w:rPr>
        <w:t xml:space="preserve">the use of </w:t>
      </w:r>
      <w:r w:rsidRPr="00700C3F">
        <w:rPr>
          <w:rStyle w:val="Emphasis"/>
          <w:highlight w:val="yellow"/>
        </w:rPr>
        <w:t xml:space="preserve">material objects. </w:t>
      </w:r>
      <w:r w:rsidRPr="00700C3F">
        <w:rPr>
          <w:sz w:val="12"/>
        </w:rPr>
        <w:t xml:space="preserve">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700C3F">
        <w:rPr>
          <w:sz w:val="12"/>
        </w:rPr>
        <w:t>someone, and</w:t>
      </w:r>
      <w:proofErr w:type="gramEnd"/>
      <w:r w:rsidRPr="00700C3F">
        <w:rPr>
          <w:sz w:val="12"/>
        </w:rPr>
        <w:t xml:space="preserve"> conveys the historical circumstance that something is related exclusively to someone; the latter points only to an accidental relation with an external thing</w:t>
      </w:r>
      <w:r w:rsidRPr="00305C79">
        <w:rPr>
          <w:rStyle w:val="Emphasis"/>
        </w:rPr>
        <w:t xml:space="preserve">, if we consider it from a physical point of view. It is possible to lie on a historical circumstance, by plagiarizing a text, </w:t>
      </w:r>
      <w:proofErr w:type="gramStart"/>
      <w:r w:rsidRPr="00305C79">
        <w:rPr>
          <w:rStyle w:val="Emphasis"/>
        </w:rPr>
        <w:t>i.e.</w:t>
      </w:r>
      <w:proofErr w:type="gramEnd"/>
      <w:r w:rsidRPr="00305C79">
        <w:rPr>
          <w:rStyle w:val="Emphasis"/>
        </w:rPr>
        <w:t xml:space="preserve"> by attributing it to a person who did not wrote it. </w:t>
      </w:r>
      <w:r w:rsidRPr="00700C3F">
        <w:rPr>
          <w:sz w:val="12"/>
        </w:rPr>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700C3F">
        <w:rPr>
          <w:sz w:val="12"/>
        </w:rPr>
        <w:t>corporales</w:t>
      </w:r>
      <w:proofErr w:type="spellEnd"/>
      <w:r w:rsidRPr="00700C3F">
        <w:rPr>
          <w:sz w:val="12"/>
        </w:rPr>
        <w:t xml:space="preserve">, Kant determines the rightful possession of a thing as a possession without </w:t>
      </w:r>
      <w:proofErr w:type="spellStart"/>
      <w:r w:rsidRPr="00700C3F">
        <w:rPr>
          <w:sz w:val="12"/>
        </w:rPr>
        <w:t>detentio</w:t>
      </w:r>
      <w:proofErr w:type="spellEnd"/>
      <w:r w:rsidRPr="00700C3F">
        <w:rPr>
          <w:sz w:val="12"/>
        </w:rPr>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4" w:anchor="ftn.id2533469" w:history="1">
        <w:r w:rsidRPr="00700C3F">
          <w:rPr>
            <w:rStyle w:val="Hyperlink"/>
            <w:sz w:val="12"/>
          </w:rPr>
          <w:t>33</w:t>
        </w:r>
      </w:hyperlink>
      <w:r w:rsidRPr="00700C3F">
        <w:rPr>
          <w:sz w:val="12"/>
        </w:rPr>
        <w:t xml:space="preserve"> if a rightful possession were not possible, every object would be a res nullius and nobody would be entitled to use it. Kant implicitly denies that </w:t>
      </w:r>
      <w:proofErr w:type="gramStart"/>
      <w:r w:rsidRPr="00700C3F">
        <w:rPr>
          <w:sz w:val="12"/>
        </w:rPr>
        <w:t>a res nullius</w:t>
      </w:r>
      <w:proofErr w:type="gramEnd"/>
      <w:r w:rsidRPr="00700C3F">
        <w:rPr>
          <w:sz w:val="12"/>
        </w:rPr>
        <w:t xml:space="preserve"> can be used by everyone at the same time. His tacit assumption suggests that the objects of property, besides being distinct from the subjects, are excludable and rivalrous as well, just like the res </w:t>
      </w:r>
      <w:proofErr w:type="spellStart"/>
      <w:r w:rsidRPr="00700C3F">
        <w:rPr>
          <w:sz w:val="12"/>
        </w:rPr>
        <w:t>corporales</w:t>
      </w:r>
      <w:proofErr w:type="spellEnd"/>
      <w:r w:rsidRPr="00700C3F">
        <w:rPr>
          <w:sz w:val="12"/>
        </w:rPr>
        <w:t xml:space="preserve">. Kant asserts that something external is mine if I would be wronged by being disturbed in my use of it even though I am not in possession of it (AA.6, </w:t>
      </w:r>
      <w:hyperlink r:id="rId15" w:tgtFrame="_top" w:history="1">
        <w:r w:rsidRPr="00700C3F">
          <w:rPr>
            <w:rStyle w:val="Hyperlink"/>
            <w:sz w:val="12"/>
          </w:rPr>
          <w:t>249:5-7</w:t>
        </w:r>
      </w:hyperlink>
      <w:r w:rsidRPr="00700C3F">
        <w:rPr>
          <w:sz w:val="12"/>
        </w:rPr>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700C3F">
        <w:rPr>
          <w:sz w:val="12"/>
        </w:rPr>
        <w:t>reprinter</w:t>
      </w:r>
      <w:proofErr w:type="spellEnd"/>
      <w:r w:rsidRPr="00700C3F">
        <w:rPr>
          <w:sz w:val="12"/>
        </w:rPr>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700C3F">
        <w:rPr>
          <w:sz w:val="12"/>
        </w:rPr>
        <w:t>meum</w:t>
      </w:r>
      <w:proofErr w:type="spellEnd"/>
      <w:r w:rsidRPr="00700C3F">
        <w:rPr>
          <w:sz w:val="12"/>
        </w:rPr>
        <w:t xml:space="preserve"> vel </w:t>
      </w:r>
      <w:proofErr w:type="spellStart"/>
      <w:r w:rsidRPr="00700C3F">
        <w:rPr>
          <w:sz w:val="12"/>
        </w:rPr>
        <w:t>tuum</w:t>
      </w:r>
      <w:proofErr w:type="spellEnd"/>
      <w:r w:rsidRPr="00700C3F">
        <w:rPr>
          <w:sz w:val="12"/>
        </w:rPr>
        <w:t xml:space="preserve"> (AA.06, </w:t>
      </w:r>
      <w:hyperlink r:id="rId16" w:tgtFrame="_top" w:history="1">
        <w:r w:rsidRPr="00700C3F">
          <w:rPr>
            <w:rStyle w:val="Hyperlink"/>
            <w:sz w:val="12"/>
          </w:rPr>
          <w:t>237:24-25</w:t>
        </w:r>
      </w:hyperlink>
      <w:r w:rsidRPr="00700C3F">
        <w:rPr>
          <w:sz w:val="12"/>
        </w:rPr>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w:t>
      </w:r>
      <w:proofErr w:type="gramStart"/>
      <w:r w:rsidRPr="00700C3F">
        <w:rPr>
          <w:sz w:val="12"/>
        </w:rPr>
        <w:t>has to</w:t>
      </w:r>
      <w:proofErr w:type="gramEnd"/>
      <w:r w:rsidRPr="00700C3F">
        <w:rPr>
          <w:sz w:val="12"/>
        </w:rPr>
        <w:t xml:space="preserve">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700C3F">
        <w:rPr>
          <w:sz w:val="12"/>
        </w:rPr>
        <w:t>iuris</w:t>
      </w:r>
      <w:proofErr w:type="spellEnd"/>
      <w:r w:rsidRPr="00700C3F">
        <w:rPr>
          <w:sz w:val="12"/>
        </w:rPr>
        <w:t>), as well as being a human being beyond reproach (</w:t>
      </w:r>
      <w:proofErr w:type="spellStart"/>
      <w:r w:rsidRPr="00700C3F">
        <w:rPr>
          <w:sz w:val="12"/>
        </w:rPr>
        <w:t>iusti</w:t>
      </w:r>
      <w:proofErr w:type="spellEnd"/>
      <w:r w:rsidRPr="00700C3F">
        <w:rPr>
          <w:sz w:val="12"/>
        </w:rPr>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7" w:tgtFrame="_top" w:history="1">
        <w:r w:rsidRPr="00700C3F">
          <w:rPr>
            <w:rStyle w:val="Hyperlink"/>
            <w:sz w:val="12"/>
          </w:rPr>
          <w:t>237-238</w:t>
        </w:r>
      </w:hyperlink>
      <w:r w:rsidRPr="00700C3F">
        <w:rPr>
          <w:sz w:val="12"/>
        </w:rPr>
        <w:t xml:space="preserve">) </w:t>
      </w:r>
      <w:hyperlink r:id="rId18" w:anchor="ftn.id2533617" w:history="1">
        <w:r w:rsidRPr="00700C3F">
          <w:rPr>
            <w:rStyle w:val="Hyperlink"/>
            <w:sz w:val="12"/>
          </w:rPr>
          <w:t>34</w:t>
        </w:r>
      </w:hyperlink>
      <w:r w:rsidRPr="00700C3F">
        <w:rPr>
          <w:sz w:val="12"/>
        </w:rPr>
        <w:t xml:space="preserve"> </w:t>
      </w:r>
      <w:r w:rsidRPr="00305C79">
        <w:rPr>
          <w:rStyle w:val="Emphasis"/>
        </w:rPr>
        <w:t xml:space="preserve">In spite of his intellectual theory of property, </w:t>
      </w:r>
      <w:hyperlink r:id="rId19" w:anchor="ftn.id2533628" w:history="1">
        <w:r w:rsidRPr="00305C79">
          <w:rPr>
            <w:rStyle w:val="Emphasis"/>
          </w:rPr>
          <w:t>35</w:t>
        </w:r>
      </w:hyperlink>
      <w:r w:rsidRPr="00305C79">
        <w:rPr>
          <w:rStyle w:val="Emphasis"/>
        </w:rPr>
        <w:t xml:space="preserve"> </w:t>
      </w:r>
      <w:r w:rsidRPr="00700C3F">
        <w:rPr>
          <w:rStyle w:val="Emphasis"/>
        </w:rPr>
        <w:t>Kant does not enter in the realm of intellectual property for</w:t>
      </w:r>
      <w:r w:rsidRPr="00305C79">
        <w:rPr>
          <w:rStyle w:val="Emphasis"/>
        </w:rPr>
        <w:t xml:space="preserve"> a strong systematic reason. </w:t>
      </w:r>
      <w:r w:rsidRPr="00700C3F">
        <w:rPr>
          <w:rStyle w:val="Emphasis"/>
          <w:highlight w:val="yellow"/>
        </w:rPr>
        <w:t xml:space="preserve">Liberty of speech </w:t>
      </w:r>
      <w:r w:rsidRPr="00305C79">
        <w:rPr>
          <w:rStyle w:val="Emphasis"/>
        </w:rPr>
        <w:t xml:space="preserve">is </w:t>
      </w:r>
      <w:r w:rsidRPr="00700C3F">
        <w:rPr>
          <w:rStyle w:val="Emphasis"/>
          <w:highlight w:val="yellow"/>
        </w:rPr>
        <w:t xml:space="preserve">an important part of the innate right of freedom. It cannot be suppressed without suppressing freedom </w:t>
      </w:r>
      <w:r w:rsidRPr="00305C79">
        <w:rPr>
          <w:rStyle w:val="Emphasis"/>
        </w:rPr>
        <w:t xml:space="preserve">itself. If the </w:t>
      </w:r>
      <w:proofErr w:type="spellStart"/>
      <w:r w:rsidRPr="00305C79">
        <w:rPr>
          <w:rStyle w:val="Emphasis"/>
        </w:rPr>
        <w:t>ius</w:t>
      </w:r>
      <w:proofErr w:type="spellEnd"/>
      <w:r w:rsidRPr="00305C79">
        <w:rPr>
          <w:rStyle w:val="Emphasis"/>
        </w:rPr>
        <w:t xml:space="preserve"> </w:t>
      </w:r>
      <w:proofErr w:type="spellStart"/>
      <w:r w:rsidRPr="00305C79">
        <w:rPr>
          <w:rStyle w:val="Emphasis"/>
        </w:rPr>
        <w:t>reale</w:t>
      </w:r>
      <w:proofErr w:type="spellEnd"/>
      <w:r w:rsidRPr="00305C79">
        <w:rPr>
          <w:rStyle w:val="Emphasis"/>
        </w:rPr>
        <w:t xml:space="preserve"> were applied to speeches, a basic element of freedom would be reduced to an alienable thing, making it </w:t>
      </w:r>
      <w:r w:rsidRPr="00700C3F">
        <w:rPr>
          <w:rStyle w:val="Emphasis"/>
          <w:highlight w:val="yellow"/>
        </w:rPr>
        <w:t>easy to mix copyright protection and censorship</w:t>
      </w:r>
      <w:r w:rsidRPr="00305C79">
        <w:rPr>
          <w:rStyle w:val="Emphasis"/>
        </w:rPr>
        <w:t xml:space="preserve">. </w:t>
      </w:r>
      <w:hyperlink r:id="rId20" w:anchor="ftn.id2533656" w:history="1">
        <w:r w:rsidRPr="00700C3F">
          <w:rPr>
            <w:rStyle w:val="Hyperlink"/>
            <w:sz w:val="12"/>
          </w:rPr>
          <w:t>36</w:t>
        </w:r>
      </w:hyperlink>
      <w:r w:rsidRPr="00700C3F">
        <w:rPr>
          <w:sz w:val="12"/>
        </w:rPr>
        <w:t xml:space="preserve"> Property rights </w:t>
      </w:r>
      <w:proofErr w:type="gramStart"/>
      <w:r w:rsidRPr="00700C3F">
        <w:rPr>
          <w:sz w:val="12"/>
        </w:rPr>
        <w:t>are based on the assumption</w:t>
      </w:r>
      <w:proofErr w:type="gramEnd"/>
      <w:r w:rsidRPr="00700C3F">
        <w:rPr>
          <w:sz w:val="12"/>
        </w:rPr>
        <w:t xml:space="preserve"> that its objects are excludable and rivalrous and need to be appropriated by someone to be used. We cannot, however, deal with speeches as they were excludable and rivalrous things that need to be appropriated to be of some use, because excluding </w:t>
      </w:r>
      <w:r w:rsidRPr="00700C3F">
        <w:rPr>
          <w:sz w:val="12"/>
        </w:rPr>
        <w:lastRenderedPageBreak/>
        <w:t xml:space="preserve">people from speeches would be like excluding them from freedom. Therefore, Kant binds speeches to the persons and their actions, and limits the scope of copyright to publishing, or, better, to the publishing of the age of print: the </w:t>
      </w:r>
      <w:proofErr w:type="spellStart"/>
      <w:r w:rsidRPr="00700C3F">
        <w:rPr>
          <w:sz w:val="12"/>
        </w:rPr>
        <w:t>Nachdruck</w:t>
      </w:r>
      <w:proofErr w:type="spellEnd"/>
      <w:r w:rsidRPr="00700C3F">
        <w:rPr>
          <w:sz w:val="12"/>
        </w:rPr>
        <w:t xml:space="preserve"> is unjust only when someone reproduces a text without the author's permission and distributes its copies to the public</w:t>
      </w:r>
      <w:r w:rsidRPr="00164ECC">
        <w:rPr>
          <w:rStyle w:val="Emphasis"/>
        </w:rPr>
        <w:t xml:space="preserve">. </w:t>
      </w:r>
      <w:r w:rsidRPr="00700C3F">
        <w:rPr>
          <w:rStyle w:val="Emphasis"/>
          <w:highlight w:val="yellow"/>
        </w:rPr>
        <w:t xml:space="preserve">If someone copies </w:t>
      </w:r>
      <w:r w:rsidRPr="00305C79">
        <w:rPr>
          <w:rStyle w:val="Emphasis"/>
        </w:rPr>
        <w:t xml:space="preserve">a book </w:t>
      </w:r>
      <w:r w:rsidRPr="00700C3F">
        <w:rPr>
          <w:rStyle w:val="Emphasis"/>
          <w:highlight w:val="yellow"/>
        </w:rPr>
        <w:t>for his personal use, or lets others do it, or translates</w:t>
      </w:r>
      <w:r w:rsidRPr="00305C79">
        <w:rPr>
          <w:rStyle w:val="Emphasis"/>
        </w:rPr>
        <w:t xml:space="preserve"> and elaborates a text, </w:t>
      </w:r>
      <w:r w:rsidRPr="00700C3F">
        <w:rPr>
          <w:rStyle w:val="Emphasis"/>
          <w:highlight w:val="yellow"/>
        </w:rPr>
        <w:t>there is no copyright violation</w:t>
      </w:r>
      <w:r w:rsidRPr="00305C79">
        <w:rPr>
          <w:rStyle w:val="Emphasis"/>
        </w:rPr>
        <w:t xml:space="preserve">, just because </w:t>
      </w:r>
      <w:r w:rsidRPr="00700C3F">
        <w:rPr>
          <w:rStyle w:val="Emphasis"/>
          <w:highlight w:val="yellow"/>
        </w:rPr>
        <w:t>it is not involved any intrinsic property right, but only the exercise of the innate 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2A8D53E7" w14:textId="77777777" w:rsidR="000A39C0" w:rsidRPr="00C05CBA" w:rsidRDefault="000A39C0" w:rsidP="000A39C0">
      <w:pPr>
        <w:pStyle w:val="Heading4"/>
        <w:spacing w:before="0" w:after="40" w:line="276" w:lineRule="auto"/>
        <w:rPr>
          <w:rFonts w:cs="Calibri"/>
        </w:rPr>
      </w:pPr>
      <w:r w:rsidRPr="00C05CBA">
        <w:rPr>
          <w:rFonts w:cs="Calibri"/>
        </w:rPr>
        <w:t>[</w:t>
      </w:r>
      <w:r>
        <w:rPr>
          <w:rFonts w:cs="Calibri"/>
        </w:rPr>
        <w:t>5</w:t>
      </w:r>
      <w:r w:rsidRPr="00C05CBA">
        <w:rPr>
          <w:rFonts w:cs="Calibri"/>
        </w:rPr>
        <w:t xml:space="preserve">] IPP unjustifiably restricts agents </w:t>
      </w:r>
      <w:r>
        <w:rPr>
          <w:rFonts w:cs="Calibri"/>
        </w:rPr>
        <w:t>engaging in civic discussions of</w:t>
      </w:r>
      <w:r w:rsidRPr="00C05CBA">
        <w:rPr>
          <w:rFonts w:cs="Calibri"/>
        </w:rPr>
        <w:t xml:space="preserve"> healthcare </w:t>
      </w:r>
      <w:r>
        <w:rPr>
          <w:rFonts w:cs="Calibri"/>
        </w:rPr>
        <w:t xml:space="preserve">and </w:t>
      </w:r>
      <w:proofErr w:type="gramStart"/>
      <w:r>
        <w:rPr>
          <w:rFonts w:cs="Calibri"/>
        </w:rPr>
        <w:t>subjects</w:t>
      </w:r>
      <w:proofErr w:type="gramEnd"/>
      <w:r>
        <w:rPr>
          <w:rFonts w:cs="Calibri"/>
        </w:rPr>
        <w:t xml:space="preserve"> lower income people to unequal standing by pharmaceutical companies </w:t>
      </w:r>
    </w:p>
    <w:p w14:paraId="0AD89AA4" w14:textId="77777777" w:rsidR="000A39C0" w:rsidRPr="00C05CBA" w:rsidRDefault="000A39C0" w:rsidP="000A39C0">
      <w:pPr>
        <w:spacing w:after="40" w:line="276" w:lineRule="auto"/>
        <w:rPr>
          <w:rFonts w:eastAsia="Times New Roman"/>
          <w:sz w:val="24"/>
        </w:rPr>
      </w:pPr>
      <w:r w:rsidRPr="00C05CBA">
        <w:rPr>
          <w:rFonts w:eastAsia="Times New Roman"/>
          <w:b/>
          <w:bCs/>
          <w:sz w:val="26"/>
          <w:szCs w:val="26"/>
        </w:rPr>
        <w:t>Hale 18</w:t>
      </w:r>
      <w:r w:rsidRPr="00C05CBA">
        <w:rPr>
          <w:rFonts w:eastAsia="Times New Roman"/>
        </w:rPr>
        <w:t xml:space="preserve"> (Zachary Hale, 4-4-2018, accessed on 8-22-2021, The Arkansas Journal of Social Change and Public Service, "Patently Unfair: The Tensions Between Human Rights and Intellectual Property Protection - The Arkansas Journal of Social Change and Public Service", </w:t>
      </w:r>
      <w:hyperlink r:id="rId21" w:history="1">
        <w:r w:rsidRPr="00C05CBA">
          <w:rPr>
            <w:rStyle w:val="Hyperlink"/>
            <w:rFonts w:eastAsia="Times New Roman"/>
          </w:rPr>
          <w:t>https://ualr.edu/socialchange/2018/04/04/patently-unfair/</w:t>
        </w:r>
      </w:hyperlink>
      <w:r w:rsidRPr="00C05CBA">
        <w:rPr>
          <w:rFonts w:eastAsia="Times New Roman"/>
        </w:rPr>
        <w:t>) BHHS AK</w:t>
      </w:r>
      <w:r>
        <w:rPr>
          <w:rFonts w:eastAsia="Times New Roman"/>
        </w:rPr>
        <w:t xml:space="preserve"> recut AHS//NPR</w:t>
      </w:r>
    </w:p>
    <w:p w14:paraId="2822C10A" w14:textId="62626B0F" w:rsidR="00E42E4C" w:rsidRPr="00CF19EF" w:rsidRDefault="000A39C0" w:rsidP="00CF19EF">
      <w:pPr>
        <w:spacing w:after="40" w:line="276" w:lineRule="auto"/>
        <w:rPr>
          <w:sz w:val="14"/>
        </w:rPr>
      </w:pPr>
      <w:r w:rsidRPr="00700C3F">
        <w:rPr>
          <w:sz w:val="14"/>
        </w:rPr>
        <w:t>Although the right to the protection of “moral and material interests resulting from any scientific, literary, or artistic production</w:t>
      </w:r>
      <w:proofErr w:type="gramStart"/>
      <w:r w:rsidRPr="00700C3F">
        <w:rPr>
          <w:sz w:val="14"/>
        </w:rPr>
        <w:t>,”[</w:t>
      </w:r>
      <w:proofErr w:type="gramEnd"/>
      <w:r w:rsidRPr="00700C3F">
        <w:rPr>
          <w:sz w:val="14"/>
        </w:rPr>
        <w:t xml:space="preserve">32] is a human right as defined in the UDHR and the ICESCR, </w:t>
      </w:r>
      <w:r w:rsidRPr="00C05CBA">
        <w:rPr>
          <w:u w:val="single"/>
        </w:rPr>
        <w:t xml:space="preserve">the current system of </w:t>
      </w:r>
      <w:r w:rsidRPr="00700C3F">
        <w:rPr>
          <w:highlight w:val="yellow"/>
          <w:u w:val="single"/>
        </w:rPr>
        <w:t xml:space="preserve">intellectual property protection </w:t>
      </w:r>
      <w:r w:rsidRPr="00C05CBA">
        <w:rPr>
          <w:u w:val="single"/>
        </w:rPr>
        <w:t xml:space="preserve">conflicts with and even </w:t>
      </w:r>
      <w:r w:rsidRPr="00700C3F">
        <w:rPr>
          <w:highlight w:val="yellow"/>
          <w:u w:val="single"/>
        </w:rPr>
        <w:t xml:space="preserve">violates </w:t>
      </w:r>
      <w:r w:rsidRPr="00C05CBA">
        <w:rPr>
          <w:u w:val="single"/>
        </w:rPr>
        <w:t xml:space="preserve">rights that are considered to be fundamental to human life. Although intellectual property instruments are certainly used to violate essential </w:t>
      </w:r>
      <w:r w:rsidRPr="00700C3F">
        <w:rPr>
          <w:highlight w:val="yellow"/>
          <w:u w:val="single"/>
        </w:rPr>
        <w:t>civil and political freedom</w:t>
      </w:r>
      <w:r w:rsidRPr="00C05CBA">
        <w:rPr>
          <w:u w:val="single"/>
        </w:rPr>
        <w:t xml:space="preserve">s like the freedom </w:t>
      </w:r>
      <w:r w:rsidRPr="00700C3F">
        <w:rPr>
          <w:highlight w:val="yellow"/>
          <w:u w:val="single"/>
        </w:rPr>
        <w:t>of expression</w:t>
      </w:r>
      <w:r w:rsidRPr="00C05CBA">
        <w:rPr>
          <w:u w:val="single"/>
        </w:rPr>
        <w:t xml:space="preserve">, and </w:t>
      </w:r>
      <w:r w:rsidRPr="00700C3F">
        <w:rPr>
          <w:highlight w:val="yellow"/>
          <w:u w:val="single"/>
        </w:rPr>
        <w:t xml:space="preserve">economic </w:t>
      </w:r>
      <w:r w:rsidRPr="00C05CBA">
        <w:rPr>
          <w:u w:val="single"/>
        </w:rPr>
        <w:t xml:space="preserve">and social </w:t>
      </w:r>
      <w:r w:rsidRPr="00700C3F">
        <w:rPr>
          <w:highlight w:val="yellow"/>
          <w:u w:val="single"/>
        </w:rPr>
        <w:t>freedom</w:t>
      </w:r>
      <w:r w:rsidRPr="00C05CBA">
        <w:rPr>
          <w:u w:val="single"/>
        </w:rPr>
        <w:t xml:space="preserve">s like the </w:t>
      </w:r>
      <w:r w:rsidRPr="00700C3F">
        <w:rPr>
          <w:highlight w:val="yellow"/>
          <w:u w:val="single"/>
        </w:rPr>
        <w:t xml:space="preserve">freedom to share in the scientific advancements </w:t>
      </w:r>
      <w:r w:rsidRPr="00C05CBA">
        <w:rPr>
          <w:u w:val="single"/>
        </w:rPr>
        <w:t xml:space="preserve">of society, </w:t>
      </w:r>
      <w:r w:rsidRPr="00700C3F">
        <w:rPr>
          <w:highlight w:val="yellow"/>
          <w:u w:val="single"/>
        </w:rPr>
        <w:t xml:space="preserve">the most blatant violations </w:t>
      </w:r>
      <w:r w:rsidRPr="00C05CBA">
        <w:rPr>
          <w:u w:val="single"/>
        </w:rPr>
        <w:t xml:space="preserve">of human rights caused </w:t>
      </w:r>
      <w:r w:rsidRPr="00700C3F">
        <w:rPr>
          <w:highlight w:val="yellow"/>
          <w:u w:val="single"/>
        </w:rPr>
        <w:t xml:space="preserve">by intellectual property protection occur in </w:t>
      </w:r>
      <w:r w:rsidRPr="00C05CBA">
        <w:rPr>
          <w:u w:val="single"/>
        </w:rPr>
        <w:t xml:space="preserve">the fields of nutrition, </w:t>
      </w:r>
      <w:r w:rsidRPr="00700C3F">
        <w:rPr>
          <w:highlight w:val="yellow"/>
          <w:u w:val="single"/>
        </w:rPr>
        <w:t>healthcare</w:t>
      </w:r>
      <w:r w:rsidRPr="00C05CBA">
        <w:rPr>
          <w:u w:val="single"/>
        </w:rPr>
        <w:t>, a</w:t>
      </w:r>
      <w:r w:rsidRPr="00C05CBA">
        <w:rPr>
          <w:rStyle w:val="StyleUnderline"/>
        </w:rPr>
        <w:t xml:space="preserve">nd culture.[33] Of these essential entitlements, the rights to food and health are made even more significant </w:t>
      </w:r>
      <w:r w:rsidRPr="00164ECC">
        <w:rPr>
          <w:rStyle w:val="StyleUnderline"/>
          <w:highlight w:val="yellow"/>
        </w:rPr>
        <w:t xml:space="preserve">by their relationship to </w:t>
      </w:r>
      <w:r w:rsidRPr="00C05CBA">
        <w:rPr>
          <w:rStyle w:val="StyleUnderline"/>
        </w:rPr>
        <w:t xml:space="preserve">the most fundamental of all human rights: </w:t>
      </w:r>
      <w:r w:rsidRPr="00164ECC">
        <w:rPr>
          <w:rStyle w:val="StyleUnderline"/>
          <w:highlight w:val="yellow"/>
        </w:rPr>
        <w:t>the right to life</w:t>
      </w:r>
      <w:r w:rsidRPr="00C05CBA">
        <w:rPr>
          <w:rStyle w:val="StyleUnderline"/>
        </w:rPr>
        <w:t>.</w:t>
      </w:r>
    </w:p>
    <w:sectPr w:rsidR="00E42E4C" w:rsidRPr="00CF19EF"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A0A62" w14:textId="77777777" w:rsidR="008E1757" w:rsidRDefault="008E1757" w:rsidP="000A39C0">
      <w:pPr>
        <w:spacing w:after="0" w:line="240" w:lineRule="auto"/>
      </w:pPr>
      <w:r>
        <w:separator/>
      </w:r>
    </w:p>
  </w:endnote>
  <w:endnote w:type="continuationSeparator" w:id="0">
    <w:p w14:paraId="0AEBE156" w14:textId="77777777" w:rsidR="008E1757" w:rsidRDefault="008E1757" w:rsidP="000A39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D041A" w14:textId="77777777" w:rsidR="008E1757" w:rsidRDefault="008E1757" w:rsidP="000A39C0">
      <w:pPr>
        <w:spacing w:after="0" w:line="240" w:lineRule="auto"/>
      </w:pPr>
      <w:r>
        <w:separator/>
      </w:r>
    </w:p>
  </w:footnote>
  <w:footnote w:type="continuationSeparator" w:id="0">
    <w:p w14:paraId="1969AC93" w14:textId="77777777" w:rsidR="008E1757" w:rsidRDefault="008E1757" w:rsidP="000A39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doNotDisplayPageBoundaries/>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A39C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39C0"/>
    <w:rsid w:val="000A7953"/>
    <w:rsid w:val="000D26A6"/>
    <w:rsid w:val="000D2B90"/>
    <w:rsid w:val="000D6ED8"/>
    <w:rsid w:val="000D717B"/>
    <w:rsid w:val="00100B28"/>
    <w:rsid w:val="001132B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EF6"/>
    <w:rsid w:val="001E0B1F"/>
    <w:rsid w:val="001E0C0F"/>
    <w:rsid w:val="001E1E0B"/>
    <w:rsid w:val="001F1173"/>
    <w:rsid w:val="001F7E66"/>
    <w:rsid w:val="002005A8"/>
    <w:rsid w:val="00203DD8"/>
    <w:rsid w:val="002045EA"/>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CA9"/>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F76"/>
    <w:rsid w:val="005028E5"/>
    <w:rsid w:val="00503735"/>
    <w:rsid w:val="00516A88"/>
    <w:rsid w:val="00522065"/>
    <w:rsid w:val="005224F2"/>
    <w:rsid w:val="00525D2D"/>
    <w:rsid w:val="00533F1C"/>
    <w:rsid w:val="00536D8B"/>
    <w:rsid w:val="005379C3"/>
    <w:rsid w:val="00550B7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83F"/>
    <w:rsid w:val="005A4D4E"/>
    <w:rsid w:val="005A7237"/>
    <w:rsid w:val="005B21FA"/>
    <w:rsid w:val="005B3244"/>
    <w:rsid w:val="005B6EE8"/>
    <w:rsid w:val="005B7731"/>
    <w:rsid w:val="005C4515"/>
    <w:rsid w:val="005C492B"/>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4A2"/>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34F"/>
    <w:rsid w:val="007104F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757"/>
    <w:rsid w:val="008E7A3E"/>
    <w:rsid w:val="008F41FD"/>
    <w:rsid w:val="008F4479"/>
    <w:rsid w:val="008F4BA0"/>
    <w:rsid w:val="00901726"/>
    <w:rsid w:val="00913E5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1A85"/>
    <w:rsid w:val="00B8710E"/>
    <w:rsid w:val="00B92A93"/>
    <w:rsid w:val="00BA17A8"/>
    <w:rsid w:val="00BA3C33"/>
    <w:rsid w:val="00BB0878"/>
    <w:rsid w:val="00BB1879"/>
    <w:rsid w:val="00BC0ABE"/>
    <w:rsid w:val="00BC30DB"/>
    <w:rsid w:val="00BC64FF"/>
    <w:rsid w:val="00BC7C37"/>
    <w:rsid w:val="00BD13A0"/>
    <w:rsid w:val="00BD2244"/>
    <w:rsid w:val="00BE6472"/>
    <w:rsid w:val="00BF29B8"/>
    <w:rsid w:val="00BF46EA"/>
    <w:rsid w:val="00C07769"/>
    <w:rsid w:val="00C07D05"/>
    <w:rsid w:val="00C10856"/>
    <w:rsid w:val="00C203FA"/>
    <w:rsid w:val="00C244F5"/>
    <w:rsid w:val="00C3054C"/>
    <w:rsid w:val="00C3164F"/>
    <w:rsid w:val="00C31B5E"/>
    <w:rsid w:val="00C34D3E"/>
    <w:rsid w:val="00C35B37"/>
    <w:rsid w:val="00C3747A"/>
    <w:rsid w:val="00C37F29"/>
    <w:rsid w:val="00C56DCC"/>
    <w:rsid w:val="00C57075"/>
    <w:rsid w:val="00C72AFE"/>
    <w:rsid w:val="00C81619"/>
    <w:rsid w:val="00CA013C"/>
    <w:rsid w:val="00CA6D6D"/>
    <w:rsid w:val="00CB6C6D"/>
    <w:rsid w:val="00CC7A4E"/>
    <w:rsid w:val="00CD1359"/>
    <w:rsid w:val="00CD4C83"/>
    <w:rsid w:val="00CF19EF"/>
    <w:rsid w:val="00D01EDC"/>
    <w:rsid w:val="00D078AA"/>
    <w:rsid w:val="00D10058"/>
    <w:rsid w:val="00D11978"/>
    <w:rsid w:val="00D15E30"/>
    <w:rsid w:val="00D16129"/>
    <w:rsid w:val="00D2053A"/>
    <w:rsid w:val="00D24AA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2172"/>
    <w:rsid w:val="00E353A2"/>
    <w:rsid w:val="00E36881"/>
    <w:rsid w:val="00E42E4C"/>
    <w:rsid w:val="00E47013"/>
    <w:rsid w:val="00E541F9"/>
    <w:rsid w:val="00E544CA"/>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737"/>
    <w:rsid w:val="00EF1AD8"/>
    <w:rsid w:val="00EF2B5C"/>
    <w:rsid w:val="00EF3AEF"/>
    <w:rsid w:val="00EF7794"/>
    <w:rsid w:val="00F02046"/>
    <w:rsid w:val="00F0369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A047B0"/>
  <w14:defaultImageDpi w14:val="300"/>
  <w15:docId w15:val="{5A2CC15C-BBF0-9849-B950-706EBD822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F19E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F19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F19E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F19E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CF19E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F19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19EF"/>
  </w:style>
  <w:style w:type="character" w:customStyle="1" w:styleId="Heading1Char">
    <w:name w:val="Heading 1 Char"/>
    <w:aliases w:val="Pocket Char"/>
    <w:basedOn w:val="DefaultParagraphFont"/>
    <w:link w:val="Heading1"/>
    <w:uiPriority w:val="9"/>
    <w:rsid w:val="00CF19E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F19E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F19E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CF19E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CF19EF"/>
    <w:rPr>
      <w:b/>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
    <w:basedOn w:val="DefaultParagraphFont"/>
    <w:link w:val="CardsFont12pt"/>
    <w:uiPriority w:val="1"/>
    <w:qFormat/>
    <w:rsid w:val="00CF19EF"/>
    <w:rPr>
      <w:b w:val="0"/>
      <w:sz w:val="22"/>
      <w:u w:val="single"/>
    </w:rPr>
  </w:style>
  <w:style w:type="character" w:styleId="Emphasis">
    <w:name w:val="Emphasis"/>
    <w:aliases w:val="Evidence,Minimized,minimized,Highlighted,tag2,Size 10,emphasis in card,Underlined,CD Card,ED - Tag,emphasis,Emphasis!!,small,Bold Underline,Qualifications,normal card text,Shrunk,qualifications in card,qualifications,bold underline,cit"/>
    <w:basedOn w:val="DefaultParagraphFont"/>
    <w:link w:val="textbold"/>
    <w:uiPriority w:val="7"/>
    <w:qFormat/>
    <w:rsid w:val="00CF19E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CF19EF"/>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CF19EF"/>
    <w:rPr>
      <w:color w:val="auto"/>
      <w:u w:val="none"/>
    </w:rPr>
  </w:style>
  <w:style w:type="paragraph" w:styleId="DocumentMap">
    <w:name w:val="Document Map"/>
    <w:basedOn w:val="Normal"/>
    <w:link w:val="DocumentMapChar"/>
    <w:uiPriority w:val="99"/>
    <w:semiHidden/>
    <w:unhideWhenUsed/>
    <w:rsid w:val="00CF19E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F19EF"/>
    <w:rPr>
      <w:rFonts w:ascii="Lucida Grande" w:hAnsi="Lucida Grande" w:cs="Lucida Grande"/>
    </w:rPr>
  </w:style>
  <w:style w:type="paragraph" w:customStyle="1" w:styleId="Style1">
    <w:name w:val="Style1"/>
    <w:basedOn w:val="Heading1"/>
    <w:next w:val="TOC1"/>
    <w:qFormat/>
    <w:rsid w:val="00CF19EF"/>
    <w:pPr>
      <w:framePr w:w="1440" w:h="1440" w:hRule="exact" w:wrap="around" w:vAnchor="text" w:hAnchor="text" w:y="1"/>
      <w:spacing w:line="240" w:lineRule="auto"/>
    </w:pPr>
    <w:rPr>
      <w:sz w:val="22"/>
    </w:rPr>
  </w:style>
  <w:style w:type="paragraph" w:styleId="TOC1">
    <w:name w:val="toc 1"/>
    <w:basedOn w:val="Normal"/>
    <w:next w:val="Normal"/>
    <w:autoRedefine/>
    <w:uiPriority w:val="39"/>
    <w:semiHidden/>
    <w:unhideWhenUsed/>
    <w:rsid w:val="00CF19EF"/>
    <w:pPr>
      <w:spacing w:after="100"/>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0A39C0"/>
    <w:rPr>
      <w:sz w:val="22"/>
      <w:u w:val="single"/>
    </w:rPr>
  </w:style>
  <w:style w:type="character" w:styleId="FootnoteReference">
    <w:name w:val="footnote reference"/>
    <w:aliases w:val="FN Ref,footnote reference,fr,o,FR,(NECG) Footnote Reference"/>
    <w:basedOn w:val="DefaultParagraphFont"/>
    <w:uiPriority w:val="99"/>
    <w:unhideWhenUsed/>
    <w:qFormat/>
    <w:rsid w:val="000A39C0"/>
    <w:rPr>
      <w:vertAlign w:val="superscript"/>
    </w:rPr>
  </w:style>
  <w:style w:type="paragraph" w:styleId="FootnoteText">
    <w:name w:val="footnote text"/>
    <w:basedOn w:val="Normal"/>
    <w:link w:val="FootnoteTextChar"/>
    <w:uiPriority w:val="99"/>
    <w:unhideWhenUsed/>
    <w:qFormat/>
    <w:rsid w:val="000A39C0"/>
    <w:rPr>
      <w:sz w:val="20"/>
      <w:szCs w:val="20"/>
    </w:rPr>
  </w:style>
  <w:style w:type="character" w:customStyle="1" w:styleId="FootnoteTextChar">
    <w:name w:val="Footnote Text Char"/>
    <w:basedOn w:val="DefaultParagraphFont"/>
    <w:link w:val="FootnoteText"/>
    <w:uiPriority w:val="99"/>
    <w:rsid w:val="000A39C0"/>
    <w:rPr>
      <w:rFonts w:ascii="Calibri" w:hAnsi="Calibri" w:cs="Calibri"/>
      <w:sz w:val="20"/>
      <w:szCs w:val="20"/>
    </w:rPr>
  </w:style>
  <w:style w:type="paragraph" w:customStyle="1" w:styleId="textbold">
    <w:name w:val="text bold"/>
    <w:basedOn w:val="Normal"/>
    <w:link w:val="Emphasis"/>
    <w:uiPriority w:val="7"/>
    <w:qFormat/>
    <w:rsid w:val="000A39C0"/>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8" w:space="0" w:color="auto"/>
    </w:rPr>
  </w:style>
  <w:style w:type="paragraph" w:styleId="NoSpacing">
    <w:name w:val="No Spacing"/>
    <w:aliases w:val="Card Format,ClearFormatting,DDI Tag,Tag Title,No Spacing51,Dont use,Tag and Cite,No Spacing31,CD - Cite,No Spacing22,No Spacing41,No Spacing6,No Spacing7,Very Small Text,No Spacing8,Dont u,No Spacing311,Debate Text,No Spacing2,Read stuff"/>
    <w:basedOn w:val="Heading1"/>
    <w:link w:val="Hyperlink"/>
    <w:autoRedefine/>
    <w:uiPriority w:val="99"/>
    <w:qFormat/>
    <w:rsid w:val="000A39C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virt052.zim.uni-duisburg-essen.de/Kant/aa06/245.html" TargetMode="External"/><Relationship Id="rId18" Type="http://schemas.openxmlformats.org/officeDocument/2006/relationships/hyperlink" Target="http://bfp.sp.unipi.it/chiara/lm/kantpisa1.html" TargetMode="External"/><Relationship Id="rId3" Type="http://schemas.openxmlformats.org/officeDocument/2006/relationships/customXml" Target="../customXml/item3.xml"/><Relationship Id="rId21" Type="http://schemas.openxmlformats.org/officeDocument/2006/relationships/hyperlink" Target="https://ualr.edu/socialchange/2018/04/04/patently-unfair/" TargetMode="External"/><Relationship Id="rId7" Type="http://schemas.openxmlformats.org/officeDocument/2006/relationships/settings" Target="settings.xml"/><Relationship Id="rId12" Type="http://schemas.openxmlformats.org/officeDocument/2006/relationships/hyperlink" Target="http://bfp.sp.unipi.it/chiara/lm/kantpisa1.html" TargetMode="External"/><Relationship Id="rId17" Type="http://schemas.openxmlformats.org/officeDocument/2006/relationships/hyperlink" Target="http://virt052.zim.uni-duisburg-essen.de/Kant/aa06/237.html" TargetMode="External"/><Relationship Id="rId2" Type="http://schemas.openxmlformats.org/officeDocument/2006/relationships/customXml" Target="../customXml/item2.xml"/><Relationship Id="rId16" Type="http://schemas.openxmlformats.org/officeDocument/2006/relationships/hyperlink" Target="http://virt052.zim.uni-duisburg-essen.de/Kant/aa06/237.html" TargetMode="External"/><Relationship Id="rId20" Type="http://schemas.openxmlformats.org/officeDocument/2006/relationships/hyperlink" Target="http://bfp.sp.unipi.it/chiara/lm/kantpisa1.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dn.mises.org/Libertarian%20Critique%20of%20Intellectual%20Property.pdf" TargetMode="External"/><Relationship Id="rId5" Type="http://schemas.openxmlformats.org/officeDocument/2006/relationships/numbering" Target="numbering.xml"/><Relationship Id="rId15" Type="http://schemas.openxmlformats.org/officeDocument/2006/relationships/hyperlink" Target="http://virt052.zim.uni-duisburg-essen.de/Kant/aa06/249.htm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bfp.sp.unipi.it/chiara/lm/kantpisa1.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bfp.sp.unipi.it/chiara/lm/kantpisa1.htm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olas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DC03486B-80D4-6449-9EB4-8E1EB9041D7F}">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7</Pages>
  <Words>4260</Words>
  <Characters>24285</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28489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shinhee park</cp:lastModifiedBy>
  <cp:revision>4</cp:revision>
  <dcterms:created xsi:type="dcterms:W3CDTF">2021-09-18T20:58:00Z</dcterms:created>
  <dcterms:modified xsi:type="dcterms:W3CDTF">2021-09-20T13:16:00Z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