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F0D92C" w14:textId="0C089CDB" w:rsidR="00440D0A" w:rsidRDefault="00440D0A" w:rsidP="00440D0A">
      <w:pPr>
        <w:pStyle w:val="Heading3"/>
      </w:pPr>
      <w:r>
        <w:t>1AC</w:t>
      </w:r>
    </w:p>
    <w:p w14:paraId="09EE3309" w14:textId="122CBA39" w:rsidR="00440D0A" w:rsidRPr="007A40B8" w:rsidRDefault="00440D0A" w:rsidP="00440D0A">
      <w:pPr>
        <w:pStyle w:val="Heading4"/>
        <w:rPr>
          <w:rFonts w:asciiTheme="majorHAnsi" w:hAnsiTheme="majorHAnsi" w:cstheme="majorHAnsi"/>
        </w:rPr>
      </w:pPr>
      <w:r w:rsidRPr="007A40B8">
        <w:rPr>
          <w:rFonts w:asciiTheme="majorHAnsi" w:hAnsiTheme="majorHAnsi" w:cstheme="majorHAnsi"/>
        </w:rPr>
        <w:t xml:space="preserve">Volition, or the structure of the will, is the precondition for ethics and has intrinsic value. Desires like wanting to smoke a cigarette might arise against our will, but unlike animals, we can ultimately choose to identify with or discard those desires through examining the existing structure of our will– i.e., our underlying volition to quit smoking even if we’re addicted. </w:t>
      </w:r>
    </w:p>
    <w:p w14:paraId="12288D88" w14:textId="77777777" w:rsidR="00440D0A" w:rsidRPr="007A40B8" w:rsidRDefault="00440D0A" w:rsidP="00440D0A">
      <w:pPr>
        <w:rPr>
          <w:rFonts w:asciiTheme="majorHAnsi" w:hAnsiTheme="majorHAnsi" w:cstheme="majorHAnsi"/>
        </w:rPr>
      </w:pPr>
    </w:p>
    <w:p w14:paraId="38CA4E4B" w14:textId="77777777" w:rsidR="00440D0A" w:rsidRPr="007A40B8" w:rsidRDefault="00440D0A" w:rsidP="00440D0A">
      <w:pPr>
        <w:pStyle w:val="Heading4"/>
        <w:rPr>
          <w:rFonts w:asciiTheme="majorHAnsi" w:hAnsiTheme="majorHAnsi" w:cstheme="majorHAnsi"/>
        </w:rPr>
      </w:pPr>
      <w:r w:rsidRPr="007A40B8">
        <w:rPr>
          <w:rFonts w:asciiTheme="majorHAnsi" w:hAnsiTheme="majorHAnsi" w:cstheme="majorHAnsi"/>
        </w:rPr>
        <w:t xml:space="preserve">Our moral choices as agents to act on what makes us who we are, like our desires and passions, thus presupposes the use of an unobstructed volition that compels us to establish our unique identity. Subjectivity and ethics can’t be a matter of pure passion or impulse, since whether a person identifies with their passion depends first on their volition. </w:t>
      </w:r>
    </w:p>
    <w:p w14:paraId="442A7810" w14:textId="77777777" w:rsidR="00440D0A" w:rsidRPr="007A40B8" w:rsidRDefault="00440D0A" w:rsidP="00440D0A">
      <w:pPr>
        <w:rPr>
          <w:rFonts w:asciiTheme="majorHAnsi" w:hAnsiTheme="majorHAnsi" w:cstheme="majorHAnsi"/>
          <w:sz w:val="16"/>
          <w:szCs w:val="16"/>
        </w:rPr>
      </w:pPr>
      <w:r w:rsidRPr="007A40B8">
        <w:rPr>
          <w:rFonts w:asciiTheme="majorHAnsi" w:hAnsiTheme="majorHAnsi" w:cstheme="majorHAnsi"/>
          <w:sz w:val="16"/>
          <w:szCs w:val="16"/>
        </w:rPr>
        <w:t xml:space="preserve">Rahel </w:t>
      </w:r>
      <w:r w:rsidRPr="007A40B8">
        <w:rPr>
          <w:rStyle w:val="Style13ptBold"/>
          <w:rFonts w:asciiTheme="majorHAnsi" w:hAnsiTheme="majorHAnsi" w:cstheme="majorHAnsi"/>
        </w:rPr>
        <w:t xml:space="preserve">Jaeggi </w:t>
      </w:r>
      <w:r w:rsidRPr="007A40B8">
        <w:rPr>
          <w:rFonts w:asciiTheme="majorHAnsi" w:hAnsiTheme="majorHAnsi" w:cstheme="majorHAnsi"/>
          <w:sz w:val="16"/>
          <w:szCs w:val="16"/>
        </w:rPr>
        <w:t>(August 20</w:t>
      </w:r>
      <w:r w:rsidRPr="007A40B8">
        <w:rPr>
          <w:rStyle w:val="Style13ptBold"/>
          <w:rFonts w:asciiTheme="majorHAnsi" w:hAnsiTheme="majorHAnsi" w:cstheme="majorHAnsi"/>
        </w:rPr>
        <w:t>14</w:t>
      </w:r>
      <w:r w:rsidRPr="007A40B8">
        <w:rPr>
          <w:rFonts w:asciiTheme="majorHAnsi" w:hAnsiTheme="majorHAnsi" w:cstheme="majorHAnsi"/>
          <w:sz w:val="16"/>
          <w:szCs w:val="16"/>
        </w:rPr>
        <w:t>). “Alienation.” Columbia University Press. Translated by Frederick Neuhouser and Alan E. Smith. Edited by Frederick Neuhouser. Rahel Jaeggi is professor of social and political philosophy at the Humboldt University in Berlin. Her research focuses on ethics, social philosophy, political philosophy, philosophical anthropology, social ontology, and critical theory.</w:t>
      </w:r>
    </w:p>
    <w:p w14:paraId="2C4CD3AF" w14:textId="77777777" w:rsidR="00440D0A" w:rsidRPr="007A40B8" w:rsidRDefault="00440D0A" w:rsidP="00440D0A">
      <w:pPr>
        <w:rPr>
          <w:rFonts w:asciiTheme="majorHAnsi" w:hAnsiTheme="majorHAnsi" w:cstheme="majorHAnsi"/>
          <w:color w:val="000000"/>
          <w:sz w:val="12"/>
          <w:szCs w:val="22"/>
        </w:rPr>
      </w:pPr>
      <w:r w:rsidRPr="007A40B8">
        <w:rPr>
          <w:rStyle w:val="LinedDown"/>
          <w:rFonts w:asciiTheme="majorHAnsi" w:hAnsiTheme="majorHAnsi" w:cstheme="majorHAnsi"/>
          <w:szCs w:val="22"/>
        </w:rPr>
        <w:t>On the one hand,</w:t>
      </w:r>
      <w:r w:rsidRPr="007A40B8">
        <w:rPr>
          <w:rFonts w:asciiTheme="majorHAnsi" w:hAnsiTheme="majorHAnsi" w:cstheme="majorHAnsi"/>
          <w:sz w:val="12"/>
          <w:szCs w:val="22"/>
        </w:rPr>
        <w:t xml:space="preserve"> </w:t>
      </w:r>
      <w:r w:rsidRPr="007A40B8">
        <w:rPr>
          <w:rStyle w:val="StyleUnderline"/>
          <w:rFonts w:asciiTheme="majorHAnsi" w:hAnsiTheme="majorHAnsi" w:cstheme="majorHAnsi"/>
          <w:szCs w:val="22"/>
        </w:rPr>
        <w:t>self-</w:t>
      </w:r>
      <w:r w:rsidRPr="007A40B8">
        <w:rPr>
          <w:rStyle w:val="StyleUnderline"/>
          <w:rFonts w:asciiTheme="majorHAnsi" w:hAnsiTheme="majorHAnsi" w:cstheme="majorHAnsi"/>
          <w:b/>
          <w:bCs/>
          <w:szCs w:val="22"/>
          <w:highlight w:val="green"/>
        </w:rPr>
        <w:t>alienation can be understood</w:t>
      </w:r>
      <w:r w:rsidRPr="007A40B8">
        <w:rPr>
          <w:rStyle w:val="LinedDown"/>
          <w:rFonts w:asciiTheme="majorHAnsi" w:hAnsiTheme="majorHAnsi" w:cstheme="majorHAnsi"/>
          <w:szCs w:val="22"/>
        </w:rPr>
        <w:t>, with Frankfurt,</w:t>
      </w:r>
      <w:r w:rsidRPr="007A40B8">
        <w:rPr>
          <w:rFonts w:asciiTheme="majorHAnsi" w:hAnsiTheme="majorHAnsi" w:cstheme="majorHAnsi"/>
          <w:sz w:val="12"/>
          <w:szCs w:val="22"/>
        </w:rPr>
        <w:t xml:space="preserve"> </w:t>
      </w:r>
      <w:r w:rsidRPr="007A40B8">
        <w:rPr>
          <w:rStyle w:val="StyleUnderline"/>
          <w:rFonts w:asciiTheme="majorHAnsi" w:hAnsiTheme="majorHAnsi" w:cstheme="majorHAnsi"/>
          <w:szCs w:val="22"/>
          <w:highlight w:val="green"/>
        </w:rPr>
        <w:t>as being “delivered over to” our own desires</w:t>
      </w:r>
      <w:r w:rsidRPr="007A40B8">
        <w:rPr>
          <w:rFonts w:asciiTheme="majorHAnsi" w:hAnsiTheme="majorHAnsi" w:cstheme="majorHAnsi"/>
          <w:sz w:val="12"/>
          <w:szCs w:val="22"/>
          <w:highlight w:val="green"/>
        </w:rPr>
        <w:t xml:space="preserve"> </w:t>
      </w:r>
      <w:r w:rsidRPr="007A40B8">
        <w:rPr>
          <w:rStyle w:val="LinedDown"/>
          <w:rFonts w:asciiTheme="majorHAnsi" w:hAnsiTheme="majorHAnsi" w:cstheme="majorHAnsi"/>
          <w:szCs w:val="22"/>
        </w:rPr>
        <w:t>and longings. (We could call this “first order” alienation.)</w:t>
      </w:r>
      <w:r w:rsidRPr="007A40B8">
        <w:rPr>
          <w:rFonts w:asciiTheme="majorHAnsi" w:hAnsiTheme="majorHAnsi" w:cstheme="majorHAnsi"/>
          <w:sz w:val="12"/>
          <w:szCs w:val="22"/>
        </w:rPr>
        <w:t xml:space="preserve"> </w:t>
      </w:r>
      <w:r w:rsidRPr="007A40B8">
        <w:rPr>
          <w:rStyle w:val="StyleUnderline"/>
          <w:rFonts w:asciiTheme="majorHAnsi" w:hAnsiTheme="majorHAnsi" w:cstheme="majorHAnsi"/>
          <w:szCs w:val="22"/>
          <w:highlight w:val="green"/>
        </w:rPr>
        <w:t>These desires</w:t>
      </w:r>
      <w:r w:rsidRPr="007A40B8">
        <w:rPr>
          <w:rStyle w:val="StyleUnderline"/>
          <w:rFonts w:asciiTheme="majorHAnsi" w:hAnsiTheme="majorHAnsi" w:cstheme="majorHAnsi"/>
          <w:szCs w:val="22"/>
        </w:rPr>
        <w:t xml:space="preserve"> can </w:t>
      </w:r>
      <w:r w:rsidRPr="007A40B8">
        <w:rPr>
          <w:rStyle w:val="StyleUnderline"/>
          <w:rFonts w:asciiTheme="majorHAnsi" w:hAnsiTheme="majorHAnsi" w:cstheme="majorHAnsi"/>
          <w:szCs w:val="22"/>
          <w:highlight w:val="green"/>
        </w:rPr>
        <w:t>take on a</w:t>
      </w:r>
      <w:r w:rsidRPr="007A40B8">
        <w:rPr>
          <w:rStyle w:val="StyleUnderline"/>
          <w:rFonts w:asciiTheme="majorHAnsi" w:hAnsiTheme="majorHAnsi" w:cstheme="majorHAnsi"/>
          <w:szCs w:val="22"/>
        </w:rPr>
        <w:t xml:space="preserve">n overwhelming </w:t>
      </w:r>
      <w:r w:rsidRPr="007A40B8">
        <w:rPr>
          <w:rStyle w:val="StyleUnderline"/>
          <w:rFonts w:asciiTheme="majorHAnsi" w:hAnsiTheme="majorHAnsi" w:cstheme="majorHAnsi"/>
          <w:szCs w:val="22"/>
          <w:highlight w:val="green"/>
        </w:rPr>
        <w:t xml:space="preserve">power that </w:t>
      </w:r>
      <w:r w:rsidRPr="007A40B8">
        <w:rPr>
          <w:rStyle w:val="StyleUnderline"/>
          <w:rFonts w:asciiTheme="majorHAnsi" w:hAnsiTheme="majorHAnsi" w:cstheme="majorHAnsi"/>
          <w:szCs w:val="22"/>
        </w:rPr>
        <w:t xml:space="preserve">presents itself </w:t>
      </w:r>
      <w:r w:rsidRPr="007A40B8">
        <w:rPr>
          <w:rStyle w:val="StyleUnderline"/>
          <w:rFonts w:asciiTheme="majorHAnsi" w:hAnsiTheme="majorHAnsi" w:cstheme="majorHAnsi"/>
          <w:szCs w:val="22"/>
          <w:highlight w:val="green"/>
        </w:rPr>
        <w:t>as a “force alien to ourselves.”</w:t>
      </w:r>
      <w:r w:rsidRPr="007A40B8">
        <w:rPr>
          <w:rStyle w:val="Carded"/>
          <w:rFonts w:asciiTheme="majorHAnsi" w:hAnsiTheme="majorHAnsi" w:cstheme="majorHAnsi"/>
          <w:szCs w:val="22"/>
          <w:highlight w:val="green"/>
        </w:rPr>
        <w:t xml:space="preserve"> </w:t>
      </w:r>
      <w:r w:rsidRPr="007A40B8">
        <w:rPr>
          <w:rStyle w:val="LinedDown"/>
          <w:rFonts w:asciiTheme="majorHAnsi" w:hAnsiTheme="majorHAnsi" w:cstheme="majorHAnsi"/>
          <w:szCs w:val="22"/>
        </w:rPr>
        <w:t>This is not due to their irresistible character alone: “It is because we do not identify ourselves with them and do not want them to move us.”29 2. These feelings and passions are the raw material that we relate to evaluatively or with respect to which we form our will.</w:t>
      </w:r>
      <w:r w:rsidRPr="007A40B8">
        <w:rPr>
          <w:rFonts w:asciiTheme="majorHAnsi" w:hAnsiTheme="majorHAnsi" w:cstheme="majorHAnsi"/>
          <w:sz w:val="12"/>
          <w:szCs w:val="22"/>
        </w:rPr>
        <w:t xml:space="preserve"> </w:t>
      </w:r>
      <w:r w:rsidRPr="007A40B8">
        <w:rPr>
          <w:rStyle w:val="StyleUnderline"/>
          <w:rFonts w:asciiTheme="majorHAnsi" w:hAnsiTheme="majorHAnsi" w:cstheme="majorHAnsi"/>
          <w:szCs w:val="22"/>
          <w:highlight w:val="green"/>
        </w:rPr>
        <w:t>Whether a person identifies</w:t>
      </w:r>
      <w:r w:rsidRPr="007A40B8">
        <w:rPr>
          <w:rStyle w:val="StyleUnderline"/>
          <w:rFonts w:asciiTheme="majorHAnsi" w:hAnsiTheme="majorHAnsi" w:cstheme="majorHAnsi"/>
          <w:szCs w:val="22"/>
        </w:rPr>
        <w:t xml:space="preserve"> himself </w:t>
      </w:r>
      <w:r w:rsidRPr="007A40B8">
        <w:rPr>
          <w:rStyle w:val="StyleUnderline"/>
          <w:rFonts w:asciiTheme="majorHAnsi" w:hAnsiTheme="majorHAnsi" w:cstheme="majorHAnsi"/>
          <w:szCs w:val="22"/>
          <w:highlight w:val="green"/>
        </w:rPr>
        <w:t>with these passions</w:t>
      </w:r>
      <w:r w:rsidRPr="007A40B8">
        <w:rPr>
          <w:rFonts w:asciiTheme="majorHAnsi" w:hAnsiTheme="majorHAnsi" w:cstheme="majorHAnsi"/>
          <w:sz w:val="12"/>
          <w:szCs w:val="22"/>
        </w:rPr>
        <w:t xml:space="preserve">, </w:t>
      </w:r>
      <w:r w:rsidRPr="007A40B8">
        <w:rPr>
          <w:rStyle w:val="LinedDown"/>
          <w:rFonts w:asciiTheme="majorHAnsi" w:hAnsiTheme="majorHAnsi" w:cstheme="majorHAnsi"/>
          <w:szCs w:val="22"/>
        </w:rPr>
        <w:t>or whether they occur as alien forces that remain outside the boundaries of his volitional identity,</w:t>
      </w:r>
      <w:r w:rsidRPr="007A40B8">
        <w:rPr>
          <w:rFonts w:asciiTheme="majorHAnsi" w:hAnsiTheme="majorHAnsi" w:cstheme="majorHAnsi"/>
          <w:sz w:val="12"/>
          <w:szCs w:val="22"/>
        </w:rPr>
        <w:t xml:space="preserve"> </w:t>
      </w:r>
      <w:r w:rsidRPr="007A40B8">
        <w:rPr>
          <w:rStyle w:val="StyleUnderline"/>
          <w:rFonts w:asciiTheme="majorHAnsi" w:hAnsiTheme="majorHAnsi" w:cstheme="majorHAnsi"/>
          <w:szCs w:val="22"/>
          <w:highlight w:val="green"/>
        </w:rPr>
        <w:t xml:space="preserve">depends upon what [they </w:t>
      </w:r>
      <w:r w:rsidRPr="007A40B8">
        <w:rPr>
          <w:rStyle w:val="StyleUnderline"/>
          <w:rFonts w:asciiTheme="majorHAnsi" w:hAnsiTheme="majorHAnsi" w:cstheme="majorHAnsi"/>
          <w:szCs w:val="22"/>
        </w:rPr>
        <w:t>themselves]</w:t>
      </w:r>
      <w:r w:rsidRPr="007A40B8">
        <w:rPr>
          <w:rStyle w:val="Carded"/>
          <w:rFonts w:asciiTheme="majorHAnsi" w:hAnsiTheme="majorHAnsi" w:cstheme="majorHAnsi"/>
          <w:szCs w:val="22"/>
        </w:rPr>
        <w:t xml:space="preserve"> </w:t>
      </w:r>
      <w:r w:rsidRPr="007A40B8">
        <w:rPr>
          <w:rFonts w:asciiTheme="majorHAnsi" w:hAnsiTheme="majorHAnsi" w:cstheme="majorHAnsi"/>
          <w:sz w:val="12"/>
        </w:rPr>
        <w:t>he himself</w:t>
      </w:r>
      <w:r w:rsidRPr="007A40B8">
        <w:rPr>
          <w:rStyle w:val="Carded"/>
          <w:rFonts w:asciiTheme="majorHAnsi" w:hAnsiTheme="majorHAnsi" w:cstheme="majorHAnsi"/>
          <w:szCs w:val="22"/>
        </w:rPr>
        <w:t xml:space="preserve"> </w:t>
      </w:r>
      <w:r w:rsidRPr="007A40B8">
        <w:rPr>
          <w:rStyle w:val="StyleUnderline"/>
          <w:rFonts w:asciiTheme="majorHAnsi" w:hAnsiTheme="majorHAnsi" w:cstheme="majorHAnsi"/>
          <w:szCs w:val="22"/>
          <w:highlight w:val="green"/>
        </w:rPr>
        <w:t>wants</w:t>
      </w:r>
      <w:r w:rsidRPr="007A40B8">
        <w:rPr>
          <w:rStyle w:val="Carded"/>
          <w:rFonts w:asciiTheme="majorHAnsi" w:hAnsiTheme="majorHAnsi" w:cstheme="majorHAnsi"/>
          <w:szCs w:val="22"/>
          <w:highlight w:val="green"/>
        </w:rPr>
        <w:t xml:space="preserve"> </w:t>
      </w:r>
      <w:r w:rsidRPr="007A40B8">
        <w:rPr>
          <w:rStyle w:val="LinedDown"/>
          <w:rFonts w:asciiTheme="majorHAnsi" w:hAnsiTheme="majorHAnsi" w:cstheme="majorHAnsi"/>
          <w:b/>
          <w:bCs/>
          <w:szCs w:val="22"/>
        </w:rPr>
        <w:t>his</w:t>
      </w:r>
      <w:r w:rsidRPr="007A40B8">
        <w:rPr>
          <w:rStyle w:val="Carded"/>
          <w:rFonts w:asciiTheme="majorHAnsi" w:hAnsiTheme="majorHAnsi" w:cstheme="majorHAnsi"/>
          <w:szCs w:val="22"/>
        </w:rPr>
        <w:t xml:space="preserve"> </w:t>
      </w:r>
      <w:r w:rsidRPr="007A40B8">
        <w:rPr>
          <w:rStyle w:val="StyleUnderline"/>
          <w:rFonts w:asciiTheme="majorHAnsi" w:hAnsiTheme="majorHAnsi" w:cstheme="majorHAnsi"/>
          <w:szCs w:val="22"/>
        </w:rPr>
        <w:t>[</w:t>
      </w:r>
      <w:r w:rsidRPr="007A40B8">
        <w:rPr>
          <w:rStyle w:val="StyleUnderline"/>
          <w:rFonts w:asciiTheme="majorHAnsi" w:hAnsiTheme="majorHAnsi" w:cstheme="majorHAnsi"/>
          <w:szCs w:val="22"/>
          <w:highlight w:val="green"/>
        </w:rPr>
        <w:t>their] will to be</w:t>
      </w:r>
      <w:r w:rsidRPr="007A40B8">
        <w:rPr>
          <w:rFonts w:asciiTheme="majorHAnsi" w:hAnsiTheme="majorHAnsi" w:cstheme="majorHAnsi"/>
          <w:sz w:val="12"/>
          <w:szCs w:val="22"/>
        </w:rPr>
        <w:t>.</w:t>
      </w:r>
      <w:r w:rsidRPr="007A40B8">
        <w:rPr>
          <w:rStyle w:val="LinedDown"/>
          <w:rFonts w:asciiTheme="majorHAnsi" w:hAnsiTheme="majorHAnsi" w:cstheme="majorHAnsi"/>
          <w:b/>
          <w:szCs w:val="22"/>
        </w:rPr>
        <w:t>30</w:t>
      </w:r>
      <w:r w:rsidRPr="007A40B8">
        <w:rPr>
          <w:rFonts w:asciiTheme="majorHAnsi" w:hAnsiTheme="majorHAnsi" w:cstheme="majorHAnsi"/>
          <w:b/>
          <w:sz w:val="12"/>
          <w:szCs w:val="22"/>
        </w:rPr>
        <w:t xml:space="preserve"> </w:t>
      </w:r>
      <w:r w:rsidRPr="007A40B8">
        <w:rPr>
          <w:rStyle w:val="LinedDown"/>
          <w:rFonts w:asciiTheme="majorHAnsi" w:hAnsiTheme="majorHAnsi" w:cstheme="majorHAnsi"/>
          <w:szCs w:val="22"/>
        </w:rPr>
        <w:t>Hence the volitional attitudes on this level, in contrast to unformed first- order desires, can be shaped and structured and are wholly at our command: they are “entirely up to” us. A crucial implication of this account is the distinction between power and authority. Passions, according to this account, have volitional power but no volitional authority. Frankfurt elaborates: “In fact, the</w:t>
      </w:r>
      <w:r w:rsidRPr="007A40B8">
        <w:rPr>
          <w:rStyle w:val="Carded"/>
          <w:rFonts w:asciiTheme="majorHAnsi" w:hAnsiTheme="majorHAnsi" w:cstheme="majorHAnsi"/>
          <w:szCs w:val="22"/>
        </w:rPr>
        <w:t xml:space="preserve"> </w:t>
      </w:r>
      <w:r w:rsidRPr="007A40B8">
        <w:rPr>
          <w:rStyle w:val="StyleUnderline"/>
          <w:rFonts w:asciiTheme="majorHAnsi" w:hAnsiTheme="majorHAnsi" w:cstheme="majorHAnsi"/>
          <w:szCs w:val="22"/>
          <w:highlight w:val="green"/>
        </w:rPr>
        <w:t xml:space="preserve">passions do not </w:t>
      </w:r>
      <w:r w:rsidRPr="007A40B8">
        <w:rPr>
          <w:rStyle w:val="StyleUnderline"/>
          <w:rFonts w:asciiTheme="majorHAnsi" w:hAnsiTheme="majorHAnsi" w:cstheme="majorHAnsi"/>
          <w:szCs w:val="22"/>
        </w:rPr>
        <w:t xml:space="preserve">really </w:t>
      </w:r>
      <w:r w:rsidRPr="007A40B8">
        <w:rPr>
          <w:rStyle w:val="StyleUnderline"/>
          <w:rFonts w:asciiTheme="majorHAnsi" w:hAnsiTheme="majorHAnsi" w:cstheme="majorHAnsi"/>
          <w:szCs w:val="22"/>
          <w:highlight w:val="green"/>
        </w:rPr>
        <w:t xml:space="preserve">make </w:t>
      </w:r>
      <w:r w:rsidRPr="007A40B8">
        <w:rPr>
          <w:rStyle w:val="StyleUnderline"/>
          <w:rFonts w:asciiTheme="majorHAnsi" w:hAnsiTheme="majorHAnsi" w:cstheme="majorHAnsi"/>
          <w:szCs w:val="22"/>
        </w:rPr>
        <w:t xml:space="preserve">any </w:t>
      </w:r>
      <w:r w:rsidRPr="007A40B8">
        <w:rPr>
          <w:rStyle w:val="StyleUnderline"/>
          <w:rFonts w:asciiTheme="majorHAnsi" w:hAnsiTheme="majorHAnsi" w:cstheme="majorHAnsi"/>
          <w:szCs w:val="22"/>
          <w:highlight w:val="green"/>
        </w:rPr>
        <w:t>claims on us</w:t>
      </w:r>
      <w:r w:rsidRPr="007A40B8">
        <w:rPr>
          <w:rStyle w:val="Carded"/>
          <w:rFonts w:asciiTheme="majorHAnsi" w:hAnsiTheme="majorHAnsi" w:cstheme="majorHAnsi"/>
          <w:szCs w:val="22"/>
        </w:rPr>
        <w:t xml:space="preserve"> at all.</w:t>
      </w:r>
      <w:r w:rsidRPr="007A40B8">
        <w:rPr>
          <w:rStyle w:val="LinedDown"/>
          <w:rFonts w:asciiTheme="majorHAnsi" w:hAnsiTheme="majorHAnsi" w:cstheme="majorHAnsi"/>
          <w:b/>
          <w:szCs w:val="22"/>
        </w:rPr>
        <w:t xml:space="preserve"> . . .</w:t>
      </w:r>
      <w:r w:rsidRPr="007A40B8">
        <w:rPr>
          <w:rStyle w:val="StyleUnderline"/>
          <w:rFonts w:asciiTheme="majorHAnsi" w:hAnsiTheme="majorHAnsi" w:cstheme="majorHAnsi"/>
          <w:szCs w:val="22"/>
        </w:rPr>
        <w:t xml:space="preserve"> </w:t>
      </w:r>
      <w:r w:rsidRPr="007A40B8">
        <w:rPr>
          <w:rStyle w:val="StyleUnderline"/>
          <w:rFonts w:asciiTheme="majorHAnsi" w:hAnsiTheme="majorHAnsi" w:cstheme="majorHAnsi"/>
          <w:szCs w:val="22"/>
          <w:highlight w:val="green"/>
        </w:rPr>
        <w:t>Their effectiveness</w:t>
      </w:r>
      <w:r w:rsidRPr="007A40B8">
        <w:rPr>
          <w:rStyle w:val="Carded"/>
          <w:rFonts w:asciiTheme="majorHAnsi" w:hAnsiTheme="majorHAnsi" w:cstheme="majorHAnsi"/>
          <w:szCs w:val="22"/>
          <w:highlight w:val="green"/>
        </w:rPr>
        <w:t xml:space="preserve"> </w:t>
      </w:r>
      <w:r w:rsidRPr="007A40B8">
        <w:rPr>
          <w:rStyle w:val="Carded"/>
          <w:rFonts w:asciiTheme="majorHAnsi" w:hAnsiTheme="majorHAnsi" w:cstheme="majorHAnsi"/>
          <w:szCs w:val="22"/>
        </w:rPr>
        <w:t xml:space="preserve">in </w:t>
      </w:r>
      <w:r w:rsidRPr="007A40B8">
        <w:rPr>
          <w:rFonts w:asciiTheme="majorHAnsi" w:hAnsiTheme="majorHAnsi" w:cstheme="majorHAnsi"/>
          <w:sz w:val="12"/>
          <w:szCs w:val="22"/>
        </w:rPr>
        <w:t>moving us</w:t>
      </w:r>
      <w:r w:rsidRPr="007A40B8">
        <w:rPr>
          <w:rStyle w:val="Carded"/>
          <w:rFonts w:asciiTheme="majorHAnsi" w:hAnsiTheme="majorHAnsi" w:cstheme="majorHAnsi"/>
          <w:szCs w:val="22"/>
        </w:rPr>
        <w:t xml:space="preserve"> </w:t>
      </w:r>
      <w:r w:rsidRPr="007A40B8">
        <w:rPr>
          <w:rStyle w:val="StyleUnderline"/>
          <w:rFonts w:asciiTheme="majorHAnsi" w:hAnsiTheme="majorHAnsi" w:cstheme="majorHAnsi"/>
          <w:szCs w:val="22"/>
          <w:highlight w:val="green"/>
        </w:rPr>
        <w:t>is entirely</w:t>
      </w:r>
      <w:r w:rsidRPr="007A40B8">
        <w:rPr>
          <w:rStyle w:val="Carded"/>
          <w:rFonts w:asciiTheme="majorHAnsi" w:hAnsiTheme="majorHAnsi" w:cstheme="majorHAnsi"/>
          <w:szCs w:val="22"/>
          <w:highlight w:val="green"/>
        </w:rPr>
        <w:t xml:space="preserve"> </w:t>
      </w:r>
      <w:r w:rsidRPr="007A40B8">
        <w:rPr>
          <w:rStyle w:val="Carded"/>
          <w:rFonts w:asciiTheme="majorHAnsi" w:hAnsiTheme="majorHAnsi" w:cstheme="majorHAnsi"/>
          <w:szCs w:val="22"/>
        </w:rPr>
        <w:t xml:space="preserve">a </w:t>
      </w:r>
      <w:r w:rsidRPr="007A40B8">
        <w:rPr>
          <w:rFonts w:asciiTheme="majorHAnsi" w:hAnsiTheme="majorHAnsi" w:cstheme="majorHAnsi"/>
          <w:sz w:val="12"/>
          <w:szCs w:val="22"/>
        </w:rPr>
        <w:t xml:space="preserve">matter </w:t>
      </w:r>
      <w:r w:rsidRPr="007A40B8">
        <w:rPr>
          <w:rStyle w:val="StyleUnderline"/>
          <w:rFonts w:asciiTheme="majorHAnsi" w:hAnsiTheme="majorHAnsi" w:cstheme="majorHAnsi"/>
          <w:szCs w:val="22"/>
          <w:highlight w:val="green"/>
        </w:rPr>
        <w:t>of</w:t>
      </w:r>
      <w:r w:rsidRPr="007A40B8">
        <w:rPr>
          <w:rStyle w:val="Carded"/>
          <w:rFonts w:asciiTheme="majorHAnsi" w:hAnsiTheme="majorHAnsi" w:cstheme="majorHAnsi"/>
          <w:szCs w:val="22"/>
          <w:highlight w:val="green"/>
        </w:rPr>
        <w:t xml:space="preserve"> </w:t>
      </w:r>
      <w:r w:rsidRPr="007A40B8">
        <w:rPr>
          <w:rFonts w:asciiTheme="majorHAnsi" w:hAnsiTheme="majorHAnsi" w:cstheme="majorHAnsi"/>
          <w:sz w:val="12"/>
          <w:szCs w:val="22"/>
        </w:rPr>
        <w:t xml:space="preserve">sheer brute </w:t>
      </w:r>
      <w:r w:rsidRPr="007A40B8">
        <w:rPr>
          <w:rStyle w:val="StyleUnderline"/>
          <w:rFonts w:asciiTheme="majorHAnsi" w:hAnsiTheme="majorHAnsi" w:cstheme="majorHAnsi"/>
          <w:szCs w:val="22"/>
          <w:highlight w:val="green"/>
        </w:rPr>
        <w:t>force</w:t>
      </w:r>
      <w:r w:rsidRPr="007A40B8">
        <w:rPr>
          <w:rStyle w:val="StyleUnderline"/>
          <w:rFonts w:asciiTheme="majorHAnsi" w:hAnsiTheme="majorHAnsi" w:cstheme="majorHAnsi"/>
          <w:szCs w:val="22"/>
        </w:rPr>
        <w:t>.”</w:t>
      </w:r>
      <w:r w:rsidRPr="007A40B8">
        <w:rPr>
          <w:rStyle w:val="LinedDown"/>
          <w:rFonts w:asciiTheme="majorHAnsi" w:hAnsiTheme="majorHAnsi" w:cstheme="majorHAnsi"/>
          <w:szCs w:val="22"/>
        </w:rPr>
        <w:t>31 3.</w:t>
      </w:r>
      <w:r w:rsidRPr="007A40B8">
        <w:rPr>
          <w:rFonts w:asciiTheme="majorHAnsi" w:hAnsiTheme="majorHAnsi" w:cstheme="majorHAnsi"/>
          <w:sz w:val="12"/>
          <w:szCs w:val="22"/>
        </w:rPr>
        <w:t xml:space="preserve"> </w:t>
      </w:r>
      <w:r w:rsidRPr="007A40B8">
        <w:rPr>
          <w:rStyle w:val="StyleUnderline"/>
          <w:rFonts w:asciiTheme="majorHAnsi" w:hAnsiTheme="majorHAnsi" w:cstheme="majorHAnsi"/>
          <w:szCs w:val="22"/>
          <w:highlight w:val="green"/>
        </w:rPr>
        <w:t>What we do not freely have</w:t>
      </w:r>
      <w:r w:rsidRPr="007A40B8">
        <w:rPr>
          <w:rStyle w:val="Carded"/>
          <w:rFonts w:asciiTheme="majorHAnsi" w:hAnsiTheme="majorHAnsi" w:cstheme="majorHAnsi"/>
          <w:szCs w:val="22"/>
          <w:highlight w:val="green"/>
        </w:rPr>
        <w:t xml:space="preserve"> </w:t>
      </w:r>
      <w:r w:rsidRPr="007A40B8">
        <w:rPr>
          <w:rFonts w:asciiTheme="majorHAnsi" w:hAnsiTheme="majorHAnsi" w:cstheme="majorHAnsi"/>
          <w:sz w:val="12"/>
          <w:szCs w:val="22"/>
        </w:rPr>
        <w:t>at our command, in contrast,</w:t>
      </w:r>
      <w:r w:rsidRPr="007A40B8">
        <w:rPr>
          <w:rStyle w:val="Carded"/>
          <w:rFonts w:asciiTheme="majorHAnsi" w:hAnsiTheme="majorHAnsi" w:cstheme="majorHAnsi"/>
          <w:szCs w:val="22"/>
        </w:rPr>
        <w:t xml:space="preserve"> </w:t>
      </w:r>
      <w:r w:rsidRPr="007A40B8">
        <w:rPr>
          <w:rStyle w:val="StyleUnderline"/>
          <w:rFonts w:asciiTheme="majorHAnsi" w:hAnsiTheme="majorHAnsi" w:cstheme="majorHAnsi"/>
          <w:szCs w:val="22"/>
          <w:highlight w:val="green"/>
        </w:rPr>
        <w:t xml:space="preserve">is our volitional nature, the </w:t>
      </w:r>
      <w:r w:rsidRPr="007A40B8">
        <w:rPr>
          <w:rStyle w:val="StyleUnderline"/>
          <w:rFonts w:asciiTheme="majorHAnsi" w:hAnsiTheme="majorHAnsi" w:cstheme="majorHAnsi"/>
          <w:szCs w:val="22"/>
        </w:rPr>
        <w:t xml:space="preserve">deep </w:t>
      </w:r>
      <w:r w:rsidRPr="007A40B8">
        <w:rPr>
          <w:rStyle w:val="StyleUnderline"/>
          <w:rFonts w:asciiTheme="majorHAnsi" w:hAnsiTheme="majorHAnsi" w:cstheme="majorHAnsi"/>
          <w:szCs w:val="22"/>
          <w:highlight w:val="green"/>
        </w:rPr>
        <w:t xml:space="preserve">structure of our will </w:t>
      </w:r>
      <w:r w:rsidRPr="007A40B8">
        <w:rPr>
          <w:rStyle w:val="StyleUnderline"/>
          <w:rFonts w:asciiTheme="majorHAnsi" w:hAnsiTheme="majorHAnsi" w:cstheme="majorHAnsi"/>
          <w:szCs w:val="22"/>
        </w:rPr>
        <w:t>itself.</w:t>
      </w:r>
      <w:r w:rsidRPr="007A40B8">
        <w:rPr>
          <w:rStyle w:val="Carded"/>
          <w:rFonts w:asciiTheme="majorHAnsi" w:hAnsiTheme="majorHAnsi" w:cstheme="majorHAnsi"/>
          <w:szCs w:val="22"/>
        </w:rPr>
        <w:t xml:space="preserve"> </w:t>
      </w:r>
      <w:r w:rsidRPr="007A40B8">
        <w:rPr>
          <w:rFonts w:asciiTheme="majorHAnsi" w:hAnsiTheme="majorHAnsi" w:cstheme="majorHAnsi"/>
          <w:sz w:val="12"/>
          <w:szCs w:val="22"/>
        </w:rPr>
        <w:t>On the level of volitional necessities we are determined; here</w:t>
      </w:r>
      <w:r w:rsidRPr="007A40B8">
        <w:rPr>
          <w:rStyle w:val="Carded"/>
          <w:rFonts w:asciiTheme="majorHAnsi" w:hAnsiTheme="majorHAnsi" w:cstheme="majorHAnsi"/>
          <w:szCs w:val="22"/>
        </w:rPr>
        <w:t xml:space="preserve"> </w:t>
      </w:r>
      <w:r w:rsidRPr="007A40B8">
        <w:rPr>
          <w:rStyle w:val="StyleUnderline"/>
          <w:rFonts w:asciiTheme="majorHAnsi" w:hAnsiTheme="majorHAnsi" w:cstheme="majorHAnsi"/>
          <w:szCs w:val="22"/>
          <w:highlight w:val="green"/>
        </w:rPr>
        <w:t>it is not “entirely up to us” how we determine our will; our volitional nature determines us</w:t>
      </w:r>
      <w:r w:rsidRPr="007A40B8">
        <w:rPr>
          <w:rStyle w:val="Carded"/>
          <w:rFonts w:asciiTheme="majorHAnsi" w:hAnsiTheme="majorHAnsi" w:cstheme="majorHAnsi"/>
          <w:szCs w:val="22"/>
          <w:highlight w:val="green"/>
        </w:rPr>
        <w:t>.</w:t>
      </w:r>
      <w:r w:rsidRPr="007A40B8">
        <w:rPr>
          <w:rFonts w:asciiTheme="majorHAnsi" w:hAnsiTheme="majorHAnsi" w:cstheme="majorHAnsi"/>
          <w:sz w:val="12"/>
          <w:szCs w:val="22"/>
          <w:highlight w:val="green"/>
        </w:rPr>
        <w:t xml:space="preserve"> </w:t>
      </w:r>
      <w:r w:rsidRPr="007A40B8">
        <w:rPr>
          <w:rStyle w:val="LinedDown"/>
          <w:rFonts w:asciiTheme="majorHAnsi" w:hAnsiTheme="majorHAnsi" w:cstheme="majorHAnsi"/>
          <w:szCs w:val="22"/>
        </w:rPr>
        <w:t>Yet</w:t>
      </w:r>
      <w:r w:rsidRPr="007A40B8">
        <w:rPr>
          <w:rFonts w:asciiTheme="majorHAnsi" w:hAnsiTheme="majorHAnsi" w:cstheme="majorHAnsi"/>
          <w:sz w:val="12"/>
          <w:szCs w:val="22"/>
        </w:rPr>
        <w:t xml:space="preserve"> </w:t>
      </w:r>
      <w:r w:rsidRPr="007A40B8">
        <w:rPr>
          <w:rStyle w:val="StyleUnderline"/>
          <w:rFonts w:asciiTheme="majorHAnsi" w:hAnsiTheme="majorHAnsi" w:cstheme="majorHAnsi"/>
          <w:szCs w:val="22"/>
        </w:rPr>
        <w:t>our</w:t>
      </w:r>
      <w:r w:rsidRPr="007A40B8">
        <w:rPr>
          <w:rStyle w:val="Carded"/>
          <w:rFonts w:asciiTheme="majorHAnsi" w:hAnsiTheme="majorHAnsi" w:cstheme="majorHAnsi"/>
          <w:szCs w:val="22"/>
        </w:rPr>
        <w:t xml:space="preserve"> </w:t>
      </w:r>
      <w:r w:rsidRPr="007A40B8">
        <w:rPr>
          <w:rStyle w:val="StyleUnderline"/>
          <w:rFonts w:asciiTheme="majorHAnsi" w:hAnsiTheme="majorHAnsi" w:cstheme="majorHAnsi"/>
          <w:szCs w:val="22"/>
        </w:rPr>
        <w:t>volitional</w:t>
      </w:r>
      <w:r w:rsidRPr="007A40B8">
        <w:rPr>
          <w:rStyle w:val="Carded"/>
          <w:rFonts w:asciiTheme="majorHAnsi" w:hAnsiTheme="majorHAnsi" w:cstheme="majorHAnsi"/>
          <w:szCs w:val="22"/>
        </w:rPr>
        <w:t xml:space="preserve"> </w:t>
      </w:r>
      <w:r w:rsidRPr="007A40B8">
        <w:rPr>
          <w:rStyle w:val="StyleUnderline"/>
          <w:rFonts w:asciiTheme="majorHAnsi" w:hAnsiTheme="majorHAnsi" w:cstheme="majorHAnsi"/>
          <w:szCs w:val="22"/>
        </w:rPr>
        <w:t>necessities [</w:t>
      </w:r>
      <w:r w:rsidRPr="007A40B8">
        <w:rPr>
          <w:rStyle w:val="StyleUnderline"/>
          <w:rFonts w:asciiTheme="majorHAnsi" w:hAnsiTheme="majorHAnsi" w:cstheme="majorHAnsi"/>
          <w:szCs w:val="22"/>
          <w:highlight w:val="green"/>
        </w:rPr>
        <w:t>and</w:t>
      </w:r>
      <w:r w:rsidRPr="007A40B8">
        <w:rPr>
          <w:rStyle w:val="StyleUnderline"/>
          <w:rFonts w:asciiTheme="majorHAnsi" w:hAnsiTheme="majorHAnsi" w:cstheme="majorHAnsi"/>
          <w:szCs w:val="22"/>
        </w:rPr>
        <w:t>]</w:t>
      </w:r>
      <w:r w:rsidRPr="007A40B8">
        <w:rPr>
          <w:rFonts w:asciiTheme="majorHAnsi" w:hAnsiTheme="majorHAnsi" w:cstheme="majorHAnsi"/>
          <w:sz w:val="12"/>
          <w:szCs w:val="22"/>
        </w:rPr>
        <w:t xml:space="preserve"> </w:t>
      </w:r>
      <w:r w:rsidRPr="007A40B8">
        <w:rPr>
          <w:rStyle w:val="LinedDown"/>
          <w:rFonts w:asciiTheme="majorHAnsi" w:hAnsiTheme="majorHAnsi" w:cstheme="majorHAnsi"/>
          <w:szCs w:val="22"/>
        </w:rPr>
        <w:t>determine us in a different sense from that in which passions or first-order desires do: they</w:t>
      </w:r>
      <w:r w:rsidRPr="007A40B8">
        <w:rPr>
          <w:rFonts w:asciiTheme="majorHAnsi" w:hAnsiTheme="majorHAnsi" w:cstheme="majorHAnsi"/>
          <w:sz w:val="12"/>
          <w:szCs w:val="22"/>
        </w:rPr>
        <w:t xml:space="preserve"> </w:t>
      </w:r>
      <w:r w:rsidRPr="007A40B8">
        <w:rPr>
          <w:rStyle w:val="StyleUnderline"/>
          <w:rFonts w:asciiTheme="majorHAnsi" w:hAnsiTheme="majorHAnsi" w:cstheme="majorHAnsi"/>
          <w:szCs w:val="22"/>
          <w:highlight w:val="green"/>
        </w:rPr>
        <w:t>compel u</w:t>
      </w:r>
      <w:r w:rsidRPr="007A40B8">
        <w:rPr>
          <w:rStyle w:val="StyleUnderline"/>
          <w:rFonts w:asciiTheme="majorHAnsi" w:hAnsiTheme="majorHAnsi" w:cstheme="majorHAnsi"/>
          <w:szCs w:val="22"/>
        </w:rPr>
        <w:t>s,</w:t>
      </w:r>
      <w:r w:rsidRPr="007A40B8">
        <w:rPr>
          <w:rStyle w:val="LinedDown"/>
          <w:rFonts w:asciiTheme="majorHAnsi" w:hAnsiTheme="majorHAnsi" w:cstheme="majorHAnsi"/>
          <w:szCs w:val="22"/>
        </w:rPr>
        <w:t xml:space="preserve"> one could say,</w:t>
      </w:r>
      <w:r w:rsidRPr="007A40B8">
        <w:rPr>
          <w:rFonts w:asciiTheme="majorHAnsi" w:hAnsiTheme="majorHAnsi" w:cstheme="majorHAnsi"/>
          <w:sz w:val="12"/>
          <w:szCs w:val="22"/>
        </w:rPr>
        <w:t xml:space="preserve"> </w:t>
      </w:r>
      <w:r w:rsidRPr="007A40B8">
        <w:rPr>
          <w:rStyle w:val="StyleUnderline"/>
          <w:rFonts w:asciiTheme="majorHAnsi" w:hAnsiTheme="majorHAnsi" w:cstheme="majorHAnsi"/>
          <w:szCs w:val="22"/>
          <w:highlight w:val="green"/>
        </w:rPr>
        <w:t>not as alien powers but rather to be ourselves</w:t>
      </w:r>
      <w:r w:rsidRPr="007A40B8">
        <w:rPr>
          <w:rStyle w:val="StyleUnderline"/>
          <w:rFonts w:asciiTheme="majorHAnsi" w:hAnsiTheme="majorHAnsi" w:cstheme="majorHAnsi"/>
          <w:szCs w:val="22"/>
        </w:rPr>
        <w:t xml:space="preserve">. </w:t>
      </w:r>
      <w:r w:rsidRPr="007A40B8">
        <w:rPr>
          <w:rStyle w:val="Emphasis"/>
          <w:rFonts w:asciiTheme="majorHAnsi" w:hAnsiTheme="majorHAnsi" w:cstheme="majorHAnsi"/>
          <w:highlight w:val="green"/>
        </w:rPr>
        <w:t xml:space="preserve">They are </w:t>
      </w:r>
      <w:r w:rsidRPr="007A40B8">
        <w:rPr>
          <w:rStyle w:val="LinedDown"/>
          <w:rFonts w:asciiTheme="majorHAnsi" w:hAnsiTheme="majorHAnsi" w:cstheme="majorHAnsi"/>
          <w:szCs w:val="22"/>
        </w:rPr>
        <w:t>not a brute force because they are not an external power but rather</w:t>
      </w:r>
      <w:r w:rsidRPr="007A40B8">
        <w:rPr>
          <w:rFonts w:asciiTheme="majorHAnsi" w:hAnsiTheme="majorHAnsi" w:cstheme="majorHAnsi"/>
          <w:sz w:val="12"/>
          <w:szCs w:val="22"/>
        </w:rPr>
        <w:t xml:space="preserve"> </w:t>
      </w:r>
      <w:r w:rsidRPr="007A40B8">
        <w:rPr>
          <w:rStyle w:val="Emphasis"/>
          <w:rFonts w:asciiTheme="majorHAnsi" w:hAnsiTheme="majorHAnsi" w:cstheme="majorHAnsi"/>
          <w:highlight w:val="green"/>
        </w:rPr>
        <w:t>the power of what we really want or really are.</w:t>
      </w:r>
      <w:r w:rsidRPr="007A40B8">
        <w:rPr>
          <w:rFonts w:asciiTheme="majorHAnsi" w:hAnsiTheme="majorHAnsi" w:cstheme="majorHAnsi"/>
          <w:sz w:val="12"/>
          <w:szCs w:val="22"/>
        </w:rPr>
        <w:t xml:space="preserve"> </w:t>
      </w:r>
      <w:r w:rsidRPr="007A40B8">
        <w:rPr>
          <w:rStyle w:val="LinedDown"/>
          <w:rFonts w:asciiTheme="majorHAnsi" w:hAnsiTheme="majorHAnsi" w:cstheme="majorHAnsi"/>
          <w:szCs w:val="22"/>
        </w:rPr>
        <w:t>“It is an element of his established volitional nature and hence of his identity as a person.”32 For this reason Frankfurt can claim in his adoption example that the mother experiences the limitation of her will—her “not being able to”—as a kind of liberation. Self-</w:t>
      </w:r>
      <w:r w:rsidRPr="007A40B8">
        <w:rPr>
          <w:rStyle w:val="StyleUnderline"/>
          <w:rFonts w:asciiTheme="majorHAnsi" w:hAnsiTheme="majorHAnsi" w:cstheme="majorHAnsi"/>
          <w:szCs w:val="22"/>
        </w:rPr>
        <w:t>alienation</w:t>
      </w:r>
      <w:r w:rsidRPr="007A40B8">
        <w:rPr>
          <w:rStyle w:val="LinedDown"/>
          <w:rFonts w:asciiTheme="majorHAnsi" w:hAnsiTheme="majorHAnsi" w:cstheme="majorHAnsi"/>
          <w:szCs w:val="22"/>
        </w:rPr>
        <w:t>, then,</w:t>
      </w:r>
      <w:r w:rsidRPr="007A40B8">
        <w:rPr>
          <w:rStyle w:val="Carded"/>
          <w:rFonts w:asciiTheme="majorHAnsi" w:hAnsiTheme="majorHAnsi" w:cstheme="majorHAnsi"/>
          <w:szCs w:val="22"/>
        </w:rPr>
        <w:t xml:space="preserve"> </w:t>
      </w:r>
      <w:r w:rsidRPr="007A40B8">
        <w:rPr>
          <w:rStyle w:val="StyleUnderline"/>
          <w:rFonts w:asciiTheme="majorHAnsi" w:hAnsiTheme="majorHAnsi" w:cstheme="majorHAnsi"/>
          <w:szCs w:val="22"/>
        </w:rPr>
        <w:t>means acting against one’s volitional nature.</w:t>
      </w:r>
      <w:r w:rsidRPr="007A40B8">
        <w:rPr>
          <w:rFonts w:asciiTheme="majorHAnsi" w:hAnsiTheme="majorHAnsi" w:cstheme="majorHAnsi"/>
          <w:sz w:val="12"/>
          <w:szCs w:val="22"/>
        </w:rPr>
        <w:t xml:space="preserve"> </w:t>
      </w:r>
      <w:r w:rsidRPr="007A40B8">
        <w:rPr>
          <w:rStyle w:val="LinedDown"/>
          <w:rFonts w:asciiTheme="majorHAnsi" w:hAnsiTheme="majorHAnsi" w:cstheme="majorHAnsi"/>
          <w:szCs w:val="22"/>
        </w:rPr>
        <w:t>Hence the mother who wants to give up her child has formed a second order volition that conflicts with her volitional nature. If she acted in accordance with this second order volition, she would alienate herself—a “second order” alienation. This means that it would run counter to what constitutes her as a person; it would undermine the conditions of her identity. Self-alienation on this level consists, then, in not being in agreement with one’s own person, with what constitutes oneself as a person. The assumption of a volitional nature appears, then, to solve the problem of finding a criterion for authentic desires and their authorization that I have raised in conjunction with the theme of self-alienation. The standard for the appropriateness or inappropriateness of identifying with a desire is our volitional nature; our desires—our real desires—are authorized in relation to it. In what follows, however, I will explain why this, too, fails to solve the problem raised in our initial example.]]</w:t>
      </w:r>
    </w:p>
    <w:p w14:paraId="1A619A32" w14:textId="77777777" w:rsidR="00440D0A" w:rsidRPr="007A40B8" w:rsidRDefault="00440D0A" w:rsidP="00440D0A">
      <w:pPr>
        <w:pStyle w:val="Heading4"/>
        <w:rPr>
          <w:rFonts w:asciiTheme="majorHAnsi" w:hAnsiTheme="majorHAnsi" w:cstheme="majorHAnsi"/>
        </w:rPr>
      </w:pPr>
      <w:r w:rsidRPr="007A40B8">
        <w:rPr>
          <w:rFonts w:asciiTheme="majorHAnsi" w:hAnsiTheme="majorHAnsi" w:cstheme="majorHAnsi"/>
        </w:rPr>
        <w:t xml:space="preserve">Alienation occurs when an agent doesn’t know why their desires belong to them. The difference between an alienated and non-alienated person is that an alienated person cannot identify their desire as being important to their will, and thus cannot act purely on their own principles. </w:t>
      </w:r>
    </w:p>
    <w:p w14:paraId="2D653DCB" w14:textId="77777777" w:rsidR="00440D0A" w:rsidRPr="007A40B8" w:rsidRDefault="00440D0A" w:rsidP="00440D0A">
      <w:pPr>
        <w:rPr>
          <w:rFonts w:asciiTheme="majorHAnsi" w:hAnsiTheme="majorHAnsi" w:cstheme="majorHAnsi"/>
        </w:rPr>
      </w:pPr>
    </w:p>
    <w:p w14:paraId="20004F1E" w14:textId="77777777" w:rsidR="00440D0A" w:rsidRPr="007A40B8" w:rsidRDefault="00440D0A" w:rsidP="00440D0A">
      <w:pPr>
        <w:pStyle w:val="Heading4"/>
        <w:rPr>
          <w:rFonts w:asciiTheme="majorHAnsi" w:hAnsiTheme="majorHAnsi" w:cstheme="majorHAnsi"/>
        </w:rPr>
      </w:pPr>
      <w:r w:rsidRPr="007A40B8">
        <w:rPr>
          <w:rFonts w:asciiTheme="majorHAnsi" w:hAnsiTheme="majorHAnsi" w:cstheme="majorHAnsi"/>
        </w:rPr>
        <w:lastRenderedPageBreak/>
        <w:t xml:space="preserve">Thus, volition comes first and outweighs: A) Proceduralism – the will is the mechanism by which every agent engages in any activity, which means regardless of the content of any ethical theory, the ability to will that theory is an intrinsic good B) Foundations – the will is the basis for what constitutes an ethical subject which means its relation to the world is the primary ethical consideration C) Motivation – the structure of the will is the primary source of all our desires, reasons, and beliefs since it generates what counts as motivational to the subject D) Identity – the nature of the will is most constitutive to the creation of the subject since it determines what each subject considers intrinsic to its identity and what exists externally as an façade. </w:t>
      </w:r>
    </w:p>
    <w:p w14:paraId="46E7F87B" w14:textId="77777777" w:rsidR="00440D0A" w:rsidRPr="007A40B8" w:rsidRDefault="00440D0A" w:rsidP="00440D0A">
      <w:pPr>
        <w:rPr>
          <w:rFonts w:asciiTheme="majorHAnsi" w:hAnsiTheme="majorHAnsi" w:cstheme="majorHAnsi"/>
        </w:rPr>
      </w:pPr>
    </w:p>
    <w:p w14:paraId="4C346491" w14:textId="77777777" w:rsidR="00440D0A" w:rsidRPr="007A40B8" w:rsidRDefault="00440D0A" w:rsidP="00440D0A">
      <w:pPr>
        <w:pStyle w:val="Heading4"/>
        <w:rPr>
          <w:rFonts w:asciiTheme="majorHAnsi" w:hAnsiTheme="majorHAnsi" w:cstheme="majorHAnsi"/>
        </w:rPr>
      </w:pPr>
      <w:r w:rsidRPr="007A40B8">
        <w:rPr>
          <w:rFonts w:asciiTheme="majorHAnsi" w:hAnsiTheme="majorHAnsi" w:cstheme="majorHAnsi"/>
        </w:rPr>
        <w:t>However, ethical theories to evaluate the will face a dilemma – they are either paternally objectivist to the extent they restrict the will by presupposing an objective “good” that not everyone identifies with, or they are weakened by subjectivism to the extent that it’s impossible to make true moral claims. The only solution is a concept of alienation that understands the will as a functional capacity to relate to itself and the world – a criterion that is concerned with how one wills, rather than what one wills.</w:t>
      </w:r>
    </w:p>
    <w:p w14:paraId="1102FF5F" w14:textId="77777777" w:rsidR="00440D0A" w:rsidRPr="007A40B8" w:rsidRDefault="00440D0A" w:rsidP="00440D0A">
      <w:pPr>
        <w:rPr>
          <w:rFonts w:asciiTheme="majorHAnsi" w:hAnsiTheme="majorHAnsi" w:cstheme="majorHAnsi"/>
        </w:rPr>
      </w:pPr>
    </w:p>
    <w:p w14:paraId="3B0B9A2E" w14:textId="77777777" w:rsidR="00440D0A" w:rsidRPr="007A40B8" w:rsidRDefault="00440D0A" w:rsidP="00440D0A">
      <w:pPr>
        <w:pStyle w:val="Heading4"/>
        <w:rPr>
          <w:rFonts w:asciiTheme="majorHAnsi" w:hAnsiTheme="majorHAnsi" w:cstheme="majorHAnsi"/>
        </w:rPr>
      </w:pPr>
      <w:r w:rsidRPr="007A40B8">
        <w:rPr>
          <w:rFonts w:asciiTheme="majorHAnsi" w:hAnsiTheme="majorHAnsi" w:cstheme="majorHAnsi"/>
        </w:rPr>
        <w:t xml:space="preserve">That functional capacity of willing is mediated by social roles – as the authentic self is inexplicably linked to the self that engages in social communities with others through duplication. Understanding the functionality of the will is impossible in a vacuum. </w:t>
      </w:r>
    </w:p>
    <w:p w14:paraId="4726B92B" w14:textId="77777777" w:rsidR="00440D0A" w:rsidRPr="007A40B8" w:rsidRDefault="00440D0A" w:rsidP="00440D0A">
      <w:pPr>
        <w:rPr>
          <w:rFonts w:asciiTheme="majorHAnsi" w:hAnsiTheme="majorHAnsi" w:cstheme="majorHAnsi"/>
          <w:b/>
        </w:rPr>
      </w:pPr>
      <w:r w:rsidRPr="007A40B8">
        <w:rPr>
          <w:rFonts w:asciiTheme="majorHAnsi" w:hAnsiTheme="majorHAnsi" w:cstheme="majorHAnsi"/>
          <w:b/>
          <w:u w:val="single"/>
        </w:rPr>
        <w:t>Jaeggi 2,</w:t>
      </w:r>
      <w:r w:rsidRPr="007A40B8">
        <w:rPr>
          <w:rFonts w:asciiTheme="majorHAnsi" w:hAnsiTheme="majorHAnsi" w:cstheme="majorHAnsi"/>
          <w:b/>
        </w:rPr>
        <w:t xml:space="preserve"> </w:t>
      </w:r>
      <w:r w:rsidRPr="007A40B8">
        <w:rPr>
          <w:rFonts w:asciiTheme="majorHAnsi" w:hAnsiTheme="majorHAnsi" w:cstheme="majorHAnsi"/>
          <w:sz w:val="12"/>
          <w:szCs w:val="12"/>
        </w:rPr>
        <w:t>Jaeggi, Rahel. “Alienation.” Columbia University Press, cup.columbia.edu/book/alienation///Scopa.</w:t>
      </w:r>
      <w:r w:rsidRPr="007A40B8">
        <w:rPr>
          <w:rFonts w:asciiTheme="majorHAnsi" w:hAnsiTheme="majorHAnsi" w:cstheme="majorHAnsi"/>
          <w:b/>
        </w:rPr>
        <w:t xml:space="preserve"> </w:t>
      </w:r>
    </w:p>
    <w:p w14:paraId="339A7406" w14:textId="77777777" w:rsidR="00440D0A" w:rsidRPr="007A40B8" w:rsidRDefault="00440D0A" w:rsidP="00440D0A">
      <w:pPr>
        <w:rPr>
          <w:rFonts w:asciiTheme="majorHAnsi" w:hAnsiTheme="majorHAnsi" w:cstheme="majorHAnsi"/>
          <w:sz w:val="14"/>
        </w:rPr>
      </w:pPr>
      <w:r w:rsidRPr="007A40B8">
        <w:rPr>
          <w:rFonts w:asciiTheme="majorHAnsi" w:hAnsiTheme="majorHAnsi" w:cstheme="majorHAnsi"/>
          <w:sz w:val="14"/>
        </w:rPr>
        <w:t xml:space="preserve">The positions of both authors can be reduced to the following common denominator: </w:t>
      </w:r>
      <w:r w:rsidRPr="007A40B8">
        <w:rPr>
          <w:rStyle w:val="StyleUnderline"/>
          <w:rFonts w:asciiTheme="majorHAnsi" w:hAnsiTheme="majorHAnsi" w:cstheme="majorHAnsi"/>
          <w:b/>
          <w:bCs/>
          <w:highlight w:val="green"/>
        </w:rPr>
        <w:t>roles are</w:t>
      </w:r>
      <w:r w:rsidRPr="007A40B8">
        <w:rPr>
          <w:rFonts w:asciiTheme="majorHAnsi" w:hAnsiTheme="majorHAnsi" w:cstheme="majorHAnsi"/>
          <w:sz w:val="14"/>
        </w:rPr>
        <w:t xml:space="preserve"> less alienating than </w:t>
      </w:r>
      <w:r w:rsidRPr="007A40B8">
        <w:rPr>
          <w:rStyle w:val="StyleUnderline"/>
          <w:rFonts w:asciiTheme="majorHAnsi" w:hAnsiTheme="majorHAnsi" w:cstheme="majorHAnsi"/>
          <w:b/>
          <w:bCs/>
          <w:highlight w:val="green"/>
        </w:rPr>
        <w:t>constitutive for the development of persons</w:t>
      </w:r>
      <w:r w:rsidRPr="007A40B8">
        <w:rPr>
          <w:rStyle w:val="StyleUnderline"/>
          <w:rFonts w:asciiTheme="majorHAnsi" w:hAnsiTheme="majorHAnsi" w:cstheme="majorHAnsi"/>
          <w:b/>
          <w:bCs/>
        </w:rPr>
        <w:t xml:space="preserve"> </w:t>
      </w:r>
      <w:r w:rsidRPr="007A40B8">
        <w:rPr>
          <w:rFonts w:asciiTheme="majorHAnsi" w:hAnsiTheme="majorHAnsi" w:cstheme="majorHAnsi"/>
          <w:sz w:val="14"/>
        </w:rPr>
        <w:t>and personality. They are constitutive in the sense that they are directly bound up with a person’s development and, so, “productive.” At first glance this position might seem to come down on one side of the two alternatives—an unconditional affirmation of roles—but after giving a brief account of the position, I will make use of it to move beyond the two alternatives. Once the “productivity thesis” has been articulated, it will be possible to distinguish between alienating and non-alienating aspects of role behavior. THE HUMAN BEING AS DOPPELGÄNGER Roles are productive. In and through them we first become ourselves. This is the essence of Helmuth Plessner’s conception of the positive significance of roles (which he developed as a direct response to critiques of them as alienating). “</w:t>
      </w:r>
      <w:r w:rsidRPr="007A40B8">
        <w:rPr>
          <w:rStyle w:val="StyleUnderline"/>
          <w:rFonts w:asciiTheme="majorHAnsi" w:hAnsiTheme="majorHAnsi" w:cstheme="majorHAnsi"/>
          <w:b/>
          <w:bCs/>
          <w:highlight w:val="green"/>
        </w:rPr>
        <w:t>The human</w:t>
      </w:r>
      <w:r w:rsidRPr="007A40B8">
        <w:rPr>
          <w:rStyle w:val="StyleUnderline"/>
          <w:rFonts w:asciiTheme="majorHAnsi" w:hAnsiTheme="majorHAnsi" w:cstheme="majorHAnsi"/>
          <w:b/>
          <w:bCs/>
        </w:rPr>
        <w:t xml:space="preserve"> being </w:t>
      </w:r>
      <w:r w:rsidRPr="007A40B8">
        <w:rPr>
          <w:rStyle w:val="StyleUnderline"/>
          <w:rFonts w:asciiTheme="majorHAnsi" w:hAnsiTheme="majorHAnsi" w:cstheme="majorHAnsi"/>
          <w:b/>
          <w:bCs/>
          <w:highlight w:val="green"/>
        </w:rPr>
        <w:t>is</w:t>
      </w:r>
      <w:r w:rsidRPr="007A40B8">
        <w:rPr>
          <w:rStyle w:val="StyleUnderline"/>
          <w:rFonts w:asciiTheme="majorHAnsi" w:hAnsiTheme="majorHAnsi" w:cstheme="majorHAnsi"/>
          <w:b/>
          <w:bCs/>
        </w:rPr>
        <w:t xml:space="preserve"> always himself only in </w:t>
      </w:r>
      <w:r w:rsidRPr="007A40B8">
        <w:rPr>
          <w:rStyle w:val="StyleUnderline"/>
          <w:rFonts w:asciiTheme="majorHAnsi" w:hAnsiTheme="majorHAnsi" w:cstheme="majorHAnsi"/>
          <w:b/>
          <w:bCs/>
          <w:highlight w:val="green"/>
        </w:rPr>
        <w:t>‘doubling’ in relation to a role</w:t>
      </w:r>
      <w:r w:rsidRPr="007A40B8">
        <w:rPr>
          <w:rStyle w:val="StyleUnderline"/>
          <w:rFonts w:asciiTheme="majorHAnsi" w:hAnsiTheme="majorHAnsi" w:cstheme="majorHAnsi"/>
          <w:b/>
          <w:bCs/>
        </w:rPr>
        <w:t xml:space="preserve"> figure he can experience. Also, all that he sees as comprising his authenticity is but the role he plays before himself and others.</w:t>
      </w:r>
      <w:r w:rsidRPr="007A40B8">
        <w:rPr>
          <w:rFonts w:asciiTheme="majorHAnsi" w:hAnsiTheme="majorHAnsi" w:cstheme="majorHAnsi"/>
          <w:sz w:val="14"/>
        </w:rPr>
        <w:t xml:space="preserve">22 Roles on this view are not only necessary in order </w:t>
      </w:r>
      <w:r w:rsidRPr="007A40B8">
        <w:rPr>
          <w:rStyle w:val="StyleUnderline"/>
          <w:rFonts w:asciiTheme="majorHAnsi" w:hAnsiTheme="majorHAnsi" w:cstheme="majorHAnsi"/>
          <w:b/>
          <w:bCs/>
          <w:highlight w:val="green"/>
        </w:rPr>
        <w:t>to make social interaction possible</w:t>
      </w:r>
      <w:r w:rsidRPr="007A40B8">
        <w:rPr>
          <w:rFonts w:asciiTheme="majorHAnsi" w:hAnsiTheme="majorHAnsi" w:cstheme="majorHAnsi"/>
          <w:sz w:val="14"/>
        </w:rPr>
        <w:t xml:space="preserve">, whether this be a “being together” of individuals or a benign “passing each other by;” </w:t>
      </w:r>
      <w:r w:rsidRPr="007A40B8">
        <w:rPr>
          <w:rStyle w:val="StyleUnderline"/>
          <w:rFonts w:asciiTheme="majorHAnsi" w:hAnsiTheme="majorHAnsi" w:cstheme="majorHAnsi"/>
          <w:b/>
          <w:bCs/>
        </w:rPr>
        <w:t>interaction mediated by roles is also constitutive of an individual’s relation to herself</w:t>
      </w:r>
      <w:r w:rsidRPr="007A40B8">
        <w:rPr>
          <w:rFonts w:asciiTheme="majorHAnsi" w:hAnsiTheme="majorHAnsi" w:cstheme="majorHAnsi"/>
          <w:sz w:val="14"/>
        </w:rPr>
        <w:t xml:space="preserve">. When Plessner speaks of a “doubling in relation to a role figure,” he </w:t>
      </w:r>
      <w:r w:rsidRPr="007A40B8">
        <w:rPr>
          <w:rStyle w:val="StyleUnderline"/>
          <w:rFonts w:asciiTheme="majorHAnsi" w:hAnsiTheme="majorHAnsi" w:cstheme="majorHAnsi"/>
          <w:b/>
          <w:bCs/>
        </w:rPr>
        <w:t>means that one depends on roles not only to become a “figure” of experience for others but also in order to become such a figure for oneself</w:t>
      </w:r>
      <w:r w:rsidRPr="007A40B8">
        <w:rPr>
          <w:rFonts w:asciiTheme="majorHAnsi" w:hAnsiTheme="majorHAnsi" w:cstheme="majorHAnsi"/>
          <w:sz w:val="14"/>
        </w:rPr>
        <w:t xml:space="preserve">. Plessner’s thesis that the human being is a Doppelgänger is grounded in a comprehensive theory of human nature that, beginning from the fundamental concept of “eccentric positionality,” is critical of every idea of immediacy or spontaneity.23 According to Plessner: The distance that the role creates in family life, as well as in one’s profession, work, or public offices, is the human being’s characteristic detour to his fellow human being; it is the means of his immediacy. Whoever wants to see in this an instance of selfalienation misunderstands the human essence and foists on it a possibility of existence such as animals have on the level of life or angels have on the spiritual level. . . . Only the human being appears as a </w:t>
      </w:r>
      <w:r w:rsidRPr="007A40B8">
        <w:rPr>
          <w:rFonts w:asciiTheme="majorHAnsi" w:hAnsiTheme="majorHAnsi" w:cstheme="majorHAnsi"/>
          <w:sz w:val="14"/>
        </w:rPr>
        <w:lastRenderedPageBreak/>
        <w:t xml:space="preserve">Doppelgänger, on the outside in the figure of his role and on the inside, privately, as himself. 24 Although at first glance the talk of a Doppelgänger raises the suspicion that Plessner, too, is trapped in a model of doubling that relies on an opposition between authenticity and role behavior—between the inner and the outer—this suspicion turns out to be unwarranted: the Doppelgänger character of human beings is illusory because there are not two real entities there; </w:t>
      </w:r>
      <w:r w:rsidRPr="007A40B8">
        <w:rPr>
          <w:rStyle w:val="StyleUnderline"/>
          <w:rFonts w:asciiTheme="majorHAnsi" w:hAnsiTheme="majorHAnsi" w:cstheme="majorHAnsi"/>
          <w:b/>
          <w:bCs/>
        </w:rPr>
        <w:t xml:space="preserve">our character as a “double” is a construct. There is not an internal division here to be overcome; rather, doubling is constitutive of the human self. </w:t>
      </w:r>
      <w:r w:rsidRPr="007A40B8">
        <w:rPr>
          <w:rFonts w:asciiTheme="majorHAnsi" w:hAnsiTheme="majorHAnsi" w:cstheme="majorHAnsi"/>
          <w:sz w:val="14"/>
        </w:rPr>
        <w:t xml:space="preserve">“The human being cannot abolish his status as a Doppelgänger without negating his humanity. He cannot complain of this doubling and play it off against the ideal of an original oneness, </w:t>
      </w:r>
      <w:r w:rsidRPr="007A40B8">
        <w:rPr>
          <w:rStyle w:val="StyleUnderline"/>
          <w:rFonts w:asciiTheme="majorHAnsi" w:hAnsiTheme="majorHAnsi" w:cstheme="majorHAnsi"/>
          <w:b/>
          <w:bCs/>
        </w:rPr>
        <w:t>for I can be one only with something, with someone, even if it is only myself.</w:t>
      </w:r>
      <w:r w:rsidRPr="007A40B8">
        <w:rPr>
          <w:rFonts w:asciiTheme="majorHAnsi" w:hAnsiTheme="majorHAnsi" w:cstheme="majorHAnsi"/>
          <w:sz w:val="14"/>
        </w:rPr>
        <w:t xml:space="preserve"> The human being gets a hold of himself in others. He encounters these others on a detour via roles, exactly as the others encounter him.”25 </w:t>
      </w:r>
      <w:r w:rsidRPr="007A40B8">
        <w:rPr>
          <w:rStyle w:val="StyleUnderline"/>
          <w:rFonts w:asciiTheme="majorHAnsi" w:hAnsiTheme="majorHAnsi" w:cstheme="majorHAnsi"/>
          <w:b/>
          <w:bCs/>
          <w:highlight w:val="green"/>
        </w:rPr>
        <w:t>If the other</w:t>
      </w:r>
      <w:r w:rsidRPr="007A40B8">
        <w:rPr>
          <w:rStyle w:val="StyleUnderline"/>
          <w:rFonts w:asciiTheme="majorHAnsi" w:hAnsiTheme="majorHAnsi" w:cstheme="majorHAnsi"/>
          <w:b/>
          <w:bCs/>
        </w:rPr>
        <w:t xml:space="preserve"> “</w:t>
      </w:r>
      <w:r w:rsidRPr="007A40B8">
        <w:rPr>
          <w:rStyle w:val="StyleUnderline"/>
          <w:rFonts w:asciiTheme="majorHAnsi" w:hAnsiTheme="majorHAnsi" w:cstheme="majorHAnsi"/>
          <w:b/>
          <w:bCs/>
          <w:highlight w:val="green"/>
        </w:rPr>
        <w:t>gets a hold</w:t>
      </w:r>
      <w:r w:rsidRPr="007A40B8">
        <w:rPr>
          <w:rStyle w:val="StyleUnderline"/>
          <w:rFonts w:asciiTheme="majorHAnsi" w:hAnsiTheme="majorHAnsi" w:cstheme="majorHAnsi"/>
          <w:b/>
          <w:bCs/>
        </w:rPr>
        <w:t xml:space="preserve"> of himself” </w:t>
      </w:r>
      <w:r w:rsidRPr="007A40B8">
        <w:rPr>
          <w:rStyle w:val="StyleUnderline"/>
          <w:rFonts w:asciiTheme="majorHAnsi" w:hAnsiTheme="majorHAnsi" w:cstheme="majorHAnsi"/>
          <w:b/>
          <w:bCs/>
          <w:highlight w:val="green"/>
        </w:rPr>
        <w:t>in the other</w:t>
      </w:r>
      <w:r w:rsidRPr="007A40B8">
        <w:rPr>
          <w:rStyle w:val="StyleUnderline"/>
          <w:rFonts w:asciiTheme="majorHAnsi" w:hAnsiTheme="majorHAnsi" w:cstheme="majorHAnsi"/>
          <w:b/>
          <w:bCs/>
        </w:rPr>
        <w:t xml:space="preserve">, and if </w:t>
      </w:r>
      <w:r w:rsidRPr="007A40B8">
        <w:rPr>
          <w:rStyle w:val="StyleUnderline"/>
          <w:rFonts w:asciiTheme="majorHAnsi" w:hAnsiTheme="majorHAnsi" w:cstheme="majorHAnsi"/>
          <w:b/>
          <w:bCs/>
          <w:highlight w:val="green"/>
        </w:rPr>
        <w:t>these two can encounter each other only through roles</w:t>
      </w:r>
      <w:r w:rsidRPr="007A40B8">
        <w:rPr>
          <w:rStyle w:val="StyleUnderline"/>
          <w:rFonts w:asciiTheme="majorHAnsi" w:hAnsiTheme="majorHAnsi" w:cstheme="majorHAnsi"/>
          <w:b/>
          <w:bCs/>
        </w:rPr>
        <w:t xml:space="preserve">, then </w:t>
      </w:r>
      <w:r w:rsidRPr="007A40B8">
        <w:rPr>
          <w:rStyle w:val="StyleUnderline"/>
          <w:rFonts w:asciiTheme="majorHAnsi" w:hAnsiTheme="majorHAnsi" w:cstheme="majorHAnsi"/>
          <w:b/>
          <w:bCs/>
          <w:highlight w:val="green"/>
        </w:rPr>
        <w:t>a self that is prior to or outside roles is a fiction.</w:t>
      </w:r>
      <w:r w:rsidRPr="007A40B8">
        <w:rPr>
          <w:rFonts w:asciiTheme="majorHAnsi" w:hAnsiTheme="majorHAnsi" w:cstheme="majorHAnsi"/>
          <w:sz w:val="14"/>
        </w:rPr>
        <w:t xml:space="preserve"> When Plessner says that “I can be one only with something, with someone, even if it is only myself,”26 he is referring to a constitutive internal division that precedes all possible unity—</w:t>
      </w:r>
      <w:r w:rsidRPr="007A40B8">
        <w:rPr>
          <w:rStyle w:val="StyleUnderline"/>
          <w:rFonts w:asciiTheme="majorHAnsi" w:hAnsiTheme="majorHAnsi" w:cstheme="majorHAnsi"/>
          <w:b/>
          <w:bCs/>
        </w:rPr>
        <w:t>it points to the fact that one’s relation to oneself must also be conceived of as a certain kind of relation, namely, one mediated by a relation to the outside or to others.</w:t>
      </w:r>
      <w:r w:rsidRPr="007A40B8">
        <w:rPr>
          <w:rFonts w:asciiTheme="majorHAnsi" w:hAnsiTheme="majorHAnsi" w:cstheme="majorHAnsi"/>
          <w:sz w:val="14"/>
        </w:rPr>
        <w:t xml:space="preserve"> Thus I am not “someone” already at the outset; </w:t>
      </w:r>
      <w:r w:rsidRPr="007A40B8">
        <w:rPr>
          <w:rStyle w:val="StyleUnderline"/>
          <w:rFonts w:asciiTheme="majorHAnsi" w:hAnsiTheme="majorHAnsi" w:cstheme="majorHAnsi"/>
          <w:b/>
          <w:bCs/>
        </w:rPr>
        <w:t xml:space="preserve">I can become someone only in relation to others and hence only via the roles in which we reciprocally encounter one another: </w:t>
      </w:r>
      <w:r w:rsidRPr="007A40B8">
        <w:rPr>
          <w:rFonts w:asciiTheme="majorHAnsi" w:hAnsiTheme="majorHAnsi" w:cstheme="majorHAnsi"/>
          <w:sz w:val="14"/>
        </w:rPr>
        <w:t xml:space="preserve">“The human being gets a hold of himself in others.” Behind all roles, then, there is nothing or, in any case, </w:t>
      </w:r>
      <w:r w:rsidRPr="007A40B8">
        <w:rPr>
          <w:rStyle w:val="StyleUnderline"/>
          <w:rFonts w:asciiTheme="majorHAnsi" w:hAnsiTheme="majorHAnsi" w:cstheme="majorHAnsi"/>
          <w:b/>
          <w:bCs/>
          <w:highlight w:val="green"/>
        </w:rPr>
        <w:t>there is no “authentic being”</w:t>
      </w:r>
      <w:r w:rsidRPr="007A40B8">
        <w:rPr>
          <w:rStyle w:val="StyleUnderline"/>
          <w:rFonts w:asciiTheme="majorHAnsi" w:hAnsiTheme="majorHAnsi" w:cstheme="majorHAnsi"/>
          <w:b/>
          <w:bCs/>
        </w:rPr>
        <w:t xml:space="preserve"> there. No matter where we look, behind roles we find </w:t>
      </w:r>
      <w:r w:rsidRPr="007A40B8">
        <w:rPr>
          <w:rStyle w:val="StyleUnderline"/>
          <w:rFonts w:asciiTheme="majorHAnsi" w:hAnsiTheme="majorHAnsi" w:cstheme="majorHAnsi"/>
          <w:b/>
          <w:bCs/>
          <w:highlight w:val="green"/>
        </w:rPr>
        <w:t>nothing</w:t>
      </w:r>
      <w:r w:rsidRPr="007A40B8">
        <w:rPr>
          <w:rStyle w:val="StyleUnderline"/>
          <w:rFonts w:asciiTheme="majorHAnsi" w:hAnsiTheme="majorHAnsi" w:cstheme="majorHAnsi"/>
          <w:b/>
          <w:bCs/>
        </w:rPr>
        <w:t xml:space="preserve"> we can grab hold of </w:t>
      </w:r>
      <w:r w:rsidRPr="007A40B8">
        <w:rPr>
          <w:rStyle w:val="StyleUnderline"/>
          <w:rFonts w:asciiTheme="majorHAnsi" w:hAnsiTheme="majorHAnsi" w:cstheme="majorHAnsi"/>
          <w:b/>
          <w:bCs/>
          <w:highlight w:val="green"/>
        </w:rPr>
        <w:t>except for more roles</w:t>
      </w:r>
      <w:r w:rsidRPr="007A40B8">
        <w:rPr>
          <w:rStyle w:val="StyleUnderline"/>
          <w:rFonts w:asciiTheme="majorHAnsi" w:hAnsiTheme="majorHAnsi" w:cstheme="majorHAnsi"/>
          <w:b/>
          <w:bCs/>
        </w:rPr>
        <w:t xml:space="preserve"> that one “plays before oneself and others.”</w:t>
      </w:r>
      <w:r w:rsidRPr="007A40B8">
        <w:rPr>
          <w:rFonts w:asciiTheme="majorHAnsi" w:hAnsiTheme="majorHAnsi" w:cstheme="majorHAnsi"/>
          <w:sz w:val="14"/>
        </w:rPr>
        <w:t xml:space="preserve"> We could call this an onion conception of the self: there are various layers but no inner core.</w:t>
      </w:r>
    </w:p>
    <w:p w14:paraId="4761D602" w14:textId="77777777" w:rsidR="00440D0A" w:rsidRPr="007A40B8" w:rsidRDefault="00440D0A" w:rsidP="00440D0A">
      <w:pPr>
        <w:rPr>
          <w:rFonts w:asciiTheme="majorHAnsi" w:hAnsiTheme="majorHAnsi" w:cstheme="majorHAnsi"/>
          <w:b/>
        </w:rPr>
      </w:pPr>
    </w:p>
    <w:p w14:paraId="0F5BDDAD" w14:textId="77777777" w:rsidR="00440D0A" w:rsidRPr="007A40B8" w:rsidRDefault="00440D0A" w:rsidP="00440D0A">
      <w:pPr>
        <w:pStyle w:val="Heading4"/>
        <w:rPr>
          <w:rFonts w:asciiTheme="majorHAnsi" w:hAnsiTheme="majorHAnsi" w:cstheme="majorHAnsi"/>
        </w:rPr>
      </w:pPr>
      <w:r w:rsidRPr="007A40B8">
        <w:rPr>
          <w:rFonts w:asciiTheme="majorHAnsi" w:hAnsiTheme="majorHAnsi" w:cstheme="majorHAnsi"/>
        </w:rPr>
        <w:t xml:space="preserve">This culminates in the act of appropriation – the ability to view yourself as a practical agent capable of taking up a project that actively changes your own subject and the role itself. Only this allows agents to act in a way that is consistent with their will, and thus achieve any end that they value. </w:t>
      </w:r>
    </w:p>
    <w:p w14:paraId="5253EC3F" w14:textId="77777777" w:rsidR="00440D0A" w:rsidRPr="007A40B8" w:rsidRDefault="00440D0A" w:rsidP="00440D0A">
      <w:pPr>
        <w:rPr>
          <w:rFonts w:asciiTheme="majorHAnsi" w:hAnsiTheme="majorHAnsi" w:cstheme="majorHAnsi"/>
          <w:sz w:val="12"/>
        </w:rPr>
      </w:pPr>
      <w:r w:rsidRPr="007A40B8">
        <w:rPr>
          <w:rFonts w:asciiTheme="majorHAnsi" w:hAnsiTheme="majorHAnsi" w:cstheme="majorHAnsi"/>
          <w:b/>
          <w:u w:val="single"/>
        </w:rPr>
        <w:t>Jaeggi 3,</w:t>
      </w:r>
      <w:r w:rsidRPr="007A40B8">
        <w:rPr>
          <w:rFonts w:asciiTheme="majorHAnsi" w:hAnsiTheme="majorHAnsi" w:cstheme="majorHAnsi"/>
          <w:b/>
        </w:rPr>
        <w:t xml:space="preserve"> </w:t>
      </w:r>
      <w:r w:rsidRPr="007A40B8">
        <w:rPr>
          <w:rFonts w:asciiTheme="majorHAnsi" w:hAnsiTheme="majorHAnsi" w:cstheme="majorHAnsi"/>
          <w:sz w:val="12"/>
          <w:szCs w:val="12"/>
        </w:rPr>
        <w:t>Jaeggi, Rahel. “Alienation.” Columbia University Press, cup.columbia.edu/book/alienation///Scopa.</w:t>
      </w:r>
      <w:r w:rsidRPr="007A40B8">
        <w:rPr>
          <w:rFonts w:asciiTheme="majorHAnsi" w:hAnsiTheme="majorHAnsi" w:cstheme="majorHAnsi"/>
        </w:rPr>
        <w:t xml:space="preserve"> </w:t>
      </w:r>
      <w:r w:rsidRPr="007A40B8">
        <w:rPr>
          <w:rFonts w:asciiTheme="majorHAnsi" w:hAnsiTheme="majorHAnsi" w:cstheme="majorHAnsi"/>
          <w:sz w:val="12"/>
        </w:rPr>
        <w:t xml:space="preserve">What does it mean to appropriate something?12 If the concept of appropriation refers to a specific relation between self and world, between individuals and objects (whether spiritual or material), what precisely does this relation look like, what are its particular character and its specific structure? Various aspects come together here, and together they account for the concept’s appeal and potential. As opposed to the mere learning of certain contents, talk of appropriation emphasizes that something is not merely passively taken up but actively worked through and independently assimilated. </w:t>
      </w:r>
      <w:r w:rsidRPr="007A40B8">
        <w:rPr>
          <w:rFonts w:asciiTheme="majorHAnsi" w:hAnsiTheme="majorHAnsi" w:cstheme="majorHAnsi"/>
          <w:b/>
          <w:u w:val="single"/>
        </w:rPr>
        <w:t xml:space="preserve">In contrast to merely theoretical insight into some issue, </w:t>
      </w:r>
      <w:r w:rsidRPr="007A40B8">
        <w:rPr>
          <w:rFonts w:asciiTheme="majorHAnsi" w:hAnsiTheme="majorHAnsi" w:cstheme="majorHAnsi"/>
          <w:b/>
          <w:highlight w:val="green"/>
          <w:u w:val="single"/>
        </w:rPr>
        <w:t>appropriation</w:t>
      </w:r>
      <w:r w:rsidRPr="007A40B8">
        <w:rPr>
          <w:rFonts w:asciiTheme="majorHAnsi" w:hAnsiTheme="majorHAnsi" w:cstheme="majorHAnsi"/>
          <w:sz w:val="12"/>
        </w:rPr>
        <w:t>—comparable to the psychoanalytic process of “working through”—</w:t>
      </w:r>
      <w:r w:rsidRPr="007A40B8">
        <w:rPr>
          <w:rFonts w:asciiTheme="majorHAnsi" w:hAnsiTheme="majorHAnsi" w:cstheme="majorHAnsi"/>
          <w:b/>
          <w:highlight w:val="green"/>
          <w:u w:val="single"/>
        </w:rPr>
        <w:t>means</w:t>
      </w:r>
      <w:r w:rsidRPr="007A40B8">
        <w:rPr>
          <w:rFonts w:asciiTheme="majorHAnsi" w:hAnsiTheme="majorHAnsi" w:cstheme="majorHAnsi"/>
          <w:b/>
          <w:u w:val="single"/>
        </w:rPr>
        <w:t xml:space="preserve"> that one can “deal with” what one knows, that it stands at one’s disposal as knowledge and that </w:t>
      </w:r>
      <w:r w:rsidRPr="007A40B8">
        <w:rPr>
          <w:rFonts w:asciiTheme="majorHAnsi" w:hAnsiTheme="majorHAnsi" w:cstheme="majorHAnsi"/>
          <w:b/>
          <w:highlight w:val="green"/>
          <w:u w:val="single"/>
        </w:rPr>
        <w:t xml:space="preserve">one </w:t>
      </w:r>
      <w:r w:rsidRPr="007A40B8">
        <w:rPr>
          <w:rFonts w:asciiTheme="majorHAnsi" w:hAnsiTheme="majorHAnsi" w:cstheme="majorHAnsi"/>
          <w:b/>
          <w:u w:val="single"/>
        </w:rPr>
        <w:t xml:space="preserve">really and </w:t>
      </w:r>
      <w:r w:rsidRPr="007A40B8">
        <w:rPr>
          <w:rFonts w:asciiTheme="majorHAnsi" w:hAnsiTheme="majorHAnsi" w:cstheme="majorHAnsi"/>
          <w:b/>
          <w:highlight w:val="green"/>
          <w:u w:val="single"/>
        </w:rPr>
        <w:t>practically has command over it</w:t>
      </w:r>
      <w:r w:rsidRPr="007A40B8">
        <w:rPr>
          <w:rFonts w:asciiTheme="majorHAnsi" w:hAnsiTheme="majorHAnsi" w:cstheme="majorHAnsi"/>
          <w:sz w:val="12"/>
        </w:rPr>
        <w:t xml:space="preserve">. And appropriating a role means more than being able to fill it: one is, we could say, identified with it. Something that we appropriate does not remain external to ourselves. </w:t>
      </w:r>
      <w:r w:rsidRPr="007A40B8">
        <w:rPr>
          <w:rFonts w:asciiTheme="majorHAnsi" w:hAnsiTheme="majorHAnsi" w:cstheme="majorHAnsi"/>
          <w:b/>
          <w:highlight w:val="green"/>
          <w:u w:val="single"/>
        </w:rPr>
        <w:t>In making something our own, it becomes a part of ourselves</w:t>
      </w:r>
      <w:r w:rsidRPr="007A40B8">
        <w:rPr>
          <w:rFonts w:asciiTheme="majorHAnsi" w:hAnsiTheme="majorHAnsi" w:cstheme="majorHAnsi"/>
          <w:sz w:val="12"/>
        </w:rPr>
        <w:t xml:space="preserve"> in a certain respect. This suggests a kind of introjection and a mixing of oneself with the objects of appropriation. </w:t>
      </w:r>
      <w:r w:rsidRPr="007A40B8">
        <w:rPr>
          <w:rFonts w:asciiTheme="majorHAnsi" w:hAnsiTheme="majorHAnsi" w:cstheme="majorHAnsi"/>
          <w:b/>
          <w:u w:val="single"/>
        </w:rPr>
        <w:t>It also evokes the idea of productively and formatively interacting with what one makes one’s own</w:t>
      </w:r>
      <w:r w:rsidRPr="007A40B8">
        <w:rPr>
          <w:rFonts w:asciiTheme="majorHAnsi" w:hAnsiTheme="majorHAnsi" w:cstheme="majorHAnsi"/>
          <w:sz w:val="12"/>
        </w:rPr>
        <w:t xml:space="preserve">. Appropriation does not leave what is appropriated unchanged. </w:t>
      </w:r>
      <w:r w:rsidRPr="007A40B8">
        <w:rPr>
          <w:rFonts w:asciiTheme="majorHAnsi" w:hAnsiTheme="majorHAnsi" w:cstheme="majorHAnsi"/>
          <w:b/>
          <w:u w:val="single"/>
        </w:rPr>
        <w:t xml:space="preserve">This is why the </w:t>
      </w:r>
      <w:r w:rsidRPr="007A40B8">
        <w:rPr>
          <w:rFonts w:asciiTheme="majorHAnsi" w:hAnsiTheme="majorHAnsi" w:cstheme="majorHAnsi"/>
          <w:b/>
          <w:highlight w:val="green"/>
          <w:u w:val="single"/>
        </w:rPr>
        <w:t>appropriation of public spaces</w:t>
      </w:r>
      <w:r w:rsidRPr="007A40B8">
        <w:rPr>
          <w:rFonts w:asciiTheme="majorHAnsi" w:hAnsiTheme="majorHAnsi" w:cstheme="majorHAnsi"/>
          <w:b/>
          <w:u w:val="single"/>
        </w:rPr>
        <w:t xml:space="preserve">, for example, </w:t>
      </w:r>
      <w:r w:rsidRPr="007A40B8">
        <w:rPr>
          <w:rFonts w:asciiTheme="majorHAnsi" w:hAnsiTheme="majorHAnsi" w:cstheme="majorHAnsi"/>
          <w:b/>
          <w:highlight w:val="green"/>
          <w:u w:val="single"/>
        </w:rPr>
        <w:t xml:space="preserve">means more than </w:t>
      </w:r>
      <w:r w:rsidRPr="007A40B8">
        <w:rPr>
          <w:rFonts w:asciiTheme="majorHAnsi" w:hAnsiTheme="majorHAnsi" w:cstheme="majorHAnsi"/>
          <w:b/>
          <w:u w:val="single"/>
        </w:rPr>
        <w:t xml:space="preserve">that one </w:t>
      </w:r>
      <w:r w:rsidRPr="007A40B8">
        <w:rPr>
          <w:rFonts w:asciiTheme="majorHAnsi" w:hAnsiTheme="majorHAnsi" w:cstheme="majorHAnsi"/>
          <w:b/>
          <w:highlight w:val="green"/>
          <w:u w:val="single"/>
        </w:rPr>
        <w:t>use</w:t>
      </w:r>
      <w:r w:rsidRPr="007A40B8">
        <w:rPr>
          <w:rFonts w:asciiTheme="majorHAnsi" w:hAnsiTheme="majorHAnsi" w:cstheme="majorHAnsi"/>
          <w:b/>
          <w:u w:val="single"/>
        </w:rPr>
        <w:t>s them</w:t>
      </w:r>
      <w:r w:rsidRPr="007A40B8">
        <w:rPr>
          <w:rFonts w:asciiTheme="majorHAnsi" w:hAnsiTheme="majorHAnsi" w:cstheme="majorHAnsi"/>
          <w:b/>
          <w:highlight w:val="green"/>
          <w:u w:val="single"/>
        </w:rPr>
        <w:t>. We make them our own by making a mark on them through what we do in and with them</w:t>
      </w:r>
      <w:r w:rsidRPr="007A40B8">
        <w:rPr>
          <w:rFonts w:asciiTheme="majorHAnsi" w:hAnsiTheme="majorHAnsi" w:cstheme="majorHAnsi"/>
          <w:sz w:val="12"/>
        </w:rPr>
        <w:t xml:space="preserve">, by transforming them through appropriative use such that they first acquire a specific form through this use (though not necessarily in a material sense). Although it has one of its roots in an account of property relations, the concept of appropriation, in contrast to mere possession, emphasizes the particular quality of a process that first constitutes a real act of taking possession of something. Accordingly, appropriation is a particular mode of seizing possession.13 Someone who appropriates something puts her individual mark on it, inserts her own ends and qualities into it. This means that sometimes we must still make something that we already possess our own. Relations of appropriation, then, are characterized by several features: appropriation is a form of praxis, a way of relating practically to the world. It refers to a relation of penetration, assimilation, and internalization in which what is appropriated is at the same time altered, structured, and formed. The crucial point of this model (also of great importance for Marx) is a consequence of this structure of penetration and assimilation: appropriation always means a transformation of both poles of the relation. </w:t>
      </w:r>
      <w:r w:rsidRPr="007A40B8">
        <w:rPr>
          <w:rFonts w:asciiTheme="majorHAnsi" w:hAnsiTheme="majorHAnsi" w:cstheme="majorHAnsi"/>
          <w:b/>
          <w:u w:val="single"/>
        </w:rPr>
        <w:t>In a process of appropriation both</w:t>
      </w:r>
      <w:r w:rsidRPr="007A40B8">
        <w:rPr>
          <w:rFonts w:asciiTheme="majorHAnsi" w:hAnsiTheme="majorHAnsi" w:cstheme="majorHAnsi"/>
          <w:b/>
          <w:highlight w:val="green"/>
          <w:u w:val="single"/>
        </w:rPr>
        <w:t xml:space="preserve"> what is appropriated and the appropriator are transformed</w:t>
      </w:r>
      <w:r w:rsidRPr="007A40B8">
        <w:rPr>
          <w:rFonts w:asciiTheme="majorHAnsi" w:hAnsiTheme="majorHAnsi" w:cstheme="majorHAnsi"/>
          <w:sz w:val="12"/>
        </w:rPr>
        <w:t>. In the process of incorporation (appropriative assimilation) the incorporator does not remain the same. This point can be given a constructivist turn: what is appropriated is itself constituted in the process of appropriation; by the same token, what is appropriated does not exist in the absence of appropriation. (In some cases this is obvious: there is no public space as such without its being publicly appropriated; but even social roles exist only insofar as they are constantly reappropriated.) One now sees the potential and the peculiar character of the concept: the possibility of appropriating something refers, on the one hand, to a subject’s power to act and form and to impose its own meaningful mark on the world it appropriates. (A successful appropriation of social roles or activities and, by extension, the appropriating relation one can take to one’s life in general constitute something like self-determination and being the author of one’s own life.) On the other hand, a process of appropriation is always bound to a given, previously existing content and thereby also to an independent meaning and dynamic over which one does not have complete command. (</w:t>
      </w:r>
      <w:r w:rsidRPr="007A40B8">
        <w:rPr>
          <w:rFonts w:asciiTheme="majorHAnsi" w:hAnsiTheme="majorHAnsi" w:cstheme="majorHAnsi"/>
          <w:b/>
          <w:highlight w:val="green"/>
          <w:u w:val="single"/>
        </w:rPr>
        <w:t>Thus a role</w:t>
      </w:r>
      <w:r w:rsidRPr="007A40B8">
        <w:rPr>
          <w:rFonts w:asciiTheme="majorHAnsi" w:hAnsiTheme="majorHAnsi" w:cstheme="majorHAnsi"/>
          <w:sz w:val="12"/>
        </w:rPr>
        <w:t xml:space="preserve">, for example, </w:t>
      </w:r>
      <w:r w:rsidRPr="007A40B8">
        <w:rPr>
          <w:rFonts w:asciiTheme="majorHAnsi" w:hAnsiTheme="majorHAnsi" w:cstheme="majorHAnsi"/>
          <w:b/>
          <w:u w:val="single"/>
        </w:rPr>
        <w:t xml:space="preserve">in order to be </w:t>
      </w:r>
      <w:r w:rsidRPr="007A40B8">
        <w:rPr>
          <w:rFonts w:asciiTheme="majorHAnsi" w:hAnsiTheme="majorHAnsi" w:cstheme="majorHAnsi"/>
          <w:b/>
          <w:u w:val="single"/>
        </w:rPr>
        <w:lastRenderedPageBreak/>
        <w:t xml:space="preserve">appropriated, </w:t>
      </w:r>
      <w:r w:rsidRPr="007A40B8">
        <w:rPr>
          <w:rFonts w:asciiTheme="majorHAnsi" w:hAnsiTheme="majorHAnsi" w:cstheme="majorHAnsi"/>
          <w:b/>
          <w:highlight w:val="green"/>
          <w:u w:val="single"/>
        </w:rPr>
        <w:t>must always be “found” as an already existing model</w:t>
      </w:r>
      <w:r w:rsidRPr="007A40B8">
        <w:rPr>
          <w:rFonts w:asciiTheme="majorHAnsi" w:hAnsiTheme="majorHAnsi" w:cstheme="majorHAnsi"/>
          <w:b/>
          <w:u w:val="single"/>
        </w:rPr>
        <w:t xml:space="preserve"> and complex of rules; it can be </w:t>
      </w:r>
      <w:r w:rsidRPr="007A40B8">
        <w:rPr>
          <w:rFonts w:asciiTheme="majorHAnsi" w:hAnsiTheme="majorHAnsi" w:cstheme="majorHAnsi"/>
          <w:b/>
          <w:highlight w:val="green"/>
          <w:u w:val="single"/>
        </w:rPr>
        <w:t>reinterpreted but not invented</w:t>
      </w:r>
      <w:r w:rsidRPr="007A40B8">
        <w:rPr>
          <w:rFonts w:asciiTheme="majorHAnsi" w:hAnsiTheme="majorHAnsi" w:cstheme="majorHAnsi"/>
          <w:b/>
          <w:u w:val="single"/>
        </w:rPr>
        <w:t xml:space="preserve"> from scratch</w:t>
      </w:r>
      <w:r w:rsidRPr="007A40B8">
        <w:rPr>
          <w:rFonts w:asciiTheme="majorHAnsi" w:hAnsiTheme="majorHAnsi" w:cstheme="majorHAnsi"/>
          <w:sz w:val="12"/>
        </w:rPr>
        <w:t xml:space="preserve">. Skills that we appropriate are constrained by success conditions; leading our own life depends on circumstances over which we do not have complete command.) There is, then, an interesting tension in the idea of appropriation between what is previously given and what is formable, between taking over and creating, between the subject’s sovereignty and its dependence. The crucial relation here is that between something’s being alien and its accessibility: objects of appropriation are neither exclusively alien nor exclusively one’s own. As Michael Theunissen puts it, “I do not need to appropriate what is exclusively my own, and what is exclusively alien I am unable to appropriate.”14 In contrast to Marx, then, for whom appropriation is conceived of according to a model of reappropriation, the account of the dynamic of appropriation and alienation that I am proposing reconceives the very concept of appropriation. This involves rehabilitating what is alien in the model of appropriation and radicalizing that model in the direction of a nonessentialist conception of appropriation. Appropriation would then be a permanent process of transformation in which what is appropriated first comes to be through its appropriation, without one needing to fall back into the myth of a creation ex nihilo. Understanding appropriation as a relation in which we are simultaneously bound to something and separated from it, and in which what is appropriated always remains both alien and our own, has important implications for the ideas of emancipation and alienation bound up with the concept of appropriation. The aspiration of a </w:t>
      </w:r>
      <w:r w:rsidRPr="007A40B8">
        <w:rPr>
          <w:rFonts w:asciiTheme="majorHAnsi" w:hAnsiTheme="majorHAnsi" w:cstheme="majorHAnsi"/>
          <w:b/>
          <w:highlight w:val="green"/>
          <w:u w:val="single"/>
        </w:rPr>
        <w:t>successful appropriation</w:t>
      </w:r>
      <w:r w:rsidRPr="007A40B8">
        <w:rPr>
          <w:rFonts w:asciiTheme="majorHAnsi" w:hAnsiTheme="majorHAnsi" w:cstheme="majorHAnsi"/>
          <w:b/>
          <w:u w:val="single"/>
        </w:rPr>
        <w:t xml:space="preserve"> of self and world </w:t>
      </w:r>
      <w:r w:rsidRPr="007A40B8">
        <w:rPr>
          <w:rFonts w:asciiTheme="majorHAnsi" w:hAnsiTheme="majorHAnsi" w:cstheme="majorHAnsi"/>
          <w:b/>
          <w:highlight w:val="green"/>
          <w:u w:val="single"/>
        </w:rPr>
        <w:t>would be</w:t>
      </w:r>
      <w:r w:rsidRPr="007A40B8">
        <w:rPr>
          <w:rFonts w:asciiTheme="majorHAnsi" w:hAnsiTheme="majorHAnsi" w:cstheme="majorHAnsi"/>
          <w:b/>
          <w:u w:val="single"/>
        </w:rPr>
        <w:t xml:space="preserve">, then, </w:t>
      </w:r>
      <w:r w:rsidRPr="007A40B8">
        <w:rPr>
          <w:rFonts w:asciiTheme="majorHAnsi" w:hAnsiTheme="majorHAnsi" w:cstheme="majorHAnsi"/>
          <w:b/>
          <w:highlight w:val="green"/>
          <w:u w:val="single"/>
        </w:rPr>
        <w:t>to make the world one’s own without it having been already one’s own</w:t>
      </w:r>
      <w:r w:rsidRPr="007A40B8">
        <w:rPr>
          <w:rFonts w:asciiTheme="majorHAnsi" w:hAnsiTheme="majorHAnsi" w:cstheme="majorHAnsi"/>
          <w:b/>
          <w:u w:val="single"/>
        </w:rPr>
        <w:t xml:space="preserve"> and in wanting to give structure to the world and to one’s own life without beginning from a position of already having complete command over them</w:t>
      </w:r>
      <w:r w:rsidRPr="007A40B8">
        <w:rPr>
          <w:rFonts w:asciiTheme="majorHAnsi" w:hAnsiTheme="majorHAnsi" w:cstheme="majorHAnsi"/>
          <w:sz w:val="12"/>
        </w:rPr>
        <w:t>.</w:t>
      </w:r>
    </w:p>
    <w:p w14:paraId="789B01C7" w14:textId="77777777" w:rsidR="00440D0A" w:rsidRPr="007A40B8" w:rsidRDefault="00440D0A" w:rsidP="00440D0A">
      <w:pPr>
        <w:rPr>
          <w:rFonts w:asciiTheme="majorHAnsi" w:hAnsiTheme="majorHAnsi" w:cstheme="majorHAnsi"/>
        </w:rPr>
      </w:pPr>
    </w:p>
    <w:p w14:paraId="6DA027C6" w14:textId="77777777" w:rsidR="00440D0A" w:rsidRPr="007A40B8" w:rsidRDefault="00440D0A" w:rsidP="00440D0A">
      <w:pPr>
        <w:pStyle w:val="Heading4"/>
        <w:rPr>
          <w:rFonts w:asciiTheme="majorHAnsi" w:hAnsiTheme="majorHAnsi" w:cstheme="majorHAnsi"/>
        </w:rPr>
      </w:pPr>
      <w:r w:rsidRPr="007A40B8">
        <w:rPr>
          <w:rFonts w:asciiTheme="majorHAnsi" w:hAnsiTheme="majorHAnsi" w:cstheme="majorHAnsi"/>
        </w:rPr>
        <w:t xml:space="preserve">Thus, the standard is consistency with non-alienated relations. Only this coheres the nature of who you are and prevents psychological violence.  </w:t>
      </w:r>
    </w:p>
    <w:p w14:paraId="6564FC10" w14:textId="77777777" w:rsidR="00440D0A" w:rsidRPr="007A40B8" w:rsidRDefault="00440D0A" w:rsidP="00440D0A">
      <w:pPr>
        <w:rPr>
          <w:rFonts w:asciiTheme="majorHAnsi" w:hAnsiTheme="majorHAnsi" w:cstheme="majorHAnsi"/>
          <w:b/>
        </w:rPr>
      </w:pPr>
    </w:p>
    <w:p w14:paraId="6E26F143" w14:textId="77777777" w:rsidR="00440D0A" w:rsidRPr="007A40B8" w:rsidRDefault="00440D0A" w:rsidP="00440D0A">
      <w:pPr>
        <w:pStyle w:val="Heading4"/>
        <w:rPr>
          <w:rFonts w:asciiTheme="majorHAnsi" w:hAnsiTheme="majorHAnsi" w:cstheme="majorHAnsi"/>
        </w:rPr>
      </w:pPr>
      <w:r w:rsidRPr="007A40B8">
        <w:rPr>
          <w:rFonts w:asciiTheme="majorHAnsi" w:hAnsiTheme="majorHAnsi" w:cstheme="majorHAnsi"/>
        </w:rPr>
        <w:t xml:space="preserve">Prefer additionally – </w:t>
      </w:r>
    </w:p>
    <w:p w14:paraId="7253F3A6" w14:textId="44D5ABBA" w:rsidR="00440D0A" w:rsidRPr="007A40B8" w:rsidRDefault="00440D0A" w:rsidP="00440D0A">
      <w:pPr>
        <w:pStyle w:val="Heading4"/>
        <w:rPr>
          <w:rFonts w:asciiTheme="majorHAnsi" w:hAnsiTheme="majorHAnsi" w:cstheme="majorHAnsi"/>
        </w:rPr>
      </w:pPr>
      <w:r w:rsidRPr="007A40B8">
        <w:rPr>
          <w:rFonts w:asciiTheme="majorHAnsi" w:hAnsiTheme="majorHAnsi" w:cstheme="majorHAnsi"/>
        </w:rPr>
        <w:t>[</w:t>
      </w:r>
      <w:r>
        <w:rPr>
          <w:rFonts w:asciiTheme="majorHAnsi" w:hAnsiTheme="majorHAnsi" w:cstheme="majorHAnsi"/>
        </w:rPr>
        <w:t>1</w:t>
      </w:r>
      <w:r w:rsidRPr="007A40B8">
        <w:rPr>
          <w:rFonts w:asciiTheme="majorHAnsi" w:hAnsiTheme="majorHAnsi" w:cstheme="majorHAnsi"/>
        </w:rPr>
        <w:t xml:space="preserve">] Action theory – only viewing an agent as an active body capable of generating intentions can hold agents culpable and decipher the difference between actions and wishes. </w:t>
      </w:r>
    </w:p>
    <w:p w14:paraId="19B71647" w14:textId="77777777" w:rsidR="00440D0A" w:rsidRPr="007A40B8" w:rsidRDefault="00440D0A" w:rsidP="00440D0A">
      <w:pPr>
        <w:jc w:val="both"/>
        <w:rPr>
          <w:rFonts w:asciiTheme="majorHAnsi" w:hAnsiTheme="majorHAnsi" w:cstheme="majorHAnsi"/>
          <w:b/>
          <w:szCs w:val="26"/>
        </w:rPr>
      </w:pPr>
      <w:r w:rsidRPr="007A40B8">
        <w:rPr>
          <w:rFonts w:asciiTheme="majorHAnsi" w:hAnsiTheme="majorHAnsi" w:cstheme="majorHAnsi"/>
          <w:b/>
          <w:szCs w:val="26"/>
          <w:u w:val="single"/>
        </w:rPr>
        <w:t>Small No Date,</w:t>
      </w:r>
      <w:r w:rsidRPr="007A40B8">
        <w:rPr>
          <w:rFonts w:asciiTheme="majorHAnsi" w:hAnsiTheme="majorHAnsi" w:cstheme="majorHAnsi"/>
          <w:b/>
          <w:szCs w:val="26"/>
        </w:rPr>
        <w:t xml:space="preserve"> </w:t>
      </w:r>
      <w:r w:rsidRPr="007A40B8">
        <w:rPr>
          <w:rFonts w:asciiTheme="majorHAnsi" w:hAnsiTheme="majorHAnsi" w:cstheme="majorHAnsi"/>
          <w:sz w:val="12"/>
        </w:rPr>
        <w:t xml:space="preserve">Will Small, </w:t>
      </w:r>
      <w:r w:rsidRPr="007A40B8">
        <w:rPr>
          <w:rFonts w:asciiTheme="majorHAnsi" w:hAnsiTheme="majorHAnsi" w:cstheme="majorHAnsi"/>
          <w:i/>
          <w:sz w:val="12"/>
        </w:rPr>
        <w:t xml:space="preserve">Practical Knowledge and the Structure of Action, </w:t>
      </w:r>
      <w:r w:rsidRPr="007A40B8">
        <w:rPr>
          <w:rFonts w:asciiTheme="majorHAnsi" w:hAnsiTheme="majorHAnsi" w:cstheme="majorHAnsi"/>
          <w:sz w:val="12"/>
        </w:rPr>
        <w:t>UChicago//Scopa</w:t>
      </w:r>
      <w:r w:rsidRPr="007A40B8">
        <w:rPr>
          <w:rFonts w:asciiTheme="majorHAnsi" w:hAnsiTheme="majorHAnsi" w:cstheme="majorHAnsi"/>
          <w:b/>
          <w:szCs w:val="26"/>
        </w:rPr>
        <w:t xml:space="preserve"> </w:t>
      </w:r>
      <w:r w:rsidRPr="007A40B8">
        <w:rPr>
          <w:rFonts w:asciiTheme="majorHAnsi" w:hAnsiTheme="majorHAnsi" w:cstheme="majorHAnsi"/>
          <w:b/>
          <w:szCs w:val="26"/>
          <w:highlight w:val="green"/>
          <w:u w:val="single"/>
        </w:rPr>
        <w:t>Aspiring</w:t>
      </w:r>
      <w:r w:rsidRPr="007A40B8">
        <w:rPr>
          <w:rFonts w:asciiTheme="majorHAnsi" w:hAnsiTheme="majorHAnsi" w:cstheme="majorHAnsi"/>
          <w:b/>
          <w:szCs w:val="26"/>
          <w:u w:val="single"/>
        </w:rPr>
        <w:t xml:space="preserve"> to do something </w:t>
      </w:r>
      <w:r w:rsidRPr="007A40B8">
        <w:rPr>
          <w:rFonts w:asciiTheme="majorHAnsi" w:hAnsiTheme="majorHAnsi" w:cstheme="majorHAnsi"/>
          <w:b/>
          <w:szCs w:val="26"/>
          <w:highlight w:val="green"/>
          <w:u w:val="single"/>
        </w:rPr>
        <w:t>differs from</w:t>
      </w:r>
      <w:r w:rsidRPr="007A40B8">
        <w:rPr>
          <w:rFonts w:asciiTheme="majorHAnsi" w:hAnsiTheme="majorHAnsi" w:cstheme="majorHAnsi"/>
          <w:b/>
          <w:szCs w:val="26"/>
          <w:u w:val="single"/>
        </w:rPr>
        <w:t xml:space="preserve"> merely </w:t>
      </w:r>
      <w:r w:rsidRPr="007A40B8">
        <w:rPr>
          <w:rFonts w:asciiTheme="majorHAnsi" w:hAnsiTheme="majorHAnsi" w:cstheme="majorHAnsi"/>
          <w:b/>
          <w:szCs w:val="26"/>
          <w:highlight w:val="green"/>
          <w:u w:val="single"/>
        </w:rPr>
        <w:t>wishing</w:t>
      </w:r>
      <w:r w:rsidRPr="007A40B8">
        <w:rPr>
          <w:rFonts w:asciiTheme="majorHAnsi" w:hAnsiTheme="majorHAnsi" w:cstheme="majorHAnsi"/>
          <w:b/>
          <w:szCs w:val="26"/>
          <w:u w:val="single"/>
        </w:rPr>
        <w:t xml:space="preserve"> </w:t>
      </w:r>
      <w:r w:rsidRPr="007A40B8">
        <w:rPr>
          <w:rFonts w:asciiTheme="majorHAnsi" w:hAnsiTheme="majorHAnsi" w:cstheme="majorHAnsi"/>
          <w:sz w:val="8"/>
        </w:rPr>
        <w:t>for some state of affairs or event to obtain or transpire. As Anscombe notes,</w:t>
      </w:r>
      <w:r w:rsidRPr="007A40B8">
        <w:rPr>
          <w:rFonts w:asciiTheme="majorHAnsi" w:hAnsiTheme="majorHAnsi" w:cstheme="majorHAnsi"/>
          <w:b/>
          <w:szCs w:val="26"/>
          <w:u w:val="single"/>
        </w:rPr>
        <w:t xml:space="preserve"> “[a] chief mark of an idle wish is that a man does nothing</w:t>
      </w:r>
      <w:r w:rsidRPr="007A40B8">
        <w:rPr>
          <w:rFonts w:asciiTheme="majorHAnsi" w:hAnsiTheme="majorHAnsi" w:cstheme="majorHAnsi"/>
          <w:sz w:val="8"/>
        </w:rPr>
        <w:t>—whether he could or no—</w:t>
      </w:r>
      <w:r w:rsidRPr="007A40B8">
        <w:rPr>
          <w:rFonts w:asciiTheme="majorHAnsi" w:hAnsiTheme="majorHAnsi" w:cstheme="majorHAnsi"/>
          <w:b/>
          <w:szCs w:val="26"/>
          <w:u w:val="single"/>
        </w:rPr>
        <w:t xml:space="preserve">towards the fulfilment of the wish” </w:t>
      </w:r>
      <w:r w:rsidRPr="007A40B8">
        <w:rPr>
          <w:rFonts w:asciiTheme="majorHAnsi" w:hAnsiTheme="majorHAnsi" w:cstheme="majorHAnsi"/>
          <w:sz w:val="8"/>
        </w:rPr>
        <w:t>(63, §36).</w:t>
      </w:r>
      <w:r w:rsidRPr="007A40B8">
        <w:rPr>
          <w:rFonts w:asciiTheme="majorHAnsi" w:hAnsiTheme="majorHAnsi" w:cstheme="majorHAnsi"/>
          <w:b/>
          <w:szCs w:val="26"/>
          <w:u w:val="single"/>
        </w:rPr>
        <w:t xml:space="preserve"> </w:t>
      </w:r>
      <w:r w:rsidRPr="007A40B8">
        <w:rPr>
          <w:rFonts w:asciiTheme="majorHAnsi" w:hAnsiTheme="majorHAnsi" w:cstheme="majorHAnsi"/>
          <w:sz w:val="8"/>
        </w:rPr>
        <w:t xml:space="preserve">Even though </w:t>
      </w:r>
      <w:r w:rsidRPr="007A40B8">
        <w:rPr>
          <w:rFonts w:asciiTheme="majorHAnsi" w:hAnsiTheme="majorHAnsi" w:cstheme="majorHAnsi"/>
          <w:b/>
          <w:szCs w:val="26"/>
          <w:highlight w:val="green"/>
          <w:u w:val="single"/>
        </w:rPr>
        <w:t>a mere</w:t>
      </w:r>
      <w:r w:rsidRPr="007A40B8">
        <w:rPr>
          <w:rFonts w:asciiTheme="majorHAnsi" w:hAnsiTheme="majorHAnsi" w:cstheme="majorHAnsi"/>
          <w:b/>
          <w:szCs w:val="26"/>
          <w:u w:val="single"/>
        </w:rPr>
        <w:t xml:space="preserve"> </w:t>
      </w:r>
      <w:r w:rsidRPr="007A40B8">
        <w:rPr>
          <w:rFonts w:asciiTheme="majorHAnsi" w:hAnsiTheme="majorHAnsi" w:cstheme="majorHAnsi"/>
          <w:sz w:val="8"/>
        </w:rPr>
        <w:t xml:space="preserve">or idle </w:t>
      </w:r>
      <w:r w:rsidRPr="007A40B8">
        <w:rPr>
          <w:rFonts w:asciiTheme="majorHAnsi" w:hAnsiTheme="majorHAnsi" w:cstheme="majorHAnsi"/>
          <w:b/>
          <w:szCs w:val="26"/>
          <w:highlight w:val="green"/>
          <w:u w:val="single"/>
        </w:rPr>
        <w:t>wish</w:t>
      </w:r>
      <w:r w:rsidRPr="007A40B8">
        <w:rPr>
          <w:rFonts w:asciiTheme="majorHAnsi" w:hAnsiTheme="majorHAnsi" w:cstheme="majorHAnsi"/>
          <w:b/>
          <w:szCs w:val="26"/>
          <w:u w:val="single"/>
        </w:rPr>
        <w:t xml:space="preserve"> </w:t>
      </w:r>
      <w:r w:rsidRPr="007A40B8">
        <w:rPr>
          <w:rFonts w:asciiTheme="majorHAnsi" w:hAnsiTheme="majorHAnsi" w:cstheme="majorHAnsi"/>
          <w:sz w:val="8"/>
        </w:rPr>
        <w:t xml:space="preserve">represents its object as in some sense good, it </w:t>
      </w:r>
      <w:r w:rsidRPr="007A40B8">
        <w:rPr>
          <w:rFonts w:asciiTheme="majorHAnsi" w:hAnsiTheme="majorHAnsi" w:cstheme="majorHAnsi"/>
          <w:b/>
          <w:szCs w:val="26"/>
          <w:highlight w:val="green"/>
          <w:u w:val="single"/>
        </w:rPr>
        <w:t>does not amount to practical thought because it has no inner tendency towards action, which</w:t>
      </w:r>
      <w:r w:rsidRPr="007A40B8">
        <w:rPr>
          <w:rFonts w:asciiTheme="majorHAnsi" w:hAnsiTheme="majorHAnsi" w:cstheme="majorHAnsi"/>
          <w:b/>
          <w:szCs w:val="26"/>
          <w:u w:val="single"/>
        </w:rPr>
        <w:t xml:space="preserve"> is what </w:t>
      </w:r>
      <w:r w:rsidRPr="007A40B8">
        <w:rPr>
          <w:rFonts w:asciiTheme="majorHAnsi" w:hAnsiTheme="majorHAnsi" w:cstheme="majorHAnsi"/>
          <w:b/>
          <w:szCs w:val="26"/>
          <w:highlight w:val="green"/>
          <w:u w:val="single"/>
        </w:rPr>
        <w:t>practical thought is</w:t>
      </w:r>
      <w:r w:rsidRPr="007A40B8">
        <w:rPr>
          <w:rFonts w:asciiTheme="majorHAnsi" w:hAnsiTheme="majorHAnsi" w:cstheme="majorHAnsi"/>
          <w:b/>
          <w:szCs w:val="26"/>
          <w:u w:val="single"/>
        </w:rPr>
        <w:t xml:space="preserve"> ultimately </w:t>
      </w:r>
      <w:r w:rsidRPr="007A40B8">
        <w:rPr>
          <w:rFonts w:asciiTheme="majorHAnsi" w:hAnsiTheme="majorHAnsi" w:cstheme="majorHAnsi"/>
          <w:b/>
          <w:szCs w:val="26"/>
          <w:highlight w:val="green"/>
          <w:u w:val="single"/>
        </w:rPr>
        <w:t>for</w:t>
      </w:r>
      <w:r w:rsidRPr="007A40B8">
        <w:rPr>
          <w:rFonts w:asciiTheme="majorHAnsi" w:hAnsiTheme="majorHAnsi" w:cstheme="majorHAnsi"/>
          <w:b/>
          <w:szCs w:val="26"/>
          <w:u w:val="single"/>
        </w:rPr>
        <w:t>.</w:t>
      </w:r>
      <w:r w:rsidRPr="007A40B8">
        <w:rPr>
          <w:rFonts w:asciiTheme="majorHAnsi" w:hAnsiTheme="majorHAnsi" w:cstheme="majorHAnsi"/>
          <w:sz w:val="8"/>
        </w:rPr>
        <w:t>³²</w:t>
      </w:r>
      <w:r w:rsidRPr="007A40B8">
        <w:rPr>
          <w:rFonts w:asciiTheme="majorHAnsi" w:hAnsiTheme="majorHAnsi" w:cstheme="majorHAnsi"/>
          <w:b/>
          <w:szCs w:val="26"/>
          <w:u w:val="single"/>
        </w:rPr>
        <w:t xml:space="preserve"> </w:t>
      </w:r>
      <w:r w:rsidRPr="007A40B8">
        <w:rPr>
          <w:rFonts w:asciiTheme="majorHAnsi" w:hAnsiTheme="majorHAnsi" w:cstheme="majorHAnsi"/>
          <w:sz w:val="8"/>
        </w:rPr>
        <w:t>By contrast, just as an intention has the inner tendency to further articulate and re-articulate itself in action, so an aspiration has the inner tendency to articulate itself such that it becomes an intention. This articulation too is the work of practical reasoning:</w:t>
      </w:r>
      <w:r w:rsidRPr="007A40B8">
        <w:rPr>
          <w:rFonts w:asciiTheme="majorHAnsi" w:hAnsiTheme="majorHAnsi" w:cstheme="majorHAnsi"/>
          <w:b/>
          <w:szCs w:val="26"/>
          <w:u w:val="single"/>
        </w:rPr>
        <w:t xml:space="preserve"> </w:t>
      </w:r>
      <w:r w:rsidRPr="007A40B8">
        <w:rPr>
          <w:rFonts w:asciiTheme="majorHAnsi" w:hAnsiTheme="majorHAnsi" w:cstheme="majorHAnsi"/>
          <w:b/>
          <w:szCs w:val="26"/>
          <w:highlight w:val="green"/>
          <w:u w:val="single"/>
        </w:rPr>
        <w:t>an agent’s aspiration can become an intention, by</w:t>
      </w:r>
      <w:r w:rsidRPr="007A40B8">
        <w:rPr>
          <w:rFonts w:asciiTheme="majorHAnsi" w:hAnsiTheme="majorHAnsi" w:cstheme="majorHAnsi"/>
          <w:b/>
          <w:szCs w:val="26"/>
          <w:u w:val="single"/>
        </w:rPr>
        <w:t xml:space="preserve"> his </w:t>
      </w:r>
      <w:r w:rsidRPr="007A40B8">
        <w:rPr>
          <w:rFonts w:asciiTheme="majorHAnsi" w:hAnsiTheme="majorHAnsi" w:cstheme="majorHAnsi"/>
          <w:b/>
          <w:szCs w:val="26"/>
          <w:highlight w:val="green"/>
          <w:u w:val="single"/>
        </w:rPr>
        <w:t>coming up with a plan</w:t>
      </w:r>
      <w:r w:rsidRPr="007A40B8">
        <w:rPr>
          <w:rFonts w:asciiTheme="majorHAnsi" w:hAnsiTheme="majorHAnsi" w:cstheme="majorHAnsi"/>
          <w:sz w:val="8"/>
        </w:rPr>
        <w:t xml:space="preserve">—by reasoning from the end which is at a distance, to an immediate means that he can take. </w:t>
      </w:r>
      <w:r w:rsidRPr="007A40B8">
        <w:rPr>
          <w:rFonts w:asciiTheme="majorHAnsi" w:hAnsiTheme="majorHAnsi" w:cstheme="majorHAnsi"/>
          <w:b/>
          <w:szCs w:val="26"/>
          <w:highlight w:val="green"/>
          <w:u w:val="single"/>
        </w:rPr>
        <w:t>This</w:t>
      </w:r>
      <w:r w:rsidRPr="007A40B8">
        <w:rPr>
          <w:rFonts w:asciiTheme="majorHAnsi" w:hAnsiTheme="majorHAnsi" w:cstheme="majorHAnsi"/>
          <w:b/>
          <w:szCs w:val="26"/>
          <w:u w:val="single"/>
        </w:rPr>
        <w:t xml:space="preserve"> inner </w:t>
      </w:r>
      <w:r w:rsidRPr="007A40B8">
        <w:rPr>
          <w:rFonts w:asciiTheme="majorHAnsi" w:hAnsiTheme="majorHAnsi" w:cstheme="majorHAnsi"/>
          <w:b/>
          <w:szCs w:val="26"/>
          <w:highlight w:val="green"/>
          <w:u w:val="single"/>
        </w:rPr>
        <w:t>tendency towards such articulation</w:t>
      </w:r>
      <w:r w:rsidRPr="007A40B8">
        <w:rPr>
          <w:rFonts w:asciiTheme="majorHAnsi" w:hAnsiTheme="majorHAnsi" w:cstheme="majorHAnsi"/>
          <w:sz w:val="8"/>
        </w:rPr>
        <w:t>—an inner tendency towards perfecting itself in action and practical knowledge—</w:t>
      </w:r>
      <w:r w:rsidRPr="007A40B8">
        <w:rPr>
          <w:rFonts w:asciiTheme="majorHAnsi" w:hAnsiTheme="majorHAnsi" w:cstheme="majorHAnsi"/>
          <w:b/>
          <w:szCs w:val="26"/>
          <w:highlight w:val="green"/>
          <w:u w:val="single"/>
        </w:rPr>
        <w:t>is what marks practical thought</w:t>
      </w:r>
      <w:r w:rsidRPr="007A40B8">
        <w:rPr>
          <w:rFonts w:asciiTheme="majorHAnsi" w:hAnsiTheme="majorHAnsi" w:cstheme="majorHAnsi"/>
          <w:b/>
          <w:szCs w:val="26"/>
          <w:u w:val="single"/>
        </w:rPr>
        <w:t xml:space="preserve"> out as rationally efficacious; </w:t>
      </w:r>
      <w:r w:rsidRPr="007A40B8">
        <w:rPr>
          <w:rFonts w:asciiTheme="majorHAnsi" w:hAnsiTheme="majorHAnsi" w:cstheme="majorHAnsi"/>
          <w:sz w:val="8"/>
        </w:rPr>
        <w:t xml:space="preserve">that is, </w:t>
      </w:r>
      <w:r w:rsidRPr="007A40B8">
        <w:rPr>
          <w:rFonts w:asciiTheme="majorHAnsi" w:hAnsiTheme="majorHAnsi" w:cstheme="majorHAnsi"/>
          <w:b/>
          <w:szCs w:val="26"/>
          <w:u w:val="single"/>
        </w:rPr>
        <w:t xml:space="preserve">as practical. </w:t>
      </w:r>
      <w:r w:rsidRPr="007A40B8">
        <w:rPr>
          <w:rFonts w:asciiTheme="majorHAnsi" w:hAnsiTheme="majorHAnsi" w:cstheme="majorHAnsi"/>
          <w:sz w:val="8"/>
        </w:rPr>
        <w:t xml:space="preserve">It is in the nature of the thought ‘I want (aspire, intend) doing A’ and realizes that articulation in action and practical knowledge: ‘I am doing D by doing C by doing B by doing A’. Such inner efficacy is absent in mere wish” </w:t>
      </w:r>
    </w:p>
    <w:p w14:paraId="1FDE55B8" w14:textId="77777777" w:rsidR="00440D0A" w:rsidRPr="007A40B8" w:rsidRDefault="00440D0A" w:rsidP="00440D0A">
      <w:pPr>
        <w:pStyle w:val="Heading4"/>
        <w:rPr>
          <w:rFonts w:asciiTheme="majorHAnsi" w:hAnsiTheme="majorHAnsi" w:cstheme="majorHAnsi"/>
        </w:rPr>
      </w:pPr>
      <w:r w:rsidRPr="007A40B8">
        <w:rPr>
          <w:rFonts w:asciiTheme="majorHAnsi" w:hAnsiTheme="majorHAnsi" w:cstheme="majorHAnsi"/>
        </w:rPr>
        <w:lastRenderedPageBreak/>
        <w:t xml:space="preserve">[3] Performativity – every exercise you engage in is an instance of using your volition to establish some relation to the world and only non-alienation can establish that relationship as normatively legitimate. </w:t>
      </w:r>
    </w:p>
    <w:p w14:paraId="2F8B48F7" w14:textId="77777777" w:rsidR="00440D0A" w:rsidRPr="007A40B8" w:rsidRDefault="00440D0A" w:rsidP="00440D0A">
      <w:pPr>
        <w:pStyle w:val="Heading4"/>
        <w:rPr>
          <w:rFonts w:asciiTheme="majorHAnsi" w:hAnsiTheme="majorHAnsi" w:cstheme="majorHAnsi"/>
        </w:rPr>
      </w:pPr>
      <w:r w:rsidRPr="007A40B8">
        <w:rPr>
          <w:rFonts w:asciiTheme="majorHAnsi" w:hAnsiTheme="majorHAnsi" w:cstheme="majorHAnsi"/>
        </w:rPr>
        <w:t xml:space="preserve">[4] Solves oppression – A) Universality – The structure of the will is a basis for justifying why all agents are normatively equivalent which undermines the ideology underlying all forms of violence B) Empowerment – it ensures agents view themselves as active which motivates agents to combat systems of oppression rather than viewing themselves as passive objects C) Movement building – it’s normativity can explain why oppression is wrong and convince others to agree through rigorous explanation that impact justified frameworks can’t provide. </w:t>
      </w:r>
    </w:p>
    <w:p w14:paraId="0D7AEC66" w14:textId="77777777" w:rsidR="00440D0A" w:rsidRPr="007A40B8" w:rsidRDefault="00440D0A" w:rsidP="00440D0A">
      <w:pPr>
        <w:pStyle w:val="Heading4"/>
        <w:rPr>
          <w:rFonts w:asciiTheme="majorHAnsi" w:hAnsiTheme="majorHAnsi" w:cstheme="majorHAnsi"/>
        </w:rPr>
      </w:pPr>
      <w:r w:rsidRPr="007A40B8">
        <w:rPr>
          <w:rFonts w:asciiTheme="majorHAnsi" w:hAnsiTheme="majorHAnsi" w:cstheme="majorHAnsi"/>
        </w:rPr>
        <w:t>D) Explanatory power – the basis of colonization is alienation and the denial of the internal life of the oppressed. OLIVER 04:</w:t>
      </w:r>
    </w:p>
    <w:p w14:paraId="3FCBAF2A" w14:textId="77777777" w:rsidR="00440D0A" w:rsidRPr="007A40B8" w:rsidRDefault="00440D0A" w:rsidP="00440D0A">
      <w:pPr>
        <w:rPr>
          <w:rFonts w:asciiTheme="majorHAnsi" w:hAnsiTheme="majorHAnsi" w:cstheme="majorHAnsi"/>
        </w:rPr>
      </w:pPr>
      <w:r w:rsidRPr="007A40B8">
        <w:rPr>
          <w:rFonts w:asciiTheme="majorHAnsi" w:hAnsiTheme="majorHAnsi" w:cstheme="majorHAnsi"/>
        </w:rPr>
        <w:t>OLIVER K. 2004. The colonization of psychic space: A psychoanalytic social theory of oppression. U of Minnesota Press.</w:t>
      </w:r>
    </w:p>
    <w:p w14:paraId="040BBB3F" w14:textId="77777777" w:rsidR="00440D0A" w:rsidRPr="007A40B8" w:rsidRDefault="00440D0A" w:rsidP="00440D0A">
      <w:pPr>
        <w:rPr>
          <w:rFonts w:asciiTheme="majorHAnsi" w:hAnsiTheme="majorHAnsi" w:cstheme="majorHAnsi"/>
          <w:sz w:val="12"/>
          <w:szCs w:val="22"/>
        </w:rPr>
      </w:pPr>
      <w:r w:rsidRPr="007A40B8">
        <w:rPr>
          <w:rStyle w:val="StyleUnderline"/>
          <w:rFonts w:asciiTheme="majorHAnsi" w:hAnsiTheme="majorHAnsi" w:cstheme="majorHAnsi"/>
          <w:highlight w:val="green"/>
        </w:rPr>
        <w:t xml:space="preserve">The double consciousness of debilitating alienation splits the authority of </w:t>
      </w:r>
      <w:r w:rsidRPr="007A40B8">
        <w:rPr>
          <w:rStyle w:val="StyleUnderline"/>
          <w:rFonts w:asciiTheme="majorHAnsi" w:hAnsiTheme="majorHAnsi" w:cstheme="majorHAnsi"/>
        </w:rPr>
        <w:t xml:space="preserve">not only the subject but also </w:t>
      </w:r>
      <w:r w:rsidRPr="007A40B8">
        <w:rPr>
          <w:rStyle w:val="StyleUnderline"/>
          <w:rFonts w:asciiTheme="majorHAnsi" w:hAnsiTheme="majorHAnsi" w:cstheme="majorHAnsi"/>
          <w:highlight w:val="green"/>
        </w:rPr>
        <w:t xml:space="preserve">the </w:t>
      </w:r>
      <w:r w:rsidRPr="007A40B8">
        <w:rPr>
          <w:rStyle w:val="StyleUnderline"/>
          <w:rFonts w:asciiTheme="majorHAnsi" w:hAnsiTheme="majorHAnsi" w:cstheme="majorHAnsi"/>
        </w:rPr>
        <w:t xml:space="preserve">unchanging, essential, </w:t>
      </w:r>
      <w:r w:rsidRPr="007A40B8">
        <w:rPr>
          <w:rStyle w:val="StyleUnderline"/>
          <w:rFonts w:asciiTheme="majorHAnsi" w:hAnsiTheme="majorHAnsi" w:cstheme="majorHAnsi"/>
          <w:highlight w:val="green"/>
        </w:rPr>
        <w:t>universal</w:t>
      </w:r>
      <w:r w:rsidRPr="007A40B8">
        <w:rPr>
          <w:rStyle w:val="StyleUnderline"/>
          <w:rFonts w:asciiTheme="majorHAnsi" w:hAnsiTheme="majorHAnsi" w:cstheme="majorHAnsi"/>
        </w:rPr>
        <w:t xml:space="preserve">, </w:t>
      </w:r>
      <w:r w:rsidRPr="007A40B8">
        <w:rPr>
          <w:rStyle w:val="StyleUnderline"/>
          <w:rFonts w:asciiTheme="majorHAnsi" w:hAnsiTheme="majorHAnsi" w:cstheme="majorHAnsi"/>
          <w:highlight w:val="green"/>
        </w:rPr>
        <w:t xml:space="preserve">objective </w:t>
      </w:r>
      <w:r w:rsidRPr="007A40B8">
        <w:rPr>
          <w:rStyle w:val="StyleUnderline"/>
          <w:rFonts w:asciiTheme="majorHAnsi" w:hAnsiTheme="majorHAnsi" w:cstheme="majorHAnsi"/>
        </w:rPr>
        <w:t xml:space="preserve">beyond. So </w:t>
      </w:r>
      <w:r w:rsidRPr="007A40B8">
        <w:rPr>
          <w:rStyle w:val="StyleUnderline"/>
          <w:rFonts w:asciiTheme="majorHAnsi" w:hAnsiTheme="majorHAnsi" w:cstheme="majorHAnsi"/>
          <w:highlight w:val="green"/>
        </w:rPr>
        <w:t xml:space="preserve">reauthorizing the subject requires more than reconciling it with </w:t>
      </w:r>
      <w:r w:rsidRPr="007A40B8">
        <w:rPr>
          <w:rStyle w:val="StyleUnderline"/>
          <w:rFonts w:asciiTheme="majorHAnsi" w:hAnsiTheme="majorHAnsi" w:cstheme="majorHAnsi"/>
        </w:rPr>
        <w:t xml:space="preserve">the universal or the laws and values of the </w:t>
      </w:r>
      <w:r w:rsidRPr="007A40B8">
        <w:rPr>
          <w:rStyle w:val="StyleUnderline"/>
          <w:rFonts w:asciiTheme="majorHAnsi" w:hAnsiTheme="majorHAnsi" w:cstheme="majorHAnsi"/>
          <w:highlight w:val="green"/>
        </w:rPr>
        <w:t>colonizers</w:t>
      </w:r>
      <w:r w:rsidRPr="007A40B8">
        <w:rPr>
          <w:rStyle w:val="StyleUnderline"/>
          <w:rFonts w:asciiTheme="majorHAnsi" w:hAnsiTheme="majorHAnsi" w:cstheme="majorHAnsi"/>
        </w:rPr>
        <w:t>.</w:t>
      </w:r>
      <w:r w:rsidRPr="007A40B8">
        <w:rPr>
          <w:rFonts w:asciiTheme="majorHAnsi" w:hAnsiTheme="majorHAnsi" w:cstheme="majorHAnsi"/>
          <w:sz w:val="12"/>
          <w:szCs w:val="22"/>
        </w:rPr>
        <w:t xml:space="preserve"> The contra- diction that undermines individual authority, autonomy, and agency does not stem from some opposition between autonomy and agency within the subject but rather from a contradiction within the beyond itself, within colonial values. As I have discussed elsewhere, </w:t>
      </w:r>
      <w:r w:rsidRPr="007A40B8">
        <w:rPr>
          <w:rStyle w:val="StyleUnderline"/>
          <w:rFonts w:asciiTheme="majorHAnsi" w:hAnsiTheme="majorHAnsi" w:cstheme="majorHAnsi"/>
        </w:rPr>
        <w:t>colonial authority is founded on a contradiction between denying the internal life, mind, or soul to the colonized</w:t>
      </w:r>
      <w:r w:rsidRPr="007A40B8">
        <w:rPr>
          <w:rFonts w:asciiTheme="majorHAnsi" w:hAnsiTheme="majorHAnsi" w:cstheme="majorHAnsi"/>
          <w:sz w:val="12"/>
          <w:szCs w:val="22"/>
        </w:rPr>
        <w:t xml:space="preserve">, on the one hand, and demanding that they internalize colonial values, on the other; the colonized status as human yet not human, agent yet not agent, is part and parcel of this contradictory logic (see Oliver 2001). So within the colonial logic the subject's debilitating alienation is caused by a split within what could be associated with the universal rather than a split between the universal and the particular. Or perhaps Hegel's system cannot truly account for concrete or particular universals. </w:t>
      </w:r>
      <w:r w:rsidRPr="007A40B8">
        <w:rPr>
          <w:rStyle w:val="StyleUnderline"/>
          <w:rFonts w:asciiTheme="majorHAnsi" w:hAnsiTheme="majorHAnsi" w:cstheme="majorHAnsi"/>
          <w:highlight w:val="green"/>
        </w:rPr>
        <w:t>Over- coming alienation, then</w:t>
      </w:r>
      <w:r w:rsidRPr="007A40B8">
        <w:rPr>
          <w:rStyle w:val="StyleUnderline"/>
          <w:rFonts w:asciiTheme="majorHAnsi" w:hAnsiTheme="majorHAnsi" w:cstheme="majorHAnsi"/>
        </w:rPr>
        <w:t xml:space="preserve">, </w:t>
      </w:r>
      <w:r w:rsidRPr="007A40B8">
        <w:rPr>
          <w:rStyle w:val="StyleUnderline"/>
          <w:rFonts w:asciiTheme="majorHAnsi" w:hAnsiTheme="majorHAnsi" w:cstheme="majorHAnsi"/>
          <w:highlight w:val="green"/>
        </w:rPr>
        <w:t xml:space="preserve">is </w:t>
      </w:r>
      <w:r w:rsidRPr="007A40B8">
        <w:rPr>
          <w:rStyle w:val="StyleUnderline"/>
          <w:rFonts w:asciiTheme="majorHAnsi" w:hAnsiTheme="majorHAnsi" w:cstheme="majorHAnsi"/>
        </w:rPr>
        <w:t xml:space="preserve">not simply a matter of reconciling universal and particular but rather </w:t>
      </w:r>
      <w:r w:rsidRPr="007A40B8">
        <w:rPr>
          <w:rStyle w:val="StyleUnderline"/>
          <w:rFonts w:asciiTheme="majorHAnsi" w:hAnsiTheme="majorHAnsi" w:cstheme="majorHAnsi"/>
          <w:highlight w:val="green"/>
        </w:rPr>
        <w:t xml:space="preserve">a matter of resisting the particular universal forced on the colonies by the colonizers, which </w:t>
      </w:r>
      <w:r w:rsidRPr="007A40B8">
        <w:rPr>
          <w:rStyle w:val="StyleUnderline"/>
          <w:rFonts w:asciiTheme="majorHAnsi" w:hAnsiTheme="majorHAnsi" w:cstheme="majorHAnsi"/>
        </w:rPr>
        <w:t xml:space="preserve">usually </w:t>
      </w:r>
      <w:r w:rsidRPr="007A40B8">
        <w:rPr>
          <w:rStyle w:val="StyleUnderline"/>
          <w:rFonts w:asciiTheme="majorHAnsi" w:hAnsiTheme="majorHAnsi" w:cstheme="majorHAnsi"/>
          <w:highlight w:val="green"/>
        </w:rPr>
        <w:t>requires not only pointing out the contradictions in that universal but also fighting for a more universal Universal</w:t>
      </w:r>
      <w:r w:rsidRPr="007A40B8">
        <w:rPr>
          <w:rFonts w:asciiTheme="majorHAnsi" w:hAnsiTheme="majorHAnsi" w:cstheme="majorHAnsi"/>
          <w:sz w:val="12"/>
          <w:szCs w:val="22"/>
        </w:rPr>
        <w:t>. Perhaps later stages in Hegel's dialectic of spirit—par- ticularly the section on forgiveness and confession—speak to this struggle. My point, however, is not to justify Hegel but to explain oppression and resistance</w:t>
      </w:r>
      <w:r w:rsidRPr="007A40B8">
        <w:rPr>
          <w:rStyle w:val="StyleUnderline"/>
          <w:rFonts w:asciiTheme="majorHAnsi" w:hAnsiTheme="majorHAnsi" w:cstheme="majorHAnsi"/>
        </w:rPr>
        <w:t xml:space="preserve">. </w:t>
      </w:r>
      <w:r w:rsidRPr="007A40B8">
        <w:rPr>
          <w:rStyle w:val="StyleUnderline"/>
          <w:rFonts w:asciiTheme="majorHAnsi" w:hAnsiTheme="majorHAnsi" w:cstheme="majorHAnsi"/>
          <w:highlight w:val="green"/>
        </w:rPr>
        <w:t xml:space="preserve">To develop a politics of resistance to oppression, it is crucial </w:t>
      </w:r>
      <w:r w:rsidRPr="007A40B8">
        <w:rPr>
          <w:rStyle w:val="StyleUnderline"/>
          <w:rFonts w:asciiTheme="majorHAnsi" w:hAnsiTheme="majorHAnsi" w:cstheme="majorHAnsi"/>
        </w:rPr>
        <w:t>to be able</w:t>
      </w:r>
      <w:r w:rsidRPr="007A40B8">
        <w:rPr>
          <w:rStyle w:val="StyleUnderline"/>
          <w:rFonts w:asciiTheme="majorHAnsi" w:hAnsiTheme="majorHAnsi" w:cstheme="majorHAnsi"/>
          <w:highlight w:val="green"/>
        </w:rPr>
        <w:t xml:space="preserve"> to distinguish between the alienation inherent in </w:t>
      </w:r>
      <w:r w:rsidRPr="007A40B8">
        <w:rPr>
          <w:rStyle w:val="StyleUnderline"/>
          <w:rFonts w:asciiTheme="majorHAnsi" w:hAnsiTheme="majorHAnsi" w:cstheme="majorHAnsi"/>
        </w:rPr>
        <w:t xml:space="preserve">the development of </w:t>
      </w:r>
      <w:r w:rsidRPr="007A40B8">
        <w:rPr>
          <w:rStyle w:val="StyleUnderline"/>
          <w:rFonts w:asciiTheme="majorHAnsi" w:hAnsiTheme="majorHAnsi" w:cstheme="majorHAnsi"/>
          <w:highlight w:val="green"/>
        </w:rPr>
        <w:t xml:space="preserve">consciousness </w:t>
      </w:r>
      <w:r w:rsidRPr="007A40B8">
        <w:rPr>
          <w:rStyle w:val="StyleUnderline"/>
          <w:rFonts w:asciiTheme="majorHAnsi" w:hAnsiTheme="majorHAnsi" w:cstheme="majorHAnsi"/>
        </w:rPr>
        <w:t xml:space="preserve">or subjectivity itself </w:t>
      </w:r>
      <w:r w:rsidRPr="007A40B8">
        <w:rPr>
          <w:rStyle w:val="StyleUnderline"/>
          <w:rFonts w:asciiTheme="majorHAnsi" w:hAnsiTheme="majorHAnsi" w:cstheme="majorHAnsi"/>
          <w:highlight w:val="green"/>
        </w:rPr>
        <w:t>and the alienation that results from oppression and domination</w:t>
      </w:r>
      <w:r w:rsidRPr="007A40B8">
        <w:rPr>
          <w:rFonts w:asciiTheme="majorHAnsi" w:hAnsiTheme="majorHAnsi" w:cstheme="majorHAnsi"/>
          <w:sz w:val="12"/>
          <w:szCs w:val="22"/>
          <w:highlight w:val="green"/>
        </w:rPr>
        <w:t>.</w:t>
      </w:r>
      <w:r w:rsidRPr="007A40B8">
        <w:rPr>
          <w:rFonts w:asciiTheme="majorHAnsi" w:hAnsiTheme="majorHAnsi" w:cstheme="majorHAnsi"/>
          <w:sz w:val="12"/>
          <w:szCs w:val="22"/>
        </w:rPr>
        <w:t xml:space="preserve"> If there is no difference—if one is simply a necessary outgrowth of the other—then resistance is futile. Indeed, the alienation inherent in the development of consciousness turns out to be a privilege of the modern subject bought at the cost of another more insid- ious form of alienation—the alienation of being denied subjectivity and forced to occupy the place of Other or object for the modern privileged subject.</w:t>
      </w:r>
    </w:p>
    <w:p w14:paraId="511B2352" w14:textId="77777777" w:rsidR="00440D0A" w:rsidRPr="007A40B8" w:rsidRDefault="00440D0A" w:rsidP="00440D0A">
      <w:pPr>
        <w:pStyle w:val="Heading4"/>
        <w:rPr>
          <w:rFonts w:asciiTheme="majorHAnsi" w:hAnsiTheme="majorHAnsi" w:cstheme="majorHAnsi"/>
        </w:rPr>
      </w:pPr>
      <w:r w:rsidRPr="007A40B8">
        <w:rPr>
          <w:rFonts w:asciiTheme="majorHAnsi" w:hAnsiTheme="majorHAnsi" w:cstheme="majorHAnsi"/>
        </w:rPr>
        <w:t xml:space="preserve">[5] Subject formation is derived from deliberation and labor, ability to take ownership of labor is necessary to moral agency </w:t>
      </w:r>
    </w:p>
    <w:p w14:paraId="1926ECEA" w14:textId="77777777" w:rsidR="00440D0A" w:rsidRPr="007A40B8" w:rsidRDefault="00440D0A" w:rsidP="00440D0A">
      <w:pPr>
        <w:rPr>
          <w:rFonts w:asciiTheme="majorHAnsi" w:hAnsiTheme="majorHAnsi" w:cstheme="majorHAnsi"/>
          <w:sz w:val="26"/>
        </w:rPr>
      </w:pPr>
      <w:r w:rsidRPr="007A40B8">
        <w:rPr>
          <w:rStyle w:val="Style13ptBold"/>
          <w:rFonts w:asciiTheme="majorHAnsi" w:hAnsiTheme="majorHAnsi" w:cstheme="majorHAnsi"/>
        </w:rPr>
        <w:t>Wartenberg 82</w:t>
      </w:r>
      <w:r w:rsidRPr="007A40B8">
        <w:rPr>
          <w:rFonts w:asciiTheme="majorHAnsi" w:hAnsiTheme="majorHAnsi" w:cstheme="majorHAnsi"/>
        </w:rPr>
        <w:t xml:space="preserve"> “"Species-Being" and "Human Nature" in Marx” by Thomas E. Wartenberg Human Studies, Vol. 5, No. 2 (Apr. - Jun., 1982) p.79-80 LHP AM</w:t>
      </w:r>
    </w:p>
    <w:p w14:paraId="055B849C" w14:textId="65724191" w:rsidR="00440D0A" w:rsidRDefault="00440D0A" w:rsidP="00440D0A">
      <w:pPr>
        <w:rPr>
          <w:rFonts w:asciiTheme="majorHAnsi" w:hAnsiTheme="majorHAnsi" w:cstheme="majorHAnsi"/>
          <w:b/>
          <w:u w:val="single"/>
        </w:rPr>
      </w:pPr>
      <w:r w:rsidRPr="007A40B8">
        <w:rPr>
          <w:rFonts w:asciiTheme="majorHAnsi" w:hAnsiTheme="majorHAnsi" w:cstheme="majorHAnsi"/>
          <w:b/>
          <w:u w:val="single"/>
        </w:rPr>
        <w:t xml:space="preserve">The central point that Marx makes is that it </w:t>
      </w:r>
      <w:r w:rsidRPr="007A40B8">
        <w:rPr>
          <w:rFonts w:asciiTheme="majorHAnsi" w:hAnsiTheme="majorHAnsi" w:cstheme="majorHAnsi"/>
          <w:b/>
          <w:highlight w:val="green"/>
          <w:u w:val="single"/>
        </w:rPr>
        <w:t xml:space="preserve">is through productive activity that human beings actualize themselves </w:t>
      </w:r>
      <w:r w:rsidRPr="007A40B8">
        <w:rPr>
          <w:rFonts w:asciiTheme="majorHAnsi" w:hAnsiTheme="majorHAnsi" w:cstheme="majorHAnsi"/>
          <w:b/>
          <w:u w:val="single"/>
        </w:rPr>
        <w:t>as human beings</w:t>
      </w:r>
      <w:r w:rsidRPr="007A40B8">
        <w:rPr>
          <w:rFonts w:asciiTheme="majorHAnsi" w:hAnsiTheme="majorHAnsi" w:cstheme="majorHAnsi"/>
          <w:sz w:val="14"/>
        </w:rPr>
        <w:t xml:space="preserve">. This means that </w:t>
      </w:r>
      <w:r w:rsidRPr="007A40B8">
        <w:rPr>
          <w:rFonts w:asciiTheme="majorHAnsi" w:hAnsiTheme="majorHAnsi" w:cstheme="majorHAnsi"/>
          <w:b/>
          <w:highlight w:val="green"/>
          <w:u w:val="single"/>
        </w:rPr>
        <w:t>it is not thought</w:t>
      </w:r>
      <w:r w:rsidRPr="007A40B8">
        <w:rPr>
          <w:rFonts w:asciiTheme="majorHAnsi" w:hAnsiTheme="majorHAnsi" w:cstheme="majorHAnsi"/>
          <w:sz w:val="14"/>
        </w:rPr>
        <w:t xml:space="preserve"> per se or a contemplative life </w:t>
      </w:r>
      <w:r w:rsidRPr="007A40B8">
        <w:rPr>
          <w:rFonts w:asciiTheme="majorHAnsi" w:hAnsiTheme="majorHAnsi" w:cstheme="majorHAnsi"/>
          <w:b/>
          <w:u w:val="single"/>
        </w:rPr>
        <w:t xml:space="preserve">that constitutes the good for human beings. </w:t>
      </w:r>
      <w:r w:rsidRPr="007A40B8">
        <w:rPr>
          <w:rFonts w:asciiTheme="majorHAnsi" w:hAnsiTheme="majorHAnsi" w:cstheme="majorHAnsi"/>
          <w:b/>
          <w:highlight w:val="green"/>
          <w:u w:val="single"/>
        </w:rPr>
        <w:t>Rather</w:t>
      </w:r>
      <w:r w:rsidRPr="007A40B8">
        <w:rPr>
          <w:rFonts w:asciiTheme="majorHAnsi" w:hAnsiTheme="majorHAnsi" w:cstheme="majorHAnsi"/>
          <w:b/>
          <w:u w:val="single"/>
        </w:rPr>
        <w:t xml:space="preserve">, it is </w:t>
      </w:r>
      <w:r w:rsidRPr="007A40B8">
        <w:rPr>
          <w:rFonts w:asciiTheme="majorHAnsi" w:hAnsiTheme="majorHAnsi" w:cstheme="majorHAnsi"/>
          <w:b/>
          <w:highlight w:val="green"/>
          <w:u w:val="single"/>
        </w:rPr>
        <w:t>our ability to structure the material world in accordance with our own purposes that is distinctive about human beings</w:t>
      </w:r>
      <w:r w:rsidRPr="007A40B8">
        <w:rPr>
          <w:rFonts w:asciiTheme="majorHAnsi" w:hAnsiTheme="majorHAnsi" w:cstheme="majorHAnsi"/>
          <w:sz w:val="14"/>
        </w:rPr>
        <w:t xml:space="preserve">. Of course, </w:t>
      </w:r>
      <w:r w:rsidRPr="007A40B8">
        <w:rPr>
          <w:rFonts w:asciiTheme="majorHAnsi" w:hAnsiTheme="majorHAnsi" w:cstheme="majorHAnsi"/>
          <w:b/>
          <w:u w:val="single"/>
        </w:rPr>
        <w:t xml:space="preserve">thought is </w:t>
      </w:r>
      <w:r w:rsidRPr="007A40B8">
        <w:rPr>
          <w:rFonts w:asciiTheme="majorHAnsi" w:hAnsiTheme="majorHAnsi" w:cstheme="majorHAnsi"/>
          <w:b/>
          <w:u w:val="single"/>
        </w:rPr>
        <w:lastRenderedPageBreak/>
        <w:t>one of the necessary ingredients for such self-realization</w:t>
      </w:r>
      <w:r w:rsidRPr="007A40B8">
        <w:rPr>
          <w:rFonts w:asciiTheme="majorHAnsi" w:hAnsiTheme="majorHAnsi" w:cstheme="majorHAnsi"/>
          <w:sz w:val="14"/>
        </w:rPr>
        <w:t xml:space="preserve">. Marx always talks of activity in accordance with a conscious plan as the specifically human good. </w:t>
      </w:r>
      <w:r w:rsidRPr="007A40B8">
        <w:rPr>
          <w:rFonts w:asciiTheme="majorHAnsi" w:hAnsiTheme="majorHAnsi" w:cstheme="majorHAnsi"/>
          <w:b/>
          <w:u w:val="single"/>
        </w:rPr>
        <w:t>But the key aspect of this assertion is Marx’s replacement of “thought” by “labor” as the central concept for understanding the human good</w:t>
      </w:r>
      <w:r w:rsidRPr="007A40B8">
        <w:rPr>
          <w:rFonts w:asciiTheme="majorHAnsi" w:hAnsiTheme="majorHAnsi" w:cstheme="majorHAnsi"/>
          <w:sz w:val="14"/>
        </w:rPr>
        <w:t xml:space="preserve">. </w:t>
      </w:r>
      <w:r w:rsidRPr="007A40B8">
        <w:rPr>
          <w:rFonts w:asciiTheme="majorHAnsi" w:hAnsiTheme="majorHAnsi" w:cstheme="majorHAnsi"/>
          <w:b/>
          <w:highlight w:val="green"/>
          <w:u w:val="single"/>
        </w:rPr>
        <w:t>Rather than seeing labor as</w:t>
      </w:r>
      <w:r w:rsidRPr="007A40B8">
        <w:rPr>
          <w:rFonts w:asciiTheme="majorHAnsi" w:hAnsiTheme="majorHAnsi" w:cstheme="majorHAnsi"/>
          <w:b/>
          <w:u w:val="single"/>
        </w:rPr>
        <w:t xml:space="preserve"> only </w:t>
      </w:r>
      <w:r w:rsidRPr="007A40B8">
        <w:rPr>
          <w:rFonts w:asciiTheme="majorHAnsi" w:hAnsiTheme="majorHAnsi" w:cstheme="majorHAnsi"/>
          <w:b/>
          <w:highlight w:val="green"/>
          <w:u w:val="single"/>
        </w:rPr>
        <w:t>a brutal necessity forced</w:t>
      </w:r>
      <w:r w:rsidRPr="007A40B8">
        <w:rPr>
          <w:rFonts w:asciiTheme="majorHAnsi" w:hAnsiTheme="majorHAnsi" w:cstheme="majorHAnsi"/>
          <w:b/>
          <w:u w:val="single"/>
        </w:rPr>
        <w:t xml:space="preserve"> up</w:t>
      </w:r>
      <w:r w:rsidRPr="007A40B8">
        <w:rPr>
          <w:rFonts w:asciiTheme="majorHAnsi" w:hAnsiTheme="majorHAnsi" w:cstheme="majorHAnsi"/>
          <w:b/>
          <w:highlight w:val="green"/>
          <w:u w:val="single"/>
        </w:rPr>
        <w:t>on human</w:t>
      </w:r>
      <w:r w:rsidRPr="007A40B8">
        <w:rPr>
          <w:rFonts w:asciiTheme="majorHAnsi" w:hAnsiTheme="majorHAnsi" w:cstheme="majorHAnsi"/>
          <w:b/>
          <w:u w:val="single"/>
        </w:rPr>
        <w:t xml:space="preserve"> beings </w:t>
      </w:r>
      <w:r w:rsidRPr="007A40B8">
        <w:rPr>
          <w:rFonts w:asciiTheme="majorHAnsi" w:hAnsiTheme="majorHAnsi" w:cstheme="majorHAnsi"/>
          <w:b/>
          <w:highlight w:val="green"/>
          <w:u w:val="single"/>
        </w:rPr>
        <w:t>by</w:t>
      </w:r>
      <w:r w:rsidRPr="007A40B8">
        <w:rPr>
          <w:rFonts w:asciiTheme="majorHAnsi" w:hAnsiTheme="majorHAnsi" w:cstheme="majorHAnsi"/>
          <w:b/>
          <w:u w:val="single"/>
        </w:rPr>
        <w:t xml:space="preserve"> their </w:t>
      </w:r>
      <w:r w:rsidRPr="007A40B8">
        <w:rPr>
          <w:rFonts w:asciiTheme="majorHAnsi" w:hAnsiTheme="majorHAnsi" w:cstheme="majorHAnsi"/>
          <w:b/>
          <w:highlight w:val="green"/>
          <w:u w:val="single"/>
        </w:rPr>
        <w:t>animal natures</w:t>
      </w:r>
    </w:p>
    <w:p w14:paraId="6C109149" w14:textId="77777777" w:rsidR="00440D0A" w:rsidRPr="007A40B8" w:rsidRDefault="00440D0A" w:rsidP="00440D0A">
      <w:pPr>
        <w:rPr>
          <w:rFonts w:asciiTheme="majorHAnsi" w:hAnsiTheme="majorHAnsi" w:cstheme="majorHAnsi"/>
          <w:b/>
          <w:u w:val="single"/>
        </w:rPr>
      </w:pPr>
    </w:p>
    <w:p w14:paraId="262714F1" w14:textId="76324139" w:rsidR="00440D0A" w:rsidRPr="007A40B8" w:rsidRDefault="00440D0A" w:rsidP="00440D0A">
      <w:pPr>
        <w:pStyle w:val="Heading3"/>
        <w:rPr>
          <w:rFonts w:asciiTheme="majorHAnsi" w:hAnsiTheme="majorHAnsi" w:cstheme="majorHAnsi"/>
        </w:rPr>
      </w:pPr>
      <w:r w:rsidRPr="007A40B8">
        <w:rPr>
          <w:rFonts w:asciiTheme="majorHAnsi" w:hAnsiTheme="majorHAnsi" w:cstheme="majorHAnsi"/>
        </w:rPr>
        <w:lastRenderedPageBreak/>
        <w:t>Contention</w:t>
      </w:r>
    </w:p>
    <w:p w14:paraId="445B213D" w14:textId="77777777" w:rsidR="00440D0A" w:rsidRPr="007A40B8" w:rsidRDefault="00440D0A" w:rsidP="00440D0A">
      <w:pPr>
        <w:pStyle w:val="Heading4"/>
        <w:rPr>
          <w:rFonts w:asciiTheme="majorHAnsi" w:hAnsiTheme="majorHAnsi" w:cstheme="majorHAnsi"/>
        </w:rPr>
      </w:pPr>
      <w:r w:rsidRPr="007A40B8">
        <w:rPr>
          <w:rFonts w:asciiTheme="majorHAnsi" w:hAnsiTheme="majorHAnsi" w:cstheme="majorHAnsi"/>
        </w:rPr>
        <w:t xml:space="preserve">I defend that a just government ought to recognize an unconditional right of workers to strike through coercive tactics as outlined in Gourevitch. I’ll defend the resolution as a general principle and PICS don’t negate because they just steal aff ground. I’ll spec whatever you want me to in CX as long as it doesn’t force me to abandon my maximum. </w:t>
      </w:r>
    </w:p>
    <w:p w14:paraId="77170A22" w14:textId="77777777" w:rsidR="00440D0A" w:rsidRPr="007A40B8" w:rsidRDefault="00440D0A" w:rsidP="00440D0A">
      <w:pPr>
        <w:rPr>
          <w:rFonts w:asciiTheme="majorHAnsi" w:hAnsiTheme="majorHAnsi" w:cstheme="majorHAnsi"/>
        </w:rPr>
      </w:pPr>
    </w:p>
    <w:p w14:paraId="49ECA68C" w14:textId="77777777" w:rsidR="00440D0A" w:rsidRPr="007A40B8" w:rsidRDefault="00440D0A" w:rsidP="00440D0A">
      <w:pPr>
        <w:pStyle w:val="Heading4"/>
        <w:rPr>
          <w:rFonts w:asciiTheme="majorHAnsi" w:hAnsiTheme="majorHAnsi" w:cstheme="majorHAnsi"/>
        </w:rPr>
      </w:pPr>
      <w:r w:rsidRPr="007A40B8">
        <w:rPr>
          <w:rFonts w:asciiTheme="majorHAnsi" w:hAnsiTheme="majorHAnsi" w:cstheme="majorHAnsi"/>
        </w:rPr>
        <w:t xml:space="preserve">[1] The aff rectifies conditions of alienation:  </w:t>
      </w:r>
    </w:p>
    <w:p w14:paraId="16BE2DCA" w14:textId="77777777" w:rsidR="00440D0A" w:rsidRPr="007A40B8" w:rsidRDefault="00440D0A" w:rsidP="00440D0A">
      <w:pPr>
        <w:pStyle w:val="Heading4"/>
        <w:rPr>
          <w:rFonts w:asciiTheme="majorHAnsi" w:hAnsiTheme="majorHAnsi" w:cstheme="majorHAnsi"/>
        </w:rPr>
      </w:pPr>
      <w:r w:rsidRPr="007A40B8">
        <w:rPr>
          <w:rFonts w:asciiTheme="majorHAnsi" w:hAnsiTheme="majorHAnsi" w:cstheme="majorHAnsi"/>
        </w:rPr>
        <w:t xml:space="preserve">[A] Objectification – coercive strikes are intrinsic expressions of collective appropriation and self-determination that are key to resist capitalist oppression and self-alienation due to worker passivity - that comes first  </w:t>
      </w:r>
    </w:p>
    <w:p w14:paraId="18EF6B90" w14:textId="77777777" w:rsidR="00440D0A" w:rsidRPr="007A40B8" w:rsidRDefault="00440D0A" w:rsidP="00440D0A">
      <w:pPr>
        <w:rPr>
          <w:rFonts w:asciiTheme="majorHAnsi" w:hAnsiTheme="majorHAnsi" w:cstheme="majorHAnsi"/>
        </w:rPr>
      </w:pPr>
      <w:r w:rsidRPr="007A40B8">
        <w:rPr>
          <w:rFonts w:asciiTheme="majorHAnsi" w:hAnsiTheme="majorHAnsi" w:cstheme="majorHAnsi"/>
          <w:b/>
          <w:bCs/>
          <w:sz w:val="26"/>
          <w:szCs w:val="26"/>
        </w:rPr>
        <w:t xml:space="preserve">Gourevitch ‘18 </w:t>
      </w:r>
      <w:r w:rsidRPr="007A40B8">
        <w:rPr>
          <w:rFonts w:asciiTheme="majorHAnsi" w:hAnsiTheme="majorHAnsi" w:cstheme="majorHAnsi"/>
        </w:rPr>
        <w:t xml:space="preserve">[Alex, associate professor of political science at Brown University and the author of From Slavery To the Cooperative Commonwealth: Labor and Republican Liberty in the Nineteenth Century. “A Radical Defense of the Right to Strike,” (Jacobin), https://jacobinmag.com/2018/07/right-to-strike-freedom-civil-liberties-oppression.] BXNK </w:t>
      </w:r>
    </w:p>
    <w:p w14:paraId="33FE2A3C" w14:textId="77777777" w:rsidR="00440D0A" w:rsidRPr="007A40B8" w:rsidRDefault="00440D0A" w:rsidP="00440D0A">
      <w:pPr>
        <w:rPr>
          <w:rStyle w:val="Emphasis"/>
          <w:rFonts w:asciiTheme="majorHAnsi" w:hAnsiTheme="majorHAnsi" w:cstheme="majorHAnsi"/>
        </w:rPr>
      </w:pPr>
      <w:r w:rsidRPr="007A40B8">
        <w:rPr>
          <w:rFonts w:asciiTheme="majorHAnsi" w:hAnsiTheme="majorHAnsi" w:cstheme="majorHAnsi"/>
          <w:b/>
          <w:bCs/>
          <w:u w:val="single"/>
        </w:rPr>
        <w:t>Workers have an interest in resisting the oppression of class society by using their collective power to reduce, or even overcome, that oppression</w:t>
      </w:r>
      <w:r w:rsidRPr="007A40B8">
        <w:rPr>
          <w:rFonts w:asciiTheme="majorHAnsi" w:hAnsiTheme="majorHAnsi" w:cstheme="majorHAnsi"/>
          <w:sz w:val="14"/>
        </w:rPr>
        <w:t xml:space="preserve">. Their interest is a liberty interest in a double sense. First, </w:t>
      </w:r>
      <w:r w:rsidRPr="007A40B8">
        <w:rPr>
          <w:rFonts w:asciiTheme="majorHAnsi" w:hAnsiTheme="majorHAnsi" w:cstheme="majorHAnsi"/>
          <w:b/>
          <w:bCs/>
          <w:u w:val="single"/>
        </w:rPr>
        <w:t>resistance to</w:t>
      </w:r>
      <w:r w:rsidRPr="007A40B8">
        <w:rPr>
          <w:rFonts w:asciiTheme="majorHAnsi" w:hAnsiTheme="majorHAnsi" w:cstheme="majorHAnsi"/>
          <w:sz w:val="14"/>
        </w:rPr>
        <w:t xml:space="preserve"> that </w:t>
      </w:r>
      <w:r w:rsidRPr="007A40B8">
        <w:rPr>
          <w:rFonts w:asciiTheme="majorHAnsi" w:hAnsiTheme="majorHAnsi" w:cstheme="majorHAnsi"/>
          <w:b/>
          <w:bCs/>
          <w:u w:val="single"/>
        </w:rPr>
        <w:t>class-based oppression carries</w:t>
      </w:r>
      <w:r w:rsidRPr="007A40B8">
        <w:rPr>
          <w:rFonts w:asciiTheme="majorHAnsi" w:hAnsiTheme="majorHAnsi" w:cstheme="majorHAnsi"/>
          <w:sz w:val="14"/>
        </w:rPr>
        <w:t xml:space="preserve"> with it, at least implicitly, a </w:t>
      </w:r>
      <w:r w:rsidRPr="007A40B8">
        <w:rPr>
          <w:rFonts w:asciiTheme="majorHAnsi" w:hAnsiTheme="majorHAnsi" w:cstheme="majorHAnsi"/>
          <w:b/>
          <w:bCs/>
          <w:u w:val="single"/>
        </w:rPr>
        <w:t>demand for freedoms not yet enjoyed</w:t>
      </w:r>
      <w:r w:rsidRPr="007A40B8">
        <w:rPr>
          <w:rFonts w:asciiTheme="majorHAnsi" w:hAnsiTheme="majorHAnsi" w:cstheme="majorHAnsi"/>
          <w:sz w:val="14"/>
        </w:rPr>
        <w:t xml:space="preserve">. A </w:t>
      </w:r>
      <w:r w:rsidRPr="007A40B8">
        <w:rPr>
          <w:rFonts w:asciiTheme="majorHAnsi" w:hAnsiTheme="majorHAnsi" w:cstheme="majorHAnsi"/>
          <w:u w:val="single"/>
        </w:rPr>
        <w:t>higher wage expands workers’ freedom of choice. Expanded labor rights increase workers’ collective freedom to influence the terms of employmen</w:t>
      </w:r>
      <w:r w:rsidRPr="007A40B8">
        <w:rPr>
          <w:rFonts w:asciiTheme="majorHAnsi" w:hAnsiTheme="majorHAnsi" w:cstheme="majorHAnsi"/>
          <w:sz w:val="14"/>
        </w:rPr>
        <w:t xml:space="preserve">t. Whatever the concrete set of issues, </w:t>
      </w:r>
      <w:r w:rsidRPr="007A40B8">
        <w:rPr>
          <w:rStyle w:val="Emphasis"/>
          <w:rFonts w:asciiTheme="majorHAnsi" w:hAnsiTheme="majorHAnsi" w:cstheme="majorHAnsi"/>
          <w:highlight w:val="green"/>
        </w:rPr>
        <w:t>workers</w:t>
      </w:r>
      <w:r w:rsidRPr="007A40B8">
        <w:rPr>
          <w:rStyle w:val="Emphasis"/>
          <w:rFonts w:asciiTheme="majorHAnsi" w:hAnsiTheme="majorHAnsi" w:cstheme="majorHAnsi"/>
        </w:rPr>
        <w:t xml:space="preserve">’ </w:t>
      </w:r>
      <w:r w:rsidRPr="007A40B8">
        <w:rPr>
          <w:rStyle w:val="Emphasis"/>
          <w:rFonts w:asciiTheme="majorHAnsi" w:hAnsiTheme="majorHAnsi" w:cstheme="majorHAnsi"/>
          <w:highlight w:val="green"/>
        </w:rPr>
        <w:t>strike</w:t>
      </w:r>
      <w:r w:rsidRPr="007A40B8">
        <w:rPr>
          <w:rStyle w:val="Emphasis"/>
          <w:rFonts w:asciiTheme="majorHAnsi" w:hAnsiTheme="majorHAnsi" w:cstheme="majorHAnsi"/>
        </w:rPr>
        <w:t xml:space="preserve"> demands are</w:t>
      </w:r>
      <w:r w:rsidRPr="007A40B8">
        <w:rPr>
          <w:rFonts w:asciiTheme="majorHAnsi" w:hAnsiTheme="majorHAnsi" w:cstheme="majorHAnsi"/>
          <w:b/>
          <w:bCs/>
          <w:u w:val="single"/>
        </w:rPr>
        <w:t xml:space="preserve"> always also </w:t>
      </w:r>
      <w:r w:rsidRPr="007A40B8">
        <w:rPr>
          <w:rStyle w:val="Emphasis"/>
          <w:rFonts w:asciiTheme="majorHAnsi" w:hAnsiTheme="majorHAnsi" w:cstheme="majorHAnsi"/>
        </w:rPr>
        <w:t xml:space="preserve">a demand </w:t>
      </w:r>
      <w:r w:rsidRPr="007A40B8">
        <w:rPr>
          <w:rStyle w:val="Emphasis"/>
          <w:rFonts w:asciiTheme="majorHAnsi" w:hAnsiTheme="majorHAnsi" w:cstheme="majorHAnsi"/>
          <w:highlight w:val="green"/>
        </w:rPr>
        <w:t>for control over portions of</w:t>
      </w:r>
      <w:r w:rsidRPr="007A40B8">
        <w:rPr>
          <w:rStyle w:val="Emphasis"/>
          <w:rFonts w:asciiTheme="majorHAnsi" w:hAnsiTheme="majorHAnsi" w:cstheme="majorHAnsi"/>
        </w:rPr>
        <w:t xml:space="preserve"> one’s </w:t>
      </w:r>
      <w:r w:rsidRPr="007A40B8">
        <w:rPr>
          <w:rStyle w:val="Emphasis"/>
          <w:rFonts w:asciiTheme="majorHAnsi" w:hAnsiTheme="majorHAnsi" w:cstheme="majorHAnsi"/>
          <w:highlight w:val="green"/>
        </w:rPr>
        <w:t>life that they do not yet enjoy</w:t>
      </w:r>
      <w:r w:rsidRPr="007A40B8">
        <w:rPr>
          <w:rFonts w:asciiTheme="majorHAnsi" w:hAnsiTheme="majorHAnsi" w:cstheme="majorHAnsi"/>
          <w:sz w:val="14"/>
        </w:rPr>
        <w:t xml:space="preserve">. Second, </w:t>
      </w:r>
      <w:r w:rsidRPr="007A40B8">
        <w:rPr>
          <w:rStyle w:val="Emphasis"/>
          <w:rFonts w:asciiTheme="majorHAnsi" w:hAnsiTheme="majorHAnsi" w:cstheme="majorHAnsi"/>
          <w:highlight w:val="green"/>
        </w:rPr>
        <w:t>strikes</w:t>
      </w:r>
      <w:r w:rsidRPr="007A40B8">
        <w:rPr>
          <w:rFonts w:asciiTheme="majorHAnsi" w:hAnsiTheme="majorHAnsi" w:cstheme="majorHAnsi"/>
          <w:sz w:val="14"/>
        </w:rPr>
        <w:t xml:space="preserve"> don’t just aim at winning more freedom — they </w:t>
      </w:r>
      <w:r w:rsidRPr="007A40B8">
        <w:rPr>
          <w:rStyle w:val="Emphasis"/>
          <w:rFonts w:asciiTheme="majorHAnsi" w:hAnsiTheme="majorHAnsi" w:cstheme="majorHAnsi"/>
          <w:highlight w:val="green"/>
        </w:rPr>
        <w:t>are</w:t>
      </w:r>
      <w:r w:rsidRPr="007A40B8">
        <w:rPr>
          <w:rStyle w:val="Emphasis"/>
          <w:rFonts w:asciiTheme="majorHAnsi" w:hAnsiTheme="majorHAnsi" w:cstheme="majorHAnsi"/>
        </w:rPr>
        <w:t xml:space="preserve"> themselves </w:t>
      </w:r>
      <w:r w:rsidRPr="007A40B8">
        <w:rPr>
          <w:rStyle w:val="Emphasis"/>
          <w:rFonts w:asciiTheme="majorHAnsi" w:hAnsiTheme="majorHAnsi" w:cstheme="majorHAnsi"/>
          <w:highlight w:val="green"/>
        </w:rPr>
        <w:t>expressions of freedom</w:t>
      </w:r>
      <w:r w:rsidRPr="007A40B8">
        <w:rPr>
          <w:rStyle w:val="Emphasis"/>
          <w:rFonts w:asciiTheme="majorHAnsi" w:hAnsiTheme="majorHAnsi" w:cstheme="majorHAnsi"/>
        </w:rPr>
        <w:t xml:space="preserve">. When workers walk out, they’re using their own individual and collective agency </w:t>
      </w:r>
      <w:r w:rsidRPr="007A40B8">
        <w:rPr>
          <w:rStyle w:val="Emphasis"/>
          <w:rFonts w:asciiTheme="majorHAnsi" w:hAnsiTheme="majorHAnsi" w:cstheme="majorHAnsi"/>
          <w:highlight w:val="green"/>
        </w:rPr>
        <w:t>to win the liberties they deserve.</w:t>
      </w:r>
      <w:r w:rsidRPr="007A40B8">
        <w:rPr>
          <w:rFonts w:asciiTheme="majorHAnsi" w:hAnsiTheme="majorHAnsi" w:cstheme="majorHAnsi"/>
          <w:sz w:val="14"/>
        </w:rPr>
        <w:t xml:space="preserve"> The same capacity for self-determination that workers invoke to demand more freedom is the capacity they exercise when winning their demands. </w:t>
      </w:r>
      <w:r w:rsidRPr="007A40B8">
        <w:rPr>
          <w:rStyle w:val="Emphasis"/>
          <w:rFonts w:asciiTheme="majorHAnsi" w:hAnsiTheme="majorHAnsi" w:cstheme="majorHAnsi"/>
        </w:rPr>
        <w:t>Freedom,</w:t>
      </w:r>
      <w:r w:rsidRPr="007A40B8">
        <w:rPr>
          <w:rFonts w:asciiTheme="majorHAnsi" w:hAnsiTheme="majorHAnsi" w:cstheme="majorHAnsi"/>
          <w:sz w:val="14"/>
        </w:rPr>
        <w:t xml:space="preserve"> </w:t>
      </w:r>
      <w:r w:rsidRPr="007A40B8">
        <w:rPr>
          <w:rStyle w:val="Emphasis"/>
          <w:rFonts w:asciiTheme="majorHAnsi" w:hAnsiTheme="majorHAnsi" w:cstheme="majorHAnsi"/>
        </w:rPr>
        <w:t xml:space="preserve">not industrial stability or simply higher living standards, is the name of their desire. Put differently, </w:t>
      </w:r>
      <w:r w:rsidRPr="007A40B8">
        <w:rPr>
          <w:rStyle w:val="Emphasis"/>
          <w:rFonts w:asciiTheme="majorHAnsi" w:hAnsiTheme="majorHAnsi" w:cstheme="majorHAnsi"/>
          <w:highlight w:val="green"/>
        </w:rPr>
        <w:t>the right to strike has</w:t>
      </w:r>
      <w:r w:rsidRPr="007A40B8">
        <w:rPr>
          <w:rFonts w:asciiTheme="majorHAnsi" w:hAnsiTheme="majorHAnsi" w:cstheme="majorHAnsi"/>
          <w:sz w:val="14"/>
        </w:rPr>
        <w:t xml:space="preserve"> both </w:t>
      </w:r>
      <w:r w:rsidRPr="007A40B8">
        <w:rPr>
          <w:rStyle w:val="Emphasis"/>
          <w:rFonts w:asciiTheme="majorHAnsi" w:hAnsiTheme="majorHAnsi" w:cstheme="majorHAnsi"/>
          <w:highlight w:val="green"/>
        </w:rPr>
        <w:t>an intrinsic</w:t>
      </w:r>
      <w:r w:rsidRPr="007A40B8">
        <w:rPr>
          <w:rStyle w:val="Emphasis"/>
          <w:rFonts w:asciiTheme="majorHAnsi" w:hAnsiTheme="majorHAnsi" w:cstheme="majorHAnsi"/>
        </w:rPr>
        <w:t xml:space="preserve"> and instrumental </w:t>
      </w:r>
      <w:r w:rsidRPr="007A40B8">
        <w:rPr>
          <w:rStyle w:val="Emphasis"/>
          <w:rFonts w:asciiTheme="majorHAnsi" w:hAnsiTheme="majorHAnsi" w:cstheme="majorHAnsi"/>
          <w:highlight w:val="green"/>
        </w:rPr>
        <w:t>relation to freedom</w:t>
      </w:r>
      <w:r w:rsidRPr="007A40B8">
        <w:rPr>
          <w:rStyle w:val="StyleUnderline"/>
          <w:rFonts w:asciiTheme="majorHAnsi" w:hAnsiTheme="majorHAnsi" w:cstheme="majorHAnsi"/>
          <w:b/>
          <w:bCs/>
        </w:rPr>
        <w:t xml:space="preserve">. It has intrinsic value </w:t>
      </w:r>
      <w:r w:rsidRPr="007A40B8">
        <w:rPr>
          <w:rStyle w:val="StyleUnderline"/>
          <w:rFonts w:asciiTheme="majorHAnsi" w:hAnsiTheme="majorHAnsi" w:cstheme="majorHAnsi"/>
          <w:b/>
          <w:bCs/>
          <w:highlight w:val="green"/>
        </w:rPr>
        <w:t>as a</w:t>
      </w:r>
      <w:r w:rsidRPr="007A40B8">
        <w:rPr>
          <w:rStyle w:val="StyleUnderline"/>
          <w:rFonts w:asciiTheme="majorHAnsi" w:hAnsiTheme="majorHAnsi" w:cstheme="majorHAnsi"/>
          <w:b/>
          <w:bCs/>
        </w:rPr>
        <w:t xml:space="preserve">n (at least implicit) </w:t>
      </w:r>
      <w:r w:rsidRPr="007A40B8">
        <w:rPr>
          <w:rStyle w:val="StyleUnderline"/>
          <w:rFonts w:asciiTheme="majorHAnsi" w:hAnsiTheme="majorHAnsi" w:cstheme="majorHAnsi"/>
          <w:b/>
          <w:bCs/>
          <w:highlight w:val="green"/>
        </w:rPr>
        <w:t>demand for self-emancipation. And</w:t>
      </w:r>
      <w:r w:rsidRPr="007A40B8">
        <w:rPr>
          <w:rStyle w:val="StyleUnderline"/>
          <w:rFonts w:asciiTheme="majorHAnsi" w:hAnsiTheme="majorHAnsi" w:cstheme="majorHAnsi"/>
          <w:b/>
          <w:bCs/>
        </w:rPr>
        <w:t xml:space="preserve"> it has </w:t>
      </w:r>
      <w:r w:rsidRPr="007A40B8">
        <w:rPr>
          <w:rStyle w:val="StyleUnderline"/>
          <w:rFonts w:asciiTheme="majorHAnsi" w:hAnsiTheme="majorHAnsi" w:cstheme="majorHAnsi"/>
          <w:b/>
          <w:bCs/>
          <w:highlight w:val="green"/>
        </w:rPr>
        <w:t>instrumental value</w:t>
      </w:r>
      <w:r w:rsidRPr="007A40B8">
        <w:rPr>
          <w:rStyle w:val="StyleUnderline"/>
          <w:rFonts w:asciiTheme="majorHAnsi" w:hAnsiTheme="majorHAnsi" w:cstheme="majorHAnsi"/>
          <w:b/>
          <w:bCs/>
        </w:rPr>
        <w:t xml:space="preserve"> insofar </w:t>
      </w:r>
      <w:r w:rsidRPr="007A40B8">
        <w:rPr>
          <w:rStyle w:val="StyleUnderline"/>
          <w:rFonts w:asciiTheme="majorHAnsi" w:hAnsiTheme="majorHAnsi" w:cstheme="majorHAnsi"/>
          <w:b/>
          <w:bCs/>
          <w:highlight w:val="green"/>
        </w:rPr>
        <w:t>as</w:t>
      </w:r>
      <w:r w:rsidRPr="007A40B8">
        <w:rPr>
          <w:rStyle w:val="StyleUnderline"/>
          <w:rFonts w:asciiTheme="majorHAnsi" w:hAnsiTheme="majorHAnsi" w:cstheme="majorHAnsi"/>
          <w:b/>
          <w:bCs/>
        </w:rPr>
        <w:t xml:space="preserve"> the strike is </w:t>
      </w:r>
      <w:r w:rsidRPr="007A40B8">
        <w:rPr>
          <w:rStyle w:val="StyleUnderline"/>
          <w:rFonts w:asciiTheme="majorHAnsi" w:hAnsiTheme="majorHAnsi" w:cstheme="majorHAnsi"/>
          <w:b/>
          <w:bCs/>
          <w:highlight w:val="green"/>
        </w:rPr>
        <w:t>an effective means for resisting</w:t>
      </w:r>
      <w:r w:rsidRPr="007A40B8">
        <w:rPr>
          <w:rStyle w:val="StyleUnderline"/>
          <w:rFonts w:asciiTheme="majorHAnsi" w:hAnsiTheme="majorHAnsi" w:cstheme="majorHAnsi"/>
          <w:b/>
          <w:bCs/>
        </w:rPr>
        <w:t xml:space="preserve"> the </w:t>
      </w:r>
      <w:r w:rsidRPr="007A40B8">
        <w:rPr>
          <w:rStyle w:val="StyleUnderline"/>
          <w:rFonts w:asciiTheme="majorHAnsi" w:hAnsiTheme="majorHAnsi" w:cstheme="majorHAnsi"/>
          <w:b/>
          <w:bCs/>
          <w:highlight w:val="green"/>
        </w:rPr>
        <w:t>oppressiveness of a class society and achieving new freedoms</w:t>
      </w:r>
      <w:r w:rsidRPr="007A40B8">
        <w:rPr>
          <w:rFonts w:asciiTheme="majorHAnsi" w:hAnsiTheme="majorHAnsi" w:cstheme="majorHAnsi"/>
          <w:sz w:val="14"/>
        </w:rPr>
        <w:t xml:space="preserve">. But if all this is correct, and </w:t>
      </w:r>
      <w:r w:rsidRPr="007A40B8">
        <w:rPr>
          <w:rStyle w:val="Emphasis"/>
          <w:rFonts w:asciiTheme="majorHAnsi" w:hAnsiTheme="majorHAnsi" w:cstheme="majorHAnsi"/>
        </w:rPr>
        <w:t xml:space="preserve">the </w:t>
      </w:r>
      <w:r w:rsidRPr="007A40B8">
        <w:rPr>
          <w:rStyle w:val="Emphasis"/>
          <w:rFonts w:asciiTheme="majorHAnsi" w:hAnsiTheme="majorHAnsi" w:cstheme="majorHAnsi"/>
          <w:highlight w:val="green"/>
        </w:rPr>
        <w:t>right to strike</w:t>
      </w:r>
      <w:r w:rsidRPr="007A40B8">
        <w:rPr>
          <w:rFonts w:asciiTheme="majorHAnsi" w:hAnsiTheme="majorHAnsi" w:cstheme="majorHAnsi"/>
          <w:sz w:val="14"/>
        </w:rPr>
        <w:t xml:space="preserve"> is something that we should defend, then it also has to be meaningful. The right </w:t>
      </w:r>
      <w:r w:rsidRPr="007A40B8">
        <w:rPr>
          <w:rStyle w:val="Emphasis"/>
          <w:rFonts w:asciiTheme="majorHAnsi" w:hAnsiTheme="majorHAnsi" w:cstheme="majorHAnsi"/>
          <w:highlight w:val="green"/>
        </w:rPr>
        <w:t>loses</w:t>
      </w:r>
      <w:r w:rsidRPr="007A40B8">
        <w:rPr>
          <w:rStyle w:val="Emphasis"/>
          <w:rFonts w:asciiTheme="majorHAnsi" w:hAnsiTheme="majorHAnsi" w:cstheme="majorHAnsi"/>
        </w:rPr>
        <w:t xml:space="preserve"> its </w:t>
      </w:r>
      <w:r w:rsidRPr="007A40B8">
        <w:rPr>
          <w:rStyle w:val="Emphasis"/>
          <w:rFonts w:asciiTheme="majorHAnsi" w:hAnsiTheme="majorHAnsi" w:cstheme="majorHAnsi"/>
          <w:highlight w:val="green"/>
        </w:rPr>
        <w:t>connection to workers’ freedom if they have little chance of exercising it effectively</w:t>
      </w:r>
      <w:r w:rsidRPr="007A40B8">
        <w:rPr>
          <w:rStyle w:val="Emphasis"/>
          <w:rFonts w:asciiTheme="majorHAnsi" w:hAnsiTheme="majorHAnsi" w:cstheme="majorHAnsi"/>
        </w:rPr>
        <w:t>. Otherwise they’re simply engaging in a symbolic act of defiance</w:t>
      </w:r>
      <w:r w:rsidRPr="007A40B8">
        <w:rPr>
          <w:rFonts w:asciiTheme="majorHAnsi" w:hAnsiTheme="majorHAnsi" w:cstheme="majorHAnsi"/>
          <w:sz w:val="14"/>
        </w:rPr>
        <w:t xml:space="preserve"> — laudable, perhaps, but not a tangible means of fighting oppression. The </w:t>
      </w:r>
      <w:r w:rsidRPr="007A40B8">
        <w:rPr>
          <w:rStyle w:val="Emphasis"/>
          <w:rFonts w:asciiTheme="majorHAnsi" w:hAnsiTheme="majorHAnsi" w:cstheme="majorHAnsi"/>
          <w:highlight w:val="green"/>
        </w:rPr>
        <w:t>right to strike must</w:t>
      </w:r>
      <w:r w:rsidRPr="007A40B8">
        <w:rPr>
          <w:rStyle w:val="Emphasis"/>
          <w:rFonts w:asciiTheme="majorHAnsi" w:hAnsiTheme="majorHAnsi" w:cstheme="majorHAnsi"/>
        </w:rPr>
        <w:t xml:space="preserve"> therefore </w:t>
      </w:r>
      <w:r w:rsidRPr="007A40B8">
        <w:rPr>
          <w:rStyle w:val="Emphasis"/>
          <w:rFonts w:asciiTheme="majorHAnsi" w:hAnsiTheme="majorHAnsi" w:cstheme="majorHAnsi"/>
          <w:highlight w:val="green"/>
        </w:rPr>
        <w:t>cover</w:t>
      </w:r>
      <w:r w:rsidRPr="007A40B8">
        <w:rPr>
          <w:rStyle w:val="Emphasis"/>
          <w:rFonts w:asciiTheme="majorHAnsi" w:hAnsiTheme="majorHAnsi" w:cstheme="majorHAnsi"/>
        </w:rPr>
        <w:t xml:space="preserve"> at least some of the </w:t>
      </w:r>
      <w:r w:rsidRPr="007A40B8">
        <w:rPr>
          <w:rStyle w:val="Emphasis"/>
          <w:rFonts w:asciiTheme="majorHAnsi" w:hAnsiTheme="majorHAnsi" w:cstheme="majorHAnsi"/>
          <w:highlight w:val="green"/>
        </w:rPr>
        <w:t>coercive tactics that make strikes potent, like sit-downs and mass pickets. It is</w:t>
      </w:r>
      <w:r w:rsidRPr="007A40B8">
        <w:rPr>
          <w:rFonts w:asciiTheme="majorHAnsi" w:hAnsiTheme="majorHAnsi" w:cstheme="majorHAnsi"/>
          <w:sz w:val="14"/>
        </w:rPr>
        <w:t xml:space="preserve"> therefore often perfectly </w:t>
      </w:r>
      <w:r w:rsidRPr="007A40B8">
        <w:rPr>
          <w:rStyle w:val="Emphasis"/>
          <w:rFonts w:asciiTheme="majorHAnsi" w:hAnsiTheme="majorHAnsi" w:cstheme="majorHAnsi"/>
          <w:highlight w:val="green"/>
        </w:rPr>
        <w:t>justified for strikers to exercise their right to strike by using these tactics</w:t>
      </w:r>
      <w:r w:rsidRPr="007A40B8">
        <w:rPr>
          <w:rStyle w:val="Emphasis"/>
          <w:rFonts w:asciiTheme="majorHAnsi" w:hAnsiTheme="majorHAnsi" w:cstheme="majorHAnsi"/>
        </w:rPr>
        <w:t>, even when these tactics are illegal</w:t>
      </w:r>
      <w:r w:rsidRPr="007A40B8">
        <w:rPr>
          <w:rFonts w:asciiTheme="majorHAnsi" w:hAnsiTheme="majorHAnsi" w:cstheme="majorHAnsi"/>
          <w:sz w:val="14"/>
        </w:rPr>
        <w:t xml:space="preserve">. Still, the question remains: </w:t>
      </w:r>
      <w:r w:rsidRPr="007A40B8">
        <w:rPr>
          <w:rStyle w:val="Emphasis"/>
          <w:rFonts w:asciiTheme="majorHAnsi" w:hAnsiTheme="majorHAnsi" w:cstheme="majorHAnsi"/>
        </w:rPr>
        <w:t xml:space="preserve">why should the right to strike be given moral priority </w:t>
      </w:r>
      <w:r w:rsidRPr="007A40B8">
        <w:rPr>
          <w:rStyle w:val="Emphasis"/>
          <w:rFonts w:asciiTheme="majorHAnsi" w:hAnsiTheme="majorHAnsi" w:cstheme="majorHAnsi"/>
          <w:highlight w:val="green"/>
        </w:rPr>
        <w:t>over other basic liberties</w:t>
      </w:r>
      <w:r w:rsidRPr="007A40B8">
        <w:rPr>
          <w:rStyle w:val="Emphasis"/>
          <w:rFonts w:asciiTheme="majorHAnsi" w:hAnsiTheme="majorHAnsi" w:cstheme="majorHAnsi"/>
        </w:rPr>
        <w:t>?</w:t>
      </w:r>
      <w:r w:rsidRPr="007A40B8">
        <w:rPr>
          <w:rFonts w:asciiTheme="majorHAnsi" w:hAnsiTheme="majorHAnsi" w:cstheme="majorHAnsi"/>
          <w:sz w:val="14"/>
        </w:rPr>
        <w:t xml:space="preserve"> The reason is not just that liberal capitalism produces economic oppression but that </w:t>
      </w:r>
      <w:r w:rsidRPr="007A40B8">
        <w:rPr>
          <w:rStyle w:val="Emphasis"/>
          <w:rFonts w:asciiTheme="majorHAnsi" w:hAnsiTheme="majorHAnsi" w:cstheme="majorHAnsi"/>
          <w:highlight w:val="green"/>
        </w:rPr>
        <w:t>the economic oppression</w:t>
      </w:r>
      <w:r w:rsidRPr="007A40B8">
        <w:rPr>
          <w:rStyle w:val="Emphasis"/>
          <w:rFonts w:asciiTheme="majorHAnsi" w:hAnsiTheme="majorHAnsi" w:cstheme="majorHAnsi"/>
        </w:rPr>
        <w:t xml:space="preserve"> that </w:t>
      </w:r>
      <w:r w:rsidRPr="007A40B8">
        <w:rPr>
          <w:rStyle w:val="Emphasis"/>
          <w:rFonts w:asciiTheme="majorHAnsi" w:hAnsiTheme="majorHAnsi" w:cstheme="majorHAnsi"/>
          <w:highlight w:val="green"/>
        </w:rPr>
        <w:t>workers face is</w:t>
      </w:r>
      <w:r w:rsidRPr="007A40B8">
        <w:rPr>
          <w:rStyle w:val="Emphasis"/>
          <w:rFonts w:asciiTheme="majorHAnsi" w:hAnsiTheme="majorHAnsi" w:cstheme="majorHAnsi"/>
        </w:rPr>
        <w:t xml:space="preserve"> in part </w:t>
      </w:r>
      <w:r w:rsidRPr="007A40B8">
        <w:rPr>
          <w:rStyle w:val="Emphasis"/>
          <w:rFonts w:asciiTheme="majorHAnsi" w:hAnsiTheme="majorHAnsi" w:cstheme="majorHAnsi"/>
          <w:highlight w:val="green"/>
        </w:rPr>
        <w:t>created and sustained by</w:t>
      </w:r>
      <w:r w:rsidRPr="007A40B8">
        <w:rPr>
          <w:rStyle w:val="Emphasis"/>
          <w:rFonts w:asciiTheme="majorHAnsi" w:hAnsiTheme="majorHAnsi" w:cstheme="majorHAnsi"/>
        </w:rPr>
        <w:t xml:space="preserve"> the very </w:t>
      </w:r>
      <w:r w:rsidRPr="007A40B8">
        <w:rPr>
          <w:rStyle w:val="Emphasis"/>
          <w:rFonts w:asciiTheme="majorHAnsi" w:hAnsiTheme="majorHAnsi" w:cstheme="majorHAnsi"/>
          <w:highlight w:val="green"/>
        </w:rPr>
        <w:t xml:space="preserve">economic and civil liberties that liberal capitalism </w:t>
      </w:r>
      <w:r w:rsidRPr="007A40B8">
        <w:rPr>
          <w:rStyle w:val="Emphasis"/>
          <w:rFonts w:asciiTheme="majorHAnsi" w:hAnsiTheme="majorHAnsi" w:cstheme="majorHAnsi"/>
          <w:highlight w:val="green"/>
        </w:rPr>
        <w:lastRenderedPageBreak/>
        <w:t>cherishes</w:t>
      </w:r>
      <w:r w:rsidRPr="007A40B8">
        <w:rPr>
          <w:rStyle w:val="Emphasis"/>
          <w:rFonts w:asciiTheme="majorHAnsi" w:hAnsiTheme="majorHAnsi" w:cstheme="majorHAnsi"/>
        </w:rPr>
        <w:t>. Workers find themselves oppressed because of the way property rights, freedom of contract, corporate authority, and tax and labor law operate. Deeming these liberties inviolable doesn’t foster less oppressive, exploitative outcomes</w:t>
      </w:r>
      <w:r w:rsidRPr="007A40B8">
        <w:rPr>
          <w:rFonts w:asciiTheme="majorHAnsi" w:hAnsiTheme="majorHAnsi" w:cstheme="majorHAnsi"/>
          <w:sz w:val="14"/>
        </w:rPr>
        <w:t xml:space="preserve">, as its defenders insist — quite the opposite. </w:t>
      </w:r>
      <w:r w:rsidRPr="007A40B8">
        <w:rPr>
          <w:rStyle w:val="Emphasis"/>
          <w:rFonts w:asciiTheme="majorHAnsi" w:hAnsiTheme="majorHAnsi" w:cstheme="majorHAnsi"/>
          <w:highlight w:val="green"/>
        </w:rPr>
        <w:t>The right to strike has a stronger claim to</w:t>
      </w:r>
      <w:r w:rsidRPr="007A40B8">
        <w:rPr>
          <w:rStyle w:val="Emphasis"/>
          <w:rFonts w:asciiTheme="majorHAnsi" w:hAnsiTheme="majorHAnsi" w:cstheme="majorHAnsi"/>
        </w:rPr>
        <w:t xml:space="preserve"> be protecting a zone of activity that serves </w:t>
      </w:r>
      <w:r w:rsidRPr="007A40B8">
        <w:rPr>
          <w:rStyle w:val="Emphasis"/>
          <w:rFonts w:asciiTheme="majorHAnsi" w:hAnsiTheme="majorHAnsi" w:cstheme="majorHAnsi"/>
          <w:highlight w:val="green"/>
        </w:rPr>
        <w:t>the aims of justice</w:t>
      </w:r>
      <w:r w:rsidRPr="007A40B8">
        <w:rPr>
          <w:rStyle w:val="Emphasis"/>
          <w:rFonts w:asciiTheme="majorHAnsi" w:hAnsiTheme="majorHAnsi" w:cstheme="majorHAnsi"/>
        </w:rPr>
        <w:t xml:space="preserve"> itself — coercing people into relations of less oppressive social cooperation. Simply put, </w:t>
      </w:r>
      <w:r w:rsidRPr="007A40B8">
        <w:rPr>
          <w:rStyle w:val="Emphasis"/>
          <w:rFonts w:asciiTheme="majorHAnsi" w:hAnsiTheme="majorHAnsi" w:cstheme="majorHAnsi"/>
          <w:highlight w:val="green"/>
        </w:rPr>
        <w:t>to argue for the right to strike is to prioritize democratic freedoms over property rights</w:t>
      </w:r>
      <w:r w:rsidRPr="007A40B8">
        <w:rPr>
          <w:rFonts w:asciiTheme="majorHAnsi" w:hAnsiTheme="majorHAnsi" w:cstheme="majorHAnsi"/>
          <w:sz w:val="14"/>
        </w:rPr>
        <w:t xml:space="preserve">. Which Side Are You On? Skeptics might still object that the right to strike is the wrong answer to the facts of oppression. </w:t>
      </w:r>
      <w:r w:rsidRPr="007A40B8">
        <w:rPr>
          <w:rFonts w:asciiTheme="majorHAnsi" w:hAnsiTheme="majorHAnsi" w:cstheme="majorHAnsi"/>
          <w:u w:val="single"/>
        </w:rPr>
        <w:t>Isn’t the proper response to push for altogether different social policies — like a universal basic income, workplace democracy, and socialized means of production — that would eliminate oppression? Why bother with the chaos and collateral injustice that strikes often unleash?</w:t>
      </w:r>
      <w:r w:rsidRPr="007A40B8">
        <w:rPr>
          <w:rFonts w:asciiTheme="majorHAnsi" w:hAnsiTheme="majorHAnsi" w:cstheme="majorHAnsi"/>
          <w:sz w:val="14"/>
        </w:rPr>
        <w:t xml:space="preserve"> The short answer is that </w:t>
      </w:r>
      <w:r w:rsidRPr="007A40B8">
        <w:rPr>
          <w:rFonts w:asciiTheme="majorHAnsi" w:hAnsiTheme="majorHAnsi" w:cstheme="majorHAnsi"/>
          <w:u w:val="single"/>
        </w:rPr>
        <w:t xml:space="preserve">this is a non </w:t>
      </w:r>
      <w:r w:rsidRPr="007A40B8">
        <w:rPr>
          <w:rFonts w:asciiTheme="majorHAnsi" w:hAnsiTheme="majorHAnsi" w:cstheme="majorHAnsi"/>
          <w:b/>
          <w:bCs/>
          <w:u w:val="single"/>
        </w:rPr>
        <w:t>sequitur. The question for us is, “Given the facts of oppression, what may those who suffer it do to resist it?” It does no good to ask, instead, “What would the ideal, or at least reasonably just, society look like?</w:t>
      </w:r>
      <w:r w:rsidRPr="007A40B8">
        <w:rPr>
          <w:rFonts w:asciiTheme="majorHAnsi" w:hAnsiTheme="majorHAnsi" w:cstheme="majorHAnsi"/>
          <w:sz w:val="14"/>
        </w:rPr>
        <w:t xml:space="preserve">” The latter is its own question, but as a response to our question it is unacceptably quietist. It verges on arguing that those who are oppressed must suffer until utopia becomes possible. And anyhow, </w:t>
      </w:r>
      <w:r w:rsidRPr="007A40B8">
        <w:rPr>
          <w:rStyle w:val="Emphasis"/>
          <w:rFonts w:asciiTheme="majorHAnsi" w:hAnsiTheme="majorHAnsi" w:cstheme="majorHAnsi"/>
          <w:highlight w:val="green"/>
        </w:rPr>
        <w:t xml:space="preserve">utopia </w:t>
      </w:r>
      <w:hyperlink r:id="rId9" w:history="1">
        <w:r w:rsidRPr="007A40B8">
          <w:rPr>
            <w:rStyle w:val="Emphasis"/>
            <w:rFonts w:asciiTheme="majorHAnsi" w:hAnsiTheme="majorHAnsi" w:cstheme="majorHAnsi"/>
            <w:highlight w:val="green"/>
          </w:rPr>
          <w:t>only becomes possible</w:t>
        </w:r>
      </w:hyperlink>
      <w:r w:rsidRPr="007A40B8">
        <w:rPr>
          <w:rStyle w:val="Emphasis"/>
          <w:rFonts w:asciiTheme="majorHAnsi" w:hAnsiTheme="majorHAnsi" w:cstheme="majorHAnsi"/>
          <w:highlight w:val="green"/>
        </w:rPr>
        <w:t xml:space="preserve"> when</w:t>
      </w:r>
      <w:r w:rsidRPr="007A40B8">
        <w:rPr>
          <w:rStyle w:val="Emphasis"/>
          <w:rFonts w:asciiTheme="majorHAnsi" w:hAnsiTheme="majorHAnsi" w:cstheme="majorHAnsi"/>
        </w:rPr>
        <w:t xml:space="preserve"> the </w:t>
      </w:r>
      <w:r w:rsidRPr="007A40B8">
        <w:rPr>
          <w:rStyle w:val="Emphasis"/>
          <w:rFonts w:asciiTheme="majorHAnsi" w:hAnsiTheme="majorHAnsi" w:cstheme="majorHAnsi"/>
          <w:highlight w:val="green"/>
        </w:rPr>
        <w:t>many</w:t>
      </w:r>
      <w:r w:rsidRPr="007A40B8">
        <w:rPr>
          <w:rStyle w:val="Emphasis"/>
          <w:rFonts w:asciiTheme="majorHAnsi" w:hAnsiTheme="majorHAnsi" w:cstheme="majorHAnsi"/>
        </w:rPr>
        <w:t xml:space="preserve"> have </w:t>
      </w:r>
      <w:r w:rsidRPr="007A40B8">
        <w:rPr>
          <w:rStyle w:val="Emphasis"/>
          <w:rFonts w:asciiTheme="majorHAnsi" w:hAnsiTheme="majorHAnsi" w:cstheme="majorHAnsi"/>
          <w:highlight w:val="green"/>
        </w:rPr>
        <w:t>take</w:t>
      </w:r>
      <w:r w:rsidRPr="007A40B8">
        <w:rPr>
          <w:rStyle w:val="Emphasis"/>
          <w:rFonts w:asciiTheme="majorHAnsi" w:hAnsiTheme="majorHAnsi" w:cstheme="majorHAnsi"/>
        </w:rPr>
        <w:t xml:space="preserve">n </w:t>
      </w:r>
      <w:r w:rsidRPr="007A40B8">
        <w:rPr>
          <w:rStyle w:val="Emphasis"/>
          <w:rFonts w:asciiTheme="majorHAnsi" w:hAnsiTheme="majorHAnsi" w:cstheme="majorHAnsi"/>
          <w:highlight w:val="green"/>
        </w:rPr>
        <w:t>it upon themselves to exercise</w:t>
      </w:r>
      <w:r w:rsidRPr="007A40B8">
        <w:rPr>
          <w:rStyle w:val="Emphasis"/>
          <w:rFonts w:asciiTheme="majorHAnsi" w:hAnsiTheme="majorHAnsi" w:cstheme="majorHAnsi"/>
        </w:rPr>
        <w:t xml:space="preserve"> their own </w:t>
      </w:r>
      <w:r w:rsidRPr="007A40B8">
        <w:rPr>
          <w:rStyle w:val="Emphasis"/>
          <w:rFonts w:asciiTheme="majorHAnsi" w:hAnsiTheme="majorHAnsi" w:cstheme="majorHAnsi"/>
          <w:highlight w:val="green"/>
        </w:rPr>
        <w:t>collective power to demand</w:t>
      </w:r>
      <w:r w:rsidRPr="007A40B8">
        <w:rPr>
          <w:rStyle w:val="Emphasis"/>
          <w:rFonts w:asciiTheme="majorHAnsi" w:hAnsiTheme="majorHAnsi" w:cstheme="majorHAnsi"/>
        </w:rPr>
        <w:t xml:space="preserve"> that </w:t>
      </w:r>
      <w:r w:rsidRPr="007A40B8">
        <w:rPr>
          <w:rStyle w:val="Emphasis"/>
          <w:rFonts w:asciiTheme="majorHAnsi" w:hAnsiTheme="majorHAnsi" w:cstheme="majorHAnsi"/>
          <w:highlight w:val="green"/>
        </w:rPr>
        <w:t>utopia</w:t>
      </w:r>
      <w:r w:rsidRPr="007A40B8">
        <w:rPr>
          <w:rStyle w:val="Emphasis"/>
          <w:rFonts w:asciiTheme="majorHAnsi" w:hAnsiTheme="majorHAnsi" w:cstheme="majorHAnsi"/>
        </w:rPr>
        <w:t>. One might also object that it sounds like I am saying there are no restraints on what strikers may do. I am not saying that either</w:t>
      </w:r>
      <w:r w:rsidRPr="007A40B8">
        <w:rPr>
          <w:rFonts w:asciiTheme="majorHAnsi" w:hAnsiTheme="majorHAnsi" w:cstheme="majorHAnsi"/>
          <w:sz w:val="14"/>
        </w:rPr>
        <w:t xml:space="preserve">. My point is to explain why </w:t>
      </w:r>
      <w:r w:rsidRPr="007A40B8">
        <w:rPr>
          <w:rStyle w:val="Emphasis"/>
          <w:rFonts w:asciiTheme="majorHAnsi" w:hAnsiTheme="majorHAnsi" w:cstheme="majorHAnsi"/>
        </w:rPr>
        <w:t>a specific set of coercive strike tactics</w:t>
      </w:r>
      <w:r w:rsidRPr="007A40B8">
        <w:rPr>
          <w:rFonts w:asciiTheme="majorHAnsi" w:hAnsiTheme="majorHAnsi" w:cstheme="majorHAnsi"/>
          <w:sz w:val="14"/>
        </w:rPr>
        <w:t xml:space="preserve">, which have been the centerpiece of the strike repertoire whenever the majority of workers have had it in their mind to walk out, </w:t>
      </w:r>
      <w:r w:rsidRPr="007A40B8">
        <w:rPr>
          <w:rStyle w:val="Emphasis"/>
          <w:rFonts w:asciiTheme="majorHAnsi" w:hAnsiTheme="majorHAnsi" w:cstheme="majorHAnsi"/>
        </w:rPr>
        <w:t>are not limited by the requirement to respect those economic liberties that they violate.</w:t>
      </w:r>
      <w:r w:rsidRPr="007A40B8">
        <w:rPr>
          <w:rFonts w:asciiTheme="majorHAnsi" w:hAnsiTheme="majorHAnsi" w:cstheme="majorHAnsi"/>
          <w:sz w:val="14"/>
        </w:rPr>
        <w:t xml:space="preserve"> There are all kinds of things strikers shouldn’t do just to win a strike. But that is a complex and separate problem of political ethics — and it is one that we can only tackle once we have first acknowledged the shortcomings of liberal capitalism and the prevailing political morality that surrounds it. The stakes of all of this are high</w:t>
      </w:r>
      <w:r w:rsidRPr="007A40B8">
        <w:rPr>
          <w:rFonts w:asciiTheme="majorHAnsi" w:hAnsiTheme="majorHAnsi" w:cstheme="majorHAnsi"/>
          <w:b/>
          <w:bCs/>
          <w:sz w:val="14"/>
        </w:rPr>
        <w:t xml:space="preserve">. </w:t>
      </w:r>
      <w:r w:rsidRPr="007A40B8">
        <w:rPr>
          <w:rFonts w:asciiTheme="majorHAnsi" w:hAnsiTheme="majorHAnsi" w:cstheme="majorHAnsi"/>
          <w:b/>
          <w:bCs/>
          <w:u w:val="single"/>
        </w:rPr>
        <w:t xml:space="preserve">If one does not agree that workers are generally justified in engaging in mass, disruptive, and unlawful activity as part of exercising the right to strike, then one is committed to arguing that the state is justified in violently suppressing strikes — a violence with a </w:t>
      </w:r>
      <w:hyperlink r:id="rId10" w:history="1">
        <w:r w:rsidRPr="007A40B8">
          <w:rPr>
            <w:rStyle w:val="Hyperlink"/>
            <w:rFonts w:asciiTheme="majorHAnsi" w:hAnsiTheme="majorHAnsi" w:cstheme="majorHAnsi"/>
            <w:b/>
            <w:bCs/>
            <w:u w:val="single"/>
          </w:rPr>
          <w:t>long</w:t>
        </w:r>
      </w:hyperlink>
      <w:r w:rsidRPr="007A40B8">
        <w:rPr>
          <w:rFonts w:asciiTheme="majorHAnsi" w:hAnsiTheme="majorHAnsi" w:cstheme="majorHAnsi"/>
          <w:b/>
          <w:bCs/>
          <w:u w:val="single"/>
        </w:rPr>
        <w:t xml:space="preserve"> and </w:t>
      </w:r>
      <w:hyperlink r:id="rId11" w:history="1">
        <w:r w:rsidRPr="007A40B8">
          <w:rPr>
            <w:rStyle w:val="Hyperlink"/>
            <w:rFonts w:asciiTheme="majorHAnsi" w:hAnsiTheme="majorHAnsi" w:cstheme="majorHAnsi"/>
            <w:b/>
            <w:bCs/>
            <w:u w:val="single"/>
          </w:rPr>
          <w:t>bloody</w:t>
        </w:r>
      </w:hyperlink>
      <w:r w:rsidRPr="007A40B8">
        <w:rPr>
          <w:rFonts w:asciiTheme="majorHAnsi" w:hAnsiTheme="majorHAnsi" w:cstheme="majorHAnsi"/>
          <w:b/>
          <w:bCs/>
          <w:u w:val="single"/>
        </w:rPr>
        <w:t xml:space="preserve"> </w:t>
      </w:r>
      <w:hyperlink r:id="rId12" w:history="1">
        <w:r w:rsidRPr="007A40B8">
          <w:rPr>
            <w:rStyle w:val="Hyperlink"/>
            <w:rFonts w:asciiTheme="majorHAnsi" w:hAnsiTheme="majorHAnsi" w:cstheme="majorHAnsi"/>
            <w:b/>
            <w:bCs/>
            <w:u w:val="single"/>
          </w:rPr>
          <w:t>history</w:t>
        </w:r>
      </w:hyperlink>
      <w:r w:rsidRPr="007A40B8">
        <w:rPr>
          <w:rFonts w:asciiTheme="majorHAnsi" w:hAnsiTheme="majorHAnsi" w:cstheme="majorHAnsi"/>
          <w:sz w:val="14"/>
        </w:rPr>
        <w:t xml:space="preserve">. Some might very well draw that latter conclusion. But they should be clear about which side they’re choosing. </w:t>
      </w:r>
      <w:r w:rsidRPr="007A40B8">
        <w:rPr>
          <w:rStyle w:val="Emphasis"/>
          <w:rFonts w:asciiTheme="majorHAnsi" w:hAnsiTheme="majorHAnsi" w:cstheme="majorHAnsi"/>
          <w:highlight w:val="green"/>
        </w:rPr>
        <w:t>Either workers are justified in resisting</w:t>
      </w:r>
      <w:r w:rsidRPr="007A40B8">
        <w:rPr>
          <w:rStyle w:val="Emphasis"/>
          <w:rFonts w:asciiTheme="majorHAnsi" w:hAnsiTheme="majorHAnsi" w:cstheme="majorHAnsi"/>
        </w:rPr>
        <w:t xml:space="preserve"> the use of </w:t>
      </w:r>
      <w:r w:rsidRPr="007A40B8">
        <w:rPr>
          <w:rStyle w:val="Emphasis"/>
          <w:rFonts w:asciiTheme="majorHAnsi" w:hAnsiTheme="majorHAnsi" w:cstheme="majorHAnsi"/>
          <w:highlight w:val="green"/>
        </w:rPr>
        <w:t>legal violence</w:t>
      </w:r>
      <w:r w:rsidRPr="007A40B8">
        <w:rPr>
          <w:rStyle w:val="Emphasis"/>
          <w:rFonts w:asciiTheme="majorHAnsi" w:hAnsiTheme="majorHAnsi" w:cstheme="majorHAnsi"/>
        </w:rPr>
        <w:t xml:space="preserve"> to suppress their strikes, </w:t>
      </w:r>
      <w:r w:rsidRPr="007A40B8">
        <w:rPr>
          <w:rStyle w:val="Emphasis"/>
          <w:rFonts w:asciiTheme="majorHAnsi" w:hAnsiTheme="majorHAnsi" w:cstheme="majorHAnsi"/>
          <w:highlight w:val="green"/>
        </w:rPr>
        <w:t>or the state is justified in violently suppressing coercive strike tactics</w:t>
      </w:r>
      <w:r w:rsidRPr="007A40B8">
        <w:rPr>
          <w:rStyle w:val="Emphasis"/>
          <w:rFonts w:asciiTheme="majorHAnsi" w:hAnsiTheme="majorHAnsi" w:cstheme="majorHAnsi"/>
        </w:rPr>
        <w:t xml:space="preserve">. No amount of dressed-up rhetoric about liberty and justice for all can shroud that inescapable fact. </w:t>
      </w:r>
    </w:p>
    <w:p w14:paraId="38A71F1B" w14:textId="77777777" w:rsidR="00440D0A" w:rsidRPr="007A40B8" w:rsidRDefault="00440D0A" w:rsidP="00440D0A">
      <w:pPr>
        <w:pStyle w:val="Heading4"/>
        <w:rPr>
          <w:rFonts w:asciiTheme="majorHAnsi" w:hAnsiTheme="majorHAnsi" w:cstheme="majorHAnsi"/>
        </w:rPr>
      </w:pPr>
      <w:r w:rsidRPr="007A40B8">
        <w:rPr>
          <w:rFonts w:asciiTheme="majorHAnsi" w:hAnsiTheme="majorHAnsi" w:cstheme="majorHAnsi"/>
        </w:rPr>
        <w:t xml:space="preserve">[B] Through labor, one becomes alien to the rest of the world since your life becomes meaningless once you orient yourself towards private property. Setting up a system of property like that in the neg world entails that individuals are separated from their projects by the property they have. MARX 44: </w:t>
      </w:r>
    </w:p>
    <w:p w14:paraId="7E612A71" w14:textId="77777777" w:rsidR="00440D0A" w:rsidRPr="007A40B8" w:rsidRDefault="00440D0A" w:rsidP="00440D0A">
      <w:pPr>
        <w:rPr>
          <w:rFonts w:asciiTheme="majorHAnsi" w:hAnsiTheme="majorHAnsi" w:cstheme="majorHAnsi"/>
        </w:rPr>
      </w:pPr>
      <w:r w:rsidRPr="007A40B8">
        <w:rPr>
          <w:rFonts w:asciiTheme="majorHAnsi" w:hAnsiTheme="majorHAnsi" w:cstheme="majorHAnsi"/>
        </w:rPr>
        <w:t>Economic and Philosophical Manuscripts of 1844. Karl Marx “Estranged Labour”</w:t>
      </w:r>
    </w:p>
    <w:p w14:paraId="70A636DF" w14:textId="77777777" w:rsidR="00440D0A" w:rsidRPr="007A40B8" w:rsidRDefault="00440D0A" w:rsidP="00440D0A">
      <w:pPr>
        <w:rPr>
          <w:rFonts w:asciiTheme="majorHAnsi" w:hAnsiTheme="majorHAnsi" w:cstheme="majorHAnsi"/>
          <w:sz w:val="12"/>
        </w:rPr>
      </w:pPr>
      <w:r w:rsidRPr="007A40B8">
        <w:rPr>
          <w:rFonts w:asciiTheme="majorHAnsi" w:hAnsiTheme="majorHAnsi" w:cstheme="majorHAnsi"/>
          <w:sz w:val="12"/>
        </w:rPr>
        <w:t xml:space="preserve">All these consequences are implied in the statement that </w:t>
      </w:r>
      <w:r w:rsidRPr="007A40B8">
        <w:rPr>
          <w:rStyle w:val="StyleUnderline"/>
          <w:rFonts w:asciiTheme="majorHAnsi" w:hAnsiTheme="majorHAnsi" w:cstheme="majorHAnsi"/>
          <w:highlight w:val="green"/>
        </w:rPr>
        <w:t>the worker</w:t>
      </w:r>
      <w:r w:rsidRPr="007A40B8">
        <w:rPr>
          <w:rFonts w:asciiTheme="majorHAnsi" w:hAnsiTheme="majorHAnsi" w:cstheme="majorHAnsi"/>
          <w:sz w:val="12"/>
          <w:highlight w:val="green"/>
        </w:rPr>
        <w:t xml:space="preserve"> </w:t>
      </w:r>
      <w:r w:rsidRPr="007A40B8">
        <w:rPr>
          <w:rStyle w:val="StyleUnderline"/>
          <w:rFonts w:asciiTheme="majorHAnsi" w:hAnsiTheme="majorHAnsi" w:cstheme="majorHAnsi"/>
          <w:highlight w:val="green"/>
        </w:rPr>
        <w:t>is related to the product of</w:t>
      </w:r>
      <w:r w:rsidRPr="007A40B8">
        <w:rPr>
          <w:rFonts w:asciiTheme="majorHAnsi" w:hAnsiTheme="majorHAnsi" w:cstheme="majorHAnsi"/>
          <w:sz w:val="12"/>
          <w:highlight w:val="green"/>
        </w:rPr>
        <w:t xml:space="preserve"> </w:t>
      </w:r>
      <w:r w:rsidRPr="007A40B8">
        <w:rPr>
          <w:rStyle w:val="StyleUnderline"/>
          <w:rFonts w:asciiTheme="majorHAnsi" w:hAnsiTheme="majorHAnsi" w:cstheme="majorHAnsi"/>
          <w:highlight w:val="green"/>
        </w:rPr>
        <w:t>labor as to an alien object</w:t>
      </w:r>
      <w:r w:rsidRPr="007A40B8">
        <w:rPr>
          <w:rFonts w:asciiTheme="majorHAnsi" w:hAnsiTheme="majorHAnsi" w:cstheme="majorHAnsi"/>
          <w:sz w:val="12"/>
        </w:rPr>
        <w:t xml:space="preserve">. For on this premise </w:t>
      </w:r>
      <w:r w:rsidRPr="007A40B8">
        <w:rPr>
          <w:rStyle w:val="StyleUnderline"/>
          <w:rFonts w:asciiTheme="majorHAnsi" w:hAnsiTheme="majorHAnsi" w:cstheme="majorHAnsi"/>
        </w:rPr>
        <w:t xml:space="preserve">it is clear that </w:t>
      </w:r>
      <w:r w:rsidRPr="007A40B8">
        <w:rPr>
          <w:rStyle w:val="StyleUnderline"/>
          <w:rFonts w:asciiTheme="majorHAnsi" w:hAnsiTheme="majorHAnsi" w:cstheme="majorHAnsi"/>
          <w:highlight w:val="green"/>
        </w:rPr>
        <w:t>the more the worker spends</w:t>
      </w:r>
      <w:r w:rsidRPr="007A40B8">
        <w:rPr>
          <w:rFonts w:asciiTheme="majorHAnsi" w:hAnsiTheme="majorHAnsi" w:cstheme="majorHAnsi"/>
          <w:sz w:val="12"/>
        </w:rPr>
        <w:t xml:space="preserve"> himself, </w:t>
      </w:r>
      <w:r w:rsidRPr="007A40B8">
        <w:rPr>
          <w:rStyle w:val="StyleUnderline"/>
          <w:rFonts w:asciiTheme="majorHAnsi" w:hAnsiTheme="majorHAnsi" w:cstheme="majorHAnsi"/>
          <w:highlight w:val="green"/>
        </w:rPr>
        <w:t>the more powerful becomes the alien</w:t>
      </w:r>
      <w:r w:rsidRPr="007A40B8">
        <w:rPr>
          <w:rStyle w:val="StyleUnderline"/>
          <w:rFonts w:asciiTheme="majorHAnsi" w:hAnsiTheme="majorHAnsi" w:cstheme="majorHAnsi"/>
        </w:rPr>
        <w:t xml:space="preserve"> world of </w:t>
      </w:r>
      <w:r w:rsidRPr="007A40B8">
        <w:rPr>
          <w:rStyle w:val="StyleUnderline"/>
          <w:rFonts w:asciiTheme="majorHAnsi" w:hAnsiTheme="majorHAnsi" w:cstheme="majorHAnsi"/>
          <w:highlight w:val="green"/>
        </w:rPr>
        <w:t xml:space="preserve">objects </w:t>
      </w:r>
      <w:r w:rsidRPr="007A40B8">
        <w:rPr>
          <w:rStyle w:val="StyleUnderline"/>
          <w:rFonts w:asciiTheme="majorHAnsi" w:hAnsiTheme="majorHAnsi" w:cstheme="majorHAnsi"/>
        </w:rPr>
        <w:t xml:space="preserve">which he </w:t>
      </w:r>
      <w:r w:rsidRPr="007A40B8">
        <w:rPr>
          <w:rStyle w:val="StyleUnderline"/>
          <w:rFonts w:asciiTheme="majorHAnsi" w:hAnsiTheme="majorHAnsi" w:cstheme="majorHAnsi"/>
          <w:highlight w:val="green"/>
        </w:rPr>
        <w:t>[the agent] creates</w:t>
      </w:r>
      <w:r w:rsidRPr="007A40B8">
        <w:rPr>
          <w:rFonts w:asciiTheme="majorHAnsi" w:hAnsiTheme="majorHAnsi" w:cstheme="majorHAnsi"/>
          <w:sz w:val="12"/>
          <w:highlight w:val="green"/>
        </w:rPr>
        <w:t xml:space="preserve"> </w:t>
      </w:r>
      <w:r w:rsidRPr="007A40B8">
        <w:rPr>
          <w:rFonts w:asciiTheme="majorHAnsi" w:hAnsiTheme="majorHAnsi" w:cstheme="majorHAnsi"/>
          <w:sz w:val="12"/>
        </w:rPr>
        <w:t xml:space="preserve">over and against himself, the poorer he himself – his inner world – becomes, the less belongs to him as his own. It is the same in religion. The more man puts into God, the less he retains in himself. </w:t>
      </w:r>
      <w:r w:rsidRPr="007A40B8">
        <w:rPr>
          <w:rStyle w:val="StyleUnderline"/>
          <w:rFonts w:asciiTheme="majorHAnsi" w:hAnsiTheme="majorHAnsi" w:cstheme="majorHAnsi"/>
          <w:highlight w:val="green"/>
        </w:rPr>
        <w:t xml:space="preserve">The worker puts his life into the object; but now </w:t>
      </w:r>
      <w:r w:rsidRPr="007A40B8">
        <w:rPr>
          <w:rStyle w:val="StyleUnderline"/>
          <w:rFonts w:asciiTheme="majorHAnsi" w:hAnsiTheme="majorHAnsi" w:cstheme="majorHAnsi"/>
        </w:rPr>
        <w:t xml:space="preserve">his </w:t>
      </w:r>
      <w:r w:rsidRPr="007A40B8">
        <w:rPr>
          <w:rStyle w:val="StyleUnderline"/>
          <w:rFonts w:asciiTheme="majorHAnsi" w:hAnsiTheme="majorHAnsi" w:cstheme="majorHAnsi"/>
          <w:highlight w:val="green"/>
        </w:rPr>
        <w:t xml:space="preserve">[their] life </w:t>
      </w:r>
      <w:r w:rsidRPr="007A40B8">
        <w:rPr>
          <w:rStyle w:val="Emphasis"/>
          <w:rFonts w:asciiTheme="majorHAnsi" w:hAnsiTheme="majorHAnsi" w:cstheme="majorHAnsi"/>
          <w:highlight w:val="green"/>
        </w:rPr>
        <w:t xml:space="preserve">no longer belongs to [the worker] </w:t>
      </w:r>
      <w:r w:rsidRPr="007A40B8">
        <w:rPr>
          <w:rStyle w:val="Emphasis"/>
          <w:rFonts w:asciiTheme="majorHAnsi" w:hAnsiTheme="majorHAnsi" w:cstheme="majorHAnsi"/>
        </w:rPr>
        <w:t xml:space="preserve">him </w:t>
      </w:r>
      <w:r w:rsidRPr="007A40B8">
        <w:rPr>
          <w:rStyle w:val="Emphasis"/>
          <w:rFonts w:asciiTheme="majorHAnsi" w:hAnsiTheme="majorHAnsi" w:cstheme="majorHAnsi"/>
          <w:highlight w:val="green"/>
        </w:rPr>
        <w:t>but to the object.</w:t>
      </w:r>
      <w:r w:rsidRPr="007A40B8">
        <w:rPr>
          <w:rFonts w:asciiTheme="majorHAnsi" w:hAnsiTheme="majorHAnsi" w:cstheme="majorHAnsi"/>
          <w:sz w:val="12"/>
        </w:rPr>
        <w:t xml:space="preserve">Hence, the greater this activity, the more the worker lacks objects. Whatever the product of his labor is, he is not. Therefore, the greater this product, the less is he himself. </w:t>
      </w:r>
      <w:r w:rsidRPr="007A40B8">
        <w:rPr>
          <w:rStyle w:val="StyleUnderline"/>
          <w:rFonts w:asciiTheme="majorHAnsi" w:hAnsiTheme="majorHAnsi" w:cstheme="majorHAnsi"/>
          <w:highlight w:val="green"/>
        </w:rPr>
        <w:t xml:space="preserve">The alienation </w:t>
      </w:r>
      <w:r w:rsidRPr="007A40B8">
        <w:rPr>
          <w:rStyle w:val="StyleUnderline"/>
          <w:rFonts w:asciiTheme="majorHAnsi" w:hAnsiTheme="majorHAnsi" w:cstheme="majorHAnsi"/>
          <w:highlight w:val="green"/>
        </w:rPr>
        <w:lastRenderedPageBreak/>
        <w:t xml:space="preserve">of the worker in </w:t>
      </w:r>
      <w:r w:rsidRPr="007A40B8">
        <w:rPr>
          <w:rStyle w:val="StyleUnderline"/>
          <w:rFonts w:asciiTheme="majorHAnsi" w:hAnsiTheme="majorHAnsi" w:cstheme="majorHAnsi"/>
        </w:rPr>
        <w:t xml:space="preserve">his </w:t>
      </w:r>
      <w:r w:rsidRPr="007A40B8">
        <w:rPr>
          <w:rStyle w:val="StyleUnderline"/>
          <w:rFonts w:asciiTheme="majorHAnsi" w:hAnsiTheme="majorHAnsi" w:cstheme="majorHAnsi"/>
          <w:highlight w:val="green"/>
        </w:rPr>
        <w:t>[their] product means</w:t>
      </w:r>
      <w:r w:rsidRPr="007A40B8">
        <w:rPr>
          <w:rStyle w:val="StyleUnderline"/>
          <w:rFonts w:asciiTheme="majorHAnsi" w:hAnsiTheme="majorHAnsi" w:cstheme="majorHAnsi"/>
        </w:rPr>
        <w:t xml:space="preserve"> not only </w:t>
      </w:r>
      <w:r w:rsidRPr="007A40B8">
        <w:rPr>
          <w:rStyle w:val="StyleUnderline"/>
          <w:rFonts w:asciiTheme="majorHAnsi" w:hAnsiTheme="majorHAnsi" w:cstheme="majorHAnsi"/>
          <w:highlight w:val="green"/>
        </w:rPr>
        <w:t xml:space="preserve">that </w:t>
      </w:r>
      <w:r w:rsidRPr="007A40B8">
        <w:rPr>
          <w:rStyle w:val="StyleUnderline"/>
          <w:rFonts w:asciiTheme="majorHAnsi" w:hAnsiTheme="majorHAnsi" w:cstheme="majorHAnsi"/>
        </w:rPr>
        <w:t xml:space="preserve">his </w:t>
      </w:r>
      <w:r w:rsidRPr="007A40B8">
        <w:rPr>
          <w:rStyle w:val="StyleUnderline"/>
          <w:rFonts w:asciiTheme="majorHAnsi" w:hAnsiTheme="majorHAnsi" w:cstheme="majorHAnsi"/>
          <w:highlight w:val="green"/>
        </w:rPr>
        <w:t>[their] labor becomes an object</w:t>
      </w:r>
      <w:r w:rsidRPr="007A40B8">
        <w:rPr>
          <w:rFonts w:asciiTheme="majorHAnsi" w:hAnsiTheme="majorHAnsi" w:cstheme="majorHAnsi"/>
          <w:sz w:val="12"/>
        </w:rPr>
        <w:t xml:space="preserve">, an external existence, </w:t>
      </w:r>
      <w:r w:rsidRPr="007A40B8">
        <w:rPr>
          <w:rStyle w:val="StyleUnderline"/>
          <w:rFonts w:asciiTheme="majorHAnsi" w:hAnsiTheme="majorHAnsi" w:cstheme="majorHAnsi"/>
        </w:rPr>
        <w:t xml:space="preserve">but </w:t>
      </w:r>
      <w:r w:rsidRPr="007A40B8">
        <w:rPr>
          <w:rStyle w:val="StyleUnderline"/>
          <w:rFonts w:asciiTheme="majorHAnsi" w:hAnsiTheme="majorHAnsi" w:cstheme="majorHAnsi"/>
          <w:highlight w:val="green"/>
        </w:rPr>
        <w:t xml:space="preserve">that </w:t>
      </w:r>
      <w:r w:rsidRPr="007A40B8">
        <w:rPr>
          <w:rStyle w:val="StyleUnderline"/>
          <w:rFonts w:asciiTheme="majorHAnsi" w:hAnsiTheme="majorHAnsi" w:cstheme="majorHAnsi"/>
        </w:rPr>
        <w:t xml:space="preserve">it </w:t>
      </w:r>
      <w:r w:rsidRPr="007A40B8">
        <w:rPr>
          <w:rStyle w:val="StyleUnderline"/>
          <w:rFonts w:asciiTheme="majorHAnsi" w:hAnsiTheme="majorHAnsi" w:cstheme="majorHAnsi"/>
          <w:highlight w:val="green"/>
        </w:rPr>
        <w:t>exists outside</w:t>
      </w:r>
      <w:r w:rsidRPr="007A40B8">
        <w:rPr>
          <w:rFonts w:asciiTheme="majorHAnsi" w:hAnsiTheme="majorHAnsi" w:cstheme="majorHAnsi"/>
          <w:sz w:val="12"/>
          <w:highlight w:val="green"/>
        </w:rPr>
        <w:t xml:space="preserve"> </w:t>
      </w:r>
      <w:r w:rsidRPr="007A40B8">
        <w:rPr>
          <w:rStyle w:val="StyleUnderline"/>
          <w:rFonts w:asciiTheme="majorHAnsi" w:hAnsiTheme="majorHAnsi" w:cstheme="majorHAnsi"/>
          <w:highlight w:val="green"/>
        </w:rPr>
        <w:t xml:space="preserve">[them] </w:t>
      </w:r>
      <w:r w:rsidRPr="007A40B8">
        <w:rPr>
          <w:rStyle w:val="StyleUnderline"/>
          <w:rFonts w:asciiTheme="majorHAnsi" w:hAnsiTheme="majorHAnsi" w:cstheme="majorHAnsi"/>
        </w:rPr>
        <w:t>him</w:t>
      </w:r>
      <w:r w:rsidRPr="007A40B8">
        <w:rPr>
          <w:rFonts w:asciiTheme="majorHAnsi" w:hAnsiTheme="majorHAnsi" w:cstheme="majorHAnsi"/>
          <w:sz w:val="12"/>
        </w:rPr>
        <w:t xml:space="preserve">, independently, </w:t>
      </w:r>
      <w:r w:rsidRPr="007A40B8">
        <w:rPr>
          <w:rStyle w:val="StyleUnderline"/>
          <w:rFonts w:asciiTheme="majorHAnsi" w:hAnsiTheme="majorHAnsi" w:cstheme="majorHAnsi"/>
          <w:highlight w:val="green"/>
        </w:rPr>
        <w:t xml:space="preserve">as something alien to [them] </w:t>
      </w:r>
      <w:r w:rsidRPr="007A40B8">
        <w:rPr>
          <w:rStyle w:val="StyleUnderline"/>
          <w:rFonts w:asciiTheme="majorHAnsi" w:hAnsiTheme="majorHAnsi" w:cstheme="majorHAnsi"/>
        </w:rPr>
        <w:t>him</w:t>
      </w:r>
      <w:r w:rsidRPr="007A40B8">
        <w:rPr>
          <w:rFonts w:asciiTheme="majorHAnsi" w:hAnsiTheme="majorHAnsi" w:cstheme="majorHAnsi"/>
          <w:sz w:val="12"/>
        </w:rPr>
        <w:t xml:space="preserve">, </w:t>
      </w:r>
      <w:r w:rsidRPr="007A40B8">
        <w:rPr>
          <w:rStyle w:val="StyleUnderline"/>
          <w:rFonts w:asciiTheme="majorHAnsi" w:hAnsiTheme="majorHAnsi" w:cstheme="majorHAnsi"/>
        </w:rPr>
        <w:t>and that it becomes a power on its own confronting him</w:t>
      </w:r>
      <w:r w:rsidRPr="007A40B8">
        <w:rPr>
          <w:rFonts w:asciiTheme="majorHAnsi" w:hAnsiTheme="majorHAnsi" w:cstheme="majorHAnsi"/>
          <w:sz w:val="12"/>
        </w:rPr>
        <w:t xml:space="preserve">. It means that the life which he has conferred on the object confronts him as something hostile and alien. ||XXIII/ Let us now look more closely at the objectification, at the production of the worker; and in it at the estrangement, the loss of the object, of his product. </w:t>
      </w:r>
      <w:r w:rsidRPr="007A40B8">
        <w:rPr>
          <w:rStyle w:val="StyleUnderline"/>
          <w:rFonts w:asciiTheme="majorHAnsi" w:hAnsiTheme="majorHAnsi" w:cstheme="majorHAnsi"/>
        </w:rPr>
        <w:t>The worker can create nothing without nature</w:t>
      </w:r>
      <w:r w:rsidRPr="007A40B8">
        <w:rPr>
          <w:rFonts w:asciiTheme="majorHAnsi" w:hAnsiTheme="majorHAnsi" w:cstheme="majorHAnsi"/>
          <w:sz w:val="12"/>
        </w:rPr>
        <w:t xml:space="preserve">, without the sensuous external world. It is the material on which his labor is realized, in which it is active, from which, and by means of which it produces. But </w:t>
      </w:r>
      <w:r w:rsidRPr="007A40B8">
        <w:rPr>
          <w:rStyle w:val="StyleUnderline"/>
          <w:rFonts w:asciiTheme="majorHAnsi" w:hAnsiTheme="majorHAnsi" w:cstheme="majorHAnsi"/>
        </w:rPr>
        <w:t xml:space="preserve">just as nature provides labor with [the] means of life </w:t>
      </w:r>
      <w:r w:rsidRPr="007A40B8">
        <w:rPr>
          <w:rFonts w:asciiTheme="majorHAnsi" w:hAnsiTheme="majorHAnsi" w:cstheme="majorHAnsi"/>
          <w:sz w:val="12"/>
        </w:rPr>
        <w:t xml:space="preserve">in the sense that </w:t>
      </w:r>
      <w:r w:rsidRPr="007A40B8">
        <w:rPr>
          <w:rStyle w:val="StyleUnderline"/>
          <w:rFonts w:asciiTheme="majorHAnsi" w:hAnsiTheme="majorHAnsi" w:cstheme="majorHAnsi"/>
        </w:rPr>
        <w:t>labor cannot live without objects on which to operate</w:t>
      </w:r>
      <w:r w:rsidRPr="007A40B8">
        <w:rPr>
          <w:rFonts w:asciiTheme="majorHAnsi" w:hAnsiTheme="majorHAnsi" w:cstheme="majorHAnsi"/>
          <w:sz w:val="12"/>
        </w:rPr>
        <w:t xml:space="preserve">, on the other hand, it also provides the means of life in the more restricted sense, i.e., the means for the physical subsistence of the worker himself. Thus </w:t>
      </w:r>
      <w:r w:rsidRPr="007A40B8">
        <w:rPr>
          <w:rStyle w:val="StyleUnderline"/>
          <w:rFonts w:asciiTheme="majorHAnsi" w:hAnsiTheme="majorHAnsi" w:cstheme="majorHAnsi"/>
          <w:highlight w:val="green"/>
        </w:rPr>
        <w:t xml:space="preserve">the more the worker </w:t>
      </w:r>
      <w:r w:rsidRPr="007A40B8">
        <w:rPr>
          <w:rStyle w:val="StyleUnderline"/>
          <w:rFonts w:asciiTheme="majorHAnsi" w:hAnsiTheme="majorHAnsi" w:cstheme="majorHAnsi"/>
        </w:rPr>
        <w:t xml:space="preserve">by his labor </w:t>
      </w:r>
      <w:r w:rsidRPr="007A40B8">
        <w:rPr>
          <w:rStyle w:val="StyleUnderline"/>
          <w:rFonts w:asciiTheme="majorHAnsi" w:hAnsiTheme="majorHAnsi" w:cstheme="majorHAnsi"/>
          <w:highlight w:val="green"/>
        </w:rPr>
        <w:t>appropriates the external world</w:t>
      </w:r>
      <w:r w:rsidRPr="007A40B8">
        <w:rPr>
          <w:rFonts w:asciiTheme="majorHAnsi" w:hAnsiTheme="majorHAnsi" w:cstheme="majorHAnsi"/>
          <w:sz w:val="12"/>
        </w:rPr>
        <w:t xml:space="preserve">, sensuous nature, </w:t>
      </w:r>
      <w:r w:rsidRPr="007A40B8">
        <w:rPr>
          <w:rStyle w:val="StyleUnderline"/>
          <w:rFonts w:asciiTheme="majorHAnsi" w:hAnsiTheme="majorHAnsi" w:cstheme="majorHAnsi"/>
          <w:highlight w:val="green"/>
        </w:rPr>
        <w:t xml:space="preserve">the more he deprives </w:t>
      </w:r>
      <w:r w:rsidRPr="007A40B8">
        <w:rPr>
          <w:rStyle w:val="StyleUnderline"/>
          <w:rFonts w:asciiTheme="majorHAnsi" w:hAnsiTheme="majorHAnsi" w:cstheme="majorHAnsi"/>
        </w:rPr>
        <w:t xml:space="preserve">himself </w:t>
      </w:r>
      <w:r w:rsidRPr="007A40B8">
        <w:rPr>
          <w:rStyle w:val="StyleUnderline"/>
          <w:rFonts w:asciiTheme="majorHAnsi" w:hAnsiTheme="majorHAnsi" w:cstheme="majorHAnsi"/>
          <w:highlight w:val="green"/>
        </w:rPr>
        <w:t xml:space="preserve">[themselves] of the means of life </w:t>
      </w:r>
      <w:r w:rsidRPr="007A40B8">
        <w:rPr>
          <w:rFonts w:asciiTheme="majorHAnsi" w:hAnsiTheme="majorHAnsi" w:cstheme="majorHAnsi"/>
          <w:sz w:val="12"/>
        </w:rPr>
        <w:t xml:space="preserve">in two respects: first, in that the sensuous external world more and more ceases to be an object belonging to his labor – to be his labor’s means of life; and, second, in that it more and more ceases to be a means of life in the immediate sense, means for the physical subsistence of the worker. In both respects, therefore, </w:t>
      </w:r>
      <w:r w:rsidRPr="007A40B8">
        <w:rPr>
          <w:rStyle w:val="StyleUnderline"/>
          <w:rFonts w:asciiTheme="majorHAnsi" w:hAnsiTheme="majorHAnsi" w:cstheme="majorHAnsi"/>
        </w:rPr>
        <w:t>the worker becomes a servant of his object</w:t>
      </w:r>
      <w:r w:rsidRPr="007A40B8">
        <w:rPr>
          <w:rFonts w:asciiTheme="majorHAnsi" w:hAnsiTheme="majorHAnsi" w:cstheme="majorHAnsi"/>
          <w:sz w:val="12"/>
        </w:rPr>
        <w:t xml:space="preserve">, first, in that he receives an object of labor, i.e., in that he receives work, and, secondly, in that he receives means of subsistence. This enables him to exist, first as a worker; and second, as a physical subject. The height of this servitude is that it is only as a worker that he can maintain himself as a physical subject and that it is only as a physical subject that he is a worker. (According to the economic laws the estrangement of the worker in his object is expressed thus: the more the worker produces, the less he has to consume; </w:t>
      </w:r>
      <w:r w:rsidRPr="007A40B8">
        <w:rPr>
          <w:rStyle w:val="StyleUnderline"/>
          <w:rFonts w:asciiTheme="majorHAnsi" w:hAnsiTheme="majorHAnsi" w:cstheme="majorHAnsi"/>
        </w:rPr>
        <w:t>the more values he creates</w:t>
      </w:r>
      <w:r w:rsidRPr="007A40B8">
        <w:rPr>
          <w:rFonts w:asciiTheme="majorHAnsi" w:hAnsiTheme="majorHAnsi" w:cstheme="majorHAnsi"/>
          <w:sz w:val="12"/>
        </w:rPr>
        <w:t xml:space="preserve">, the more valueless, </w:t>
      </w:r>
      <w:r w:rsidRPr="007A40B8">
        <w:rPr>
          <w:rStyle w:val="StyleUnderline"/>
          <w:rFonts w:asciiTheme="majorHAnsi" w:hAnsiTheme="majorHAnsi" w:cstheme="majorHAnsi"/>
        </w:rPr>
        <w:t>the more unworthy he becomes</w:t>
      </w:r>
      <w:r w:rsidRPr="007A40B8">
        <w:rPr>
          <w:rFonts w:asciiTheme="majorHAnsi" w:hAnsiTheme="majorHAnsi" w:cstheme="majorHAnsi"/>
          <w:sz w:val="12"/>
        </w:rPr>
        <w:t xml:space="preserve">; the better formed his product, the more deformed becomes the worker; the more civilized his object, the more barbarous becomes the worker; the more powerful labor becomes, the more powerless becomes the worker; the more ingenious labor becomes, the less ingenious becomes the worker and the more he becomes nature’s slave.) Political economy conceals the estrangement inherent in the nature of labor by not considering the direct relationship between the worker (labor) and production. It is true that labor produces for the rich wonderful things – but for the worker it produces privation. It produces palaces – but for the worker, hovels. It produces beauty – but for the worker, deformity. It replaces labor by machines, but it throws one section of the workers back into barbarous types of labor and it turns the other section into a machine. It produces intelligence – but for the worker, stupidity, cretinism. The direct relationship of labor to its products is the relationship of the worker to the objects of his production. The relationship of the man of means to the objects of production and to production itself is only a consequence of this first relationship – and confirms it. We shall consider this other aspect later. When we ask, then, what is the essential relationship of labor we are asking about the relationship of the worker to production. Till now we have been considering the estrangement, the alienation of the worker only in one of its aspects , i.e., the worker’s relationship to the products of his labor. But </w:t>
      </w:r>
      <w:r w:rsidRPr="007A40B8">
        <w:rPr>
          <w:rStyle w:val="StyleUnderline"/>
          <w:rFonts w:asciiTheme="majorHAnsi" w:hAnsiTheme="majorHAnsi" w:cstheme="majorHAnsi"/>
          <w:highlight w:val="green"/>
        </w:rPr>
        <w:t>the estrangement is manifested not only in the result but in the act of production</w:t>
      </w:r>
      <w:r w:rsidRPr="007A40B8">
        <w:rPr>
          <w:rFonts w:asciiTheme="majorHAnsi" w:hAnsiTheme="majorHAnsi" w:cstheme="majorHAnsi"/>
          <w:sz w:val="12"/>
        </w:rPr>
        <w:t>, within the producing activity, itself. How could the worker come to face the product of his activity as a stranger, were it not that in the very act of production he was estranging himself from himself? The product is after all but the summary of the activity, of production. If then the product of labor is alienation, production itself must be active alienation, the alienation of activity, the activity of alienation. In the estrangement of the object of labor is merely summarized the estrangement, the alienation, in the activity of labor itself.</w:t>
      </w:r>
    </w:p>
    <w:p w14:paraId="3393F2BD" w14:textId="77777777" w:rsidR="00440D0A" w:rsidRPr="007A40B8" w:rsidRDefault="00440D0A" w:rsidP="00440D0A">
      <w:pPr>
        <w:pStyle w:val="Heading4"/>
        <w:rPr>
          <w:rFonts w:asciiTheme="majorHAnsi" w:hAnsiTheme="majorHAnsi" w:cstheme="majorHAnsi"/>
        </w:rPr>
      </w:pPr>
      <w:r w:rsidRPr="007A40B8">
        <w:rPr>
          <w:rFonts w:asciiTheme="majorHAnsi" w:hAnsiTheme="majorHAnsi" w:cstheme="majorHAnsi"/>
        </w:rPr>
        <w:t xml:space="preserve">This outweighs – having everything around one non-alienated doesn’t solve alienation, but rather, one must be able to identify with the alien events that happen around the self. You can be denied certain ends, but you can’t be denied the ability to pursue ends at all. </w:t>
      </w:r>
    </w:p>
    <w:p w14:paraId="4DD3FB86" w14:textId="77777777" w:rsidR="00440D0A" w:rsidRPr="007A40B8" w:rsidRDefault="00440D0A" w:rsidP="00440D0A">
      <w:pPr>
        <w:rPr>
          <w:rFonts w:asciiTheme="majorHAnsi" w:hAnsiTheme="majorHAnsi" w:cstheme="majorHAnsi"/>
          <w:sz w:val="16"/>
          <w:szCs w:val="16"/>
        </w:rPr>
      </w:pPr>
      <w:r w:rsidRPr="007A40B8">
        <w:rPr>
          <w:rFonts w:asciiTheme="majorHAnsi" w:hAnsiTheme="majorHAnsi" w:cstheme="majorHAnsi"/>
          <w:sz w:val="16"/>
          <w:szCs w:val="16"/>
        </w:rPr>
        <w:t xml:space="preserve">Rahel </w:t>
      </w:r>
      <w:r w:rsidRPr="007A40B8">
        <w:rPr>
          <w:rStyle w:val="Style13ptBold"/>
          <w:rFonts w:asciiTheme="majorHAnsi" w:hAnsiTheme="majorHAnsi" w:cstheme="majorHAnsi"/>
        </w:rPr>
        <w:t xml:space="preserve">Jaeggi 7 </w:t>
      </w:r>
      <w:r w:rsidRPr="007A40B8">
        <w:rPr>
          <w:rFonts w:asciiTheme="majorHAnsi" w:hAnsiTheme="majorHAnsi" w:cstheme="majorHAnsi"/>
          <w:sz w:val="16"/>
          <w:szCs w:val="16"/>
        </w:rPr>
        <w:t xml:space="preserve">(August </w:t>
      </w:r>
      <w:r w:rsidRPr="007A40B8">
        <w:rPr>
          <w:rFonts w:asciiTheme="majorHAnsi" w:hAnsiTheme="majorHAnsi" w:cstheme="majorHAnsi"/>
          <w:sz w:val="16"/>
          <w:szCs w:val="12"/>
        </w:rPr>
        <w:t>2014</w:t>
      </w:r>
      <w:r w:rsidRPr="007A40B8">
        <w:rPr>
          <w:rFonts w:asciiTheme="majorHAnsi" w:hAnsiTheme="majorHAnsi" w:cstheme="majorHAnsi"/>
          <w:sz w:val="16"/>
          <w:szCs w:val="16"/>
        </w:rPr>
        <w:t>). “Alienation.” Columbia University Press. Translated by Frederick Neuhouser and Alan E. Smith. Edited by Frederick Neuhouser. Rahel Jaeggi is professor of social and political philosophy at the Humboldt University in Berlin. Her research focuses on ethics, social philosophy, political philosophy, philosophical anthropology, social ontology, and critical theory.</w:t>
      </w:r>
    </w:p>
    <w:p w14:paraId="4DEB20B6" w14:textId="626DAC1C" w:rsidR="00042D6C" w:rsidRPr="00C92FBB" w:rsidRDefault="00440D0A" w:rsidP="00C92FBB">
      <w:pPr>
        <w:rPr>
          <w:rFonts w:asciiTheme="majorHAnsi" w:hAnsiTheme="majorHAnsi" w:cstheme="majorHAnsi"/>
          <w:b/>
          <w:iCs/>
          <w:sz w:val="24"/>
          <w:u w:val="single"/>
          <w:bdr w:val="single" w:sz="8" w:space="0" w:color="auto"/>
        </w:rPr>
      </w:pPr>
      <w:r w:rsidRPr="007A40B8">
        <w:rPr>
          <w:rStyle w:val="StyleUnderline"/>
          <w:rFonts w:asciiTheme="majorHAnsi" w:hAnsiTheme="majorHAnsi" w:cstheme="majorHAnsi"/>
          <w:highlight w:val="green"/>
        </w:rPr>
        <w:t>There must be</w:t>
      </w:r>
      <w:r w:rsidRPr="007A40B8">
        <w:rPr>
          <w:rFonts w:asciiTheme="majorHAnsi" w:hAnsiTheme="majorHAnsi" w:cstheme="majorHAnsi"/>
          <w:sz w:val="12"/>
        </w:rPr>
        <w:t xml:space="preserve">, then, </w:t>
      </w:r>
      <w:r w:rsidRPr="007A40B8">
        <w:rPr>
          <w:rStyle w:val="StyleUnderline"/>
          <w:rFonts w:asciiTheme="majorHAnsi" w:hAnsiTheme="majorHAnsi" w:cstheme="majorHAnsi"/>
          <w:highlight w:val="green"/>
        </w:rPr>
        <w:t xml:space="preserve">a distinction between alienating and nonalienating </w:t>
      </w:r>
      <w:r w:rsidRPr="007A40B8">
        <w:rPr>
          <w:rStyle w:val="StyleUnderline"/>
          <w:rFonts w:asciiTheme="majorHAnsi" w:hAnsiTheme="majorHAnsi" w:cstheme="majorHAnsi"/>
        </w:rPr>
        <w:t xml:space="preserve">situations </w:t>
      </w:r>
      <w:r w:rsidRPr="007A40B8">
        <w:rPr>
          <w:rStyle w:val="StyleUnderline"/>
          <w:rFonts w:asciiTheme="majorHAnsi" w:hAnsiTheme="majorHAnsi" w:cstheme="majorHAnsi"/>
          <w:highlight w:val="green"/>
        </w:rPr>
        <w:t>where one has lost control</w:t>
      </w:r>
      <w:r w:rsidRPr="007A40B8">
        <w:rPr>
          <w:rFonts w:asciiTheme="majorHAnsi" w:hAnsiTheme="majorHAnsi" w:cstheme="majorHAnsi"/>
          <w:highlight w:val="green"/>
        </w:rPr>
        <w:t xml:space="preserve"> </w:t>
      </w:r>
      <w:r w:rsidRPr="007A40B8">
        <w:rPr>
          <w:rFonts w:asciiTheme="majorHAnsi" w:hAnsiTheme="majorHAnsi" w:cstheme="majorHAnsi"/>
          <w:sz w:val="12"/>
        </w:rPr>
        <w:t xml:space="preserve">or where the results of our actions take on an independent existence in relation to us. </w:t>
      </w:r>
      <w:r w:rsidRPr="007A40B8">
        <w:rPr>
          <w:rStyle w:val="StyleUnderline"/>
          <w:rFonts w:asciiTheme="majorHAnsi" w:hAnsiTheme="majorHAnsi" w:cstheme="majorHAnsi"/>
          <w:highlight w:val="green"/>
        </w:rPr>
        <w:t>This distinction can be located</w:t>
      </w:r>
      <w:r w:rsidRPr="007A40B8">
        <w:rPr>
          <w:rStyle w:val="StyleUnderline"/>
          <w:rFonts w:asciiTheme="majorHAnsi" w:hAnsiTheme="majorHAnsi" w:cstheme="majorHAnsi"/>
        </w:rPr>
        <w:t xml:space="preserve"> </w:t>
      </w:r>
      <w:r w:rsidRPr="007A40B8">
        <w:rPr>
          <w:rStyle w:val="StyleUnderline"/>
          <w:rFonts w:asciiTheme="majorHAnsi" w:hAnsiTheme="majorHAnsi" w:cstheme="majorHAnsi"/>
          <w:highlight w:val="green"/>
        </w:rPr>
        <w:t>[on whether]</w:t>
      </w:r>
      <w:r w:rsidRPr="007A40B8">
        <w:rPr>
          <w:rFonts w:asciiTheme="majorHAnsi" w:hAnsiTheme="majorHAnsi" w:cstheme="majorHAnsi"/>
          <w:sz w:val="12"/>
          <w:highlight w:val="green"/>
        </w:rPr>
        <w:t xml:space="preserve">, </w:t>
      </w:r>
      <w:r w:rsidRPr="007A40B8">
        <w:rPr>
          <w:rFonts w:asciiTheme="majorHAnsi" w:hAnsiTheme="majorHAnsi" w:cstheme="majorHAnsi"/>
          <w:sz w:val="12"/>
        </w:rPr>
        <w:t xml:space="preserve">on the one hand, </w:t>
      </w:r>
      <w:r w:rsidRPr="007A40B8">
        <w:rPr>
          <w:rStyle w:val="StyleUnderline"/>
          <w:rFonts w:asciiTheme="majorHAnsi" w:hAnsiTheme="majorHAnsi" w:cstheme="majorHAnsi"/>
        </w:rPr>
        <w:t>in</w:t>
      </w:r>
      <w:r w:rsidRPr="007A40B8">
        <w:rPr>
          <w:rFonts w:asciiTheme="majorHAnsi" w:hAnsiTheme="majorHAnsi" w:cstheme="majorHAnsi"/>
        </w:rPr>
        <w:t xml:space="preserve"> </w:t>
      </w:r>
      <w:r w:rsidRPr="007A40B8">
        <w:rPr>
          <w:rFonts w:asciiTheme="majorHAnsi" w:hAnsiTheme="majorHAnsi" w:cstheme="majorHAnsi"/>
          <w:sz w:val="12"/>
        </w:rPr>
        <w:t xml:space="preserve">one’s later attitude to the events in question: one can reject or accept them; </w:t>
      </w:r>
      <w:r w:rsidRPr="007A40B8">
        <w:rPr>
          <w:rStyle w:val="StyleUnderline"/>
          <w:rFonts w:asciiTheme="majorHAnsi" w:hAnsiTheme="majorHAnsi" w:cstheme="majorHAnsi"/>
          <w:highlight w:val="green"/>
        </w:rPr>
        <w:t xml:space="preserve">one can identify </w:t>
      </w:r>
      <w:r w:rsidRPr="007A40B8">
        <w:rPr>
          <w:rStyle w:val="StyleUnderline"/>
          <w:rFonts w:asciiTheme="majorHAnsi" w:hAnsiTheme="majorHAnsi" w:cstheme="majorHAnsi"/>
        </w:rPr>
        <w:t xml:space="preserve">(or not) </w:t>
      </w:r>
      <w:r w:rsidRPr="007A40B8">
        <w:rPr>
          <w:rStyle w:val="StyleUnderline"/>
          <w:rFonts w:asciiTheme="majorHAnsi" w:hAnsiTheme="majorHAnsi" w:cstheme="majorHAnsi"/>
          <w:highlight w:val="green"/>
        </w:rPr>
        <w:t>after the fact</w:t>
      </w:r>
      <w:r w:rsidRPr="007A40B8">
        <w:rPr>
          <w:rFonts w:asciiTheme="majorHAnsi" w:hAnsiTheme="majorHAnsi" w:cstheme="majorHAnsi"/>
          <w:highlight w:val="green"/>
        </w:rPr>
        <w:t xml:space="preserve"> </w:t>
      </w:r>
      <w:r w:rsidRPr="007A40B8">
        <w:rPr>
          <w:rFonts w:asciiTheme="majorHAnsi" w:hAnsiTheme="majorHAnsi" w:cstheme="majorHAnsi"/>
          <w:sz w:val="12"/>
        </w:rPr>
        <w:t xml:space="preserve">with events that had a dynamic of their own. On the other hand, </w:t>
      </w:r>
      <w:r w:rsidRPr="007A40B8">
        <w:rPr>
          <w:rStyle w:val="StyleUnderline"/>
          <w:rFonts w:asciiTheme="majorHAnsi" w:hAnsiTheme="majorHAnsi" w:cstheme="majorHAnsi"/>
        </w:rPr>
        <w:t>we can also locate the distinction in different ways of participating in events that have taken on an independent existence</w:t>
      </w:r>
      <w:r w:rsidRPr="007A40B8">
        <w:rPr>
          <w:rFonts w:asciiTheme="majorHAnsi" w:hAnsiTheme="majorHAnsi" w:cstheme="majorHAnsi"/>
          <w:sz w:val="12"/>
        </w:rPr>
        <w:t xml:space="preserve">. The idea of a self’s being “present” (or “present to itself”) at least hints at the relevant point here: </w:t>
      </w:r>
      <w:r w:rsidRPr="007A40B8">
        <w:rPr>
          <w:rStyle w:val="Emphasis"/>
          <w:rFonts w:asciiTheme="majorHAnsi" w:hAnsiTheme="majorHAnsi" w:cstheme="majorHAnsi"/>
          <w:highlight w:val="green"/>
        </w:rPr>
        <w:t>there can be degrees of identification</w:t>
      </w:r>
      <w:r w:rsidRPr="007A40B8">
        <w:rPr>
          <w:rStyle w:val="StyleUnderline"/>
          <w:rFonts w:asciiTheme="majorHAnsi" w:hAnsiTheme="majorHAnsi" w:cstheme="majorHAnsi"/>
        </w:rPr>
        <w:t xml:space="preserve"> with events </w:t>
      </w:r>
      <w:r w:rsidRPr="007A40B8">
        <w:rPr>
          <w:rStyle w:val="StyleUnderline"/>
          <w:rFonts w:asciiTheme="majorHAnsi" w:hAnsiTheme="majorHAnsi" w:cstheme="majorHAnsi"/>
          <w:highlight w:val="green"/>
        </w:rPr>
        <w:t>for which the self is not entirely responsible</w:t>
      </w:r>
      <w:r w:rsidRPr="007A40B8">
        <w:rPr>
          <w:rFonts w:asciiTheme="majorHAnsi" w:hAnsiTheme="majorHAnsi" w:cstheme="majorHAnsi"/>
          <w:sz w:val="12"/>
        </w:rPr>
        <w:t xml:space="preserve"> that depend not on the amount of control one has over them but on the greater or lesser extent to which one is present in them.22 (</w:t>
      </w:r>
      <w:r w:rsidRPr="007A40B8">
        <w:rPr>
          <w:rStyle w:val="StyleUnderline"/>
          <w:rFonts w:asciiTheme="majorHAnsi" w:hAnsiTheme="majorHAnsi" w:cstheme="majorHAnsi"/>
        </w:rPr>
        <w:t>One is then “taken in” by the situation</w:t>
      </w:r>
      <w:r w:rsidRPr="007A40B8">
        <w:rPr>
          <w:rFonts w:asciiTheme="majorHAnsi" w:hAnsiTheme="majorHAnsi" w:cstheme="majorHAnsi"/>
          <w:sz w:val="12"/>
        </w:rPr>
        <w:t xml:space="preserve">, absorbed in it; one forgets oneself in it, in contrast to the distance that characterizes the young man of our example.) According to this analysis, then, </w:t>
      </w:r>
      <w:r w:rsidRPr="007A40B8">
        <w:rPr>
          <w:rStyle w:val="StyleUnderline"/>
          <w:rFonts w:asciiTheme="majorHAnsi" w:hAnsiTheme="majorHAnsi" w:cstheme="majorHAnsi"/>
        </w:rPr>
        <w:t>not every case in which the results of actions have taken on an independent existence</w:t>
      </w:r>
      <w:r w:rsidRPr="007A40B8">
        <w:rPr>
          <w:rFonts w:asciiTheme="majorHAnsi" w:hAnsiTheme="majorHAnsi" w:cstheme="majorHAnsi"/>
          <w:sz w:val="12"/>
        </w:rPr>
        <w:t xml:space="preserve"> and not every uncontrollable dynamic of life events </w:t>
      </w:r>
      <w:r w:rsidRPr="007A40B8">
        <w:rPr>
          <w:rStyle w:val="StyleUnderline"/>
          <w:rFonts w:asciiTheme="majorHAnsi" w:hAnsiTheme="majorHAnsi" w:cstheme="majorHAnsi"/>
        </w:rPr>
        <w:t>is alienating</w:t>
      </w:r>
      <w:r w:rsidRPr="007A40B8">
        <w:rPr>
          <w:rFonts w:asciiTheme="majorHAnsi" w:hAnsiTheme="majorHAnsi" w:cstheme="majorHAnsi"/>
        </w:rPr>
        <w:t xml:space="preserve"> </w:t>
      </w:r>
      <w:r w:rsidRPr="007A40B8">
        <w:rPr>
          <w:rFonts w:asciiTheme="majorHAnsi" w:hAnsiTheme="majorHAnsi" w:cstheme="majorHAnsi"/>
          <w:sz w:val="12"/>
        </w:rPr>
        <w:t xml:space="preserve">per se. We have seen that the question of </w:t>
      </w:r>
      <w:r w:rsidRPr="007A40B8">
        <w:rPr>
          <w:rStyle w:val="StyleUnderline"/>
          <w:rFonts w:asciiTheme="majorHAnsi" w:hAnsiTheme="majorHAnsi" w:cstheme="majorHAnsi"/>
          <w:highlight w:val="green"/>
        </w:rPr>
        <w:t>whether a life takes on</w:t>
      </w:r>
      <w:r w:rsidRPr="007A40B8">
        <w:rPr>
          <w:rFonts w:asciiTheme="majorHAnsi" w:hAnsiTheme="majorHAnsi" w:cstheme="majorHAnsi"/>
          <w:highlight w:val="green"/>
        </w:rPr>
        <w:t xml:space="preserve"> </w:t>
      </w:r>
      <w:r w:rsidRPr="007A40B8">
        <w:rPr>
          <w:rFonts w:asciiTheme="majorHAnsi" w:hAnsiTheme="majorHAnsi" w:cstheme="majorHAnsi"/>
          <w:sz w:val="12"/>
        </w:rPr>
        <w:t xml:space="preserve">an independent existence in </w:t>
      </w:r>
      <w:r w:rsidRPr="007A40B8">
        <w:rPr>
          <w:rStyle w:val="StyleUnderline"/>
          <w:rFonts w:asciiTheme="majorHAnsi" w:hAnsiTheme="majorHAnsi" w:cstheme="majorHAnsi"/>
          <w:highlight w:val="green"/>
        </w:rPr>
        <w:t>an alienating manner is</w:t>
      </w:r>
      <w:r w:rsidRPr="007A40B8">
        <w:rPr>
          <w:rFonts w:asciiTheme="majorHAnsi" w:hAnsiTheme="majorHAnsi" w:cstheme="majorHAnsi"/>
          <w:sz w:val="12"/>
        </w:rPr>
        <w:t xml:space="preserve"> not </w:t>
      </w:r>
      <w:r w:rsidRPr="007A40B8">
        <w:rPr>
          <w:rStyle w:val="StyleUnderline"/>
          <w:rFonts w:asciiTheme="majorHAnsi" w:hAnsiTheme="majorHAnsi" w:cstheme="majorHAnsi"/>
          <w:highlight w:val="green"/>
        </w:rPr>
        <w:t>decided</w:t>
      </w:r>
      <w:r w:rsidRPr="007A40B8">
        <w:rPr>
          <w:rFonts w:asciiTheme="majorHAnsi" w:hAnsiTheme="majorHAnsi" w:cstheme="majorHAnsi"/>
          <w:highlight w:val="green"/>
        </w:rPr>
        <w:t xml:space="preserve"> </w:t>
      </w:r>
      <w:r w:rsidRPr="007A40B8">
        <w:rPr>
          <w:rFonts w:asciiTheme="majorHAnsi" w:hAnsiTheme="majorHAnsi" w:cstheme="majorHAnsi"/>
          <w:sz w:val="12"/>
        </w:rPr>
        <w:t xml:space="preserve">by whether it is in every respect self-structured, controlled, or predictable but rather </w:t>
      </w:r>
      <w:r w:rsidRPr="007A40B8">
        <w:rPr>
          <w:rStyle w:val="StyleUnderline"/>
          <w:rFonts w:asciiTheme="majorHAnsi" w:hAnsiTheme="majorHAnsi" w:cstheme="majorHAnsi"/>
          <w:highlight w:val="green"/>
        </w:rPr>
        <w:t>on whether the part of it that is outside one’s command can be appropriated</w:t>
      </w:r>
      <w:r w:rsidRPr="007A40B8">
        <w:rPr>
          <w:rFonts w:asciiTheme="majorHAnsi" w:hAnsiTheme="majorHAnsi" w:cstheme="majorHAnsi"/>
          <w:sz w:val="12"/>
          <w:highlight w:val="green"/>
        </w:rPr>
        <w:t xml:space="preserve"> </w:t>
      </w:r>
      <w:r w:rsidRPr="007A40B8">
        <w:rPr>
          <w:rFonts w:asciiTheme="majorHAnsi" w:hAnsiTheme="majorHAnsi" w:cstheme="majorHAnsi"/>
          <w:sz w:val="12"/>
        </w:rPr>
        <w:t xml:space="preserve">in a certain way. The theme of </w:t>
      </w:r>
      <w:r w:rsidRPr="007A40B8">
        <w:rPr>
          <w:rStyle w:val="StyleUnderline"/>
          <w:rFonts w:asciiTheme="majorHAnsi" w:hAnsiTheme="majorHAnsi" w:cstheme="majorHAnsi"/>
        </w:rPr>
        <w:t>appropriation</w:t>
      </w:r>
      <w:r w:rsidRPr="007A40B8">
        <w:rPr>
          <w:rFonts w:asciiTheme="majorHAnsi" w:hAnsiTheme="majorHAnsi" w:cstheme="majorHAnsi"/>
        </w:rPr>
        <w:t xml:space="preserve"> </w:t>
      </w:r>
      <w:r w:rsidRPr="007A40B8">
        <w:rPr>
          <w:rFonts w:asciiTheme="majorHAnsi" w:hAnsiTheme="majorHAnsi" w:cstheme="majorHAnsi"/>
          <w:sz w:val="12"/>
        </w:rPr>
        <w:t xml:space="preserve">here (as set out in chapter 1) is supposed to bring out the point that having something at one’s command, </w:t>
      </w:r>
      <w:r w:rsidRPr="007A40B8">
        <w:rPr>
          <w:rStyle w:val="StyleUnderline"/>
          <w:rFonts w:asciiTheme="majorHAnsi" w:hAnsiTheme="majorHAnsi" w:cstheme="majorHAnsi"/>
        </w:rPr>
        <w:t>“putting oneself in relation to something,”</w:t>
      </w:r>
      <w:r w:rsidRPr="007A40B8">
        <w:rPr>
          <w:rFonts w:asciiTheme="majorHAnsi" w:hAnsiTheme="majorHAnsi" w:cstheme="majorHAnsi"/>
          <w:sz w:val="12"/>
        </w:rPr>
        <w:t xml:space="preserve"> or being able to identify with something does not depend on understanding that </w:t>
      </w:r>
      <w:r w:rsidRPr="007A40B8">
        <w:rPr>
          <w:rFonts w:asciiTheme="majorHAnsi" w:hAnsiTheme="majorHAnsi" w:cstheme="majorHAnsi"/>
          <w:sz w:val="12"/>
        </w:rPr>
        <w:lastRenderedPageBreak/>
        <w:t xml:space="preserve">something as—in Marx’s sense—the product of one’s own activity. Rather, it is a question of whether or not one can appropriate the events that determine our lives, especially when they are not steered or controlled by us, where they are not “placed into the world” by us. The process of externalization and reappropriation at issue here is perhaps best thought of as a process of “balancing out”: every decision, every action sets processes in motion or produces results that may at first be alien and can be made our own only by (re)appropriating them. What is one’s own, then, is not necessarily something one has produced or directed oneself; the result of an act of appropriation does not consist only of something that was previously one’s own. Having </w:t>
      </w:r>
      <w:r w:rsidRPr="007A40B8">
        <w:rPr>
          <w:rStyle w:val="StyleUnderline"/>
          <w:rFonts w:asciiTheme="majorHAnsi" w:hAnsiTheme="majorHAnsi" w:cstheme="majorHAnsi"/>
          <w:highlight w:val="green"/>
        </w:rPr>
        <w:t xml:space="preserve">an appropriating relation to the (uncontrollable) events of one’s </w:t>
      </w:r>
      <w:r w:rsidRPr="007A40B8">
        <w:rPr>
          <w:rStyle w:val="StyleUnderline"/>
          <w:rFonts w:asciiTheme="majorHAnsi" w:hAnsiTheme="majorHAnsi" w:cstheme="majorHAnsi"/>
        </w:rPr>
        <w:t xml:space="preserve">own </w:t>
      </w:r>
      <w:r w:rsidRPr="007A40B8">
        <w:rPr>
          <w:rStyle w:val="StyleUnderline"/>
          <w:rFonts w:asciiTheme="majorHAnsi" w:hAnsiTheme="majorHAnsi" w:cstheme="majorHAnsi"/>
          <w:highlight w:val="green"/>
        </w:rPr>
        <w:t xml:space="preserve">life means </w:t>
      </w:r>
      <w:r w:rsidRPr="007A40B8">
        <w:rPr>
          <w:rStyle w:val="StyleUnderline"/>
          <w:rFonts w:asciiTheme="majorHAnsi" w:hAnsiTheme="majorHAnsi" w:cstheme="majorHAnsi"/>
        </w:rPr>
        <w:t xml:space="preserve">that </w:t>
      </w:r>
      <w:r w:rsidRPr="007A40B8">
        <w:rPr>
          <w:rStyle w:val="StyleUnderline"/>
          <w:rFonts w:asciiTheme="majorHAnsi" w:hAnsiTheme="majorHAnsi" w:cstheme="majorHAnsi"/>
          <w:highlight w:val="green"/>
        </w:rPr>
        <w:t>one must be able to bring oneself into a</w:t>
      </w:r>
      <w:r w:rsidRPr="007A40B8">
        <w:rPr>
          <w:rStyle w:val="StyleUnderline"/>
          <w:rFonts w:asciiTheme="majorHAnsi" w:hAnsiTheme="majorHAnsi" w:cstheme="majorHAnsi"/>
        </w:rPr>
        <w:t xml:space="preserve">n affirmative </w:t>
      </w:r>
      <w:r w:rsidRPr="007A40B8">
        <w:rPr>
          <w:rStyle w:val="StyleUnderline"/>
          <w:rFonts w:asciiTheme="majorHAnsi" w:hAnsiTheme="majorHAnsi" w:cstheme="majorHAnsi"/>
          <w:highlight w:val="green"/>
        </w:rPr>
        <w:t xml:space="preserve">relation </w:t>
      </w:r>
      <w:r w:rsidRPr="007A40B8">
        <w:rPr>
          <w:rStyle w:val="StyleUnderline"/>
          <w:rFonts w:asciiTheme="majorHAnsi" w:hAnsiTheme="majorHAnsi" w:cstheme="majorHAnsi"/>
        </w:rPr>
        <w:t>to what is</w:t>
      </w:r>
      <w:r w:rsidRPr="007A40B8">
        <w:rPr>
          <w:rFonts w:asciiTheme="majorHAnsi" w:hAnsiTheme="majorHAnsi" w:cstheme="majorHAnsi"/>
          <w:sz w:val="12"/>
        </w:rPr>
        <w:t xml:space="preserve"> alien or </w:t>
      </w:r>
      <w:r w:rsidRPr="007A40B8">
        <w:rPr>
          <w:rStyle w:val="StyleUnderline"/>
          <w:rFonts w:asciiTheme="majorHAnsi" w:hAnsiTheme="majorHAnsi" w:cstheme="majorHAnsi"/>
        </w:rPr>
        <w:t xml:space="preserve">uncontrollable. </w:t>
      </w:r>
      <w:r w:rsidRPr="007A40B8">
        <w:rPr>
          <w:rStyle w:val="StyleUnderline"/>
          <w:rFonts w:asciiTheme="majorHAnsi" w:hAnsiTheme="majorHAnsi" w:cstheme="majorHAnsi"/>
          <w:highlight w:val="green"/>
        </w:rPr>
        <w:t xml:space="preserve">Alienation is </w:t>
      </w:r>
      <w:r w:rsidRPr="007A40B8">
        <w:rPr>
          <w:rStyle w:val="StyleUnderline"/>
          <w:rFonts w:asciiTheme="majorHAnsi" w:hAnsiTheme="majorHAnsi" w:cstheme="majorHAnsi"/>
        </w:rPr>
        <w:t>not the foreignness</w:t>
      </w:r>
      <w:r w:rsidRPr="007A40B8">
        <w:rPr>
          <w:rFonts w:asciiTheme="majorHAnsi" w:hAnsiTheme="majorHAnsi" w:cstheme="majorHAnsi"/>
          <w:sz w:val="12"/>
        </w:rPr>
        <w:t xml:space="preserve"> (or the becoming foreign) per se of the results of actions </w:t>
      </w:r>
      <w:r w:rsidRPr="007A40B8">
        <w:rPr>
          <w:rStyle w:val="StyleUnderline"/>
          <w:rFonts w:asciiTheme="majorHAnsi" w:hAnsiTheme="majorHAnsi" w:cstheme="majorHAnsi"/>
        </w:rPr>
        <w:t>but</w:t>
      </w:r>
      <w:r w:rsidRPr="007A40B8">
        <w:rPr>
          <w:rFonts w:asciiTheme="majorHAnsi" w:hAnsiTheme="majorHAnsi" w:cstheme="majorHAnsi"/>
          <w:sz w:val="12"/>
        </w:rPr>
        <w:t xml:space="preserve"> rather </w:t>
      </w:r>
      <w:r w:rsidRPr="007A40B8">
        <w:rPr>
          <w:rStyle w:val="StyleUnderline"/>
          <w:rFonts w:asciiTheme="majorHAnsi" w:hAnsiTheme="majorHAnsi" w:cstheme="majorHAnsi"/>
          <w:highlight w:val="green"/>
        </w:rPr>
        <w:t>an interruption</w:t>
      </w:r>
      <w:r w:rsidRPr="007A40B8">
        <w:rPr>
          <w:rFonts w:asciiTheme="majorHAnsi" w:hAnsiTheme="majorHAnsi" w:cstheme="majorHAnsi"/>
          <w:sz w:val="12"/>
          <w:highlight w:val="green"/>
        </w:rPr>
        <w:t xml:space="preserve"> </w:t>
      </w:r>
      <w:r w:rsidRPr="007A40B8">
        <w:rPr>
          <w:rFonts w:asciiTheme="majorHAnsi" w:hAnsiTheme="majorHAnsi" w:cstheme="majorHAnsi"/>
          <w:sz w:val="12"/>
        </w:rPr>
        <w:t xml:space="preserve">or disturbance </w:t>
      </w:r>
      <w:r w:rsidRPr="007A40B8">
        <w:rPr>
          <w:rStyle w:val="StyleUnderline"/>
          <w:rFonts w:asciiTheme="majorHAnsi" w:hAnsiTheme="majorHAnsi" w:cstheme="majorHAnsi"/>
          <w:highlight w:val="green"/>
        </w:rPr>
        <w:t>of the process</w:t>
      </w:r>
      <w:r w:rsidRPr="007A40B8">
        <w:rPr>
          <w:rFonts w:asciiTheme="majorHAnsi" w:hAnsiTheme="majorHAnsi" w:cstheme="majorHAnsi"/>
          <w:sz w:val="12"/>
          <w:highlight w:val="green"/>
        </w:rPr>
        <w:t xml:space="preserve"> </w:t>
      </w:r>
      <w:r w:rsidRPr="007A40B8">
        <w:rPr>
          <w:rFonts w:asciiTheme="majorHAnsi" w:hAnsiTheme="majorHAnsi" w:cstheme="majorHAnsi"/>
          <w:sz w:val="12"/>
        </w:rPr>
        <w:t xml:space="preserve">in which actions produce (uncontrollable) results to which one then establishes a relation </w:t>
      </w:r>
      <w:r w:rsidRPr="007A40B8">
        <w:rPr>
          <w:rStyle w:val="StyleUnderline"/>
          <w:rFonts w:asciiTheme="majorHAnsi" w:hAnsiTheme="majorHAnsi" w:cstheme="majorHAnsi"/>
        </w:rPr>
        <w:t>of reappropriation.</w:t>
      </w:r>
      <w:r w:rsidRPr="007A40B8">
        <w:rPr>
          <w:rFonts w:asciiTheme="majorHAnsi" w:hAnsiTheme="majorHAnsi" w:cstheme="majorHAnsi"/>
          <w:sz w:val="12"/>
        </w:rPr>
        <w:t xml:space="preserve"> The concept of appropriation is well-suited for illustrating the practical character of this process. </w:t>
      </w:r>
      <w:r w:rsidRPr="007A40B8">
        <w:rPr>
          <w:rStyle w:val="StyleUnderline"/>
          <w:rFonts w:asciiTheme="majorHAnsi" w:hAnsiTheme="majorHAnsi" w:cstheme="majorHAnsi"/>
          <w:highlight w:val="green"/>
        </w:rPr>
        <w:t>Appropriation is not a matter of making a choice from a</w:t>
      </w:r>
      <w:r w:rsidRPr="007A40B8">
        <w:rPr>
          <w:rStyle w:val="StyleUnderline"/>
          <w:rFonts w:asciiTheme="majorHAnsi" w:hAnsiTheme="majorHAnsi" w:cstheme="majorHAnsi"/>
        </w:rPr>
        <w:t xml:space="preserve"> disengaged or </w:t>
      </w:r>
      <w:r w:rsidRPr="007A40B8">
        <w:rPr>
          <w:rStyle w:val="StyleUnderline"/>
          <w:rFonts w:asciiTheme="majorHAnsi" w:hAnsiTheme="majorHAnsi" w:cstheme="majorHAnsi"/>
          <w:highlight w:val="green"/>
        </w:rPr>
        <w:t>objective standpoint</w:t>
      </w:r>
      <w:r w:rsidRPr="007A40B8">
        <w:rPr>
          <w:rStyle w:val="StyleUnderline"/>
          <w:rFonts w:asciiTheme="majorHAnsi" w:hAnsiTheme="majorHAnsi" w:cstheme="majorHAnsi"/>
        </w:rPr>
        <w:t xml:space="preserve">, </w:t>
      </w:r>
      <w:r w:rsidRPr="007A40B8">
        <w:rPr>
          <w:rStyle w:val="StyleUnderline"/>
          <w:rFonts w:asciiTheme="majorHAnsi" w:hAnsiTheme="majorHAnsi" w:cstheme="majorHAnsi"/>
          <w:highlight w:val="green"/>
        </w:rPr>
        <w:t xml:space="preserve">nor is it a matter of merely </w:t>
      </w:r>
      <w:r w:rsidRPr="007A40B8">
        <w:rPr>
          <w:rStyle w:val="StyleUnderline"/>
          <w:rFonts w:asciiTheme="majorHAnsi" w:hAnsiTheme="majorHAnsi" w:cstheme="majorHAnsi"/>
        </w:rPr>
        <w:t xml:space="preserve">rejecting or </w:t>
      </w:r>
      <w:r w:rsidRPr="007A40B8">
        <w:rPr>
          <w:rStyle w:val="StyleUnderline"/>
          <w:rFonts w:asciiTheme="majorHAnsi" w:hAnsiTheme="majorHAnsi" w:cstheme="majorHAnsi"/>
          <w:highlight w:val="green"/>
        </w:rPr>
        <w:t>agreeing to the result of an action</w:t>
      </w:r>
      <w:r w:rsidRPr="007A40B8">
        <w:rPr>
          <w:rStyle w:val="StyleUnderline"/>
          <w:rFonts w:asciiTheme="majorHAnsi" w:hAnsiTheme="majorHAnsi" w:cstheme="majorHAnsi"/>
        </w:rPr>
        <w:t>.</w:t>
      </w:r>
      <w:r w:rsidRPr="007A40B8">
        <w:rPr>
          <w:rFonts w:asciiTheme="majorHAnsi" w:hAnsiTheme="majorHAnsi" w:cstheme="majorHAnsi"/>
          <w:sz w:val="12"/>
        </w:rPr>
        <w:t xml:space="preserve"> What I have called balancing out does not depend on weighing things from an external perspective; it is a process in which one is involved. </w:t>
      </w:r>
      <w:r w:rsidRPr="007A40B8">
        <w:rPr>
          <w:rStyle w:val="StyleUnderline"/>
          <w:rFonts w:asciiTheme="majorHAnsi" w:hAnsiTheme="majorHAnsi" w:cstheme="majorHAnsi"/>
          <w:highlight w:val="green"/>
        </w:rPr>
        <w:t xml:space="preserve">The process of appropriation is </w:t>
      </w:r>
      <w:r w:rsidRPr="007A40B8">
        <w:rPr>
          <w:rStyle w:val="StyleUnderline"/>
          <w:rFonts w:asciiTheme="majorHAnsi" w:hAnsiTheme="majorHAnsi" w:cstheme="majorHAnsi"/>
        </w:rPr>
        <w:t xml:space="preserve">not made up only of cognitive elements, and it is </w:t>
      </w:r>
      <w:r w:rsidRPr="007A40B8">
        <w:rPr>
          <w:rStyle w:val="StyleUnderline"/>
          <w:rFonts w:asciiTheme="majorHAnsi" w:hAnsiTheme="majorHAnsi" w:cstheme="majorHAnsi"/>
          <w:highlight w:val="green"/>
        </w:rPr>
        <w:t>not subject only to the will</w:t>
      </w:r>
      <w:r w:rsidRPr="007A40B8">
        <w:rPr>
          <w:rStyle w:val="StyleUnderline"/>
          <w:rFonts w:asciiTheme="majorHAnsi" w:hAnsiTheme="majorHAnsi" w:cstheme="majorHAnsi"/>
        </w:rPr>
        <w:t>.</w:t>
      </w:r>
      <w:r w:rsidRPr="007A40B8">
        <w:rPr>
          <w:rFonts w:asciiTheme="majorHAnsi" w:hAnsiTheme="majorHAnsi" w:cstheme="majorHAnsi"/>
          <w:sz w:val="12"/>
        </w:rPr>
        <w:t xml:space="preserve"> Not every- thing one might like to be can actually be made one’s own. </w:t>
      </w:r>
      <w:r w:rsidRPr="007A40B8">
        <w:rPr>
          <w:rStyle w:val="StyleUnderline"/>
          <w:rFonts w:asciiTheme="majorHAnsi" w:hAnsiTheme="majorHAnsi" w:cstheme="majorHAnsi"/>
          <w:highlight w:val="green"/>
        </w:rPr>
        <w:t xml:space="preserve">Appropriation is a process of learning </w:t>
      </w:r>
      <w:r w:rsidRPr="007A40B8">
        <w:rPr>
          <w:rStyle w:val="StyleUnderline"/>
          <w:rFonts w:asciiTheme="majorHAnsi" w:hAnsiTheme="majorHAnsi" w:cstheme="majorHAnsi"/>
        </w:rPr>
        <w:t xml:space="preserve">and experience in which </w:t>
      </w:r>
      <w:r w:rsidRPr="007A40B8">
        <w:rPr>
          <w:rStyle w:val="StyleUnderline"/>
          <w:rFonts w:asciiTheme="majorHAnsi" w:hAnsiTheme="majorHAnsi" w:cstheme="majorHAnsi"/>
          <w:highlight w:val="green"/>
        </w:rPr>
        <w:t>the relation between freedom and uncontrollability is negotiated</w:t>
      </w:r>
      <w:r w:rsidRPr="007A40B8">
        <w:rPr>
          <w:rStyle w:val="StyleUnderline"/>
          <w:rFonts w:asciiTheme="majorHAnsi" w:hAnsiTheme="majorHAnsi" w:cstheme="majorHAnsi"/>
        </w:rPr>
        <w:t>. Conversely, alienation is a halting of this process.</w:t>
      </w:r>
    </w:p>
    <w:sectPr w:rsidR="00042D6C" w:rsidRPr="00C92FB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40D0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32BB"/>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6EF6"/>
    <w:rsid w:val="001E0B1F"/>
    <w:rsid w:val="001E0C0F"/>
    <w:rsid w:val="001E1E0B"/>
    <w:rsid w:val="001F1173"/>
    <w:rsid w:val="001F7E66"/>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0D0A"/>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6F76"/>
    <w:rsid w:val="005028E5"/>
    <w:rsid w:val="00503735"/>
    <w:rsid w:val="00516A88"/>
    <w:rsid w:val="00522065"/>
    <w:rsid w:val="005224F2"/>
    <w:rsid w:val="00525D2D"/>
    <w:rsid w:val="00533F1C"/>
    <w:rsid w:val="00536D8B"/>
    <w:rsid w:val="005379C3"/>
    <w:rsid w:val="00550B70"/>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283F"/>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14A2"/>
    <w:rsid w:val="006438CB"/>
    <w:rsid w:val="0065140F"/>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334F"/>
    <w:rsid w:val="007104F6"/>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6E6D"/>
    <w:rsid w:val="008E7A3E"/>
    <w:rsid w:val="008F41FD"/>
    <w:rsid w:val="008F4479"/>
    <w:rsid w:val="008F4BA0"/>
    <w:rsid w:val="00901726"/>
    <w:rsid w:val="00913E5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6B25"/>
    <w:rsid w:val="00A431C6"/>
    <w:rsid w:val="00A54315"/>
    <w:rsid w:val="00A60FBC"/>
    <w:rsid w:val="00A65C0B"/>
    <w:rsid w:val="00A776BA"/>
    <w:rsid w:val="00A81FD2"/>
    <w:rsid w:val="00A8441A"/>
    <w:rsid w:val="00A8674A"/>
    <w:rsid w:val="00A9623A"/>
    <w:rsid w:val="00A96E24"/>
    <w:rsid w:val="00AA6F6E"/>
    <w:rsid w:val="00AB122B"/>
    <w:rsid w:val="00AB21B0"/>
    <w:rsid w:val="00AB48D3"/>
    <w:rsid w:val="00AD75CB"/>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13A0"/>
    <w:rsid w:val="00BD2244"/>
    <w:rsid w:val="00BE6472"/>
    <w:rsid w:val="00BF29B8"/>
    <w:rsid w:val="00BF46EA"/>
    <w:rsid w:val="00C07769"/>
    <w:rsid w:val="00C07D05"/>
    <w:rsid w:val="00C10856"/>
    <w:rsid w:val="00C203FA"/>
    <w:rsid w:val="00C244F5"/>
    <w:rsid w:val="00C3054C"/>
    <w:rsid w:val="00C3164F"/>
    <w:rsid w:val="00C31B5E"/>
    <w:rsid w:val="00C34D3E"/>
    <w:rsid w:val="00C35B37"/>
    <w:rsid w:val="00C3747A"/>
    <w:rsid w:val="00C37F29"/>
    <w:rsid w:val="00C56DCC"/>
    <w:rsid w:val="00C57075"/>
    <w:rsid w:val="00C72AFE"/>
    <w:rsid w:val="00C81619"/>
    <w:rsid w:val="00C92FBB"/>
    <w:rsid w:val="00CA013C"/>
    <w:rsid w:val="00CA6D6D"/>
    <w:rsid w:val="00CB6C6D"/>
    <w:rsid w:val="00CC7A4E"/>
    <w:rsid w:val="00CD1359"/>
    <w:rsid w:val="00CD4C83"/>
    <w:rsid w:val="00D01EDC"/>
    <w:rsid w:val="00D078AA"/>
    <w:rsid w:val="00D10058"/>
    <w:rsid w:val="00D11978"/>
    <w:rsid w:val="00D15E30"/>
    <w:rsid w:val="00D16129"/>
    <w:rsid w:val="00D2053A"/>
    <w:rsid w:val="00D24AAC"/>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4CA"/>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0737"/>
    <w:rsid w:val="00EF1AD8"/>
    <w:rsid w:val="00EF2B5C"/>
    <w:rsid w:val="00EF3AEF"/>
    <w:rsid w:val="00EF7794"/>
    <w:rsid w:val="00F02046"/>
    <w:rsid w:val="00F0369D"/>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41159B"/>
  <w14:defaultImageDpi w14:val="300"/>
  <w15:docId w15:val="{73345B41-BF70-CA40-B179-535D7767F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92FB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92FB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92FB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9"/>
    <w:unhideWhenUsed/>
    <w:qFormat/>
    <w:rsid w:val="00C92FB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2,No Spacing211,No Spacing2111,Ch,Heading 2 Char2 Char,Heading 2 Char1 Char Char,TAG,No Spacing4,No Spacing11111,No Spacing5,No Spacing21,Card,Tags,tags,No Spacing1111,ta"/>
    <w:basedOn w:val="Normal"/>
    <w:next w:val="Normal"/>
    <w:link w:val="Heading4Char"/>
    <w:uiPriority w:val="9"/>
    <w:unhideWhenUsed/>
    <w:qFormat/>
    <w:rsid w:val="00C92FB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92FB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92FBB"/>
  </w:style>
  <w:style w:type="character" w:customStyle="1" w:styleId="Heading1Char">
    <w:name w:val="Heading 1 Char"/>
    <w:aliases w:val="Pocket Char"/>
    <w:basedOn w:val="DefaultParagraphFont"/>
    <w:link w:val="Heading1"/>
    <w:uiPriority w:val="9"/>
    <w:rsid w:val="00C92FB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92FBB"/>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1,Citation Char Char Char1,Heading 3 Char1 Char Char Char1,Citation Char Char Char Char Char,Citation Char1 Char Char Char,Heading 3 Char Char1 Char"/>
    <w:basedOn w:val="DefaultParagraphFont"/>
    <w:link w:val="Heading3"/>
    <w:uiPriority w:val="9"/>
    <w:rsid w:val="00C92FBB"/>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2 Char,No Spacing211 Char,No Spacing2111 Char,Ch Char,Heading 2 Char2 Char Char,Heading 2 Char1 Char Char Char,TAG Char"/>
    <w:basedOn w:val="DefaultParagraphFont"/>
    <w:link w:val="Heading4"/>
    <w:uiPriority w:val="9"/>
    <w:rsid w:val="00C92FBB"/>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C92FBB"/>
    <w:rPr>
      <w:b/>
      <w:sz w:val="26"/>
      <w:u w:val="none"/>
    </w:rPr>
  </w:style>
  <w:style w:type="character" w:customStyle="1" w:styleId="StyleUnderline">
    <w:name w:val="Style Underline"/>
    <w:aliases w:val="Underline,Style Bold Underline,Style,apple-style-span + 6 pt,Bold,Kern at 16 pt,Intense Emphasis1,Intense Emphasis2,HHeading 3 + 12 pt,Bold Cite Char,Citation Char Char Char,Heading 3 Char1 Char Char Char,ci,Intense Emphasis11,c,Bo,B,S"/>
    <w:basedOn w:val="DefaultParagraphFont"/>
    <w:uiPriority w:val="1"/>
    <w:qFormat/>
    <w:rsid w:val="00C92FBB"/>
    <w:rPr>
      <w:b w:val="0"/>
      <w:sz w:val="22"/>
      <w:u w:val="single"/>
    </w:rPr>
  </w:style>
  <w:style w:type="character" w:styleId="Emphasis">
    <w:name w:val="Emphasis"/>
    <w:aliases w:val="tag2,Size 10,emphasis in card,Evidence,Minimized,minimized,Highlighted,Underlined,CD Card,ED - Tag,emphasis,Bold Underline,Emphasis!!,small,Qualifications,normal card text,Shrunk,qualifications in card,qualifications,bold underline,Box,s,/"/>
    <w:basedOn w:val="DefaultParagraphFont"/>
    <w:link w:val="textbold"/>
    <w:uiPriority w:val="7"/>
    <w:qFormat/>
    <w:rsid w:val="00C92FBB"/>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C92FBB"/>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3 Char1 Char1,No Underline Char1,Char Char1,TAG ,TA"/>
    <w:basedOn w:val="DefaultParagraphFont"/>
    <w:uiPriority w:val="99"/>
    <w:unhideWhenUsed/>
    <w:rsid w:val="00C92FBB"/>
    <w:rPr>
      <w:color w:val="auto"/>
      <w:u w:val="none"/>
    </w:rPr>
  </w:style>
  <w:style w:type="paragraph" w:styleId="DocumentMap">
    <w:name w:val="Document Map"/>
    <w:basedOn w:val="Normal"/>
    <w:link w:val="DocumentMapChar"/>
    <w:uiPriority w:val="99"/>
    <w:semiHidden/>
    <w:unhideWhenUsed/>
    <w:rsid w:val="00C92FB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92FBB"/>
    <w:rPr>
      <w:rFonts w:ascii="Lucida Grande" w:hAnsi="Lucida Grande" w:cs="Lucida Grande"/>
    </w:rPr>
  </w:style>
  <w:style w:type="paragraph" w:customStyle="1" w:styleId="Style1">
    <w:name w:val="Style1"/>
    <w:basedOn w:val="Heading1"/>
    <w:next w:val="TOC1"/>
    <w:qFormat/>
    <w:rsid w:val="00C92FBB"/>
    <w:pPr>
      <w:framePr w:w="1440" w:h="1440" w:hRule="exact" w:wrap="around" w:vAnchor="text" w:hAnchor="text" w:y="1"/>
      <w:spacing w:line="240" w:lineRule="auto"/>
    </w:pPr>
    <w:rPr>
      <w:sz w:val="22"/>
    </w:rPr>
  </w:style>
  <w:style w:type="paragraph" w:styleId="TOC1">
    <w:name w:val="toc 1"/>
    <w:basedOn w:val="Normal"/>
    <w:next w:val="Normal"/>
    <w:autoRedefine/>
    <w:uiPriority w:val="39"/>
    <w:semiHidden/>
    <w:unhideWhenUsed/>
    <w:rsid w:val="00C92FBB"/>
    <w:pPr>
      <w:spacing w:after="100"/>
    </w:pPr>
  </w:style>
  <w:style w:type="paragraph" w:customStyle="1" w:styleId="textbold">
    <w:name w:val="text bold"/>
    <w:basedOn w:val="Normal"/>
    <w:link w:val="Emphasis"/>
    <w:uiPriority w:val="7"/>
    <w:qFormat/>
    <w:rsid w:val="00440D0A"/>
    <w:pPr>
      <w:widowControl w:val="0"/>
      <w:ind w:left="720"/>
      <w:jc w:val="both"/>
    </w:pPr>
    <w:rPr>
      <w:b/>
      <w:iCs/>
      <w:u w:val="single"/>
      <w:bdr w:val="single" w:sz="8" w:space="0" w:color="auto"/>
    </w:rPr>
  </w:style>
  <w:style w:type="character" w:customStyle="1" w:styleId="LinedDown">
    <w:name w:val="Lined Down"/>
    <w:uiPriority w:val="1"/>
    <w:qFormat/>
    <w:rsid w:val="00440D0A"/>
    <w:rPr>
      <w:rFonts w:cs="Times New Roman"/>
      <w:b w:val="0"/>
      <w:bCs w:val="0"/>
      <w:i w:val="0"/>
      <w:iCs w:val="0"/>
      <w:color w:val="000000"/>
      <w:sz w:val="12"/>
      <w:szCs w:val="12"/>
      <w:u w:val="none"/>
    </w:rPr>
  </w:style>
  <w:style w:type="character" w:customStyle="1" w:styleId="Carded">
    <w:name w:val="Carded"/>
    <w:uiPriority w:val="1"/>
    <w:qFormat/>
    <w:rsid w:val="00440D0A"/>
    <w:rPr>
      <w:rFonts w:cs="Times New Roman"/>
      <w:b/>
      <w:bCs/>
      <w:color w:val="000000"/>
      <w:sz w:val="24"/>
      <w:szCs w:val="24"/>
      <w:u w:val="single"/>
    </w:rPr>
  </w:style>
  <w:style w:type="paragraph" w:customStyle="1" w:styleId="card">
    <w:name w:val="card"/>
    <w:basedOn w:val="Normal"/>
    <w:next w:val="Normal"/>
    <w:link w:val="cardChar"/>
    <w:uiPriority w:val="6"/>
    <w:qFormat/>
    <w:rsid w:val="00440D0A"/>
    <w:pPr>
      <w:ind w:left="288" w:right="288"/>
    </w:pPr>
  </w:style>
  <w:style w:type="character" w:customStyle="1" w:styleId="cardChar">
    <w:name w:val="card Char"/>
    <w:aliases w:val="Bold Cite Char Char,Speed Cite Char"/>
    <w:link w:val="card"/>
    <w:uiPriority w:val="6"/>
    <w:rsid w:val="00440D0A"/>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ambridge.org/core/journals/perspectives-on-politics/article/div-classtitlepolice-work-the-centrality-of-labor-repression-in-american-political-historydiv/7DF60C0EBD68C32C500D28EF215D765B"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mazon.com/Labor-Wars-Maguires-Workers-Memorial/dp/1931859701" TargetMode="External"/><Relationship Id="rId5" Type="http://schemas.openxmlformats.org/officeDocument/2006/relationships/numbering" Target="numbering.xml"/><Relationship Id="rId10" Type="http://schemas.openxmlformats.org/officeDocument/2006/relationships/hyperlink" Target="http://www.cornellpress.cornell.edu/book/?GCOI=80140100529240" TargetMode="External"/><Relationship Id="rId4" Type="http://schemas.openxmlformats.org/officeDocument/2006/relationships/customXml" Target="../customXml/item4.xml"/><Relationship Id="rId9" Type="http://schemas.openxmlformats.org/officeDocument/2006/relationships/hyperlink" Target="https://catalyst-journal.com/vol1/no4/the-basic-income-illusion"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colaskim/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C03486B-80D4-6449-9EB4-8E1EB9041D7F}">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10</Pages>
  <Words>6045</Words>
  <Characters>34462</Characters>
  <Application>Microsoft Office Word</Application>
  <DocSecurity>0</DocSecurity>
  <Lines>287</Lines>
  <Paragraphs>80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40427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shinhee park</cp:lastModifiedBy>
  <cp:revision>5</cp:revision>
  <dcterms:created xsi:type="dcterms:W3CDTF">2021-11-21T14:36:00Z</dcterms:created>
  <dcterms:modified xsi:type="dcterms:W3CDTF">2021-11-21T17:21:00Z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