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1E9A5" w14:textId="77777777" w:rsidR="005D207D" w:rsidRDefault="005D207D" w:rsidP="005D207D">
      <w:pPr>
        <w:pStyle w:val="Heading3"/>
      </w:pPr>
      <w:bookmarkStart w:id="0" w:name="bookmark=id.30j0zll" w:colFirst="0" w:colLast="0"/>
      <w:bookmarkStart w:id="1" w:name="bookmark=id.gjdgxs" w:colFirst="0" w:colLast="0"/>
      <w:bookmarkEnd w:id="0"/>
      <w:bookmarkEnd w:id="1"/>
      <w:r>
        <w:t>Framework</w:t>
      </w:r>
    </w:p>
    <w:p w14:paraId="556D296B" w14:textId="77777777" w:rsidR="005D207D" w:rsidRDefault="005D207D" w:rsidP="005D207D">
      <w:r>
        <w:t xml:space="preserve">I value </w:t>
      </w:r>
      <w:r w:rsidR="003000D4">
        <w:t>justice</w:t>
      </w:r>
      <w:r>
        <w:t xml:space="preserve">, </w:t>
      </w:r>
    </w:p>
    <w:p w14:paraId="57DADCD7" w14:textId="77777777" w:rsidR="005D207D" w:rsidRDefault="005D207D" w:rsidP="005D207D">
      <w:r>
        <w:t xml:space="preserve">The value criterion is maximizing </w:t>
      </w:r>
      <w:proofErr w:type="spellStart"/>
      <w:r>
        <w:t>well being</w:t>
      </w:r>
      <w:proofErr w:type="spellEnd"/>
      <w:r>
        <w:t xml:space="preserve"> by promoting pleasure </w:t>
      </w:r>
    </w:p>
    <w:p w14:paraId="0256FE53" w14:textId="77777777" w:rsidR="005D207D" w:rsidRDefault="005D207D" w:rsidP="000C53C4">
      <w:pPr>
        <w:pStyle w:val="Heading4"/>
      </w:pPr>
      <w:r>
        <w:t xml:space="preserve">Pleasure and pain are the starting points of moral reasoning. Every impact can be explained as good because it promotes pleasure, or bad </w:t>
      </w:r>
      <w:proofErr w:type="spellStart"/>
      <w:r>
        <w:t>bc</w:t>
      </w:r>
      <w:proofErr w:type="spellEnd"/>
      <w:r>
        <w:t xml:space="preserve"> it promotes pain. We know death is bad, </w:t>
      </w:r>
      <w:proofErr w:type="spellStart"/>
      <w:r>
        <w:t>bc</w:t>
      </w:r>
      <w:proofErr w:type="spellEnd"/>
      <w:r>
        <w:t xml:space="preserve"> it causes massive amounts of suffering, and we know saving lives is good </w:t>
      </w:r>
      <w:proofErr w:type="spellStart"/>
      <w:r>
        <w:t>bc</w:t>
      </w:r>
      <w:proofErr w:type="spellEnd"/>
      <w:r>
        <w:t xml:space="preserve"> it promotes pleasure. </w:t>
      </w:r>
      <w:proofErr w:type="gramStart"/>
      <w:r>
        <w:t>Therefore</w:t>
      </w:r>
      <w:proofErr w:type="gramEnd"/>
      <w:r>
        <w:t xml:space="preserve"> because pleasure is an intrinsic good, we should seek to maximize it in the world, and save the most amount of people possible. </w:t>
      </w:r>
    </w:p>
    <w:p w14:paraId="5E675DF0" w14:textId="77777777" w:rsidR="005D207D" w:rsidRDefault="005D207D" w:rsidP="005D207D">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3E8BAB56" w14:textId="77777777" w:rsidR="005D207D" w:rsidRDefault="005D207D" w:rsidP="005D207D">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valuable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the pleasure of drinking it.” If I</w:t>
      </w:r>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14:paraId="0F38E959" w14:textId="77777777" w:rsidR="000C53C4" w:rsidRPr="00325AFB" w:rsidRDefault="000C53C4" w:rsidP="000C53C4">
      <w:pPr>
        <w:pStyle w:val="Heading4"/>
        <w:rPr>
          <w:rFonts w:cs="Calibri"/>
          <w:color w:val="000000" w:themeColor="text1"/>
        </w:rPr>
      </w:pPr>
      <w:r w:rsidRPr="00325AFB">
        <w:rPr>
          <w:rFonts w:cs="Calibri"/>
          <w:color w:val="000000" w:themeColor="text1"/>
        </w:rPr>
        <w:t>Death is the worst evil</w:t>
      </w:r>
    </w:p>
    <w:p w14:paraId="155CAC6A" w14:textId="77777777" w:rsidR="000C53C4" w:rsidRPr="00325AFB" w:rsidRDefault="000C53C4" w:rsidP="000C53C4">
      <w:pPr>
        <w:rPr>
          <w:rFonts w:cs="Calibri"/>
          <w:color w:val="000000" w:themeColor="text1"/>
        </w:rPr>
      </w:pPr>
      <w:r w:rsidRPr="00325AFB">
        <w:rPr>
          <w:rStyle w:val="Style13ptBold"/>
          <w:rFonts w:cs="Calibri"/>
          <w:color w:val="000000" w:themeColor="text1"/>
        </w:rPr>
        <w:t xml:space="preserve">Paterson 03 </w:t>
      </w:r>
      <w:r w:rsidRPr="00325AFB">
        <w:rPr>
          <w:rFonts w:cs="Calibri"/>
          <w:color w:val="000000" w:themeColor="text1"/>
        </w:rPr>
        <w:t xml:space="preserve">– Department of Philosophy, Providence College, Rhode Island. (Craig, “A Life Not Worth Living?”, Studies in Christian Ethics, </w:t>
      </w:r>
      <w:hyperlink r:id="rId5" w:history="1">
        <w:r w:rsidRPr="00325AFB">
          <w:rPr>
            <w:rStyle w:val="Hyperlink"/>
            <w:rFonts w:cs="Calibri"/>
            <w:color w:val="000000" w:themeColor="text1"/>
          </w:rPr>
          <w:t>http://sce.sagepub.com</w:t>
        </w:r>
      </w:hyperlink>
      <w:r w:rsidRPr="00325AFB">
        <w:rPr>
          <w:rFonts w:cs="Calibri"/>
          <w:color w:val="000000" w:themeColor="text1"/>
        </w:rPr>
        <w:t>)</w:t>
      </w:r>
    </w:p>
    <w:p w14:paraId="1F4F1103" w14:textId="77777777" w:rsidR="000C53C4" w:rsidRPr="00325AFB" w:rsidRDefault="000C53C4" w:rsidP="000C53C4">
      <w:pPr>
        <w:rPr>
          <w:rFonts w:cs="Calibri"/>
          <w:color w:val="000000" w:themeColor="text1"/>
          <w:szCs w:val="16"/>
        </w:rPr>
      </w:pPr>
      <w:r w:rsidRPr="00325AFB">
        <w:rPr>
          <w:rFonts w:cs="Calibri"/>
          <w:color w:val="000000" w:themeColor="text1"/>
          <w:szCs w:val="16"/>
        </w:rPr>
        <w:t xml:space="preserve">Contrary to those accounts, I would argue that it is </w:t>
      </w:r>
      <w:r w:rsidRPr="00325AFB">
        <w:rPr>
          <w:rStyle w:val="StyleUnderline"/>
          <w:rFonts w:cs="Calibri"/>
          <w:color w:val="000000" w:themeColor="text1"/>
          <w:highlight w:val="green"/>
        </w:rPr>
        <w:t>death</w:t>
      </w:r>
      <w:r w:rsidRPr="00325AFB">
        <w:rPr>
          <w:rStyle w:val="StyleUnderline"/>
          <w:rFonts w:cs="Calibri"/>
          <w:color w:val="000000" w:themeColor="text1"/>
        </w:rPr>
        <w:t xml:space="preserve"> </w:t>
      </w:r>
      <w:r w:rsidRPr="00325AFB">
        <w:rPr>
          <w:rFonts w:cs="Calibri"/>
          <w:color w:val="000000" w:themeColor="text1"/>
          <w:szCs w:val="16"/>
        </w:rPr>
        <w:t xml:space="preserve">per se that </w:t>
      </w:r>
      <w:r w:rsidRPr="00325AFB">
        <w:rPr>
          <w:rStyle w:val="StyleUnderline"/>
          <w:rFonts w:cs="Calibri"/>
          <w:color w:val="000000" w:themeColor="text1"/>
        </w:rPr>
        <w:t xml:space="preserve">is </w:t>
      </w:r>
      <w:r w:rsidRPr="00325AFB">
        <w:rPr>
          <w:rFonts w:cs="Calibri"/>
          <w:color w:val="000000" w:themeColor="text1"/>
          <w:szCs w:val="16"/>
        </w:rPr>
        <w:t xml:space="preserve">really </w:t>
      </w:r>
      <w:r w:rsidRPr="00325AFB">
        <w:rPr>
          <w:rStyle w:val="StyleUnderline"/>
          <w:rFonts w:cs="Calibri"/>
          <w:color w:val="000000" w:themeColor="text1"/>
        </w:rPr>
        <w:t xml:space="preserve">the objective evil </w:t>
      </w:r>
      <w:r w:rsidRPr="00325AFB">
        <w:rPr>
          <w:rFonts w:cs="Calibri"/>
          <w:color w:val="000000" w:themeColor="text1"/>
          <w:szCs w:val="16"/>
        </w:rPr>
        <w:t>for us,</w:t>
      </w:r>
      <w:r w:rsidRPr="00325AFB">
        <w:rPr>
          <w:rStyle w:val="StyleUnderline"/>
          <w:rFonts w:cs="Calibri"/>
          <w:color w:val="000000" w:themeColor="text1"/>
        </w:rPr>
        <w:t xml:space="preserve"> not because it </w:t>
      </w:r>
      <w:r w:rsidRPr="00325AFB">
        <w:rPr>
          <w:rStyle w:val="StyleUnderline"/>
          <w:rFonts w:cs="Calibri"/>
          <w:color w:val="000000" w:themeColor="text1"/>
          <w:highlight w:val="green"/>
        </w:rPr>
        <w:t>deprives us of</w:t>
      </w:r>
      <w:r w:rsidRPr="00325AFB">
        <w:rPr>
          <w:rStyle w:val="StyleUnderline"/>
          <w:rFonts w:cs="Calibri"/>
          <w:color w:val="000000" w:themeColor="text1"/>
        </w:rPr>
        <w:t xml:space="preserve"> a </w:t>
      </w:r>
      <w:r w:rsidRPr="00325AFB">
        <w:rPr>
          <w:rFonts w:cs="Calibri"/>
          <w:color w:val="000000" w:themeColor="text1"/>
          <w:szCs w:val="16"/>
        </w:rPr>
        <w:t xml:space="preserve">prospective </w:t>
      </w:r>
      <w:r w:rsidRPr="00325AFB">
        <w:rPr>
          <w:rStyle w:val="StyleUnderline"/>
          <w:rFonts w:cs="Calibri"/>
          <w:color w:val="000000" w:themeColor="text1"/>
          <w:highlight w:val="green"/>
        </w:rPr>
        <w:t>future</w:t>
      </w:r>
      <w:r w:rsidRPr="00325AFB">
        <w:rPr>
          <w:rStyle w:val="StyleUnderline"/>
          <w:rFonts w:cs="Calibri"/>
          <w:color w:val="000000" w:themeColor="text1"/>
        </w:rPr>
        <w:t xml:space="preserve"> of overall </w:t>
      </w:r>
      <w:r w:rsidRPr="00325AFB">
        <w:rPr>
          <w:rStyle w:val="StyleUnderline"/>
          <w:rFonts w:cs="Calibri"/>
          <w:color w:val="000000" w:themeColor="text1"/>
          <w:highlight w:val="green"/>
        </w:rPr>
        <w:t>good</w:t>
      </w:r>
      <w:r w:rsidRPr="00325AFB">
        <w:rPr>
          <w:rFonts w:cs="Calibri"/>
          <w:color w:val="000000" w:themeColor="text1"/>
          <w:szCs w:val="16"/>
        </w:rPr>
        <w:t xml:space="preserve"> judged better than the alter- native of non-being. </w:t>
      </w:r>
      <w:r w:rsidRPr="00325AFB">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325AFB">
        <w:rPr>
          <w:rFonts w:cs="Calibri"/>
          <w:color w:val="000000" w:themeColor="text1"/>
          <w:szCs w:val="16"/>
        </w:rPr>
        <w:t xml:space="preserve">an </w:t>
      </w:r>
      <w:r w:rsidRPr="00325AFB">
        <w:rPr>
          <w:rStyle w:val="StyleUnderline"/>
          <w:rFonts w:cs="Calibri"/>
          <w:color w:val="000000" w:themeColor="text1"/>
        </w:rPr>
        <w:t xml:space="preserve">evil </w:t>
      </w:r>
      <w:r w:rsidRPr="00325AFB">
        <w:rPr>
          <w:rFonts w:cs="Calibri"/>
          <w:color w:val="000000" w:themeColor="text1"/>
          <w:szCs w:val="16"/>
        </w:rPr>
        <w:t xml:space="preserve">to us </w:t>
      </w:r>
      <w:r w:rsidRPr="00325AFB">
        <w:rPr>
          <w:rStyle w:val="StyleUnderline"/>
          <w:rFonts w:cs="Calibri"/>
          <w:color w:val="000000" w:themeColor="text1"/>
        </w:rPr>
        <w:t xml:space="preserve">because </w:t>
      </w:r>
      <w:r w:rsidRPr="00325AFB">
        <w:rPr>
          <w:rStyle w:val="StyleUnderline"/>
          <w:rFonts w:cs="Calibri"/>
          <w:color w:val="000000" w:themeColor="text1"/>
          <w:highlight w:val="green"/>
        </w:rPr>
        <w:t xml:space="preserve">it ontologically destroys the </w:t>
      </w:r>
      <w:r w:rsidRPr="00325AFB">
        <w:rPr>
          <w:rStyle w:val="StyleUnderline"/>
          <w:rFonts w:cs="Calibri"/>
          <w:color w:val="000000" w:themeColor="text1"/>
        </w:rPr>
        <w:t xml:space="preserve">current existent </w:t>
      </w:r>
      <w:r w:rsidRPr="00325AFB">
        <w:rPr>
          <w:rStyle w:val="StyleUnderline"/>
          <w:rFonts w:cs="Calibri"/>
          <w:color w:val="000000" w:themeColor="text1"/>
          <w:highlight w:val="green"/>
        </w:rPr>
        <w:t xml:space="preserve">subject </w:t>
      </w:r>
      <w:r w:rsidRPr="00325AFB">
        <w:rPr>
          <w:rStyle w:val="StyleUnderline"/>
          <w:rFonts w:cs="Calibri"/>
          <w:color w:val="000000" w:themeColor="text1"/>
        </w:rPr>
        <w:t xml:space="preserve">— it is the ultimate </w:t>
      </w:r>
      <w:r w:rsidRPr="00325AFB">
        <w:rPr>
          <w:rFonts w:cs="Calibri"/>
          <w:color w:val="000000" w:themeColor="text1"/>
          <w:szCs w:val="16"/>
        </w:rPr>
        <w:t xml:space="preserve">in </w:t>
      </w:r>
      <w:r w:rsidRPr="00325AFB">
        <w:rPr>
          <w:rStyle w:val="StyleUnderline"/>
          <w:rFonts w:cs="Calibri"/>
          <w:color w:val="000000" w:themeColor="text1"/>
        </w:rPr>
        <w:t xml:space="preserve">metaphysical </w:t>
      </w:r>
      <w:proofErr w:type="spellStart"/>
      <w:r w:rsidRPr="00325AFB">
        <w:rPr>
          <w:rStyle w:val="StyleUnderline"/>
          <w:rFonts w:cs="Calibri"/>
          <w:color w:val="000000" w:themeColor="text1"/>
        </w:rPr>
        <w:t>lightening</w:t>
      </w:r>
      <w:proofErr w:type="spellEnd"/>
      <w:r w:rsidRPr="00325AFB">
        <w:rPr>
          <w:rStyle w:val="StyleUnderline"/>
          <w:rFonts w:cs="Calibri"/>
          <w:color w:val="000000" w:themeColor="text1"/>
        </w:rPr>
        <w:t xml:space="preserve"> strike</w:t>
      </w:r>
      <w:r w:rsidRPr="00325AFB">
        <w:rPr>
          <w:rFonts w:cs="Calibri"/>
          <w:color w:val="000000" w:themeColor="text1"/>
          <w:szCs w:val="16"/>
        </w:rPr>
        <w:t xml:space="preserve">s.80 The evil of death is truly an ontological evil borne by the person who already exists, </w:t>
      </w:r>
      <w:r w:rsidRPr="00325AFB">
        <w:rPr>
          <w:rStyle w:val="StyleUnderline"/>
          <w:rFonts w:cs="Calibri"/>
          <w:color w:val="000000" w:themeColor="text1"/>
          <w:highlight w:val="green"/>
        </w:rPr>
        <w:t xml:space="preserve">independently of calculations about better or worse possible lives. </w:t>
      </w:r>
      <w:r w:rsidRPr="00325AFB">
        <w:rPr>
          <w:rFonts w:cs="Calibri"/>
          <w:color w:val="000000" w:themeColor="text1"/>
          <w:szCs w:val="16"/>
        </w:rPr>
        <w:t xml:space="preserve">Such an evil need not be consciously experienced in order to be an evil for the kind of being a human person is. </w:t>
      </w:r>
      <w:r w:rsidRPr="00325AFB">
        <w:rPr>
          <w:rStyle w:val="StyleUnderline"/>
          <w:rFonts w:cs="Calibri"/>
          <w:color w:val="000000" w:themeColor="text1"/>
          <w:highlight w:val="green"/>
        </w:rPr>
        <w:t xml:space="preserve">Death is </w:t>
      </w:r>
      <w:r w:rsidRPr="00325AFB">
        <w:rPr>
          <w:rFonts w:cs="Calibri"/>
          <w:color w:val="000000" w:themeColor="text1"/>
          <w:szCs w:val="16"/>
        </w:rPr>
        <w:t xml:space="preserve">an evil because of the change in kind it brings about, a change that is </w:t>
      </w:r>
      <w:r w:rsidRPr="00325AFB">
        <w:rPr>
          <w:rStyle w:val="StyleUnderline"/>
          <w:rFonts w:cs="Calibri"/>
          <w:color w:val="000000" w:themeColor="text1"/>
          <w:highlight w:val="green"/>
        </w:rPr>
        <w:t>destructive of the type of entity that we</w:t>
      </w:r>
      <w:r w:rsidRPr="00325AFB">
        <w:rPr>
          <w:rStyle w:val="StyleUnderline"/>
          <w:rFonts w:cs="Calibri"/>
          <w:color w:val="000000" w:themeColor="text1"/>
        </w:rPr>
        <w:t xml:space="preserve"> </w:t>
      </w:r>
      <w:r w:rsidRPr="00325AFB">
        <w:rPr>
          <w:rFonts w:cs="Calibri"/>
          <w:color w:val="000000" w:themeColor="text1"/>
          <w:szCs w:val="16"/>
        </w:rPr>
        <w:t xml:space="preserve">essentially </w:t>
      </w:r>
      <w:r w:rsidRPr="00325AFB">
        <w:rPr>
          <w:rStyle w:val="StyleUnderline"/>
          <w:rFonts w:cs="Calibri"/>
          <w:color w:val="000000" w:themeColor="text1"/>
          <w:highlight w:val="green"/>
        </w:rPr>
        <w:t>are</w:t>
      </w:r>
      <w:r w:rsidRPr="00325AFB">
        <w:rPr>
          <w:rStyle w:val="StyleUnderline"/>
          <w:rFonts w:cs="Calibri"/>
          <w:color w:val="000000" w:themeColor="text1"/>
        </w:rPr>
        <w:t xml:space="preserve">. </w:t>
      </w:r>
      <w:r w:rsidRPr="00325AFB">
        <w:rPr>
          <w:rFonts w:cs="Calibri"/>
          <w:color w:val="000000" w:themeColor="text1"/>
          <w:szCs w:val="16"/>
        </w:rPr>
        <w:t xml:space="preserve">Anything, whether caused naturally or caused by human intervention (intentional or unintentional) that </w:t>
      </w:r>
      <w:r w:rsidRPr="00325AFB">
        <w:rPr>
          <w:rFonts w:cs="Calibri"/>
          <w:color w:val="000000" w:themeColor="text1"/>
          <w:szCs w:val="16"/>
        </w:rPr>
        <w:lastRenderedPageBreak/>
        <w:t xml:space="preserve">drastically interferes in the process of maintaining the person in existence is an objective evil for the person. </w:t>
      </w:r>
      <w:r w:rsidRPr="00325AFB">
        <w:rPr>
          <w:rStyle w:val="StyleUnderline"/>
          <w:rFonts w:cs="Calibri"/>
          <w:color w:val="000000" w:themeColor="text1"/>
        </w:rPr>
        <w:t xml:space="preserve">What is crucially at stake here, </w:t>
      </w:r>
      <w:r w:rsidRPr="00325AFB">
        <w:rPr>
          <w:rFonts w:cs="Calibri"/>
          <w:color w:val="000000" w:themeColor="text1"/>
          <w:szCs w:val="16"/>
        </w:rPr>
        <w:t>and is dialectically supportive of the self-</w:t>
      </w:r>
      <w:proofErr w:type="spellStart"/>
      <w:r w:rsidRPr="00325AFB">
        <w:rPr>
          <w:rFonts w:cs="Calibri"/>
          <w:color w:val="000000" w:themeColor="text1"/>
          <w:szCs w:val="16"/>
        </w:rPr>
        <w:t>evidency</w:t>
      </w:r>
      <w:proofErr w:type="spellEnd"/>
      <w:r w:rsidRPr="00325AFB">
        <w:rPr>
          <w:rFonts w:cs="Calibri"/>
          <w:color w:val="000000" w:themeColor="text1"/>
          <w:szCs w:val="16"/>
        </w:rPr>
        <w:t xml:space="preserve"> of the basic good of human life, </w:t>
      </w:r>
      <w:r w:rsidRPr="00325AFB">
        <w:rPr>
          <w:rStyle w:val="StyleUnderline"/>
          <w:rFonts w:cs="Calibri"/>
          <w:color w:val="000000" w:themeColor="text1"/>
        </w:rPr>
        <w:t xml:space="preserve">is that death is a radical interference with the current life process </w:t>
      </w:r>
      <w:r w:rsidRPr="00325AFB">
        <w:rPr>
          <w:rFonts w:cs="Calibri"/>
          <w:color w:val="000000" w:themeColor="text1"/>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325AFB">
        <w:rPr>
          <w:rFonts w:cs="Calibri"/>
          <w:color w:val="000000" w:themeColor="text1"/>
          <w:szCs w:val="16"/>
        </w:rPr>
        <w:t>wille</w:t>
      </w:r>
      <w:proofErr w:type="spellEnd"/>
      <w:r w:rsidRPr="00325AFB">
        <w:rPr>
          <w:rFonts w:cs="Calibri"/>
          <w:color w:val="000000" w:themeColor="text1"/>
          <w:szCs w:val="16"/>
        </w:rPr>
        <w:t> d human actions, it is justifiable to state that</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any </w:t>
      </w:r>
      <w:r w:rsidRPr="00325AFB">
        <w:rPr>
          <w:rFonts w:cs="Calibri"/>
          <w:color w:val="000000" w:themeColor="text1"/>
          <w:szCs w:val="16"/>
        </w:rPr>
        <w:t>intentional</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rejection of </w:t>
      </w:r>
      <w:r w:rsidRPr="00325AFB">
        <w:rPr>
          <w:rFonts w:cs="Calibri"/>
          <w:color w:val="000000" w:themeColor="text1"/>
          <w:szCs w:val="16"/>
        </w:rPr>
        <w:t>human</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life </w:t>
      </w:r>
      <w:r w:rsidRPr="00325AFB">
        <w:rPr>
          <w:rFonts w:cs="Calibri"/>
          <w:color w:val="000000" w:themeColor="text1"/>
          <w:szCs w:val="16"/>
        </w:rPr>
        <w:t>itself</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cannot </w:t>
      </w:r>
      <w:r w:rsidRPr="00325AFB">
        <w:rPr>
          <w:rFonts w:cs="Calibri"/>
          <w:color w:val="000000" w:themeColor="text1"/>
          <w:szCs w:val="16"/>
        </w:rPr>
        <w:t>therefore</w:t>
      </w:r>
      <w:r w:rsidRPr="00325AFB">
        <w:rPr>
          <w:rStyle w:val="StyleUnderline"/>
          <w:rFonts w:cs="Calibri"/>
          <w:color w:val="000000" w:themeColor="text1"/>
        </w:rPr>
        <w:t xml:space="preserve"> </w:t>
      </w:r>
      <w:r w:rsidRPr="00325AFB">
        <w:rPr>
          <w:rStyle w:val="StyleUnderline"/>
          <w:rFonts w:cs="Calibri"/>
          <w:color w:val="000000" w:themeColor="text1"/>
          <w:highlight w:val="green"/>
        </w:rPr>
        <w:t>be warranted since it is an expression of an ultimate disvalue for the subject</w:t>
      </w:r>
      <w:r w:rsidRPr="00325AFB">
        <w:rPr>
          <w:rFonts w:cs="Calibri"/>
          <w:color w:val="000000" w:themeColor="text1"/>
          <w:szCs w:val="16"/>
        </w:rPr>
        <w:t>, namely,</w:t>
      </w:r>
      <w:r w:rsidRPr="00325AFB">
        <w:rPr>
          <w:rStyle w:val="StyleUnderline"/>
          <w:rFonts w:cs="Calibri"/>
          <w:color w:val="000000" w:themeColor="text1"/>
        </w:rPr>
        <w:t xml:space="preserve"> the destruction of the present person</w:t>
      </w:r>
      <w:r w:rsidRPr="00325AFB">
        <w:rPr>
          <w:rFonts w:cs="Calibri"/>
          <w:color w:val="000000" w:themeColor="text1"/>
          <w:szCs w:val="16"/>
        </w:rPr>
        <w:t>;</w:t>
      </w:r>
      <w:r w:rsidRPr="00325AFB">
        <w:rPr>
          <w:rStyle w:val="StyleUnderline"/>
          <w:rFonts w:cs="Calibri"/>
          <w:color w:val="000000" w:themeColor="text1"/>
        </w:rPr>
        <w:t xml:space="preserve"> a radical ontological good that we cannot begin to weigh </w:t>
      </w:r>
      <w:r w:rsidRPr="00325AFB">
        <w:rPr>
          <w:rFonts w:cs="Calibri"/>
          <w:color w:val="000000" w:themeColor="text1"/>
          <w:szCs w:val="16"/>
        </w:rPr>
        <w:t>objectively</w:t>
      </w:r>
      <w:r w:rsidRPr="00325AFB">
        <w:rPr>
          <w:rStyle w:val="StyleUnderline"/>
          <w:rFonts w:cs="Calibri"/>
          <w:color w:val="000000" w:themeColor="text1"/>
        </w:rPr>
        <w:t xml:space="preserve"> against the travails of life </w:t>
      </w:r>
      <w:r w:rsidRPr="00325AFB">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374C63E7" w14:textId="77777777" w:rsidR="000C53C4" w:rsidRDefault="000C53C4" w:rsidP="005D207D">
      <w:pPr>
        <w:rPr>
          <w:rFonts w:ascii="Times New Roman" w:eastAsia="Times New Roman" w:hAnsi="Times New Roman" w:cs="Times New Roman"/>
        </w:rPr>
      </w:pPr>
    </w:p>
    <w:p w14:paraId="08A15729" w14:textId="77777777" w:rsidR="005D207D" w:rsidRDefault="005D207D" w:rsidP="005D207D">
      <w:pPr>
        <w:pStyle w:val="Heading3"/>
      </w:pPr>
      <w:r>
        <w:lastRenderedPageBreak/>
        <w:t>Advantage</w:t>
      </w:r>
    </w:p>
    <w:p w14:paraId="309962E3" w14:textId="77777777" w:rsidR="005D207D" w:rsidRDefault="005D207D" w:rsidP="005D207D">
      <w:pPr>
        <w:pStyle w:val="Heading4"/>
      </w:pPr>
      <w:r>
        <w:t>The advantage is space tourism</w:t>
      </w:r>
    </w:p>
    <w:p w14:paraId="077371A4" w14:textId="77777777" w:rsidR="005D207D" w:rsidRPr="00233A78" w:rsidRDefault="005D207D" w:rsidP="005D207D"/>
    <w:p w14:paraId="72DB4584" w14:textId="77777777" w:rsidR="005D207D" w:rsidRPr="002B09C8" w:rsidRDefault="005D207D" w:rsidP="005D207D">
      <w:pPr>
        <w:pStyle w:val="Heading4"/>
      </w:pPr>
      <w:r>
        <w:t xml:space="preserve">Every tourist we put in space </w:t>
      </w:r>
      <w:r>
        <w:rPr>
          <w:u w:val="single"/>
        </w:rPr>
        <w:t>kills the planet</w:t>
      </w:r>
      <w:r>
        <w:t xml:space="preserve"> through black carbon and nitrogen oxides.</w:t>
      </w:r>
    </w:p>
    <w:p w14:paraId="6106C7D8" w14:textId="77777777" w:rsidR="005D207D" w:rsidRPr="00C00068" w:rsidRDefault="005D207D" w:rsidP="005D207D">
      <w:pPr>
        <w:rPr>
          <w:sz w:val="16"/>
        </w:rPr>
      </w:pPr>
      <w:r w:rsidRPr="00C00068">
        <w:rPr>
          <w:rStyle w:val="Style13ptBold"/>
        </w:rPr>
        <w:t>Ebbs 21</w:t>
      </w:r>
      <w:r w:rsidRPr="00C00068">
        <w:rPr>
          <w:sz w:val="16"/>
        </w:rPr>
        <w:t xml:space="preserve"> (Stephanie, reporter/producer @ ABC citing numerous climate experts and scientific models, 12-9-2021, "Experts say climate impact is a question mark if space tourism takes off," ABC News, </w:t>
      </w:r>
      <w:hyperlink r:id="rId6" w:history="1">
        <w:r w:rsidRPr="00C00068">
          <w:rPr>
            <w:rStyle w:val="Hyperlink"/>
            <w:sz w:val="16"/>
          </w:rPr>
          <w:t>https://abcnews.go.com/Technology/experts-climate-impacts-question-mark-space-tourism-takes/story?id=81609878</w:t>
        </w:r>
      </w:hyperlink>
      <w:r w:rsidRPr="00C00068">
        <w:rPr>
          <w:sz w:val="16"/>
        </w:rPr>
        <w:t>) AG</w:t>
      </w:r>
    </w:p>
    <w:p w14:paraId="5C2DA313" w14:textId="77777777" w:rsidR="005D207D" w:rsidRDefault="005D207D" w:rsidP="005D207D">
      <w:pPr>
        <w:rPr>
          <w:sz w:val="16"/>
        </w:rPr>
      </w:pPr>
      <w:r w:rsidRPr="006448B7">
        <w:rPr>
          <w:sz w:val="16"/>
        </w:rPr>
        <w:t xml:space="preserve">That </w:t>
      </w:r>
      <w:r w:rsidRPr="006448B7">
        <w:rPr>
          <w:rStyle w:val="StyleUnderline"/>
        </w:rPr>
        <w:t>“</w:t>
      </w:r>
      <w:r w:rsidRPr="002975CC">
        <w:rPr>
          <w:rStyle w:val="StyleUnderline"/>
          <w:highlight w:val="yellow"/>
        </w:rPr>
        <w:t>space tourism” could add hundreds more rocket launches to the mix each year</w:t>
      </w:r>
      <w:r w:rsidRPr="006448B7">
        <w:rPr>
          <w:sz w:val="16"/>
        </w:rPr>
        <w:t xml:space="preserve"> as companies like Virgin Galactic say they plan to expand flights to hundreds a year, and experts say </w:t>
      </w:r>
      <w:r w:rsidRPr="006448B7">
        <w:rPr>
          <w:rStyle w:val="Emphasis"/>
        </w:rPr>
        <w:t>those launches could generate more greenhouse gases amid the battle against global warming.</w:t>
      </w:r>
      <w:r>
        <w:rPr>
          <w:b/>
          <w:iCs/>
          <w:u w:val="single"/>
        </w:rPr>
        <w:t xml:space="preserve"> </w:t>
      </w:r>
      <w:r w:rsidRPr="006448B7">
        <w:rPr>
          <w:rStyle w:val="StyleUnderline"/>
        </w:rPr>
        <w:t>One model</w:t>
      </w:r>
      <w:r w:rsidRPr="006448B7">
        <w:rPr>
          <w:sz w:val="16"/>
        </w:rPr>
        <w:t xml:space="preserve"> published in the American Geophysical Union magazine </w:t>
      </w:r>
      <w:r w:rsidRPr="006448B7">
        <w:rPr>
          <w:rStyle w:val="StyleUnderline"/>
        </w:rPr>
        <w:t xml:space="preserve">found that </w:t>
      </w:r>
      <w:r w:rsidRPr="002975CC">
        <w:rPr>
          <w:rStyle w:val="StyleUnderline"/>
          <w:highlight w:val="yellow"/>
        </w:rPr>
        <w:t>400 space flights per year over 40 years would generate enough</w:t>
      </w:r>
      <w:r w:rsidRPr="006448B7">
        <w:rPr>
          <w:rStyle w:val="StyleUnderline"/>
        </w:rPr>
        <w:t xml:space="preserve"> greenhouse gas </w:t>
      </w:r>
      <w:r w:rsidRPr="002975CC">
        <w:rPr>
          <w:rStyle w:val="StyleUnderline"/>
          <w:highlight w:val="yellow"/>
        </w:rPr>
        <w:t>emissions to cause</w:t>
      </w:r>
      <w:r w:rsidRPr="006448B7">
        <w:rPr>
          <w:rStyle w:val="StyleUnderline"/>
        </w:rPr>
        <w:t xml:space="preserve"> up to </w:t>
      </w:r>
      <w:r w:rsidRPr="002975CC">
        <w:rPr>
          <w:rStyle w:val="Emphasis"/>
          <w:highlight w:val="yellow"/>
        </w:rPr>
        <w:t>1°C more warming in the Arctic</w:t>
      </w:r>
      <w:r w:rsidRPr="006448B7">
        <w:rPr>
          <w:sz w:val="16"/>
        </w:rPr>
        <w:t xml:space="preserve"> than is already projected. “When you get to that kind of change, </w:t>
      </w:r>
      <w:r w:rsidRPr="006448B7">
        <w:rPr>
          <w:rStyle w:val="Emphasis"/>
        </w:rPr>
        <w:t>those are the kinds of changes that we worry about</w:t>
      </w:r>
      <w:r w:rsidRPr="006448B7">
        <w:rPr>
          <w:rStyle w:val="StyleUnderline"/>
        </w:rPr>
        <w:t xml:space="preserve"> when it comes to impacts of climate change in general from other human emissions at the surface like CO2</w:t>
      </w:r>
      <w:r w:rsidRPr="006448B7">
        <w:rPr>
          <w:sz w:val="16"/>
        </w:rPr>
        <w:t xml:space="preserve">,” said Darin Toohey, a professor of atmospheric science at the University of Colorado- Boulder and one of the authors of the study. </w:t>
      </w:r>
      <w:r w:rsidRPr="006448B7">
        <w:rPr>
          <w:rStyle w:val="StyleUnderline"/>
        </w:rPr>
        <w:t>There isn’t a lot of research</w:t>
      </w:r>
      <w:r w:rsidRPr="006448B7">
        <w:rPr>
          <w:sz w:val="16"/>
        </w:rPr>
        <w:t xml:space="preserve"> about the impact of space tourism on the environment, </w:t>
      </w:r>
      <w:r w:rsidRPr="006448B7">
        <w:rPr>
          <w:rStyle w:val="StyleUnderline"/>
        </w:rPr>
        <w:t>but</w:t>
      </w:r>
      <w:r w:rsidRPr="006448B7">
        <w:rPr>
          <w:sz w:val="16"/>
        </w:rPr>
        <w:t xml:space="preserve"> Toohey says </w:t>
      </w:r>
      <w:r w:rsidRPr="006448B7">
        <w:rPr>
          <w:rStyle w:val="StyleUnderline"/>
        </w:rPr>
        <w:t>experts can make some estimates based on the type of fuel</w:t>
      </w:r>
      <w:r w:rsidRPr="006448B7">
        <w:rPr>
          <w:sz w:val="16"/>
        </w:rPr>
        <w:t xml:space="preserve"> the rockets use and what happens when that fuel is burned. Toohey says he is especially concerned about </w:t>
      </w:r>
      <w:r w:rsidRPr="002975CC">
        <w:rPr>
          <w:rStyle w:val="StyleUnderline"/>
          <w:highlight w:val="yellow"/>
        </w:rPr>
        <w:t>carbon-based fuels</w:t>
      </w:r>
      <w:r w:rsidRPr="006448B7">
        <w:rPr>
          <w:rStyle w:val="StyleUnderline"/>
        </w:rPr>
        <w:t xml:space="preserve"> like the ones used by SpaceX and Virgin Galactic </w:t>
      </w:r>
      <w:r w:rsidRPr="006448B7">
        <w:rPr>
          <w:sz w:val="16"/>
        </w:rPr>
        <w:t xml:space="preserve">because they </w:t>
      </w:r>
      <w:r w:rsidRPr="002975CC">
        <w:rPr>
          <w:rStyle w:val="StyleUnderline"/>
          <w:highlight w:val="yellow"/>
        </w:rPr>
        <w:t>generate</w:t>
      </w:r>
      <w:r w:rsidRPr="006448B7">
        <w:rPr>
          <w:rStyle w:val="StyleUnderline"/>
        </w:rPr>
        <w:t xml:space="preserve"> soot or “</w:t>
      </w:r>
      <w:r w:rsidRPr="002975CC">
        <w:rPr>
          <w:rStyle w:val="Emphasis"/>
          <w:highlight w:val="yellow"/>
        </w:rPr>
        <w:t>black carbon</w:t>
      </w:r>
      <w:r w:rsidRPr="006448B7">
        <w:rPr>
          <w:rStyle w:val="StyleUnderline"/>
        </w:rPr>
        <w:t>” when they’re burned</w:t>
      </w:r>
      <w:r w:rsidRPr="006448B7">
        <w:rPr>
          <w:sz w:val="16"/>
        </w:rPr>
        <w:t xml:space="preserve">. Toohey said </w:t>
      </w:r>
      <w:r w:rsidRPr="002975CC">
        <w:rPr>
          <w:rStyle w:val="StyleUnderline"/>
          <w:highlight w:val="yellow"/>
        </w:rPr>
        <w:t>black carbon</w:t>
      </w:r>
      <w:r w:rsidRPr="006448B7">
        <w:rPr>
          <w:rStyle w:val="StyleUnderline"/>
        </w:rPr>
        <w:t xml:space="preserve"> has the potential to be really problematic because it </w:t>
      </w:r>
      <w:r w:rsidRPr="002975CC">
        <w:rPr>
          <w:rStyle w:val="StyleUnderline"/>
          <w:highlight w:val="yellow"/>
        </w:rPr>
        <w:t>reflects sunlight and</w:t>
      </w:r>
      <w:r w:rsidRPr="006448B7">
        <w:rPr>
          <w:rStyle w:val="StyleUnderline"/>
        </w:rPr>
        <w:t xml:space="preserve"> could </w:t>
      </w:r>
      <w:r w:rsidRPr="002975CC">
        <w:rPr>
          <w:rStyle w:val="StyleUnderline"/>
          <w:highlight w:val="yellow"/>
        </w:rPr>
        <w:t>amplify warming</w:t>
      </w:r>
      <w:r w:rsidRPr="006448B7">
        <w:rPr>
          <w:rStyle w:val="StyleUnderline"/>
        </w:rPr>
        <w:t xml:space="preserve"> in the upper levels of the atmosphere</w:t>
      </w:r>
      <w:r w:rsidRPr="006448B7">
        <w:rPr>
          <w:sz w:val="16"/>
        </w:rPr>
        <w:t xml:space="preserve">. “If you look at kilogram per kilogram, </w:t>
      </w:r>
      <w:r w:rsidRPr="002975CC">
        <w:rPr>
          <w:rStyle w:val="StyleUnderline"/>
        </w:rPr>
        <w:t xml:space="preserve">the black carbon is between 100,000 and </w:t>
      </w:r>
      <w:r w:rsidRPr="002975CC">
        <w:rPr>
          <w:rStyle w:val="Emphasis"/>
        </w:rPr>
        <w:t>a million times more effective at heating the upper atmosphere</w:t>
      </w:r>
      <w:r w:rsidRPr="006448B7">
        <w:rPr>
          <w:sz w:val="16"/>
        </w:rPr>
        <w:t xml:space="preserve">,” he told ABC News. Representatives for Virgin Galactic and SpaceX did not respond to requests for comment. </w:t>
      </w:r>
      <w:r w:rsidRPr="002975CC">
        <w:rPr>
          <w:rStyle w:val="StyleUnderline"/>
          <w:highlight w:val="yellow"/>
        </w:rPr>
        <w:t>Blue Origin says</w:t>
      </w:r>
      <w:r w:rsidRPr="006448B7">
        <w:rPr>
          <w:sz w:val="16"/>
        </w:rPr>
        <w:t xml:space="preserve"> the rocket taking the New Shepard capsule into space is fueled by liquid oxygen and hydrogen. The company says that during flight, </w:t>
      </w:r>
      <w:r w:rsidRPr="006448B7">
        <w:rPr>
          <w:rStyle w:val="StyleUnderline"/>
        </w:rPr>
        <w:t xml:space="preserve">the </w:t>
      </w:r>
      <w:r w:rsidRPr="002975CC">
        <w:rPr>
          <w:rStyle w:val="StyleUnderline"/>
          <w:highlight w:val="yellow"/>
        </w:rPr>
        <w:t>only byproduct</w:t>
      </w:r>
      <w:r w:rsidRPr="006448B7">
        <w:rPr>
          <w:sz w:val="16"/>
        </w:rPr>
        <w:t xml:space="preserve"> of New Shepard’s engine combustion </w:t>
      </w:r>
      <w:r w:rsidRPr="002975CC">
        <w:rPr>
          <w:rStyle w:val="StyleUnderline"/>
          <w:highlight w:val="yellow"/>
        </w:rPr>
        <w:t>is water vapor</w:t>
      </w:r>
      <w:r w:rsidRPr="006448B7">
        <w:rPr>
          <w:rStyle w:val="StyleUnderline"/>
        </w:rPr>
        <w:t xml:space="preserve"> with no carbon emissions.</w:t>
      </w:r>
      <w:r>
        <w:rPr>
          <w:rStyle w:val="StyleUnderline"/>
        </w:rPr>
        <w:t xml:space="preserve"> </w:t>
      </w:r>
      <w:r w:rsidRPr="006448B7">
        <w:rPr>
          <w:sz w:val="16"/>
        </w:rPr>
        <w:t xml:space="preserve">Eloise Marais, a professor of geography at University College London, said </w:t>
      </w:r>
      <w:r w:rsidRPr="002975CC">
        <w:rPr>
          <w:rStyle w:val="Emphasis"/>
          <w:highlight w:val="yellow"/>
        </w:rPr>
        <w:t>water vapor can still contribute</w:t>
      </w:r>
      <w:r w:rsidRPr="006448B7">
        <w:rPr>
          <w:rStyle w:val="Emphasis"/>
        </w:rPr>
        <w:t xml:space="preserve"> to warming the atmosphere.</w:t>
      </w:r>
      <w:r>
        <w:rPr>
          <w:b/>
          <w:iCs/>
          <w:u w:val="single"/>
        </w:rPr>
        <w:t xml:space="preserve"> </w:t>
      </w:r>
      <w:r w:rsidRPr="006448B7">
        <w:rPr>
          <w:sz w:val="16"/>
        </w:rPr>
        <w:t>”</w:t>
      </w:r>
      <w:r w:rsidRPr="006448B7">
        <w:rPr>
          <w:rStyle w:val="StyleUnderline"/>
        </w:rPr>
        <w:t>It’s not doing nothing up there. [Water vapor] can also actually contribute to the formation of clouds in the upper atmosphere where clouds are quite rare and clouds, also, unfortunately, have climate impacts. They change how much sun is reflected or reaches the surface of the earth</w:t>
      </w:r>
      <w:r w:rsidRPr="006448B7">
        <w:rPr>
          <w:sz w:val="16"/>
        </w:rPr>
        <w:t>,” she said. “</w:t>
      </w:r>
      <w:proofErr w:type="gramStart"/>
      <w:r w:rsidRPr="006448B7">
        <w:rPr>
          <w:sz w:val="16"/>
        </w:rPr>
        <w:t>So</w:t>
      </w:r>
      <w:proofErr w:type="gramEnd"/>
      <w:r w:rsidRPr="006448B7">
        <w:rPr>
          <w:sz w:val="16"/>
        </w:rPr>
        <w:t xml:space="preserve"> there's all these sort of complexities to consider in something like water vapor that sounds so innocuous.” "Good Morning America" co-anchor Michael Strahan is scheduled to participate in Saturday’s expected Blue Origin launch. Marais added that </w:t>
      </w:r>
      <w:r w:rsidRPr="002975CC">
        <w:rPr>
          <w:rStyle w:val="Emphasis"/>
          <w:highlight w:val="yellow"/>
        </w:rPr>
        <w:t>all types of space travel will generate nitrogen oxides</w:t>
      </w:r>
      <w:r w:rsidRPr="006448B7">
        <w:rPr>
          <w:sz w:val="16"/>
        </w:rPr>
        <w:t xml:space="preserve">, or NOx, </w:t>
      </w:r>
      <w:r w:rsidRPr="006448B7">
        <w:rPr>
          <w:rStyle w:val="StyleUnderline"/>
        </w:rPr>
        <w:t>from the high temperatures needed to re-enter the atmosphere. NOx are 300 times more potent than carbon dioxide at warming the atmosphere</w:t>
      </w:r>
      <w:r w:rsidRPr="006448B7">
        <w:rPr>
          <w:sz w:val="16"/>
        </w:rPr>
        <w:t xml:space="preserve">, according to the EPA. While researchers have begun to look into the impacts of rocket launches from private companies, it’s hard to estimate the impact on the climate without knowing how many flights there will be. Virgin Galactic has said the company hopes to launch 400 flights a year. Blue Origin and SpaceX have not indicated how many launches they hope to execute. But Marais said </w:t>
      </w:r>
      <w:r w:rsidRPr="006448B7">
        <w:rPr>
          <w:rStyle w:val="StyleUnderline"/>
        </w:rPr>
        <w:t>even if the industry is much smaller than commercial air travel</w:t>
      </w:r>
      <w:r w:rsidRPr="006448B7">
        <w:rPr>
          <w:sz w:val="16"/>
        </w:rPr>
        <w:t xml:space="preserve">, for example, </w:t>
      </w:r>
      <w:r w:rsidRPr="006448B7">
        <w:rPr>
          <w:rStyle w:val="StyleUnderline"/>
        </w:rPr>
        <w:t xml:space="preserve">there’s a big difference in that </w:t>
      </w:r>
      <w:r w:rsidRPr="002975CC">
        <w:rPr>
          <w:rStyle w:val="Emphasis"/>
          <w:highlight w:val="yellow"/>
        </w:rPr>
        <w:t>rockets fly at a higher altitude and release pollution directly into multiple layers of the atmosphere</w:t>
      </w:r>
      <w:r w:rsidRPr="006448B7">
        <w:rPr>
          <w:rStyle w:val="Emphasis"/>
        </w:rPr>
        <w:t>.</w:t>
      </w:r>
      <w:r>
        <w:rPr>
          <w:b/>
          <w:iCs/>
          <w:u w:val="single"/>
        </w:rPr>
        <w:t xml:space="preserve"> </w:t>
      </w:r>
      <w:r w:rsidRPr="006448B7">
        <w:rPr>
          <w:sz w:val="16"/>
        </w:rPr>
        <w:t xml:space="preserve">“I think </w:t>
      </w:r>
      <w:r w:rsidRPr="006448B7">
        <w:rPr>
          <w:rStyle w:val="Emphasis"/>
        </w:rPr>
        <w:t>the huge difference</w:t>
      </w:r>
      <w:r w:rsidRPr="006448B7">
        <w:rPr>
          <w:sz w:val="16"/>
        </w:rPr>
        <w:t xml:space="preserve"> that we have to take into account </w:t>
      </w:r>
      <w:r w:rsidRPr="006448B7">
        <w:rPr>
          <w:rStyle w:val="StyleUnderline"/>
        </w:rPr>
        <w:t>is the direct injection of these pollutants into multiple layers in the atmosphere and the impact that that has is completely different to aircraft which tend to fly, roughly, 10 to 12 kilometers</w:t>
      </w:r>
      <w:r w:rsidRPr="006448B7">
        <w:rPr>
          <w:sz w:val="16"/>
        </w:rPr>
        <w:t xml:space="preserve"> depending on what kind of flight you’re taking, and that's that is really what separates them substantially,” she said.</w:t>
      </w:r>
    </w:p>
    <w:p w14:paraId="5DD60889" w14:textId="77777777" w:rsidR="005D207D" w:rsidRDefault="005D207D" w:rsidP="005D207D">
      <w:pPr>
        <w:rPr>
          <w:sz w:val="16"/>
        </w:rPr>
      </w:pPr>
    </w:p>
    <w:p w14:paraId="77125A8A" w14:textId="77777777" w:rsidR="005D207D" w:rsidRDefault="005D207D" w:rsidP="005D207D">
      <w:pPr>
        <w:pStyle w:val="Heading4"/>
      </w:pPr>
      <w:r>
        <w:lastRenderedPageBreak/>
        <w:t xml:space="preserve">The impact is warming. Space tourism is </w:t>
      </w:r>
      <w:r>
        <w:rPr>
          <w:u w:val="single"/>
        </w:rPr>
        <w:t>uniquely bad</w:t>
      </w:r>
      <w:r>
        <w:t xml:space="preserve"> – destroys the </w:t>
      </w:r>
      <w:r w:rsidRPr="0036075F">
        <w:rPr>
          <w:u w:val="single"/>
        </w:rPr>
        <w:t>ozone</w:t>
      </w:r>
      <w:r>
        <w:t xml:space="preserve">, causes </w:t>
      </w:r>
      <w:r w:rsidRPr="00FA3DBD">
        <w:rPr>
          <w:u w:val="single"/>
        </w:rPr>
        <w:t>permanent heating</w:t>
      </w:r>
      <w:r>
        <w:t xml:space="preserve">, and alters the </w:t>
      </w:r>
      <w:r w:rsidRPr="0036075F">
        <w:rPr>
          <w:u w:val="single"/>
        </w:rPr>
        <w:t>jet stream</w:t>
      </w:r>
      <w:r>
        <w:t>.</w:t>
      </w:r>
    </w:p>
    <w:p w14:paraId="16285A1E" w14:textId="77777777" w:rsidR="005D207D" w:rsidRPr="00071483" w:rsidRDefault="005D207D" w:rsidP="005D207D">
      <w:pPr>
        <w:rPr>
          <w:sz w:val="16"/>
        </w:rPr>
      </w:pPr>
      <w:proofErr w:type="spellStart"/>
      <w:r w:rsidRPr="00071483">
        <w:rPr>
          <w:rStyle w:val="Style13ptBold"/>
        </w:rPr>
        <w:t>Pultarova</w:t>
      </w:r>
      <w:proofErr w:type="spellEnd"/>
      <w:r w:rsidRPr="00071483">
        <w:rPr>
          <w:rStyle w:val="Style13ptBold"/>
        </w:rPr>
        <w:t xml:space="preserve"> 21</w:t>
      </w:r>
      <w:r w:rsidRPr="00071483">
        <w:rPr>
          <w:sz w:val="16"/>
        </w:rPr>
        <w:t xml:space="preserve"> (Tereza, </w:t>
      </w:r>
      <w:r>
        <w:rPr>
          <w:sz w:val="16"/>
        </w:rPr>
        <w:t xml:space="preserve">MA Cultural Anthropology and science/tech journalist, </w:t>
      </w:r>
      <w:r w:rsidRPr="00071483">
        <w:rPr>
          <w:sz w:val="16"/>
        </w:rPr>
        <w:t xml:space="preserve">7-26-2021, "The rise of space tourism could affect Earth's climate in unforeseen ways, scientists worry," Space, </w:t>
      </w:r>
      <w:hyperlink r:id="rId7" w:history="1">
        <w:r w:rsidRPr="00071483">
          <w:rPr>
            <w:rStyle w:val="Hyperlink"/>
            <w:sz w:val="16"/>
          </w:rPr>
          <w:t>https://www.space.com/environmental-impact-space-tourism-flights</w:t>
        </w:r>
      </w:hyperlink>
      <w:r w:rsidRPr="00071483">
        <w:rPr>
          <w:sz w:val="16"/>
        </w:rPr>
        <w:t>) AG</w:t>
      </w:r>
    </w:p>
    <w:p w14:paraId="2515FFA6" w14:textId="77777777" w:rsidR="005D207D" w:rsidRDefault="005D207D" w:rsidP="005D207D">
      <w:pPr>
        <w:rPr>
          <w:rStyle w:val="StyleUnderline"/>
        </w:rPr>
      </w:pPr>
      <w:r w:rsidRPr="007049AC">
        <w:rPr>
          <w:sz w:val="16"/>
        </w:rPr>
        <w:t xml:space="preserve">Northern Sky Research predicts that </w:t>
      </w:r>
      <w:r w:rsidRPr="007049AC">
        <w:rPr>
          <w:rStyle w:val="StyleUnderline"/>
        </w:rPr>
        <w:t xml:space="preserve">the </w:t>
      </w:r>
      <w:r w:rsidRPr="00782E61">
        <w:rPr>
          <w:rStyle w:val="StyleUnderline"/>
          <w:highlight w:val="yellow"/>
        </w:rPr>
        <w:t>number of space tourism flights will skyrocket</w:t>
      </w:r>
      <w:r w:rsidRPr="007049AC">
        <w:rPr>
          <w:rStyle w:val="StyleUnderline"/>
        </w:rPr>
        <w:t xml:space="preserve"> over the next decade, from </w:t>
      </w:r>
      <w:r w:rsidRPr="007049AC">
        <w:rPr>
          <w:sz w:val="16"/>
        </w:rPr>
        <w:t>maybe</w:t>
      </w:r>
      <w:r w:rsidRPr="007049AC">
        <w:rPr>
          <w:rStyle w:val="StyleUnderline"/>
        </w:rPr>
        <w:t xml:space="preserve"> 10 a year </w:t>
      </w:r>
      <w:r w:rsidRPr="007049AC">
        <w:rPr>
          <w:sz w:val="16"/>
        </w:rPr>
        <w:t>in the near future</w:t>
      </w:r>
      <w:r w:rsidRPr="007049AC">
        <w:rPr>
          <w:rStyle w:val="StyleUnderline"/>
        </w:rPr>
        <w:t xml:space="preserve"> </w:t>
      </w:r>
      <w:r w:rsidRPr="00782E61">
        <w:rPr>
          <w:rStyle w:val="StyleUnderline"/>
          <w:highlight w:val="yellow"/>
        </w:rPr>
        <w:t>to 360 a year by 2030</w:t>
      </w:r>
      <w:r w:rsidRPr="007049AC">
        <w:rPr>
          <w:sz w:val="16"/>
        </w:rPr>
        <w:t xml:space="preserve">, </w:t>
      </w:r>
      <w:proofErr w:type="spellStart"/>
      <w:r w:rsidRPr="007049AC">
        <w:rPr>
          <w:sz w:val="16"/>
        </w:rPr>
        <w:t>Kasaboski</w:t>
      </w:r>
      <w:proofErr w:type="spellEnd"/>
      <w:r w:rsidRPr="007049AC">
        <w:rPr>
          <w:sz w:val="16"/>
        </w:rPr>
        <w:t xml:space="preserve"> said. </w:t>
      </w:r>
      <w:r w:rsidRPr="007049AC">
        <w:rPr>
          <w:rStyle w:val="StyleUnderline"/>
        </w:rPr>
        <w:t>This estimate is still far below the growth rate that space tourism companies</w:t>
      </w:r>
      <w:r w:rsidRPr="007049AC">
        <w:rPr>
          <w:sz w:val="16"/>
        </w:rPr>
        <w:t xml:space="preserve"> like Virgin Galactic and Blue Origin </w:t>
      </w:r>
      <w:r w:rsidRPr="007049AC">
        <w:rPr>
          <w:rStyle w:val="StyleUnderline"/>
        </w:rPr>
        <w:t>envision</w:t>
      </w:r>
      <w:r w:rsidRPr="007049AC">
        <w:rPr>
          <w:sz w:val="16"/>
        </w:rPr>
        <w:t xml:space="preserve"> for themselves. "</w:t>
      </w:r>
      <w:r w:rsidRPr="007049AC">
        <w:rPr>
          <w:rStyle w:val="StyleUnderline"/>
        </w:rPr>
        <w:t>Demand for suborbital tourism is extremely high</w:t>
      </w:r>
      <w:r w:rsidRPr="007049AC">
        <w:rPr>
          <w:sz w:val="16"/>
        </w:rPr>
        <w:t xml:space="preserve">," </w:t>
      </w:r>
      <w:proofErr w:type="spellStart"/>
      <w:r w:rsidRPr="007049AC">
        <w:rPr>
          <w:sz w:val="16"/>
        </w:rPr>
        <w:t>Kasaboski</w:t>
      </w:r>
      <w:proofErr w:type="spellEnd"/>
      <w:r w:rsidRPr="007049AC">
        <w:rPr>
          <w:sz w:val="16"/>
        </w:rPr>
        <w:t xml:space="preserve"> said. "</w:t>
      </w:r>
      <w:r w:rsidRPr="007049AC">
        <w:rPr>
          <w:rStyle w:val="StyleUnderline"/>
        </w:rPr>
        <w:t xml:space="preserve">These companies virtually have </w:t>
      </w:r>
      <w:r w:rsidRPr="00782E61">
        <w:rPr>
          <w:rStyle w:val="StyleUnderline"/>
          <w:highlight w:val="yellow"/>
        </w:rPr>
        <w:t>customers</w:t>
      </w:r>
      <w:r w:rsidRPr="007049AC">
        <w:rPr>
          <w:rStyle w:val="StyleUnderline"/>
        </w:rPr>
        <w:t xml:space="preserve"> waiting in a line</w:t>
      </w:r>
      <w:r w:rsidRPr="007049AC">
        <w:rPr>
          <w:sz w:val="16"/>
        </w:rPr>
        <w:t xml:space="preserve">, and therefore they want to scale up. Ultimately, </w:t>
      </w:r>
      <w:r w:rsidRPr="007049AC">
        <w:rPr>
          <w:rStyle w:val="StyleUnderline"/>
        </w:rPr>
        <w:t xml:space="preserve">they would want to </w:t>
      </w:r>
      <w:r w:rsidRPr="00782E61">
        <w:rPr>
          <w:rStyle w:val="StyleUnderline"/>
          <w:highlight w:val="yellow"/>
        </w:rPr>
        <w:t>fly multiple times a day</w:t>
      </w:r>
      <w:r w:rsidRPr="007049AC">
        <w:rPr>
          <w:rStyle w:val="StyleUnderline"/>
        </w:rPr>
        <w:t>, just like short-haul aircraft do</w:t>
      </w:r>
      <w:r w:rsidRPr="007049AC">
        <w:rPr>
          <w:sz w:val="16"/>
        </w:rPr>
        <w:t xml:space="preserve">." </w:t>
      </w:r>
      <w:r w:rsidRPr="007049AC">
        <w:rPr>
          <w:rStyle w:val="StyleUnderline"/>
        </w:rPr>
        <w:t xml:space="preserve">The rate of rocket launches delivering satellites into orbit is expected to grow as well. But </w:t>
      </w:r>
      <w:proofErr w:type="spellStart"/>
      <w:r w:rsidRPr="007049AC">
        <w:rPr>
          <w:rStyle w:val="StyleUnderline"/>
        </w:rPr>
        <w:t>Kasaboski</w:t>
      </w:r>
      <w:proofErr w:type="spellEnd"/>
      <w:r w:rsidRPr="007049AC">
        <w:rPr>
          <w:rStyle w:val="StyleUnderline"/>
        </w:rPr>
        <w:t xml:space="preserve"> sees </w:t>
      </w:r>
      <w:r w:rsidRPr="007049AC">
        <w:rPr>
          <w:rStyle w:val="Emphasis"/>
        </w:rPr>
        <w:t>bigger potential for growth in space tourism.</w:t>
      </w:r>
      <w:r>
        <w:rPr>
          <w:rStyle w:val="StyleUnderline"/>
        </w:rPr>
        <w:t xml:space="preserve"> </w:t>
      </w:r>
      <w:r w:rsidRPr="007049AC">
        <w:rPr>
          <w:sz w:val="16"/>
        </w:rPr>
        <w:t>"</w:t>
      </w:r>
      <w:r w:rsidRPr="007049AC">
        <w:rPr>
          <w:rStyle w:val="StyleUnderline"/>
        </w:rPr>
        <w:t xml:space="preserve">It's like the difference between a cargo flight and a passenger flight," </w:t>
      </w:r>
      <w:proofErr w:type="spellStart"/>
      <w:r w:rsidRPr="007049AC">
        <w:rPr>
          <w:rStyle w:val="StyleUnderline"/>
        </w:rPr>
        <w:t>Kasaboski</w:t>
      </w:r>
      <w:proofErr w:type="spellEnd"/>
      <w:r w:rsidRPr="007049AC">
        <w:rPr>
          <w:rStyle w:val="StyleUnderline"/>
        </w:rPr>
        <w:t xml:space="preserve"> said. "There's a lot more passengers that are looking to fly</w:t>
      </w:r>
      <w:r w:rsidRPr="007049AC">
        <w:rPr>
          <w:sz w:val="16"/>
        </w:rPr>
        <w:t xml:space="preserve">." The problem is, according to Ross, that the scientific community has no idea and not enough data to tell at what point rocket launches will start having a measurable effect on the planet's climate. At the same time, </w:t>
      </w:r>
      <w:r w:rsidRPr="002975CC">
        <w:rPr>
          <w:rStyle w:val="Emphasis"/>
          <w:highlight w:val="yellow"/>
        </w:rPr>
        <w:t>the stratosphere is already changing</w:t>
      </w:r>
      <w:r w:rsidRPr="002975CC">
        <w:rPr>
          <w:rStyle w:val="StyleUnderline"/>
          <w:highlight w:val="yellow"/>
        </w:rPr>
        <w:t xml:space="preserve"> as the number of </w:t>
      </w:r>
      <w:proofErr w:type="gramStart"/>
      <w:r w:rsidRPr="002975CC">
        <w:rPr>
          <w:rStyle w:val="StyleUnderline"/>
          <w:highlight w:val="yellow"/>
        </w:rPr>
        <w:t>rocket</w:t>
      </w:r>
      <w:proofErr w:type="gramEnd"/>
      <w:r w:rsidRPr="002975CC">
        <w:rPr>
          <w:rStyle w:val="StyleUnderline"/>
          <w:highlight w:val="yellow"/>
        </w:rPr>
        <w:t xml:space="preserve"> launches</w:t>
      </w:r>
      <w:r w:rsidRPr="007049AC">
        <w:rPr>
          <w:rStyle w:val="StyleUnderline"/>
        </w:rPr>
        <w:t xml:space="preserve"> sneakily </w:t>
      </w:r>
      <w:r w:rsidRPr="002975CC">
        <w:rPr>
          <w:rStyle w:val="StyleUnderline"/>
          <w:highlight w:val="yellow"/>
        </w:rPr>
        <w:t>grows</w:t>
      </w:r>
      <w:r w:rsidRPr="007049AC">
        <w:rPr>
          <w:rStyle w:val="StyleUnderline"/>
        </w:rPr>
        <w:t>.</w:t>
      </w:r>
      <w:r>
        <w:rPr>
          <w:rStyle w:val="StyleUnderline"/>
        </w:rPr>
        <w:t xml:space="preserve"> </w:t>
      </w:r>
      <w:r w:rsidRPr="007049AC">
        <w:rPr>
          <w:sz w:val="16"/>
        </w:rPr>
        <w:t xml:space="preserve">"The impacts of these [rocket-generated] particles are not well understood even to an order of magnitude, the factor of 10," Ross said. "The uncertainty is large, and we need to narrow that down and predict how space might be impacting the atmosphere." </w:t>
      </w:r>
      <w:r w:rsidRPr="007049AC">
        <w:rPr>
          <w:rStyle w:val="Emphasis"/>
        </w:rPr>
        <w:t>Space shuttle's ozone holes</w:t>
      </w:r>
      <w:r>
        <w:rPr>
          <w:rStyle w:val="Emphasis"/>
        </w:rPr>
        <w:t xml:space="preserve"> </w:t>
      </w:r>
      <w:r w:rsidRPr="007049AC">
        <w:rPr>
          <w:sz w:val="16"/>
        </w:rPr>
        <w:t>So far, the only direct measurements of the effects of rocket launches on chemical processes in the atmosphere come from the space shuttle era. In the 1990s, as the world was coming together to salvage the damaged ozone layer, NASA, NOAA and the U.S. Air Force put together a campaign that looked at the effects of the emissions from the space shuttle's solid fuel boosters on ozone in the stratosphere. "</w:t>
      </w:r>
      <w:r w:rsidRPr="007049AC">
        <w:rPr>
          <w:rStyle w:val="StyleUnderline"/>
        </w:rPr>
        <w:t>In the 1990s, there were significant concerns about chlorine from solid rocket motors</w:t>
      </w:r>
      <w:r w:rsidRPr="007049AC">
        <w:rPr>
          <w:sz w:val="16"/>
        </w:rPr>
        <w:t xml:space="preserve">," Ross said. "Chlorine is the bad guy to ozone in the stratosphere, and there were some models which suggested </w:t>
      </w:r>
      <w:r w:rsidRPr="00782E61">
        <w:rPr>
          <w:sz w:val="16"/>
        </w:rPr>
        <w:t xml:space="preserve">that </w:t>
      </w:r>
      <w:r w:rsidRPr="00782E61">
        <w:rPr>
          <w:rStyle w:val="StyleUnderline"/>
          <w:highlight w:val="yellow"/>
        </w:rPr>
        <w:t xml:space="preserve">ozone </w:t>
      </w:r>
      <w:r w:rsidRPr="00F90EBB">
        <w:rPr>
          <w:rStyle w:val="StyleUnderline"/>
          <w:highlight w:val="yellow"/>
        </w:rPr>
        <w:t>depletion from solid rocket motors would be very significant</w:t>
      </w:r>
      <w:r w:rsidRPr="007049AC">
        <w:rPr>
          <w:sz w:val="16"/>
        </w:rPr>
        <w:t xml:space="preserve">." The scientists used NASA's WB 57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w:t>
      </w:r>
      <w:r w:rsidRPr="007049AC">
        <w:rPr>
          <w:rStyle w:val="StyleUnderline"/>
        </w:rPr>
        <w:t>locally one could deplete the ozone layer due to this diffuse plume [left behind by the rocket</w:t>
      </w:r>
      <w:r w:rsidRPr="007049AC">
        <w:rPr>
          <w:sz w:val="16"/>
        </w:rPr>
        <w:t xml:space="preserve">]." The space shuttle retired 10 years ago, but </w:t>
      </w:r>
      <w:r w:rsidRPr="00F90EBB">
        <w:rPr>
          <w:rStyle w:val="StyleUnderline"/>
          <w:highlight w:val="yellow"/>
        </w:rPr>
        <w:t>rockets generating ozone-damaging substances continue launching humans and satellites to space today</w:t>
      </w:r>
      <w:r w:rsidRPr="007049AC">
        <w:rPr>
          <w:sz w:val="16"/>
        </w:rPr>
        <w:t xml:space="preserve">. In fact, in 2018, in its latest Scientific Assessment of Ozone Depletion, which comes out every four years, the World Meteorological Organization included rockets as a potential future concern. The organization called for more research to be done as the number of launches is expected to increase. </w:t>
      </w:r>
      <w:r w:rsidRPr="007049AC">
        <w:rPr>
          <w:rStyle w:val="Emphasis"/>
        </w:rPr>
        <w:t>Worse than geoengineering</w:t>
      </w:r>
      <w:r>
        <w:rPr>
          <w:rStyle w:val="Emphasis"/>
        </w:rPr>
        <w:t xml:space="preserve"> </w:t>
      </w:r>
      <w:proofErr w:type="spellStart"/>
      <w:r w:rsidRPr="007049AC">
        <w:rPr>
          <w:rStyle w:val="StyleUnderline"/>
        </w:rPr>
        <w:t>Rosenlof's</w:t>
      </w:r>
      <w:proofErr w:type="spellEnd"/>
      <w:r w:rsidRPr="007049AC">
        <w:rPr>
          <w:rStyle w:val="StyleUnderline"/>
        </w:rPr>
        <w:t xml:space="preserve"> team studies the broader effects of human-made substances in the higher layers of the atmosphere using</w:t>
      </w:r>
      <w:r w:rsidRPr="007049AC">
        <w:rPr>
          <w:sz w:val="16"/>
        </w:rPr>
        <w:t xml:space="preserve"> powerful NOAA </w:t>
      </w:r>
      <w:r w:rsidRPr="007049AC">
        <w:rPr>
          <w:rStyle w:val="StyleUnderline"/>
        </w:rPr>
        <w:t>supercomputers</w:t>
      </w:r>
      <w:r w:rsidRPr="007049AC">
        <w:rPr>
          <w:sz w:val="16"/>
        </w:rPr>
        <w:t xml:space="preserve">. The work is akin to predicting the proverbial butterfly effect, the influence of minuscule changes in the chemistry of the air tens of miles above Earth on climate and weather patterns on the ground. For her, </w:t>
      </w:r>
      <w:r w:rsidRPr="00F90EBB">
        <w:rPr>
          <w:rStyle w:val="Emphasis"/>
          <w:highlight w:val="yellow"/>
        </w:rPr>
        <w:t>black carbon</w:t>
      </w:r>
      <w:r w:rsidRPr="007049AC">
        <w:rPr>
          <w:sz w:val="16"/>
        </w:rPr>
        <w:t xml:space="preserve">, or soot, emitted by rockets burning hydrocarbon fuels, </w:t>
      </w:r>
      <w:r w:rsidRPr="00F90EBB">
        <w:rPr>
          <w:rStyle w:val="Emphasis"/>
          <w:highlight w:val="yellow"/>
        </w:rPr>
        <w:t>is of particular concern</w:t>
      </w:r>
      <w:r w:rsidRPr="007049AC">
        <w:rPr>
          <w:sz w:val="16"/>
        </w:rPr>
        <w:t xml:space="preserve">. "The problem with </w:t>
      </w:r>
      <w:r w:rsidRPr="00F90EBB">
        <w:rPr>
          <w:rStyle w:val="StyleUnderline"/>
          <w:highlight w:val="yellow"/>
        </w:rPr>
        <w:t>soot</w:t>
      </w:r>
      <w:r w:rsidRPr="007049AC">
        <w:rPr>
          <w:sz w:val="16"/>
        </w:rPr>
        <w:t xml:space="preserve"> is that it </w:t>
      </w:r>
      <w:r w:rsidRPr="00F90EBB">
        <w:rPr>
          <w:rStyle w:val="StyleUnderline"/>
          <w:highlight w:val="yellow"/>
        </w:rPr>
        <w:t>absorbs ultraviolet light</w:t>
      </w:r>
      <w:r w:rsidRPr="007049AC">
        <w:rPr>
          <w:sz w:val="16"/>
        </w:rPr>
        <w:t xml:space="preserve">, and that means that </w:t>
      </w:r>
      <w:r w:rsidRPr="007049AC">
        <w:rPr>
          <w:rStyle w:val="StyleUnderline"/>
        </w:rPr>
        <w:t>it could heat the stratosphere</w:t>
      </w:r>
      <w:r w:rsidRPr="007049AC">
        <w:rPr>
          <w:sz w:val="16"/>
        </w:rPr>
        <w:t xml:space="preserve">," </w:t>
      </w:r>
      <w:proofErr w:type="spellStart"/>
      <w:r w:rsidRPr="007049AC">
        <w:rPr>
          <w:sz w:val="16"/>
        </w:rPr>
        <w:t>Rosenlof</w:t>
      </w:r>
      <w:proofErr w:type="spellEnd"/>
      <w:r w:rsidRPr="007049AC">
        <w:rPr>
          <w:sz w:val="16"/>
        </w:rPr>
        <w:t xml:space="preserve"> said. "</w:t>
      </w:r>
      <w:r w:rsidRPr="00F90EBB">
        <w:rPr>
          <w:rStyle w:val="StyleUnderline"/>
        </w:rPr>
        <w:t>When you start heating the stratosphere</w:t>
      </w:r>
      <w:r w:rsidRPr="007049AC">
        <w:rPr>
          <w:sz w:val="16"/>
        </w:rPr>
        <w:t xml:space="preserve">, the layer above the troposphere [closest to the ground], you start changing the motion in the stratosphere. </w:t>
      </w:r>
      <w:r w:rsidRPr="00F90EBB">
        <w:rPr>
          <w:rStyle w:val="StyleUnderline"/>
          <w:highlight w:val="yellow"/>
        </w:rPr>
        <w:t>You are changing the energy transfer, and that could</w:t>
      </w:r>
      <w:r w:rsidRPr="007049AC">
        <w:rPr>
          <w:rStyle w:val="StyleUnderline"/>
        </w:rPr>
        <w:t xml:space="preserve"> actually </w:t>
      </w:r>
      <w:r w:rsidRPr="00F90EBB">
        <w:rPr>
          <w:rStyle w:val="StyleUnderline"/>
          <w:highlight w:val="yellow"/>
        </w:rPr>
        <w:t>affect what is happening on the ground</w:t>
      </w:r>
      <w:r w:rsidRPr="007049AC">
        <w:rPr>
          <w:rStyle w:val="StyleUnderline"/>
        </w:rPr>
        <w:t>."</w:t>
      </w:r>
      <w:r>
        <w:rPr>
          <w:u w:val="single"/>
        </w:rPr>
        <w:t xml:space="preserve"> </w:t>
      </w:r>
      <w:proofErr w:type="spellStart"/>
      <w:r w:rsidRPr="007049AC">
        <w:rPr>
          <w:sz w:val="16"/>
        </w:rPr>
        <w:t>Rosenlof</w:t>
      </w:r>
      <w:proofErr w:type="spellEnd"/>
      <w:r w:rsidRPr="007049AC">
        <w:rPr>
          <w:sz w:val="16"/>
        </w:rPr>
        <w:t xml:space="preserve"> points out that many of the particles generated by some rockets have been of interest to scientists due to the possible effects they could have on the global climate in a different context — that of geoengineering, the deliberate tampering with the atmosphere with the aim of stopping or mitigating global warming. </w:t>
      </w:r>
      <w:proofErr w:type="spellStart"/>
      <w:r w:rsidRPr="007049AC">
        <w:rPr>
          <w:sz w:val="16"/>
        </w:rPr>
        <w:t>Rosenlof</w:t>
      </w:r>
      <w:proofErr w:type="spellEnd"/>
      <w:r w:rsidRPr="007049AC">
        <w:rPr>
          <w:sz w:val="16"/>
        </w:rPr>
        <w:t xml:space="preserve"> recently co-authored a paper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 The study didn't find any significant negative effects on weather on Earth. Yet, those results do not dispel </w:t>
      </w:r>
      <w:proofErr w:type="spellStart"/>
      <w:r w:rsidRPr="007049AC">
        <w:rPr>
          <w:sz w:val="16"/>
        </w:rPr>
        <w:t>Rosenlof's</w:t>
      </w:r>
      <w:proofErr w:type="spellEnd"/>
      <w:r w:rsidRPr="007049AC">
        <w:rPr>
          <w:sz w:val="16"/>
        </w:rPr>
        <w:t xml:space="preserve"> concerns about the possible risks associated with the growing number of rocket launches. </w:t>
      </w:r>
      <w:r w:rsidRPr="00F90EBB">
        <w:rPr>
          <w:rStyle w:val="Emphasis"/>
        </w:rPr>
        <w:t>Altering the jet stream</w:t>
      </w:r>
      <w:r>
        <w:rPr>
          <w:rStyle w:val="Emphasis"/>
        </w:rPr>
        <w:t xml:space="preserve"> </w:t>
      </w:r>
      <w:r w:rsidRPr="007049AC">
        <w:rPr>
          <w:sz w:val="16"/>
        </w:rPr>
        <w:t xml:space="preserve">"Black carbon in the geoengineering </w:t>
      </w:r>
      <w:r w:rsidRPr="007049AC">
        <w:rPr>
          <w:sz w:val="16"/>
        </w:rPr>
        <w:lastRenderedPageBreak/>
        <w:t>experiment that we did isn't as high as the stuff from these rockets," she said. "</w:t>
      </w:r>
      <w:r w:rsidRPr="007049AC">
        <w:rPr>
          <w:rStyle w:val="StyleUnderline"/>
        </w:rPr>
        <w:t xml:space="preserve">The problem is that </w:t>
      </w:r>
      <w:r w:rsidRPr="00782E61">
        <w:rPr>
          <w:rStyle w:val="Emphasis"/>
          <w:highlight w:val="yellow"/>
        </w:rPr>
        <w:t>the higher you go, the longer something lasts</w:t>
      </w:r>
      <w:r w:rsidRPr="007049AC">
        <w:rPr>
          <w:sz w:val="16"/>
        </w:rPr>
        <w:t xml:space="preserve">. Neither of them is ideal, because either of them would produce heating in places where we don't have heating right now." According to Maggi, </w:t>
      </w:r>
      <w:r w:rsidRPr="007049AC">
        <w:rPr>
          <w:rStyle w:val="StyleUnderline"/>
        </w:rPr>
        <w:t xml:space="preserve">the </w:t>
      </w:r>
      <w:r w:rsidRPr="00782E61">
        <w:rPr>
          <w:rStyle w:val="StyleUnderline"/>
          <w:highlight w:val="yellow"/>
        </w:rPr>
        <w:t>soot</w:t>
      </w:r>
      <w:r w:rsidRPr="007049AC">
        <w:rPr>
          <w:rStyle w:val="StyleUnderline"/>
        </w:rPr>
        <w:t xml:space="preserve"> particles generated by hybrid rocket engines are extremely small and light-weight. In fact, when he</w:t>
      </w:r>
      <w:r w:rsidRPr="007049AC">
        <w:rPr>
          <w:sz w:val="16"/>
        </w:rPr>
        <w:t xml:space="preserve"> and his colleagues </w:t>
      </w:r>
      <w:r w:rsidRPr="007049AC">
        <w:rPr>
          <w:rStyle w:val="StyleUnderline"/>
        </w:rPr>
        <w:t>tried to measure the soot output of hybrid rocket engines in a laboratory, they couldn't reliably do it with precision because of the particles' minuscule size.</w:t>
      </w:r>
      <w:r>
        <w:rPr>
          <w:rStyle w:val="StyleUnderline"/>
        </w:rPr>
        <w:t xml:space="preserve"> </w:t>
      </w:r>
      <w:r w:rsidRPr="007049AC">
        <w:rPr>
          <w:sz w:val="16"/>
        </w:rPr>
        <w:t xml:space="preserve">"We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w:t>
      </w:r>
      <w:proofErr w:type="spellStart"/>
      <w:r w:rsidRPr="007049AC">
        <w:rPr>
          <w:sz w:val="16"/>
        </w:rPr>
        <w:t>nanometres</w:t>
      </w:r>
      <w:proofErr w:type="spellEnd"/>
      <w:r w:rsidRPr="007049AC">
        <w:rPr>
          <w:sz w:val="16"/>
        </w:rPr>
        <w:t xml:space="preserve"> in size." Maggi fears </w:t>
      </w:r>
      <w:r w:rsidRPr="00782E61">
        <w:rPr>
          <w:rStyle w:val="Emphasis"/>
        </w:rPr>
        <w:t xml:space="preserve">these </w:t>
      </w:r>
      <w:r w:rsidRPr="00F90EBB">
        <w:rPr>
          <w:rStyle w:val="Emphasis"/>
          <w:highlight w:val="yellow"/>
        </w:rPr>
        <w:t>particles could</w:t>
      </w:r>
      <w:r w:rsidRPr="007049AC">
        <w:rPr>
          <w:sz w:val="16"/>
        </w:rPr>
        <w:t>, in fact,</w:t>
      </w:r>
      <w:r w:rsidRPr="007049AC">
        <w:rPr>
          <w:rStyle w:val="Emphasis"/>
        </w:rPr>
        <w:t xml:space="preserve"> </w:t>
      </w:r>
      <w:r w:rsidRPr="00F90EBB">
        <w:rPr>
          <w:rStyle w:val="Emphasis"/>
          <w:highlight w:val="yellow"/>
        </w:rPr>
        <w:t>stay in the stratosphere forever</w:t>
      </w:r>
      <w:r w:rsidRPr="007049AC">
        <w:rPr>
          <w:rStyle w:val="Emphasis"/>
        </w:rPr>
        <w:t>.</w:t>
      </w:r>
      <w:r>
        <w:rPr>
          <w:rStyle w:val="Emphasis"/>
        </w:rPr>
        <w:t xml:space="preserve"> </w:t>
      </w:r>
      <w:r w:rsidRPr="007049AC">
        <w:rPr>
          <w:sz w:val="16"/>
        </w:rPr>
        <w:t xml:space="preserve">"They have the same size as the carbon emitted by aircrafts," Maggi said. "And we know that there is a layer of carbon in the atmosphere at the flight level of aircrafts which is staying there. It's very likely that particles coming from rocket motors will do the same." </w:t>
      </w:r>
      <w:r w:rsidRPr="007049AC">
        <w:rPr>
          <w:rStyle w:val="StyleUnderline"/>
        </w:rPr>
        <w:t xml:space="preserve">The </w:t>
      </w:r>
      <w:r w:rsidRPr="00F90EBB">
        <w:rPr>
          <w:rStyle w:val="StyleUnderline"/>
          <w:highlight w:val="yellow"/>
        </w:rPr>
        <w:t>accumulation</w:t>
      </w:r>
      <w:r w:rsidRPr="007049AC">
        <w:rPr>
          <w:rStyle w:val="StyleUnderline"/>
        </w:rPr>
        <w:t xml:space="preserve"> of these particles </w:t>
      </w:r>
      <w:r w:rsidRPr="00F90EBB">
        <w:rPr>
          <w:rStyle w:val="StyleUnderline"/>
          <w:highlight w:val="yellow"/>
        </w:rPr>
        <w:t>over years and decades</w:t>
      </w:r>
      <w:r w:rsidRPr="007049AC">
        <w:rPr>
          <w:sz w:val="16"/>
        </w:rPr>
        <w:t xml:space="preserve"> is what </w:t>
      </w:r>
      <w:r w:rsidRPr="00F90EBB">
        <w:rPr>
          <w:rStyle w:val="StyleUnderline"/>
          <w:highlight w:val="yellow"/>
        </w:rPr>
        <w:t>worries</w:t>
      </w:r>
      <w:r w:rsidRPr="007049AC">
        <w:rPr>
          <w:sz w:val="16"/>
        </w:rPr>
        <w:t xml:space="preserve"> the </w:t>
      </w:r>
      <w:r w:rsidRPr="00F90EBB">
        <w:rPr>
          <w:rStyle w:val="StyleUnderline"/>
          <w:highlight w:val="yellow"/>
        </w:rPr>
        <w:t>scientists</w:t>
      </w:r>
      <w:r w:rsidRPr="007049AC">
        <w:rPr>
          <w:rStyle w:val="StyleUnderline"/>
        </w:rPr>
        <w:t>. Just as the current climate crisis started relatively slowly as the amount of carbon released into the atmosphere grew, the pollution in the stratosphere may only start causing harm some years down the road.</w:t>
      </w:r>
      <w:r w:rsidRPr="007049AC">
        <w:rPr>
          <w:sz w:val="16"/>
        </w:rPr>
        <w:t xml:space="preserve"> </w:t>
      </w:r>
      <w:proofErr w:type="spellStart"/>
      <w:r w:rsidRPr="007049AC">
        <w:rPr>
          <w:sz w:val="16"/>
        </w:rPr>
        <w:t>Rosenlof</w:t>
      </w:r>
      <w:proofErr w:type="spellEnd"/>
      <w:r w:rsidRPr="007049AC">
        <w:rPr>
          <w:sz w:val="16"/>
        </w:rPr>
        <w:t xml:space="preserve"> added that in the long term, </w:t>
      </w:r>
      <w:r w:rsidRPr="007049AC">
        <w:rPr>
          <w:rStyle w:val="StyleUnderline"/>
        </w:rPr>
        <w:t>injecting pollutants into the stratosphere could alter the polar jet stream, change winter storm patterns or affect average rainfall</w:t>
      </w:r>
      <w:r w:rsidRPr="007049AC">
        <w:rPr>
          <w:sz w:val="16"/>
        </w:rPr>
        <w:t xml:space="preserve">. "You might go from 25 inches [64 centimeters] a year to 20 inches [51 cm] a year in some places, </w:t>
      </w:r>
      <w:r w:rsidRPr="007049AC">
        <w:rPr>
          <w:rStyle w:val="StyleUnderline"/>
        </w:rPr>
        <w:t>which maybe doesn't sound like that big of a deal unless you are a farmer trying to grow your wheat right there</w:t>
      </w:r>
      <w:r w:rsidRPr="007049AC">
        <w:rPr>
          <w:sz w:val="16"/>
        </w:rPr>
        <w:t xml:space="preserve">," </w:t>
      </w:r>
      <w:proofErr w:type="spellStart"/>
      <w:r w:rsidRPr="007049AC">
        <w:rPr>
          <w:sz w:val="16"/>
        </w:rPr>
        <w:t>Rosenlof</w:t>
      </w:r>
      <w:proofErr w:type="spellEnd"/>
      <w:r w:rsidRPr="007049AC">
        <w:rPr>
          <w:sz w:val="16"/>
        </w:rPr>
        <w:t xml:space="preserve"> said. "Then </w:t>
      </w:r>
      <w:r w:rsidRPr="007049AC">
        <w:rPr>
          <w:rStyle w:val="StyleUnderline"/>
        </w:rPr>
        <w:t>a subtle change in rainfall can impact your crop yields.</w:t>
      </w:r>
    </w:p>
    <w:p w14:paraId="57FD5979" w14:textId="77777777" w:rsidR="005D207D" w:rsidRDefault="005D207D" w:rsidP="005D207D">
      <w:pPr>
        <w:rPr>
          <w:rStyle w:val="StyleUnderline"/>
        </w:rPr>
      </w:pPr>
    </w:p>
    <w:p w14:paraId="2D5E4C74" w14:textId="77777777" w:rsidR="005D207D" w:rsidRDefault="005D207D" w:rsidP="005D207D">
      <w:pPr>
        <w:pStyle w:val="Heading4"/>
      </w:pPr>
      <w:r>
        <w:t xml:space="preserve">The Montreal Protocol proves climate change can be solved through incremental reform. But further ozone layer damage will send us </w:t>
      </w:r>
      <w:r>
        <w:rPr>
          <w:u w:val="single"/>
        </w:rPr>
        <w:t>over the brink</w:t>
      </w:r>
      <w:r>
        <w:t>.</w:t>
      </w:r>
    </w:p>
    <w:p w14:paraId="15A7BB49" w14:textId="77777777" w:rsidR="005D207D" w:rsidRPr="00C813F7" w:rsidRDefault="005D207D" w:rsidP="005D207D">
      <w:pPr>
        <w:rPr>
          <w:sz w:val="16"/>
        </w:rPr>
      </w:pPr>
      <w:r w:rsidRPr="00C813F7">
        <w:rPr>
          <w:rStyle w:val="Style13ptBold"/>
        </w:rPr>
        <w:t>Mongabay 21</w:t>
      </w:r>
      <w:r w:rsidRPr="00C813F7">
        <w:rPr>
          <w:sz w:val="16"/>
        </w:rPr>
        <w:t xml:space="preserve"> (nature news website citing a study published in Nature, 8-1-2021, "In saving the ozone layer, we avoided even more intense global warming," Mongabay Environmental News, </w:t>
      </w:r>
      <w:hyperlink r:id="rId8" w:history="1">
        <w:r w:rsidRPr="00C813F7">
          <w:rPr>
            <w:rStyle w:val="Hyperlink"/>
            <w:sz w:val="16"/>
          </w:rPr>
          <w:t>https://news.mongabay.com/2021/08/in-saving-the-ozone-layer-we-avoided-even-more-intense-global-warming/</w:t>
        </w:r>
      </w:hyperlink>
      <w:r w:rsidRPr="00C813F7">
        <w:rPr>
          <w:sz w:val="16"/>
        </w:rPr>
        <w:t>) AG</w:t>
      </w:r>
    </w:p>
    <w:p w14:paraId="5EC89B63" w14:textId="77777777" w:rsidR="005D207D" w:rsidRDefault="005D207D" w:rsidP="005D207D">
      <w:pPr>
        <w:rPr>
          <w:rStyle w:val="StyleUnderline"/>
        </w:rPr>
      </w:pPr>
      <w:r w:rsidRPr="00C813F7">
        <w:rPr>
          <w:sz w:val="16"/>
        </w:rPr>
        <w:t xml:space="preserve">Signed in 1987, </w:t>
      </w:r>
      <w:r w:rsidRPr="00D01DC3">
        <w:rPr>
          <w:rStyle w:val="StyleUnderline"/>
        </w:rPr>
        <w:t xml:space="preserve">the </w:t>
      </w:r>
      <w:r w:rsidRPr="00F90EBB">
        <w:rPr>
          <w:rStyle w:val="StyleUnderline"/>
          <w:highlight w:val="yellow"/>
        </w:rPr>
        <w:t>Montreal Protocol</w:t>
      </w:r>
      <w:r w:rsidRPr="00C813F7">
        <w:rPr>
          <w:sz w:val="16"/>
        </w:rPr>
        <w:t xml:space="preserve"> is best known as the agreement that </w:t>
      </w:r>
      <w:r w:rsidRPr="00782E61">
        <w:rPr>
          <w:rStyle w:val="StyleUnderline"/>
          <w:highlight w:val="yellow"/>
        </w:rPr>
        <w:t>go</w:t>
      </w:r>
      <w:r w:rsidRPr="00F90EBB">
        <w:rPr>
          <w:rStyle w:val="StyleUnderline"/>
          <w:highlight w:val="yellow"/>
        </w:rPr>
        <w:t>t the world to stop using chemicals that deplete the ozone layer</w:t>
      </w:r>
      <w:r w:rsidRPr="00C813F7">
        <w:rPr>
          <w:sz w:val="16"/>
        </w:rPr>
        <w:t xml:space="preserve">, the thin shield that keeps out the most harmful ultraviolet rays. But </w:t>
      </w:r>
      <w:r w:rsidRPr="00D01DC3">
        <w:rPr>
          <w:rStyle w:val="StyleUnderline"/>
        </w:rPr>
        <w:t xml:space="preserve">besides </w:t>
      </w:r>
      <w:r w:rsidRPr="00F90EBB">
        <w:rPr>
          <w:rStyle w:val="StyleUnderline"/>
          <w:highlight w:val="yellow"/>
        </w:rPr>
        <w:t xml:space="preserve">averting perhaps </w:t>
      </w:r>
      <w:r w:rsidRPr="00F90EBB">
        <w:rPr>
          <w:rStyle w:val="Emphasis"/>
          <w:highlight w:val="yellow"/>
        </w:rPr>
        <w:t>millions of excess deaths</w:t>
      </w:r>
      <w:r w:rsidRPr="00D01DC3">
        <w:rPr>
          <w:rStyle w:val="StyleUnderline"/>
        </w:rPr>
        <w:t xml:space="preserve"> from skin cancer, the protocol has </w:t>
      </w:r>
      <w:r w:rsidRPr="00F90EBB">
        <w:rPr>
          <w:rStyle w:val="Emphasis"/>
          <w:highlight w:val="yellow"/>
        </w:rPr>
        <w:t>helped combat climate change</w:t>
      </w:r>
      <w:r w:rsidRPr="00C813F7">
        <w:rPr>
          <w:sz w:val="16"/>
        </w:rPr>
        <w:t xml:space="preserve"> by keeping global warming in check, the study published in Nature found. The main culprits that damage the planet’s ozone layer, chlorofluorocarbons (CFCs), are also potent greenhouse gases. Starting in the 1960s, CFCs came into widespread use in refrigeration and air-conditioning. Without the Montreal Protocol to get rid of these gases, the intensified UV radiation would have damaged plants and reduced their capacity to absorb carbon dioxide by as much as 690 billion metric tons by the end of this century, according to the analysis. In the grimmest scenario, that would mean an additional 1° Celsius (1.8° Fahrenheit) of warming. Sunlight is building block of life, but </w:t>
      </w:r>
      <w:r w:rsidRPr="00D01DC3">
        <w:rPr>
          <w:rStyle w:val="StyleUnderline"/>
        </w:rPr>
        <w:t>too much radiation is dangerous for life on Earth. Overexposure to it can cause health problems in humans</w:t>
      </w:r>
      <w:r w:rsidRPr="00C813F7">
        <w:rPr>
          <w:sz w:val="16"/>
        </w:rPr>
        <w:t xml:space="preserve"> from sunburns to more severe conditions like cataracts and cancers. </w:t>
      </w:r>
      <w:r w:rsidRPr="00D01DC3">
        <w:rPr>
          <w:rStyle w:val="StyleUnderline"/>
        </w:rPr>
        <w:t>Plants that are exposed continuously to sunlight can wither and die. The carbon cycle would look a lot different</w:t>
      </w:r>
      <w:r w:rsidRPr="00C813F7">
        <w:rPr>
          <w:sz w:val="16"/>
        </w:rPr>
        <w:t xml:space="preserve"> in such a situation: Plants that suffer damage from UV radiation would be a lot less effective at stashing carbon. Ozone is found in the stratosphere, 15-35 kilometers (9-22 miles) above the Earth’s surface. It’s a highly unstable gas molecule made up of three oxygen atoms. With the sun’s radiation acting on them, CFCs break down into compounds containing chlorine. This chlorine binds with the oxygen atoms in ozone, destroying it. </w:t>
      </w:r>
      <w:r w:rsidRPr="00D01DC3">
        <w:rPr>
          <w:rStyle w:val="StyleUnderline"/>
        </w:rPr>
        <w:t xml:space="preserve">The </w:t>
      </w:r>
      <w:r w:rsidRPr="00F90EBB">
        <w:rPr>
          <w:rStyle w:val="StyleUnderline"/>
          <w:highlight w:val="yellow"/>
        </w:rPr>
        <w:t>ozone hole</w:t>
      </w:r>
      <w:r w:rsidRPr="00C813F7">
        <w:rPr>
          <w:sz w:val="16"/>
        </w:rPr>
        <w:t xml:space="preserve"> isn’t really a hole; it </w:t>
      </w:r>
      <w:r w:rsidRPr="00F90EBB">
        <w:rPr>
          <w:rStyle w:val="StyleUnderline"/>
          <w:highlight w:val="yellow"/>
        </w:rPr>
        <w:t>refers to patches of</w:t>
      </w:r>
      <w:r w:rsidRPr="00D01DC3">
        <w:rPr>
          <w:rStyle w:val="StyleUnderline"/>
        </w:rPr>
        <w:t xml:space="preserve"> the </w:t>
      </w:r>
      <w:r w:rsidRPr="00F90EBB">
        <w:rPr>
          <w:rStyle w:val="StyleUnderline"/>
          <w:highlight w:val="yellow"/>
        </w:rPr>
        <w:t>atmosphere where ozone concentration is low</w:t>
      </w:r>
      <w:r w:rsidRPr="00D01DC3">
        <w:rPr>
          <w:rStyle w:val="StyleUnderline"/>
        </w:rPr>
        <w:t>. This allows too much harmful UV radiation that would otherwise be reflected back into space to pass right through.</w:t>
      </w:r>
      <w:r>
        <w:rPr>
          <w:u w:val="single"/>
        </w:rPr>
        <w:t xml:space="preserve"> </w:t>
      </w:r>
      <w:r w:rsidRPr="00C813F7">
        <w:rPr>
          <w:sz w:val="16"/>
        </w:rPr>
        <w:t xml:space="preserve">What </w:t>
      </w:r>
      <w:r w:rsidRPr="00F90EBB">
        <w:rPr>
          <w:rStyle w:val="StyleUnderline"/>
          <w:highlight w:val="yellow"/>
        </w:rPr>
        <w:t>scientists</w:t>
      </w:r>
      <w:r w:rsidRPr="00C813F7">
        <w:rPr>
          <w:sz w:val="16"/>
        </w:rPr>
        <w:t xml:space="preserve"> hadn’t been able to capture fully until now were the co-benefits of the Montreal Protocol’s success. </w:t>
      </w:r>
      <w:proofErr w:type="gramStart"/>
      <w:r w:rsidRPr="00C813F7">
        <w:rPr>
          <w:sz w:val="16"/>
        </w:rPr>
        <w:t>So</w:t>
      </w:r>
      <w:proofErr w:type="gramEnd"/>
      <w:r w:rsidRPr="00C813F7">
        <w:rPr>
          <w:sz w:val="16"/>
        </w:rPr>
        <w:t xml:space="preserve"> they </w:t>
      </w:r>
      <w:r w:rsidRPr="00F90EBB">
        <w:rPr>
          <w:rStyle w:val="StyleUnderline"/>
          <w:highlight w:val="yellow"/>
        </w:rPr>
        <w:t>modeled what would</w:t>
      </w:r>
      <w:r w:rsidRPr="00D01DC3">
        <w:rPr>
          <w:rStyle w:val="StyleUnderline"/>
        </w:rPr>
        <w:t xml:space="preserve"> have </w:t>
      </w:r>
      <w:r w:rsidRPr="00F90EBB">
        <w:rPr>
          <w:rStyle w:val="StyleUnderline"/>
          <w:highlight w:val="yellow"/>
        </w:rPr>
        <w:t>happen</w:t>
      </w:r>
      <w:r w:rsidRPr="00D01DC3">
        <w:rPr>
          <w:rStyle w:val="StyleUnderline"/>
        </w:rPr>
        <w:t xml:space="preserve">ed </w:t>
      </w:r>
      <w:r w:rsidRPr="00F90EBB">
        <w:rPr>
          <w:rStyle w:val="StyleUnderline"/>
          <w:highlight w:val="yellow"/>
        </w:rPr>
        <w:t>to ozone concentrations if the Montreal Protocol did not exist</w:t>
      </w:r>
      <w:r w:rsidRPr="00C813F7">
        <w:rPr>
          <w:rStyle w:val="StyleUnderline"/>
        </w:rPr>
        <w:t xml:space="preserve">. In the </w:t>
      </w:r>
      <w:r w:rsidRPr="00F90EBB">
        <w:rPr>
          <w:rStyle w:val="StyleUnderline"/>
          <w:highlight w:val="yellow"/>
        </w:rPr>
        <w:t>worst-case scenario, the ozone layer would have collapsed by 2040</w:t>
      </w:r>
      <w:r w:rsidRPr="00C813F7">
        <w:rPr>
          <w:rStyle w:val="StyleUnderline"/>
        </w:rPr>
        <w:t>.</w:t>
      </w:r>
      <w:r w:rsidRPr="00C813F7">
        <w:rPr>
          <w:sz w:val="16"/>
        </w:rPr>
        <w:t xml:space="preserve"> The dangerous thinning of the layer, especially over the Antarctic, where climatic conditions also favor ozone destruction, sparked alarm in the mid-1980s. The hole changes in size throughout the year, and is the widest in August and September. In 1984, climatologists found that the ozone layer above the Antarctic had slimmed to two-thirds of its thickness. This was shocking but not altogether unexpected. Scientists had been warning about the hazards of human-made CFCs for more than a decade before countries came together to sign the Montreal Protocol in 1987. The protocol is to the ozone hole what environmentalists hope the Paris Agreement will be to climate change. All U.N. </w:t>
      </w:r>
      <w:r w:rsidRPr="00C813F7">
        <w:rPr>
          <w:sz w:val="16"/>
        </w:rPr>
        <w:lastRenderedPageBreak/>
        <w:t xml:space="preserve">member states ratified the protocol, agreeing to binding, time-bound and measurable targets. It limited the use of almost 100 synthetic chemicals that could destroy atmospheric ozone, banning some and requiring others to be phased out. And it appears to be working. </w:t>
      </w:r>
      <w:r w:rsidRPr="00C813F7">
        <w:rPr>
          <w:rStyle w:val="StyleUnderline"/>
        </w:rPr>
        <w:t xml:space="preserve">Three decades after the protocol came into effect </w:t>
      </w:r>
      <w:r w:rsidRPr="00C813F7">
        <w:rPr>
          <w:sz w:val="16"/>
        </w:rPr>
        <w:t>in 1989,</w:t>
      </w:r>
      <w:r w:rsidRPr="00C813F7">
        <w:rPr>
          <w:rStyle w:val="StyleUnderline"/>
        </w:rPr>
        <w:t xml:space="preserve"> the ozone shield is on its way to recovery.</w:t>
      </w:r>
      <w:r w:rsidRPr="00C813F7">
        <w:rPr>
          <w:sz w:val="16"/>
        </w:rPr>
        <w:t xml:space="preserve"> Some estimates suggest it could be back to pre-1980 levels as early as 2060. These actions did not happen all at once; there was a gradual phasing-out of CFCs. These were progressively replaced by hydrochlorofluorocarbons (HCFCs). HCFCs are less destructive to ozone but still cause warming. A newer generation of substances called hydrofluorocarbons (HFCs), which don’t contain chlorine and hence don’t impinge on the ozone layer, came next. However, HFCs still cause warming, so the Kigali Amendment to the Montreal Protocol, which came into effect in 2019, sought to curb their use, seeking a reduction of 80% by 2047. Even then, many of these substances persist in the atmosphere and the actual impact on ozone levels is visible only decades down the line. “Overall, </w:t>
      </w:r>
      <w:r w:rsidRPr="00C813F7">
        <w:rPr>
          <w:rStyle w:val="Emphasis"/>
        </w:rPr>
        <w:t>using ozone depletion to explore the effects of delay or dilution of a global policy response to a global environmental challenge may have relevance well beyond the Montreal Protocol</w:t>
      </w:r>
      <w:r w:rsidRPr="00C813F7">
        <w:rPr>
          <w:sz w:val="16"/>
        </w:rPr>
        <w:t xml:space="preserve">,” the authors write. </w:t>
      </w:r>
      <w:r w:rsidRPr="00C813F7">
        <w:rPr>
          <w:rStyle w:val="StyleUnderline"/>
        </w:rPr>
        <w:t xml:space="preserve">A recent IPCC report says the planet has already warmed by about 1.1°C (2°F) since the 19th century. It warns that more warming is inevitable in the next 30 years. </w:t>
      </w:r>
      <w:r w:rsidRPr="00F90EBB">
        <w:rPr>
          <w:rStyle w:val="StyleUnderline"/>
          <w:highlight w:val="yellow"/>
        </w:rPr>
        <w:t xml:space="preserve">The experience with the Montreal Protocol shows that </w:t>
      </w:r>
      <w:r w:rsidRPr="00F90EBB">
        <w:rPr>
          <w:rStyle w:val="Emphasis"/>
          <w:highlight w:val="yellow"/>
        </w:rPr>
        <w:t xml:space="preserve">things can still change </w:t>
      </w:r>
      <w:r w:rsidRPr="00F90EBB">
        <w:rPr>
          <w:rStyle w:val="StyleUnderline"/>
          <w:highlight w:val="yellow"/>
        </w:rPr>
        <w:t>post-2050</w:t>
      </w:r>
      <w:r w:rsidRPr="00C813F7">
        <w:rPr>
          <w:rStyle w:val="StyleUnderline"/>
        </w:rPr>
        <w:t>.</w:t>
      </w:r>
    </w:p>
    <w:p w14:paraId="50FE03D3" w14:textId="77777777" w:rsidR="005D207D" w:rsidRDefault="005D207D" w:rsidP="005D207D">
      <w:pPr>
        <w:rPr>
          <w:rStyle w:val="StyleUnderline"/>
        </w:rPr>
      </w:pPr>
    </w:p>
    <w:p w14:paraId="3BE58DD8" w14:textId="77777777" w:rsidR="005D207D" w:rsidRDefault="005D207D" w:rsidP="005D207D">
      <w:pPr>
        <w:pStyle w:val="Heading4"/>
      </w:pPr>
      <w:r w:rsidRPr="00240F5B">
        <w:t xml:space="preserve">Climate change </w:t>
      </w:r>
      <w:r w:rsidR="003000D4">
        <w:t xml:space="preserve">causes </w:t>
      </w:r>
      <w:r w:rsidRPr="00240F5B">
        <w:rPr>
          <w:u w:val="single"/>
        </w:rPr>
        <w:t>biodiversity loss</w:t>
      </w:r>
      <w:r w:rsidRPr="00240F5B">
        <w:t xml:space="preserve">, </w:t>
      </w:r>
      <w:r w:rsidRPr="00240F5B">
        <w:rPr>
          <w:u w:val="single"/>
        </w:rPr>
        <w:t>marine ecosystem collapse</w:t>
      </w:r>
      <w:r w:rsidRPr="00240F5B">
        <w:t xml:space="preserve">, </w:t>
      </w:r>
      <w:r w:rsidRPr="00240F5B">
        <w:rPr>
          <w:u w:val="single"/>
        </w:rPr>
        <w:t>resource wars</w:t>
      </w:r>
      <w:r w:rsidRPr="00240F5B">
        <w:t xml:space="preserve">, </w:t>
      </w:r>
      <w:r w:rsidRPr="00240F5B">
        <w:rPr>
          <w:u w:val="single"/>
        </w:rPr>
        <w:t>global food scarcity</w:t>
      </w:r>
      <w:r w:rsidRPr="00240F5B">
        <w:t xml:space="preserve">, and </w:t>
      </w:r>
      <w:r w:rsidRPr="00240F5B">
        <w:rPr>
          <w:u w:val="single"/>
        </w:rPr>
        <w:t>extreme weather events</w:t>
      </w:r>
      <w:r w:rsidRPr="00240F5B">
        <w:t>.</w:t>
      </w:r>
    </w:p>
    <w:p w14:paraId="707F694A" w14:textId="77777777" w:rsidR="005D207D" w:rsidRPr="00240F5B" w:rsidRDefault="005D207D" w:rsidP="005D207D">
      <w:pPr>
        <w:rPr>
          <w:sz w:val="16"/>
        </w:rPr>
      </w:pPr>
      <w:r w:rsidRPr="00240F5B">
        <w:rPr>
          <w:rStyle w:val="Style13ptBold"/>
        </w:rPr>
        <w:t>Pachauri and Meyer 15</w:t>
      </w:r>
      <w:r w:rsidRPr="00240F5B">
        <w:rPr>
          <w:sz w:val="16"/>
        </w:rPr>
        <w:t xml:space="preserve"> (Rajendra K. Pachauri Chairman of the IPCC, Leo Meyer Head, Technical Support Unit IPCC were the editors for this IPCC report, “Climate Change 2014 Synthesis Report” </w:t>
      </w:r>
      <w:hyperlink r:id="rId9" w:history="1">
        <w:r w:rsidRPr="00240F5B">
          <w:rPr>
            <w:rStyle w:val="Hyperlink"/>
            <w:sz w:val="16"/>
          </w:rPr>
          <w:t>http://epic.awi.de/37530/1/IPCC_AR5_SYR_Final.pdf</w:t>
        </w:r>
      </w:hyperlink>
      <w:r w:rsidRPr="00240F5B">
        <w:rPr>
          <w:sz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62F72335" w14:textId="77777777" w:rsidR="005D207D" w:rsidRPr="00902488" w:rsidRDefault="005D207D" w:rsidP="005D207D">
      <w:pPr>
        <w:rPr>
          <w:sz w:val="16"/>
        </w:rPr>
      </w:pPr>
      <w:r w:rsidRPr="00902488">
        <w:rPr>
          <w:sz w:val="16"/>
        </w:rPr>
        <w:t>SPM 2.3 Future risks and impacts caused by a changing climate</w:t>
      </w:r>
    </w:p>
    <w:p w14:paraId="3E0E94AD" w14:textId="77777777" w:rsidR="005D207D" w:rsidRPr="00902488" w:rsidRDefault="005D207D" w:rsidP="005D207D">
      <w:pPr>
        <w:rPr>
          <w:sz w:val="16"/>
        </w:rPr>
      </w:pPr>
      <w:r w:rsidRPr="00F90EBB">
        <w:rPr>
          <w:highlight w:val="yellow"/>
          <w:u w:val="single"/>
        </w:rPr>
        <w:t xml:space="preserve">Climate change will </w:t>
      </w:r>
      <w:r w:rsidRPr="00F90EBB">
        <w:rPr>
          <w:b/>
          <w:iCs/>
          <w:highlight w:val="yellow"/>
          <w:u w:val="single"/>
        </w:rPr>
        <w:t>amplify</w:t>
      </w:r>
      <w:r w:rsidRPr="00902488">
        <w:rPr>
          <w:b/>
          <w:iCs/>
          <w:u w:val="single"/>
        </w:rPr>
        <w:t xml:space="preserve"> existing </w:t>
      </w:r>
      <w:r w:rsidRPr="00F90EBB">
        <w:rPr>
          <w:b/>
          <w:iCs/>
          <w:highlight w:val="yellow"/>
          <w:u w:val="single"/>
        </w:rPr>
        <w:t>risks</w:t>
      </w:r>
      <w:r w:rsidRPr="00902488">
        <w:rPr>
          <w:u w:val="single"/>
        </w:rPr>
        <w:t xml:space="preserve"> and </w:t>
      </w:r>
      <w:r w:rsidRPr="00902488">
        <w:rPr>
          <w:b/>
          <w:iCs/>
          <w:u w:val="single"/>
        </w:rPr>
        <w:t xml:space="preserve">create new risks </w:t>
      </w:r>
      <w:r w:rsidRPr="00F90EBB">
        <w:rPr>
          <w:b/>
          <w:iCs/>
          <w:highlight w:val="yellow"/>
          <w:u w:val="single"/>
        </w:rPr>
        <w:t>for natural and human systems</w:t>
      </w:r>
      <w:r w:rsidRPr="00902488">
        <w:rPr>
          <w:sz w:val="16"/>
        </w:rPr>
        <w:t xml:space="preserve">. </w:t>
      </w:r>
      <w:r w:rsidRPr="00902488">
        <w:rPr>
          <w:u w:val="single"/>
        </w:rPr>
        <w:t xml:space="preserve">Risks are unevenly distributed </w:t>
      </w:r>
      <w:r w:rsidRPr="00F90EBB">
        <w:rPr>
          <w:highlight w:val="yellow"/>
          <w:u w:val="single"/>
        </w:rPr>
        <w:t>and are generally greater for disadvantaged people</w:t>
      </w:r>
      <w:r w:rsidRPr="00902488">
        <w:rPr>
          <w:sz w:val="16"/>
        </w:rPr>
        <w:t xml:space="preserve"> and communities in countries</w:t>
      </w:r>
      <w:r w:rsidRPr="00902488">
        <w:rPr>
          <w:u w:val="single"/>
        </w:rPr>
        <w:t xml:space="preserve"> at all levels of development</w:t>
      </w:r>
      <w:r w:rsidRPr="00902488">
        <w:rPr>
          <w:sz w:val="16"/>
        </w:rPr>
        <w:t>. {2.3}</w:t>
      </w:r>
    </w:p>
    <w:p w14:paraId="506A8451" w14:textId="77777777" w:rsidR="005D207D" w:rsidRPr="00902488" w:rsidRDefault="005D207D" w:rsidP="005D207D">
      <w:pPr>
        <w:rPr>
          <w:sz w:val="16"/>
        </w:rPr>
      </w:pPr>
      <w:r w:rsidRPr="00902488">
        <w:rPr>
          <w:sz w:val="16"/>
        </w:rPr>
        <w:t xml:space="preserve">Risk of </w:t>
      </w:r>
      <w:r w:rsidRPr="00902488">
        <w:rPr>
          <w:u w:val="single"/>
        </w:rPr>
        <w:t>climate-related impacts results from the</w:t>
      </w:r>
      <w:r w:rsidRPr="00902488">
        <w:rPr>
          <w:sz w:val="16"/>
        </w:rPr>
        <w:t xml:space="preserve"> </w:t>
      </w:r>
      <w:r w:rsidRPr="00902488">
        <w:rPr>
          <w:u w:val="single"/>
        </w:rPr>
        <w:t>interaction of climate-related hazards</w:t>
      </w:r>
      <w:r w:rsidRPr="00902488">
        <w:rPr>
          <w:sz w:val="16"/>
        </w:rPr>
        <w:t xml:space="preserve"> (including hazardous events and trends) </w:t>
      </w:r>
      <w:r w:rsidRPr="00902488">
        <w:rPr>
          <w:u w:val="single"/>
        </w:rPr>
        <w:t>with the vulnerability and exposure of human and natural systems</w:t>
      </w:r>
      <w:r w:rsidRPr="00902488">
        <w:rPr>
          <w:sz w:val="16"/>
        </w:rPr>
        <w:t xml:space="preserve">, </w:t>
      </w:r>
      <w:r w:rsidRPr="00902488">
        <w:rPr>
          <w:u w:val="single"/>
        </w:rPr>
        <w:t>including their ability to adapt</w:t>
      </w:r>
      <w:r w:rsidRPr="00902488">
        <w:rPr>
          <w:sz w:val="16"/>
        </w:rPr>
        <w:t xml:space="preserve">. </w:t>
      </w:r>
      <w:r w:rsidRPr="00902488">
        <w:rPr>
          <w:u w:val="single"/>
        </w:rPr>
        <w:t>Rising</w:t>
      </w:r>
      <w:r w:rsidRPr="00902488">
        <w:rPr>
          <w:sz w:val="16"/>
        </w:rPr>
        <w:t xml:space="preserve"> rates and </w:t>
      </w:r>
      <w:r w:rsidRPr="00B63B6C">
        <w:rPr>
          <w:b/>
          <w:iCs/>
          <w:highlight w:val="yellow"/>
          <w:u w:val="single"/>
        </w:rPr>
        <w:t>magnitudes of warming</w:t>
      </w:r>
      <w:r w:rsidRPr="00902488">
        <w:rPr>
          <w:sz w:val="16"/>
        </w:rPr>
        <w:t xml:space="preserve"> </w:t>
      </w:r>
      <w:r w:rsidRPr="00902488">
        <w:rPr>
          <w:u w:val="single"/>
        </w:rPr>
        <w:t>and other changes</w:t>
      </w:r>
      <w:r w:rsidRPr="00902488">
        <w:rPr>
          <w:sz w:val="16"/>
        </w:rPr>
        <w:t xml:space="preserve"> in the climate system, </w:t>
      </w:r>
      <w:r w:rsidRPr="00902488">
        <w:rPr>
          <w:b/>
          <w:iCs/>
          <w:u w:val="single"/>
        </w:rPr>
        <w:t>accompanied by ocean acidification</w:t>
      </w:r>
      <w:r w:rsidRPr="00902488">
        <w:rPr>
          <w:sz w:val="16"/>
        </w:rPr>
        <w:t xml:space="preserve">, </w:t>
      </w:r>
      <w:r w:rsidRPr="00B63B6C">
        <w:rPr>
          <w:highlight w:val="yellow"/>
          <w:u w:val="single"/>
        </w:rPr>
        <w:t>increase the risk of</w:t>
      </w:r>
      <w:r w:rsidRPr="00B63B6C">
        <w:rPr>
          <w:u w:val="single"/>
        </w:rPr>
        <w:t xml:space="preserve"> severe</w:t>
      </w:r>
      <w:r w:rsidRPr="00902488">
        <w:rPr>
          <w:u w:val="single"/>
        </w:rPr>
        <w:t xml:space="preserve">, </w:t>
      </w:r>
      <w:r w:rsidRPr="00902488">
        <w:rPr>
          <w:sz w:val="16"/>
        </w:rPr>
        <w:t xml:space="preserve">pervasive and in some cases </w:t>
      </w:r>
      <w:r w:rsidRPr="00B63B6C">
        <w:rPr>
          <w:highlight w:val="yellow"/>
          <w:u w:val="single"/>
        </w:rPr>
        <w:t>irreversible</w:t>
      </w:r>
      <w:r w:rsidRPr="00902488">
        <w:rPr>
          <w:sz w:val="16"/>
        </w:rPr>
        <w:t xml:space="preserve"> detrimental </w:t>
      </w:r>
      <w:r w:rsidRPr="00B63B6C">
        <w:rPr>
          <w:highlight w:val="yellow"/>
          <w:u w:val="single"/>
        </w:rPr>
        <w:t>impacts</w:t>
      </w:r>
      <w:r w:rsidRPr="00902488">
        <w:rPr>
          <w:sz w:val="16"/>
        </w:rPr>
        <w:t xml:space="preserve">. Some risks are particularly relevant for individual regions (Figure SPM.8), while others are global. </w:t>
      </w:r>
      <w:r w:rsidRPr="00902488">
        <w:rPr>
          <w:u w:val="single"/>
        </w:rPr>
        <w:t>The overall risks</w:t>
      </w:r>
      <w:r w:rsidRPr="00902488">
        <w:rPr>
          <w:sz w:val="16"/>
        </w:rPr>
        <w:t xml:space="preserve"> of future climate change impacts </w:t>
      </w:r>
      <w:r w:rsidRPr="00B63B6C">
        <w:rPr>
          <w:highlight w:val="yellow"/>
          <w:u w:val="single"/>
        </w:rPr>
        <w:t xml:space="preserve">can be reduced by </w:t>
      </w:r>
      <w:r w:rsidRPr="00B63B6C">
        <w:rPr>
          <w:b/>
          <w:iCs/>
          <w:highlight w:val="yellow"/>
          <w:u w:val="single"/>
        </w:rPr>
        <w:t>limiting the rate and magnitude of climate change</w:t>
      </w:r>
      <w:r w:rsidRPr="00902488">
        <w:rPr>
          <w:sz w:val="16"/>
        </w:rPr>
        <w:t xml:space="preserve">, </w:t>
      </w:r>
      <w:r w:rsidRPr="00902488">
        <w:rPr>
          <w:u w:val="single"/>
        </w:rPr>
        <w:t>including ocean acidification.</w:t>
      </w:r>
      <w:r w:rsidRPr="00902488">
        <w:rPr>
          <w:sz w:val="16"/>
        </w:rPr>
        <w:t xml:space="preserve"> </w:t>
      </w:r>
      <w:r w:rsidRPr="00902488">
        <w:rPr>
          <w:u w:val="single"/>
        </w:rPr>
        <w:t>The precise levels</w:t>
      </w:r>
      <w:r w:rsidRPr="00902488">
        <w:rPr>
          <w:sz w:val="16"/>
        </w:rPr>
        <w:t xml:space="preserve"> of climate change sufficient </w:t>
      </w:r>
      <w:r w:rsidRPr="00902488">
        <w:rPr>
          <w:u w:val="single"/>
        </w:rPr>
        <w:t xml:space="preserve">to trigger </w:t>
      </w:r>
      <w:r w:rsidRPr="00902488">
        <w:rPr>
          <w:sz w:val="16"/>
        </w:rPr>
        <w:t>abrupt and irre</w:t>
      </w:r>
      <w:r w:rsidRPr="00902488">
        <w:rPr>
          <w:u w:val="single"/>
        </w:rPr>
        <w:t xml:space="preserve">versible change remain uncertain, but the risk associated with </w:t>
      </w:r>
      <w:r w:rsidRPr="00902488">
        <w:rPr>
          <w:b/>
          <w:iCs/>
          <w:u w:val="single"/>
        </w:rPr>
        <w:t>crossing such thresholds increases with rising temperature</w:t>
      </w:r>
      <w:r w:rsidRPr="00902488">
        <w:rPr>
          <w:sz w:val="16"/>
        </w:rPr>
        <w:t xml:space="preserve"> (medium confidence). For risk assessment, </w:t>
      </w:r>
      <w:r w:rsidRPr="00902488">
        <w:rPr>
          <w:u w:val="single"/>
        </w:rPr>
        <w:t>it is important to evaluate the</w:t>
      </w:r>
      <w:r w:rsidRPr="00902488">
        <w:rPr>
          <w:sz w:val="16"/>
        </w:rPr>
        <w:t xml:space="preserve"> </w:t>
      </w:r>
      <w:r w:rsidRPr="00902488">
        <w:rPr>
          <w:b/>
          <w:iCs/>
          <w:u w:val="single"/>
        </w:rPr>
        <w:t>widest possible range of impacts</w:t>
      </w:r>
      <w:r w:rsidRPr="00902488">
        <w:rPr>
          <w:sz w:val="16"/>
        </w:rPr>
        <w:t xml:space="preserve">, </w:t>
      </w:r>
      <w:r w:rsidRPr="00902488">
        <w:rPr>
          <w:u w:val="single"/>
        </w:rPr>
        <w:t>including low-probability outcomes with large consequences</w:t>
      </w:r>
      <w:r w:rsidRPr="00902488">
        <w:rPr>
          <w:sz w:val="16"/>
        </w:rPr>
        <w:t>. {1.5, 2.3, 2.4, 3.3, Box Introduction.1, Box 2.3, Box 2.4}</w:t>
      </w:r>
    </w:p>
    <w:p w14:paraId="2162FE9B" w14:textId="77777777" w:rsidR="005D207D" w:rsidRPr="00902488" w:rsidRDefault="005D207D" w:rsidP="005D207D">
      <w:pPr>
        <w:rPr>
          <w:sz w:val="16"/>
        </w:rPr>
      </w:pPr>
      <w:r w:rsidRPr="00B63B6C">
        <w:rPr>
          <w:highlight w:val="yellow"/>
          <w:u w:val="single"/>
        </w:rPr>
        <w:t>A large fraction of species face</w:t>
      </w:r>
      <w:r w:rsidRPr="00902488">
        <w:rPr>
          <w:sz w:val="16"/>
        </w:rPr>
        <w:t xml:space="preserve">s </w:t>
      </w:r>
      <w:r w:rsidRPr="00902488">
        <w:rPr>
          <w:b/>
          <w:iCs/>
          <w:u w:val="single"/>
        </w:rPr>
        <w:t xml:space="preserve">increased </w:t>
      </w:r>
      <w:r w:rsidRPr="00B63B6C">
        <w:rPr>
          <w:b/>
          <w:iCs/>
          <w:highlight w:val="yellow"/>
          <w:u w:val="single"/>
        </w:rPr>
        <w:t>extinction risk</w:t>
      </w:r>
      <w:r w:rsidRPr="00902488">
        <w:rPr>
          <w:sz w:val="16"/>
        </w:rPr>
        <w:t xml:space="preserve"> </w:t>
      </w:r>
      <w:r w:rsidRPr="00902488">
        <w:rPr>
          <w:u w:val="single"/>
        </w:rPr>
        <w:t>due to climate change</w:t>
      </w:r>
      <w:r w:rsidRPr="00902488">
        <w:rPr>
          <w:sz w:val="16"/>
        </w:rPr>
        <w:t xml:space="preserve"> during and beyond the 21st century, especially </w:t>
      </w:r>
      <w:r w:rsidRPr="00902488">
        <w:rPr>
          <w:u w:val="single"/>
        </w:rPr>
        <w:t>as climate change interacts with other stressors</w:t>
      </w:r>
      <w:r w:rsidRPr="00902488">
        <w:rPr>
          <w:sz w:val="16"/>
        </w:rPr>
        <w:t xml:space="preserve"> (high confidence). Most </w:t>
      </w:r>
      <w:r w:rsidRPr="00902488">
        <w:rPr>
          <w:u w:val="single"/>
        </w:rPr>
        <w:t>plant species cannot naturally shift their geographical ranges sufficiently fast to keep up with current and high projected rates of climate change</w:t>
      </w:r>
      <w:r w:rsidRPr="00902488">
        <w:rPr>
          <w:sz w:val="16"/>
        </w:rPr>
        <w:t xml:space="preserve"> in most landscapes; most small mammals and freshwater </w:t>
      </w:r>
      <w:proofErr w:type="spellStart"/>
      <w:r w:rsidRPr="00902488">
        <w:rPr>
          <w:sz w:val="16"/>
        </w:rPr>
        <w:t>molluscs</w:t>
      </w:r>
      <w:proofErr w:type="spellEnd"/>
      <w:r w:rsidRPr="00902488">
        <w:rPr>
          <w:sz w:val="16"/>
        </w:rPr>
        <w:t xml:space="preserve"> will not be able to keep up at the rates projected under RCP4.5 and above in flat landscapes in this century (high confidence). Future risk is indicated to be high by the observation that</w:t>
      </w:r>
      <w:r w:rsidRPr="00902488">
        <w:rPr>
          <w:u w:val="single"/>
        </w:rPr>
        <w:t xml:space="preserve"> natural global climate change at rates lower than current anthropogenic climate change caused significant ecosystem shifts and species extinctions during the past millions of years</w:t>
      </w:r>
      <w:r w:rsidRPr="00902488">
        <w:rPr>
          <w:sz w:val="16"/>
        </w:rPr>
        <w:t xml:space="preserve">. </w:t>
      </w:r>
      <w:r w:rsidRPr="00B63B6C">
        <w:rPr>
          <w:b/>
          <w:iCs/>
          <w:highlight w:val="yellow"/>
          <w:u w:val="single"/>
        </w:rPr>
        <w:t>Marine organisms will face progressively low</w:t>
      </w:r>
      <w:r w:rsidRPr="00902488">
        <w:rPr>
          <w:sz w:val="16"/>
        </w:rPr>
        <w:t xml:space="preserve">er </w:t>
      </w:r>
      <w:r w:rsidRPr="00B63B6C">
        <w:rPr>
          <w:b/>
          <w:iCs/>
          <w:highlight w:val="yellow"/>
          <w:u w:val="single"/>
        </w:rPr>
        <w:t>oxygen levels</w:t>
      </w:r>
      <w:r w:rsidRPr="00902488">
        <w:rPr>
          <w:sz w:val="16"/>
        </w:rPr>
        <w:t xml:space="preserve"> </w:t>
      </w:r>
      <w:r w:rsidRPr="00902488">
        <w:rPr>
          <w:u w:val="single"/>
        </w:rPr>
        <w:t xml:space="preserve">and high rates </w:t>
      </w:r>
      <w:r w:rsidRPr="00B63B6C">
        <w:rPr>
          <w:highlight w:val="yellow"/>
          <w:u w:val="single"/>
        </w:rPr>
        <w:t>and magnitudes of ocean acidification</w:t>
      </w:r>
      <w:r w:rsidRPr="00902488">
        <w:rPr>
          <w:sz w:val="16"/>
        </w:rPr>
        <w:t xml:space="preserve"> (high confidence), </w:t>
      </w:r>
      <w:r w:rsidRPr="00902488">
        <w:rPr>
          <w:u w:val="single"/>
        </w:rPr>
        <w:t>with associated risks exacerbated by rising ocean temperature extremes</w:t>
      </w:r>
      <w:r w:rsidRPr="00902488">
        <w:rPr>
          <w:sz w:val="16"/>
        </w:rPr>
        <w:t xml:space="preserve"> (medium confidence). </w:t>
      </w:r>
      <w:r w:rsidRPr="00B63B6C">
        <w:rPr>
          <w:b/>
          <w:iCs/>
          <w:highlight w:val="yellow"/>
          <w:u w:val="single"/>
        </w:rPr>
        <w:t>Coral reefs and polar ecosystems are highly vulnerable</w:t>
      </w:r>
      <w:r w:rsidRPr="00902488">
        <w:t>.</w:t>
      </w:r>
      <w:r w:rsidRPr="00902488">
        <w:rPr>
          <w:sz w:val="16"/>
        </w:rPr>
        <w:t xml:space="preserve"> Coastal systems and low-lying areas are at risk from sea level rise, which will continue for centuries even if the global mean temperature is stabilized (high confidence). {2.3, 2.4, Figure 2.5}</w:t>
      </w:r>
    </w:p>
    <w:p w14:paraId="6DCE385A" w14:textId="77777777" w:rsidR="005D207D" w:rsidRPr="00902488" w:rsidRDefault="005D207D" w:rsidP="005D207D">
      <w:pPr>
        <w:rPr>
          <w:sz w:val="16"/>
        </w:rPr>
      </w:pPr>
      <w:r w:rsidRPr="00B63B6C">
        <w:rPr>
          <w:highlight w:val="yellow"/>
          <w:u w:val="single"/>
        </w:rPr>
        <w:t>Climate change is projected to undermine food security</w:t>
      </w:r>
      <w:r w:rsidRPr="00902488">
        <w:rPr>
          <w:sz w:val="16"/>
        </w:rPr>
        <w:t xml:space="preserve"> (Figure SPM.9). </w:t>
      </w:r>
      <w:r w:rsidRPr="00902488">
        <w:rPr>
          <w:u w:val="single"/>
        </w:rPr>
        <w:t>Due to</w:t>
      </w:r>
      <w:r w:rsidRPr="00902488">
        <w:rPr>
          <w:sz w:val="16"/>
        </w:rPr>
        <w:t xml:space="preserve"> projected climate change by the mid-21st century and beyond, </w:t>
      </w:r>
      <w:r w:rsidRPr="00902488">
        <w:rPr>
          <w:u w:val="single"/>
        </w:rPr>
        <w:t xml:space="preserve">global marine species redistribution and marine </w:t>
      </w:r>
      <w:r w:rsidRPr="00B63B6C">
        <w:rPr>
          <w:highlight w:val="yellow"/>
          <w:u w:val="single"/>
        </w:rPr>
        <w:t>biod</w:t>
      </w:r>
      <w:r w:rsidRPr="00902488">
        <w:rPr>
          <w:sz w:val="16"/>
        </w:rPr>
        <w:t xml:space="preserve">iversity </w:t>
      </w:r>
      <w:r w:rsidRPr="00B63B6C">
        <w:rPr>
          <w:highlight w:val="yellow"/>
          <w:u w:val="single"/>
        </w:rPr>
        <w:t>reduction</w:t>
      </w:r>
      <w:r w:rsidRPr="00902488">
        <w:rPr>
          <w:u w:val="single"/>
        </w:rPr>
        <w:t xml:space="preserve"> in sensitive regions </w:t>
      </w:r>
      <w:r w:rsidRPr="00B63B6C">
        <w:rPr>
          <w:highlight w:val="yellow"/>
          <w:u w:val="single"/>
        </w:rPr>
        <w:t>will</w:t>
      </w:r>
      <w:r w:rsidRPr="00B63B6C">
        <w:rPr>
          <w:sz w:val="16"/>
          <w:highlight w:val="yellow"/>
        </w:rPr>
        <w:t xml:space="preserve"> </w:t>
      </w:r>
      <w:r w:rsidRPr="00B63B6C">
        <w:rPr>
          <w:b/>
          <w:iCs/>
          <w:highlight w:val="yellow"/>
          <w:u w:val="single"/>
        </w:rPr>
        <w:t>challenge</w:t>
      </w:r>
      <w:r w:rsidRPr="00B63B6C">
        <w:rPr>
          <w:b/>
          <w:iCs/>
          <w:u w:val="single"/>
        </w:rPr>
        <w:t xml:space="preserve"> the sustained provision of </w:t>
      </w:r>
      <w:r w:rsidRPr="00B63B6C">
        <w:rPr>
          <w:b/>
          <w:iCs/>
          <w:highlight w:val="yellow"/>
          <w:u w:val="single"/>
        </w:rPr>
        <w:t>fisheries</w:t>
      </w:r>
      <w:r w:rsidRPr="00902488">
        <w:rPr>
          <w:sz w:val="16"/>
        </w:rPr>
        <w:t xml:space="preserve"> </w:t>
      </w:r>
      <w:r w:rsidRPr="00902488">
        <w:rPr>
          <w:u w:val="single"/>
        </w:rPr>
        <w:t>productivity and other ecosystem services</w:t>
      </w:r>
      <w:r w:rsidRPr="00902488">
        <w:rPr>
          <w:sz w:val="16"/>
        </w:rPr>
        <w:t xml:space="preserve"> (high confidence). </w:t>
      </w:r>
      <w:r w:rsidRPr="00902488">
        <w:rPr>
          <w:u w:val="single"/>
        </w:rPr>
        <w:t>For wheat, rice and</w:t>
      </w:r>
      <w:r w:rsidRPr="00902488">
        <w:rPr>
          <w:sz w:val="16"/>
        </w:rPr>
        <w:t xml:space="preserve"> </w:t>
      </w:r>
      <w:r w:rsidRPr="00902488">
        <w:rPr>
          <w:u w:val="single"/>
        </w:rPr>
        <w:t>maize in tropical and temperate regions</w:t>
      </w:r>
      <w:r w:rsidRPr="00902488">
        <w:rPr>
          <w:sz w:val="16"/>
        </w:rPr>
        <w:t xml:space="preserve">, </w:t>
      </w:r>
      <w:r w:rsidRPr="00902488">
        <w:rPr>
          <w:u w:val="single"/>
        </w:rPr>
        <w:t>climate change without adaptation is projected to negatively impact production</w:t>
      </w:r>
      <w:r w:rsidRPr="00902488">
        <w:rPr>
          <w:sz w:val="16"/>
        </w:rPr>
        <w:t xml:space="preserve"> for local temperature increases of 2°C or more above late 20th century levels, although individual locations may benefit (medium confidence). </w:t>
      </w:r>
      <w:r w:rsidRPr="00902488">
        <w:rPr>
          <w:u w:val="single"/>
        </w:rPr>
        <w:t xml:space="preserve">Global temperature increases of ~4°C or more </w:t>
      </w:r>
      <w:r w:rsidRPr="00902488">
        <w:rPr>
          <w:sz w:val="16"/>
        </w:rPr>
        <w:t xml:space="preserve">13 above late 20th century levels, </w:t>
      </w:r>
      <w:r w:rsidRPr="00902488">
        <w:rPr>
          <w:u w:val="single"/>
        </w:rPr>
        <w:t>combined with increasing food demand, would pose large risks to</w:t>
      </w:r>
      <w:r w:rsidRPr="00902488">
        <w:rPr>
          <w:sz w:val="16"/>
        </w:rPr>
        <w:t xml:space="preserve"> </w:t>
      </w:r>
      <w:r w:rsidRPr="00902488">
        <w:rPr>
          <w:b/>
          <w:iCs/>
          <w:u w:val="single"/>
        </w:rPr>
        <w:t xml:space="preserve">food </w:t>
      </w:r>
      <w:r w:rsidRPr="00902488">
        <w:rPr>
          <w:b/>
          <w:iCs/>
          <w:u w:val="single"/>
        </w:rPr>
        <w:lastRenderedPageBreak/>
        <w:t xml:space="preserve">security globally </w:t>
      </w:r>
      <w:r w:rsidRPr="00902488">
        <w:rPr>
          <w:sz w:val="16"/>
        </w:rPr>
        <w:t xml:space="preserve">(high confidence). </w:t>
      </w:r>
      <w:r w:rsidRPr="00902488">
        <w:rPr>
          <w:u w:val="single"/>
        </w:rPr>
        <w:t xml:space="preserve">Climate change is projected to </w:t>
      </w:r>
      <w:r w:rsidRPr="00B63B6C">
        <w:rPr>
          <w:highlight w:val="yellow"/>
          <w:u w:val="single"/>
        </w:rPr>
        <w:t xml:space="preserve">reduce renewable </w:t>
      </w:r>
      <w:r w:rsidRPr="00B63B6C">
        <w:rPr>
          <w:b/>
          <w:iCs/>
          <w:highlight w:val="yellow"/>
          <w:u w:val="single"/>
        </w:rPr>
        <w:t>surface water and groundwater resources</w:t>
      </w:r>
      <w:r w:rsidRPr="00902488">
        <w:rPr>
          <w:sz w:val="16"/>
        </w:rPr>
        <w:t xml:space="preserve"> in most dry subtropical regions (robust evidence, high agreement), </w:t>
      </w:r>
      <w:r w:rsidRPr="00B63B6C">
        <w:rPr>
          <w:b/>
          <w:iCs/>
          <w:highlight w:val="yellow"/>
          <w:u w:val="single"/>
        </w:rPr>
        <w:t>intensifying competition for water among sectors</w:t>
      </w:r>
      <w:r w:rsidRPr="00902488">
        <w:rPr>
          <w:sz w:val="16"/>
        </w:rPr>
        <w:t xml:space="preserve"> (limited evidence, medium agreement). {2.3.1, 2.3.2}</w:t>
      </w:r>
    </w:p>
    <w:p w14:paraId="1B54CFCE" w14:textId="77777777" w:rsidR="005D207D" w:rsidRPr="00902488" w:rsidRDefault="005D207D" w:rsidP="005D207D">
      <w:pPr>
        <w:rPr>
          <w:sz w:val="16"/>
        </w:rPr>
      </w:pPr>
      <w:r w:rsidRPr="00902488">
        <w:rPr>
          <w:sz w:val="16"/>
        </w:rPr>
        <w:t xml:space="preserve">Until mid-century, projected </w:t>
      </w:r>
      <w:r w:rsidRPr="00902488">
        <w:rPr>
          <w:u w:val="single"/>
        </w:rPr>
        <w:t xml:space="preserve">climate change will impact human health mainly by </w:t>
      </w:r>
      <w:r w:rsidRPr="00B63B6C">
        <w:rPr>
          <w:highlight w:val="yellow"/>
          <w:u w:val="single"/>
        </w:rPr>
        <w:t>exacerbat</w:t>
      </w:r>
      <w:r w:rsidRPr="00902488">
        <w:rPr>
          <w:sz w:val="16"/>
        </w:rPr>
        <w:t xml:space="preserve">ing </w:t>
      </w:r>
      <w:r w:rsidRPr="00B63B6C">
        <w:rPr>
          <w:highlight w:val="yellow"/>
          <w:u w:val="single"/>
        </w:rPr>
        <w:t>health problems that already exist</w:t>
      </w:r>
      <w:r w:rsidRPr="00902488">
        <w:rPr>
          <w:sz w:val="16"/>
        </w:rPr>
        <w:t xml:space="preserve"> (very high confidence). Throughout the 21st century, </w:t>
      </w:r>
      <w:r w:rsidRPr="00902488">
        <w:rPr>
          <w:u w:val="single"/>
        </w:rPr>
        <w:t xml:space="preserve">climate change is expected to lead to </w:t>
      </w:r>
      <w:r w:rsidRPr="00902488">
        <w:rPr>
          <w:b/>
          <w:iCs/>
          <w:u w:val="single"/>
        </w:rPr>
        <w:t>increases in ill-health</w:t>
      </w:r>
      <w:r w:rsidRPr="00902488">
        <w:rPr>
          <w:sz w:val="16"/>
        </w:rPr>
        <w:t xml:space="preserve"> </w:t>
      </w:r>
      <w:r w:rsidRPr="00902488">
        <w:rPr>
          <w:u w:val="single"/>
        </w:rPr>
        <w:t>in many regions and especially in</w:t>
      </w:r>
      <w:r w:rsidRPr="00902488">
        <w:rPr>
          <w:sz w:val="16"/>
        </w:rPr>
        <w:t xml:space="preserve"> developing</w:t>
      </w:r>
      <w:r w:rsidRPr="00902488">
        <w:t xml:space="preserve"> </w:t>
      </w:r>
      <w:r w:rsidRPr="00902488">
        <w:rPr>
          <w:u w:val="single"/>
        </w:rPr>
        <w:t>countries with low income</w:t>
      </w:r>
      <w:r w:rsidRPr="00902488">
        <w:rPr>
          <w:sz w:val="16"/>
        </w:rPr>
        <w:t xml:space="preserve">, as compared to a baseline without climate change (high confidence). By 2100 for RCP8.5, </w:t>
      </w:r>
      <w:r w:rsidRPr="00902488">
        <w:rPr>
          <w:u w:val="single"/>
        </w:rPr>
        <w:t>the combination of high temperature and humidit</w:t>
      </w:r>
      <w:r w:rsidRPr="00902488">
        <w:rPr>
          <w:sz w:val="16"/>
        </w:rPr>
        <w:t xml:space="preserve">y in some areas for parts of the year </w:t>
      </w:r>
      <w:r w:rsidRPr="00902488">
        <w:rPr>
          <w:u w:val="single"/>
        </w:rPr>
        <w:t>is expected to compromise common human activities</w:t>
      </w:r>
      <w:r w:rsidRPr="00902488">
        <w:rPr>
          <w:sz w:val="16"/>
        </w:rPr>
        <w:t xml:space="preserve">, </w:t>
      </w:r>
      <w:r w:rsidRPr="00902488">
        <w:rPr>
          <w:u w:val="single"/>
        </w:rPr>
        <w:t>including growing food and working outdoors</w:t>
      </w:r>
      <w:r w:rsidRPr="00902488">
        <w:rPr>
          <w:sz w:val="16"/>
        </w:rPr>
        <w:t xml:space="preserve"> (high confidence). {2.3.2}</w:t>
      </w:r>
    </w:p>
    <w:p w14:paraId="1FB4D619" w14:textId="77777777" w:rsidR="005D207D" w:rsidRPr="00902488" w:rsidRDefault="005D207D" w:rsidP="005D207D">
      <w:pPr>
        <w:rPr>
          <w:sz w:val="16"/>
        </w:rPr>
      </w:pPr>
      <w:r w:rsidRPr="00902488">
        <w:rPr>
          <w:u w:val="single"/>
        </w:rPr>
        <w:t>In urban areas climate change is projected to increase risks for people, assets, economies and ecosystems</w:t>
      </w:r>
      <w:r w:rsidRPr="00902488">
        <w:rPr>
          <w:sz w:val="16"/>
        </w:rPr>
        <w:t xml:space="preserve">, including risks </w:t>
      </w:r>
      <w:r w:rsidRPr="00902488">
        <w:rPr>
          <w:u w:val="single"/>
        </w:rPr>
        <w:t xml:space="preserve">from </w:t>
      </w:r>
      <w:r w:rsidRPr="00AE4F7F">
        <w:rPr>
          <w:b/>
          <w:iCs/>
          <w:highlight w:val="yellow"/>
          <w:u w:val="single"/>
        </w:rPr>
        <w:t>heat stress</w:t>
      </w:r>
      <w:r w:rsidRPr="00AE4F7F">
        <w:rPr>
          <w:sz w:val="16"/>
          <w:highlight w:val="yellow"/>
        </w:rPr>
        <w:t xml:space="preserve">, </w:t>
      </w:r>
      <w:r w:rsidRPr="00AE4F7F">
        <w:rPr>
          <w:b/>
          <w:iCs/>
          <w:highlight w:val="yellow"/>
          <w:u w:val="single"/>
        </w:rPr>
        <w:t>storms</w:t>
      </w:r>
      <w:r w:rsidRPr="00902488">
        <w:rPr>
          <w:sz w:val="16"/>
        </w:rPr>
        <w:t xml:space="preserve"> and </w:t>
      </w:r>
      <w:r w:rsidRPr="00AE4F7F">
        <w:rPr>
          <w:b/>
          <w:iCs/>
          <w:highlight w:val="yellow"/>
          <w:u w:val="single"/>
        </w:rPr>
        <w:t>extreme precipitation</w:t>
      </w:r>
      <w:r w:rsidRPr="00AE4F7F">
        <w:rPr>
          <w:sz w:val="16"/>
          <w:highlight w:val="yellow"/>
        </w:rPr>
        <w:t xml:space="preserve">, </w:t>
      </w:r>
      <w:r w:rsidRPr="00AE4F7F">
        <w:rPr>
          <w:b/>
          <w:iCs/>
          <w:highlight w:val="yellow"/>
          <w:u w:val="single"/>
        </w:rPr>
        <w:t>inland and coastal flooding,</w:t>
      </w:r>
      <w:r w:rsidRPr="00AE4F7F">
        <w:rPr>
          <w:sz w:val="16"/>
          <w:highlight w:val="yellow"/>
        </w:rPr>
        <w:t xml:space="preserve"> </w:t>
      </w:r>
      <w:r w:rsidRPr="00AE4F7F">
        <w:rPr>
          <w:b/>
          <w:iCs/>
          <w:highlight w:val="yellow"/>
          <w:u w:val="single"/>
        </w:rPr>
        <w:t>landslides</w:t>
      </w:r>
      <w:r w:rsidRPr="00AE4F7F">
        <w:rPr>
          <w:sz w:val="16"/>
          <w:highlight w:val="yellow"/>
        </w:rPr>
        <w:t xml:space="preserve">, </w:t>
      </w:r>
      <w:r w:rsidRPr="00AE4F7F">
        <w:rPr>
          <w:b/>
          <w:iCs/>
          <w:highlight w:val="yellow"/>
          <w:u w:val="single"/>
        </w:rPr>
        <w:t>air pollution</w:t>
      </w:r>
      <w:r w:rsidRPr="00AE4F7F">
        <w:rPr>
          <w:sz w:val="16"/>
          <w:highlight w:val="yellow"/>
        </w:rPr>
        <w:t xml:space="preserve">, </w:t>
      </w:r>
      <w:r w:rsidRPr="00AE4F7F">
        <w:rPr>
          <w:b/>
          <w:iCs/>
          <w:highlight w:val="yellow"/>
          <w:u w:val="single"/>
        </w:rPr>
        <w:t>drought</w:t>
      </w:r>
      <w:r w:rsidRPr="00AE4F7F">
        <w:rPr>
          <w:sz w:val="16"/>
          <w:highlight w:val="yellow"/>
        </w:rPr>
        <w:t xml:space="preserve">, </w:t>
      </w:r>
      <w:r w:rsidRPr="00AE4F7F">
        <w:rPr>
          <w:b/>
          <w:iCs/>
          <w:highlight w:val="yellow"/>
          <w:u w:val="single"/>
        </w:rPr>
        <w:t>water scarcity</w:t>
      </w:r>
      <w:r w:rsidRPr="00AE4F7F">
        <w:rPr>
          <w:sz w:val="16"/>
          <w:highlight w:val="yellow"/>
        </w:rPr>
        <w:t xml:space="preserve">, </w:t>
      </w:r>
      <w:r w:rsidRPr="00AE4F7F">
        <w:rPr>
          <w:b/>
          <w:iCs/>
          <w:highlight w:val="yellow"/>
          <w:u w:val="single"/>
        </w:rPr>
        <w:t>sea level rise</w:t>
      </w:r>
      <w:r w:rsidRPr="00AE4F7F">
        <w:rPr>
          <w:sz w:val="16"/>
          <w:highlight w:val="yellow"/>
        </w:rPr>
        <w:t xml:space="preserve"> </w:t>
      </w:r>
      <w:r w:rsidRPr="00AE4F7F">
        <w:rPr>
          <w:highlight w:val="yellow"/>
          <w:u w:val="single"/>
        </w:rPr>
        <w:t>and storm surges</w:t>
      </w:r>
      <w:r w:rsidRPr="00902488">
        <w:rPr>
          <w:sz w:val="16"/>
        </w:rPr>
        <w:t xml:space="preserve"> (very high confidence). </w:t>
      </w:r>
      <w:r w:rsidRPr="00902488">
        <w:rPr>
          <w:u w:val="single"/>
        </w:rPr>
        <w:t>These risks are amplified for those lacking essential</w:t>
      </w:r>
      <w:r w:rsidRPr="00902488">
        <w:rPr>
          <w:sz w:val="16"/>
        </w:rPr>
        <w:t xml:space="preserve"> </w:t>
      </w:r>
      <w:r w:rsidRPr="00902488">
        <w:rPr>
          <w:u w:val="single"/>
        </w:rPr>
        <w:t xml:space="preserve">infrastructure and services </w:t>
      </w:r>
      <w:r w:rsidRPr="00902488">
        <w:rPr>
          <w:sz w:val="16"/>
        </w:rPr>
        <w:t>or living in exposed areas. {2.3.2}</w:t>
      </w:r>
    </w:p>
    <w:p w14:paraId="778642C3" w14:textId="77777777" w:rsidR="005D207D" w:rsidRPr="00902488" w:rsidRDefault="005D207D" w:rsidP="005D207D">
      <w:pPr>
        <w:rPr>
          <w:sz w:val="16"/>
        </w:rPr>
      </w:pPr>
      <w:r w:rsidRPr="00902488">
        <w:rPr>
          <w:u w:val="single"/>
        </w:rPr>
        <w:t>Rural areas are expected to experience</w:t>
      </w:r>
      <w:r w:rsidRPr="00902488">
        <w:rPr>
          <w:sz w:val="16"/>
        </w:rPr>
        <w:t xml:space="preserve"> </w:t>
      </w:r>
      <w:r w:rsidRPr="00902488">
        <w:rPr>
          <w:u w:val="single"/>
        </w:rPr>
        <w:t xml:space="preserve">major impacts on water availability </w:t>
      </w:r>
      <w:r w:rsidRPr="00902488">
        <w:rPr>
          <w:sz w:val="16"/>
        </w:rPr>
        <w:t xml:space="preserve">and </w:t>
      </w:r>
      <w:r w:rsidRPr="00902488">
        <w:rPr>
          <w:u w:val="single"/>
        </w:rPr>
        <w:t>supply, food security, infrastructure and agricultural incomes</w:t>
      </w:r>
      <w:r w:rsidRPr="00902488">
        <w:rPr>
          <w:sz w:val="16"/>
        </w:rPr>
        <w:t>, including shifts in the production areas of food and non-food crops around the world (high confidence). {2.3.2}</w:t>
      </w:r>
    </w:p>
    <w:p w14:paraId="74BC3031" w14:textId="77777777" w:rsidR="005D207D" w:rsidRPr="00902488" w:rsidRDefault="005D207D" w:rsidP="005D207D">
      <w:pPr>
        <w:rPr>
          <w:sz w:val="16"/>
        </w:rPr>
      </w:pPr>
      <w:r w:rsidRPr="00AE4F7F">
        <w:rPr>
          <w:b/>
          <w:iCs/>
          <w:highlight w:val="yellow"/>
          <w:u w:val="single"/>
        </w:rPr>
        <w:t>Aggregate economic losses accelerate with increasing temperature</w:t>
      </w:r>
      <w:r w:rsidRPr="00902488">
        <w:rPr>
          <w:sz w:val="16"/>
        </w:rPr>
        <w:t xml:space="preserve"> (limited evidence, high agreement), but global economic impacts from climate change are currently difficult to estimate. </w:t>
      </w:r>
      <w:r w:rsidRPr="00902488">
        <w:rPr>
          <w:u w:val="single"/>
        </w:rPr>
        <w:t>From a poverty perspective</w:t>
      </w:r>
      <w:r w:rsidRPr="00902488">
        <w:rPr>
          <w:sz w:val="16"/>
        </w:rPr>
        <w:t xml:space="preserve">, </w:t>
      </w:r>
      <w:r w:rsidRPr="00902488">
        <w:rPr>
          <w:b/>
          <w:iCs/>
          <w:u w:val="single"/>
        </w:rPr>
        <w:t>climate change impacts are projected to slow down economic growth</w:t>
      </w:r>
      <w:r w:rsidRPr="00902488">
        <w:rPr>
          <w:sz w:val="16"/>
        </w:rPr>
        <w:t xml:space="preserve">, </w:t>
      </w:r>
      <w:r w:rsidRPr="00902488">
        <w:rPr>
          <w:u w:val="single"/>
        </w:rPr>
        <w:t>make poverty reduction more difficult</w:t>
      </w:r>
      <w:r w:rsidRPr="00902488">
        <w:rPr>
          <w:sz w:val="16"/>
        </w:rPr>
        <w:t xml:space="preserve">, </w:t>
      </w:r>
      <w:r w:rsidRPr="00902488">
        <w:rPr>
          <w:u w:val="single"/>
        </w:rPr>
        <w:t xml:space="preserve">further erode food security and prolong </w:t>
      </w:r>
      <w:r w:rsidRPr="00902488">
        <w:rPr>
          <w:b/>
          <w:iCs/>
          <w:u w:val="single"/>
        </w:rPr>
        <w:t>existing and create new poverty traps</w:t>
      </w:r>
      <w:r w:rsidRPr="00902488">
        <w:rPr>
          <w:sz w:val="16"/>
        </w:rPr>
        <w:t>, the latter particularly in urban areas and emerging hotspots of hunger (medium confidence). International dimensions such as trade and relations among states are also important for understanding the risks of climate change at regional scales. {2.3.2}</w:t>
      </w:r>
    </w:p>
    <w:p w14:paraId="7291C3A8" w14:textId="77777777" w:rsidR="005D207D" w:rsidRDefault="005D207D" w:rsidP="005D207D">
      <w:pPr>
        <w:rPr>
          <w:sz w:val="16"/>
        </w:rPr>
      </w:pPr>
      <w:r w:rsidRPr="00902488">
        <w:rPr>
          <w:u w:val="single"/>
        </w:rPr>
        <w:t xml:space="preserve">Climate change is projected to </w:t>
      </w:r>
      <w:r w:rsidRPr="00AE4F7F">
        <w:rPr>
          <w:highlight w:val="yellow"/>
          <w:u w:val="single"/>
        </w:rPr>
        <w:t>increase displace</w:t>
      </w:r>
      <w:r w:rsidRPr="00902488">
        <w:rPr>
          <w:sz w:val="16"/>
        </w:rPr>
        <w:t xml:space="preserve">ment </w:t>
      </w:r>
      <w:r w:rsidRPr="00AE4F7F">
        <w:rPr>
          <w:highlight w:val="yellow"/>
          <w:u w:val="single"/>
        </w:rPr>
        <w:t>of people</w:t>
      </w:r>
      <w:r w:rsidRPr="00902488">
        <w:rPr>
          <w:sz w:val="16"/>
        </w:rPr>
        <w:t xml:space="preserve"> (medium evidence, high agreement). </w:t>
      </w:r>
      <w:r w:rsidRPr="00902488">
        <w:rPr>
          <w:u w:val="single"/>
        </w:rPr>
        <w:t>Populations that lack the resources for planned migration experience</w:t>
      </w:r>
      <w:r w:rsidRPr="00902488">
        <w:rPr>
          <w:sz w:val="16"/>
        </w:rPr>
        <w:t xml:space="preserve"> higher exposure to extreme weather events, </w:t>
      </w:r>
      <w:r w:rsidRPr="00902488">
        <w:rPr>
          <w:u w:val="single"/>
        </w:rPr>
        <w:t>particularly in developing countries with low income</w:t>
      </w:r>
      <w:r w:rsidRPr="00902488">
        <w:rPr>
          <w:sz w:val="16"/>
        </w:rPr>
        <w:t xml:space="preserve">. </w:t>
      </w:r>
      <w:r w:rsidRPr="00902488">
        <w:rPr>
          <w:b/>
          <w:iCs/>
          <w:u w:val="single"/>
        </w:rPr>
        <w:t xml:space="preserve">Climate change </w:t>
      </w:r>
      <w:r w:rsidRPr="00AE4F7F">
        <w:rPr>
          <w:b/>
          <w:iCs/>
          <w:highlight w:val="yellow"/>
          <w:u w:val="single"/>
        </w:rPr>
        <w:t>can indirectly increase risks of violent conflicts</w:t>
      </w:r>
      <w:r w:rsidRPr="00902488">
        <w:rPr>
          <w:sz w:val="16"/>
        </w:rPr>
        <w:t xml:space="preserve"> </w:t>
      </w:r>
      <w:r w:rsidRPr="00902488">
        <w:rPr>
          <w:u w:val="single"/>
        </w:rPr>
        <w:t>by amplify</w:t>
      </w:r>
      <w:r w:rsidRPr="00902488">
        <w:rPr>
          <w:sz w:val="16"/>
        </w:rPr>
        <w:t>ing</w:t>
      </w:r>
      <w:r w:rsidRPr="00902488">
        <w:rPr>
          <w:u w:val="single"/>
        </w:rPr>
        <w:t xml:space="preserve"> well-documented drivers of these conflicts such as poverty and economic shocks</w:t>
      </w:r>
      <w:r w:rsidRPr="00902488">
        <w:rPr>
          <w:sz w:val="16"/>
        </w:rPr>
        <w:t xml:space="preserve"> (medium confidence). {2.3.2}</w:t>
      </w:r>
    </w:p>
    <w:p w14:paraId="5D0BE79C" w14:textId="77777777" w:rsidR="005D207D" w:rsidRDefault="005D207D" w:rsidP="005D207D"/>
    <w:p w14:paraId="2CC134F3" w14:textId="77777777" w:rsidR="005D207D" w:rsidRPr="00100A2B" w:rsidRDefault="005D207D" w:rsidP="005D207D">
      <w:pPr>
        <w:pStyle w:val="Heading3"/>
      </w:pPr>
      <w:r>
        <w:lastRenderedPageBreak/>
        <w:t>Contention 2</w:t>
      </w:r>
    </w:p>
    <w:p w14:paraId="0B1909A0" w14:textId="77777777" w:rsidR="005D207D" w:rsidRPr="00100A2B" w:rsidRDefault="005D207D" w:rsidP="005D207D">
      <w:pPr>
        <w:pStyle w:val="Heading4"/>
        <w:rPr>
          <w:rFonts w:cs="Calibri"/>
        </w:rPr>
      </w:pPr>
      <w:r w:rsidRPr="00100A2B">
        <w:rPr>
          <w:rFonts w:cs="Calibri"/>
        </w:rPr>
        <w:t>Private space mining and ownership allowed now</w:t>
      </w:r>
    </w:p>
    <w:p w14:paraId="5A92ED34" w14:textId="77777777" w:rsidR="005D207D" w:rsidRPr="00100A2B" w:rsidRDefault="005D207D" w:rsidP="005D207D">
      <w:r w:rsidRPr="00100A2B">
        <w:rPr>
          <w:rStyle w:val="StyleUnderline"/>
        </w:rPr>
        <w:t>Williams 20</w:t>
      </w:r>
      <w:r w:rsidRPr="00100A2B">
        <w:t xml:space="preserve"> [(Matt Williams, Reporter) “Trump signs an executive order allowing mining the moon and asteroids,” Phys Org, April 13, 2020, </w:t>
      </w:r>
      <w:hyperlink r:id="rId10" w:history="1">
        <w:r w:rsidRPr="00100A2B">
          <w:rPr>
            <w:rStyle w:val="Hyperlink"/>
          </w:rPr>
          <w:t>https://phys.org/news/2020-04-trump-moon-asteroids.html</w:t>
        </w:r>
      </w:hyperlink>
      <w:r w:rsidRPr="00100A2B">
        <w:t>] TDI</w:t>
      </w:r>
    </w:p>
    <w:p w14:paraId="51A2D8EE" w14:textId="77777777" w:rsidR="005D207D" w:rsidRPr="00100A2B" w:rsidRDefault="005D207D" w:rsidP="005D207D">
      <w:pPr>
        <w:rPr>
          <w:b/>
          <w:bCs/>
        </w:rPr>
      </w:pPr>
      <w:r w:rsidRPr="00DB522C">
        <w:rPr>
          <w:rStyle w:val="StyleUnderline"/>
        </w:rPr>
        <w:t>Trump signs an executive order allowing mining the moon and asteroids</w:t>
      </w:r>
    </w:p>
    <w:p w14:paraId="6F68F1A8" w14:textId="77777777" w:rsidR="005D207D" w:rsidRPr="00100A2B" w:rsidRDefault="005D207D" w:rsidP="005D207D">
      <w:r w:rsidRPr="00100A2B">
        <w:t xml:space="preserve">In 2015, the </w:t>
      </w:r>
      <w:r w:rsidRPr="00DB522C">
        <w:rPr>
          <w:rStyle w:val="StyleUnderline"/>
          <w:highlight w:val="green"/>
        </w:rPr>
        <w:t>Obama administration</w:t>
      </w:r>
      <w:r w:rsidRPr="00100A2B">
        <w:rPr>
          <w:rStyle w:val="StyleUnderline"/>
        </w:rPr>
        <w:t xml:space="preserve"> signed the </w:t>
      </w:r>
      <w:hyperlink r:id="rId11" w:history="1">
        <w:r w:rsidRPr="00100A2B">
          <w:rPr>
            <w:rStyle w:val="StyleUnderline"/>
          </w:rPr>
          <w:t>U.S. Commercial Space Launch Competitiveness Act</w:t>
        </w:r>
      </w:hyperlink>
      <w:r w:rsidRPr="00100A2B">
        <w:t xml:space="preserve"> (CSLCA, or H.R. 2262) into law. This bill was intended to "facilitate a pro-growth environment for the developing commercial space industry" by </w:t>
      </w:r>
      <w:r w:rsidRPr="00DB522C">
        <w:rPr>
          <w:rStyle w:val="StyleUnderline"/>
          <w:highlight w:val="green"/>
        </w:rPr>
        <w:t>making it legal for American companies</w:t>
      </w:r>
      <w:r w:rsidRPr="00DB522C">
        <w:rPr>
          <w:rStyle w:val="StyleUnderline"/>
        </w:rPr>
        <w:t xml:space="preserve"> and citizens to own and </w:t>
      </w:r>
      <w:r w:rsidRPr="00DB522C">
        <w:rPr>
          <w:rStyle w:val="StyleUnderline"/>
          <w:highlight w:val="green"/>
        </w:rPr>
        <w:t>sell resources that they extract from asteroids</w:t>
      </w:r>
      <w:r w:rsidRPr="00100A2B">
        <w:rPr>
          <w:rStyle w:val="StyleUnderline"/>
        </w:rPr>
        <w:t xml:space="preserve"> and off-world locations</w:t>
      </w:r>
      <w:r w:rsidRPr="00100A2B">
        <w:t xml:space="preserve"> (like the moon, Mars or beyond).</w:t>
      </w:r>
    </w:p>
    <w:p w14:paraId="280BBA03" w14:textId="77777777" w:rsidR="005D207D" w:rsidRPr="00100A2B" w:rsidRDefault="005D207D" w:rsidP="005D207D">
      <w:r w:rsidRPr="00100A2B">
        <w:t xml:space="preserve">On April 6th, the </w:t>
      </w:r>
      <w:r w:rsidRPr="00DB522C">
        <w:rPr>
          <w:rStyle w:val="StyleUnderline"/>
          <w:highlight w:val="green"/>
        </w:rPr>
        <w:t>Trump</w:t>
      </w:r>
      <w:r w:rsidRPr="00100A2B">
        <w:rPr>
          <w:rStyle w:val="StyleUnderline"/>
        </w:rPr>
        <w:t xml:space="preserve"> administration </w:t>
      </w:r>
      <w:r w:rsidRPr="00DB522C">
        <w:rPr>
          <w:rStyle w:val="StyleUnderline"/>
          <w:highlight w:val="green"/>
        </w:rPr>
        <w:t>took things</w:t>
      </w:r>
      <w:r w:rsidRPr="00100A2B">
        <w:rPr>
          <w:rStyle w:val="StyleUnderline"/>
        </w:rPr>
        <w:t xml:space="preserve"> a step </w:t>
      </w:r>
      <w:r w:rsidRPr="00DB522C">
        <w:rPr>
          <w:rStyle w:val="StyleUnderline"/>
          <w:highlight w:val="green"/>
        </w:rPr>
        <w:t>further by signing an </w:t>
      </w:r>
      <w:hyperlink r:id="rId12" w:history="1">
        <w:r w:rsidRPr="00DB522C">
          <w:rPr>
            <w:rStyle w:val="StyleUnderline"/>
            <w:highlight w:val="green"/>
          </w:rPr>
          <w:t>executive order</w:t>
        </w:r>
      </w:hyperlink>
      <w:r w:rsidRPr="00DB522C">
        <w:rPr>
          <w:rStyle w:val="StyleUnderline"/>
          <w:highlight w:val="green"/>
        </w:rPr>
        <w:t> that formally recognizes the rights of private interests to claim resources in </w:t>
      </w:r>
      <w:hyperlink r:id="rId13" w:history="1">
        <w:r w:rsidRPr="00DB522C">
          <w:rPr>
            <w:rStyle w:val="StyleUnderline"/>
            <w:highlight w:val="green"/>
          </w:rPr>
          <w:t>space</w:t>
        </w:r>
      </w:hyperlink>
      <w:r w:rsidRPr="00100A2B">
        <w:t>. This order, titled "</w:t>
      </w:r>
      <w:hyperlink r:id="rId14" w:history="1">
        <w:r w:rsidRPr="00100A2B">
          <w:rPr>
            <w:rStyle w:val="Hyperlink"/>
          </w:rPr>
          <w:t>Encouraging International Support for the Recovery and Use of Space Resources</w:t>
        </w:r>
      </w:hyperlink>
      <w:r w:rsidRPr="00100A2B">
        <w:t>," effectively ends the decades-long debate that began with the signing of </w:t>
      </w:r>
      <w:hyperlink r:id="rId15" w:history="1">
        <w:r w:rsidRPr="00100A2B">
          <w:rPr>
            <w:rStyle w:val="Hyperlink"/>
          </w:rPr>
          <w:t>the Outer Space Treaty</w:t>
        </w:r>
      </w:hyperlink>
      <w:r w:rsidRPr="00100A2B">
        <w:t> in 1967.</w:t>
      </w:r>
    </w:p>
    <w:p w14:paraId="64EBC1DB" w14:textId="77777777" w:rsidR="005D207D" w:rsidRPr="00100A2B" w:rsidRDefault="005D207D" w:rsidP="005D207D"/>
    <w:p w14:paraId="4378D450" w14:textId="77777777" w:rsidR="005D207D" w:rsidRPr="00100A2B" w:rsidRDefault="005D207D" w:rsidP="005D207D">
      <w:pPr>
        <w:pStyle w:val="Heading4"/>
      </w:pPr>
      <w:r w:rsidRPr="00100A2B">
        <w:t>New investments coming and companies are launching – economic incentives make it alluring</w:t>
      </w:r>
    </w:p>
    <w:p w14:paraId="0D75CE2B" w14:textId="77777777" w:rsidR="005D207D" w:rsidRPr="00100A2B" w:rsidRDefault="005D207D" w:rsidP="005D207D">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6" w:history="1">
        <w:r w:rsidRPr="00100A2B">
          <w:rPr>
            <w:rStyle w:val="Hyperlink"/>
          </w:rPr>
          <w:t>https://www.bbvaopenmind.com/en/science/physics/asteroid-mining-a-new-space-race/</w:t>
        </w:r>
      </w:hyperlink>
      <w:r w:rsidRPr="00100A2B">
        <w:t>] TDI</w:t>
      </w:r>
    </w:p>
    <w:p w14:paraId="7B72F792" w14:textId="77777777" w:rsidR="005D207D" w:rsidRPr="00100A2B" w:rsidRDefault="005D207D" w:rsidP="005D207D">
      <w:r w:rsidRPr="00100A2B">
        <w:rPr>
          <w:rStyle w:val="StyleUnderline"/>
        </w:rPr>
        <w:t xml:space="preserve">This is not science fiction. There are now </w:t>
      </w:r>
      <w:r w:rsidRPr="00F1311C">
        <w:rPr>
          <w:rStyle w:val="StyleUnderline"/>
          <w:highlight w:val="green"/>
        </w:rPr>
        <w:t>space mining companies</w:t>
      </w:r>
      <w:r w:rsidRPr="00100A2B">
        <w:rPr>
          <w:rStyle w:val="StyleUnderline"/>
        </w:rPr>
        <w:t>, such as </w:t>
      </w:r>
      <w:hyperlink r:id="rId17" w:tgtFrame="_blank" w:history="1">
        <w:r w:rsidRPr="00100A2B">
          <w:rPr>
            <w:rStyle w:val="StyleUnderline"/>
          </w:rPr>
          <w:t>Planetary Resources,</w:t>
        </w:r>
      </w:hyperlink>
      <w:r w:rsidRPr="00100A2B">
        <w:rPr>
          <w:rStyle w:val="StyleUnderline"/>
        </w:rPr>
        <w:t xml:space="preserve"> which has </w:t>
      </w:r>
      <w:r w:rsidRPr="00F1311C">
        <w:rPr>
          <w:rStyle w:val="StyleUnderline"/>
          <w:highlight w:val="green"/>
        </w:rPr>
        <w:t>already launched several mini-satellites to test</w:t>
      </w:r>
      <w:r w:rsidRPr="00100A2B">
        <w:rPr>
          <w:rStyle w:val="StyleUnderline"/>
        </w:rPr>
        <w:t xml:space="preserve"> several of its </w:t>
      </w:r>
      <w:r w:rsidRPr="00F1311C">
        <w:rPr>
          <w:rStyle w:val="StyleUnderline"/>
          <w:highlight w:val="green"/>
        </w:rPr>
        <w:t>patents</w:t>
      </w:r>
      <w:r w:rsidRPr="00100A2B">
        <w:rPr>
          <w:rStyle w:val="StyleUnderline"/>
        </w:rPr>
        <w:t xml:space="preserve">. Other </w:t>
      </w:r>
      <w:r w:rsidRPr="00F1311C">
        <w:rPr>
          <w:rStyle w:val="StyleUnderline"/>
          <w:highlight w:val="green"/>
        </w:rPr>
        <w:t>companies</w:t>
      </w:r>
      <w:r w:rsidRPr="00100A2B">
        <w:rPr>
          <w:rStyle w:val="StyleUnderline"/>
        </w:rPr>
        <w:t xml:space="preserve"> like </w:t>
      </w:r>
      <w:hyperlink r:id="rId18" w:tgtFrame="_blank" w:history="1">
        <w:r w:rsidRPr="00100A2B">
          <w:rPr>
            <w:rStyle w:val="StyleUnderline"/>
          </w:rPr>
          <w:t>Asteroid Mining Corporation</w:t>
        </w:r>
      </w:hyperlink>
      <w:r w:rsidRPr="00100A2B">
        <w:rPr>
          <w:rStyle w:val="StyleUnderline"/>
        </w:rPr>
        <w:t> or </w:t>
      </w:r>
      <w:hyperlink r:id="rId19"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F1311C">
        <w:rPr>
          <w:rStyle w:val="StyleUnderline"/>
          <w:highlight w:val="green"/>
        </w:rPr>
        <w:t>are already attracting millions of dollars of private investment</w:t>
      </w:r>
      <w:r w:rsidRPr="00100A2B">
        <w:rPr>
          <w:rStyle w:val="StyleUnderline"/>
        </w:rPr>
        <w:t xml:space="preserve"> interested in being on the front line of a possible future space business</w:t>
      </w:r>
      <w:r w:rsidRPr="00100A2B">
        <w:t>.</w:t>
      </w:r>
    </w:p>
    <w:p w14:paraId="0490A5D6" w14:textId="77777777" w:rsidR="005D207D" w:rsidRPr="00100A2B" w:rsidRDefault="005D207D" w:rsidP="005D207D">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It is </w:t>
      </w:r>
      <w:r w:rsidRPr="00F1311C">
        <w:rPr>
          <w:rStyle w:val="StyleUnderline"/>
          <w:highlight w:val="green"/>
        </w:rPr>
        <w:t>no longer a technological problem.</w:t>
      </w:r>
    </w:p>
    <w:p w14:paraId="3C36B7B8" w14:textId="77777777" w:rsidR="005D207D" w:rsidRPr="00100A2B" w:rsidRDefault="005D207D" w:rsidP="005D207D">
      <w:pPr>
        <w:rPr>
          <w:rStyle w:val="StyleUnderline"/>
        </w:rPr>
      </w:pPr>
      <w:r w:rsidRPr="00100A2B">
        <w:t xml:space="preserve">Is it economically viable? </w:t>
      </w:r>
      <w:r w:rsidRPr="00100A2B">
        <w:rPr>
          <w:rStyle w:val="StyleUnderline"/>
        </w:rPr>
        <w:t>We are increasingly dependent on rare elements</w:t>
      </w:r>
      <w:r w:rsidRPr="00100A2B">
        <w:t xml:space="preserve"> (such as those in the palladium group), </w:t>
      </w:r>
      <w:r w:rsidRPr="00100A2B">
        <w:rPr>
          <w:rStyle w:val="StyleUnderline"/>
        </w:rPr>
        <w:t xml:space="preserve">which are expensive to exploit on Earth and come with a high environmental cost, so the sum of these two factors could make it </w:t>
      </w:r>
      <w:r w:rsidRPr="00F1311C">
        <w:rPr>
          <w:rStyle w:val="StyleUnderline"/>
          <w:highlight w:val="green"/>
        </w:rPr>
        <w:t>profitable to travel to the asteroids to extract these raw materials</w:t>
      </w:r>
      <w:r w:rsidRPr="00100A2B">
        <w:t>. Astrophysicist Neil deGrasse argues that </w:t>
      </w:r>
      <w:hyperlink r:id="rId20" w:tgtFrame="_blank" w:history="1">
        <w:r w:rsidRPr="00100A2B">
          <w:rPr>
            <w:rStyle w:val="StyleUnderline"/>
          </w:rPr>
          <w:t>the planet’s first trillionaire will undoubtedly be a space miner.</w:t>
        </w:r>
      </w:hyperlink>
    </w:p>
    <w:p w14:paraId="1A32D16F" w14:textId="77777777" w:rsidR="005D207D" w:rsidRPr="00100A2B" w:rsidRDefault="005D207D" w:rsidP="005D207D"/>
    <w:p w14:paraId="2A993CA8" w14:textId="77777777" w:rsidR="005D207D" w:rsidRPr="00100A2B" w:rsidRDefault="005D207D" w:rsidP="005D207D">
      <w:pPr>
        <w:pStyle w:val="Heading4"/>
        <w:rPr>
          <w:rFonts w:cs="Calibri"/>
        </w:rPr>
      </w:pPr>
      <w:r w:rsidRPr="00100A2B">
        <w:rPr>
          <w:rFonts w:cs="Calibri"/>
        </w:rPr>
        <w:t>Asteroid mining spikes the risk of satellite-dust collisions</w:t>
      </w:r>
    </w:p>
    <w:p w14:paraId="53B8CEC0" w14:textId="77777777" w:rsidR="005D207D" w:rsidRPr="00100A2B" w:rsidRDefault="005D207D" w:rsidP="005D207D">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1" w:history="1">
        <w:r w:rsidRPr="00100A2B">
          <w:rPr>
            <w:rStyle w:val="Hyperlink"/>
          </w:rPr>
          <w:t>https://www.newscientist.com/article/mg22630235-100-dust-from-asteroid-mining-spells-danger-for-satellites/</w:t>
        </w:r>
      </w:hyperlink>
      <w:r w:rsidRPr="00100A2B">
        <w:t>] TDI</w:t>
      </w:r>
    </w:p>
    <w:p w14:paraId="73E06DCB" w14:textId="77777777" w:rsidR="005D207D" w:rsidRPr="00100A2B" w:rsidRDefault="005D207D" w:rsidP="005D207D">
      <w:pPr>
        <w:pStyle w:val="ListParagraph"/>
        <w:numPr>
          <w:ilvl w:val="0"/>
          <w:numId w:val="1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2" w:history="1">
        <w:r w:rsidRPr="00100A2B">
          <w:rPr>
            <w:rStyle w:val="Hyperlink"/>
          </w:rPr>
          <w:t>https://arxiv.org/pdf/1505.03800.pdf</w:t>
        </w:r>
      </w:hyperlink>
    </w:p>
    <w:p w14:paraId="03E100FB" w14:textId="77777777" w:rsidR="005D207D" w:rsidRPr="00100A2B" w:rsidRDefault="005D207D" w:rsidP="005D207D">
      <w:r w:rsidRPr="00100A2B">
        <w:lastRenderedPageBreak/>
        <w:t>NASA chose the second option for its </w:t>
      </w:r>
      <w:hyperlink r:id="rId23" w:history="1">
        <w:r w:rsidRPr="00100A2B">
          <w:rPr>
            <w:rStyle w:val="Hyperlink"/>
          </w:rPr>
          <w:t>Asteroid Redirect Mission</w:t>
        </w:r>
      </w:hyperlink>
      <w:r w:rsidRPr="00100A2B">
        <w:t>, which aims to </w:t>
      </w:r>
      <w:hyperlink r:id="rId24"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an asteroid’s gravity is so weak that it’s not hard for surface particles to escape into space</w:t>
      </w:r>
      <w:r w:rsidRPr="00100A2B">
        <w:t xml:space="preserve">. Now a </w:t>
      </w:r>
      <w:r w:rsidRPr="00100A2B">
        <w:rPr>
          <w:rStyle w:val="StyleUnderline"/>
        </w:rPr>
        <w:t xml:space="preserve">new model warns that </w:t>
      </w:r>
      <w:r w:rsidRPr="009E4F4D">
        <w:rPr>
          <w:rStyle w:val="StyleUnderline"/>
          <w:highlight w:val="green"/>
        </w:rPr>
        <w:t xml:space="preserve">debris shed by </w:t>
      </w:r>
      <w:r w:rsidRPr="009E4F4D">
        <w:rPr>
          <w:rStyle w:val="StyleUnderline"/>
        </w:rPr>
        <w:t>such</w:t>
      </w:r>
      <w:r w:rsidRPr="00100A2B">
        <w:rPr>
          <w:rStyle w:val="StyleUnderline"/>
        </w:rPr>
        <w:t xml:space="preserve"> </w:t>
      </w:r>
      <w:r w:rsidRPr="009E4F4D">
        <w:rPr>
          <w:rStyle w:val="StyleUnderline"/>
          <w:highlight w:val="green"/>
        </w:rPr>
        <w:t>transplanted rocks could intrude where many</w:t>
      </w:r>
      <w:r w:rsidRPr="00100A2B">
        <w:rPr>
          <w:rStyle w:val="StyleUnderline"/>
        </w:rPr>
        <w:t xml:space="preserve"> </w:t>
      </w:r>
      <w:proofErr w:type="spellStart"/>
      <w:r w:rsidRPr="00100A2B">
        <w:rPr>
          <w:rStyle w:val="StyleUnderline"/>
        </w:rPr>
        <w:t>defence</w:t>
      </w:r>
      <w:proofErr w:type="spellEnd"/>
      <w:r w:rsidRPr="00100A2B">
        <w:rPr>
          <w:rStyle w:val="StyleUnderline"/>
        </w:rPr>
        <w:t xml:space="preserve"> and communication </w:t>
      </w:r>
      <w:r w:rsidRPr="009E4F4D">
        <w:rPr>
          <w:rStyle w:val="StyleUnderline"/>
          <w:highlight w:val="green"/>
        </w:rPr>
        <w:t>satellites live</w:t>
      </w:r>
      <w:r w:rsidRPr="00100A2B">
        <w:t xml:space="preserve"> – in geosynchronous orbit.</w:t>
      </w:r>
    </w:p>
    <w:p w14:paraId="69EF56F3" w14:textId="77777777" w:rsidR="005D207D" w:rsidRPr="00100A2B" w:rsidRDefault="005D207D" w:rsidP="005D207D">
      <w:r w:rsidRPr="00100A2B">
        <w:t>According to </w:t>
      </w:r>
      <w:hyperlink r:id="rId25"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w:t>
      </w:r>
      <w:r w:rsidRPr="009E4F4D">
        <w:rPr>
          <w:rStyle w:val="StyleUnderline"/>
          <w:highlight w:val="green"/>
        </w:rPr>
        <w:t>escaped debris will end up in regions traversed by satellites</w:t>
      </w:r>
      <w:r w:rsidRPr="00100A2B">
        <w:rPr>
          <w:rStyle w:val="StyleUnderline"/>
        </w:rPr>
        <w:t xml:space="preserve">. Over 10 years, it would cross geosynchronous orbit 63 times on average. A </w:t>
      </w:r>
      <w:r w:rsidRPr="009E4F4D">
        <w:rPr>
          <w:rStyle w:val="StyleUnderline"/>
          <w:highlight w:val="green"/>
        </w:rPr>
        <w:t>satellite in the wrong spot</w:t>
      </w:r>
      <w:r w:rsidRPr="00100A2B">
        <w:rPr>
          <w:rStyle w:val="StyleUnderline"/>
        </w:rPr>
        <w:t xml:space="preserve"> at the wrong time </w:t>
      </w:r>
      <w:r w:rsidRPr="009E4F4D">
        <w:rPr>
          <w:rStyle w:val="StyleUnderline"/>
          <w:highlight w:val="green"/>
        </w:rPr>
        <w:t>will suffer a damaging high-speed collision with that dust</w:t>
      </w:r>
      <w:r w:rsidRPr="00100A2B">
        <w:rPr>
          <w:rStyle w:val="StyleUnderline"/>
        </w:rPr>
        <w:t>.</w:t>
      </w:r>
    </w:p>
    <w:p w14:paraId="1DE7AA35" w14:textId="77777777" w:rsidR="005D207D" w:rsidRPr="00100A2B" w:rsidRDefault="005D207D" w:rsidP="005D207D">
      <w:r w:rsidRPr="00100A2B">
        <w:t xml:space="preserve">The </w:t>
      </w:r>
      <w:r w:rsidRPr="00100A2B">
        <w:rPr>
          <w:rStyle w:val="StyleUnderline"/>
        </w:rPr>
        <w:t xml:space="preserve">study also looks at the “catastrophic disruption” of an asteroid 5 </w:t>
      </w:r>
      <w:proofErr w:type="spellStart"/>
      <w:r w:rsidRPr="00100A2B">
        <w:rPr>
          <w:rStyle w:val="StyleUnderline"/>
        </w:rPr>
        <w:t>metres</w:t>
      </w:r>
      <w:proofErr w:type="spellEnd"/>
      <w:r w:rsidRPr="00100A2B">
        <w:rPr>
          <w:rStyle w:val="StyleUnderline"/>
        </w:rPr>
        <w:t xml:space="preserve"> across or bigger</w:t>
      </w:r>
      <w:r w:rsidRPr="00100A2B">
        <w:t xml:space="preserve">. </w:t>
      </w:r>
      <w:r w:rsidRPr="009E4F4D">
        <w:rPr>
          <w:highlight w:val="green"/>
        </w:rPr>
        <w:t xml:space="preserve">Its </w:t>
      </w:r>
      <w:r w:rsidRPr="009E4F4D">
        <w:rPr>
          <w:rStyle w:val="StyleUnderline"/>
          <w:highlight w:val="green"/>
        </w:rPr>
        <w:t>total break-up</w:t>
      </w:r>
      <w:r w:rsidRPr="00100A2B">
        <w:rPr>
          <w:rStyle w:val="StyleUnderline"/>
        </w:rPr>
        <w:t xml:space="preserve"> into a pile of rubble </w:t>
      </w:r>
      <w:r w:rsidRPr="009E4F4D">
        <w:rPr>
          <w:rStyle w:val="StyleUnderline"/>
          <w:highlight w:val="green"/>
        </w:rPr>
        <w:t>would increase the risk to satellites by more than 30 per cent</w:t>
      </w:r>
      <w:r w:rsidRPr="00100A2B">
        <w:t xml:space="preserve"> (</w:t>
      </w:r>
      <w:hyperlink r:id="rId26" w:history="1">
        <w:r w:rsidRPr="00100A2B">
          <w:rPr>
            <w:rStyle w:val="Hyperlink"/>
          </w:rPr>
          <w:t>arxiv.org/abs/1505.03800</w:t>
        </w:r>
      </w:hyperlink>
      <w:r w:rsidRPr="00100A2B">
        <w:t>).</w:t>
      </w:r>
    </w:p>
    <w:p w14:paraId="5B796561" w14:textId="77777777" w:rsidR="005D207D" w:rsidRPr="00100A2B" w:rsidRDefault="005D207D" w:rsidP="005D207D"/>
    <w:p w14:paraId="5B3327EF" w14:textId="77777777" w:rsidR="005D207D" w:rsidRPr="00100A2B" w:rsidRDefault="005D207D" w:rsidP="005D207D">
      <w:pPr>
        <w:pStyle w:val="Heading4"/>
        <w:rPr>
          <w:rFonts w:cs="Calibri"/>
        </w:rPr>
      </w:pPr>
      <w:r w:rsidRPr="00100A2B">
        <w:rPr>
          <w:rFonts w:cs="Calibri"/>
        </w:rPr>
        <w:t>Space dust wrecks satellites and debris exponentially spirals</w:t>
      </w:r>
    </w:p>
    <w:p w14:paraId="548FD2AA" w14:textId="77777777" w:rsidR="005D207D" w:rsidRPr="00100A2B" w:rsidRDefault="005D207D" w:rsidP="005D207D">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7" w:history="1">
        <w:r w:rsidRPr="00100A2B">
          <w:rPr>
            <w:rStyle w:val="Hyperlink"/>
          </w:rPr>
          <w:t>https://www.scientificamerican.com/podcast/episode/the-sneaky-danger-of-space-dust/</w:t>
        </w:r>
      </w:hyperlink>
      <w:r w:rsidRPr="00100A2B">
        <w:t>] TDI</w:t>
      </w:r>
    </w:p>
    <w:p w14:paraId="2C91B19B" w14:textId="77777777" w:rsidR="005D207D" w:rsidRPr="00100A2B" w:rsidRDefault="005D207D" w:rsidP="005D207D">
      <w:r w:rsidRPr="009E4F4D">
        <w:rPr>
          <w:rStyle w:val="StyleUnderline"/>
          <w:highlight w:val="green"/>
        </w:rPr>
        <w:t>When</w:t>
      </w:r>
      <w:r w:rsidRPr="00100A2B">
        <w:rPr>
          <w:rStyle w:val="StyleUnderline"/>
        </w:rPr>
        <w:t xml:space="preserve"> tiny particles of space </w:t>
      </w:r>
      <w:r w:rsidRPr="009E4F4D">
        <w:rPr>
          <w:rStyle w:val="StyleUnderline"/>
          <w:highlight w:val="green"/>
        </w:rPr>
        <w:t>debris slam into satellites, the collision could cause the emission of hardware-frying radiation</w:t>
      </w:r>
      <w:r w:rsidRPr="00100A2B">
        <w:t xml:space="preserve">, Christopher </w:t>
      </w:r>
      <w:proofErr w:type="spellStart"/>
      <w:r w:rsidRPr="00100A2B">
        <w:t>Intagliata</w:t>
      </w:r>
      <w:proofErr w:type="spellEnd"/>
      <w:r w:rsidRPr="00100A2B">
        <w:t xml:space="preserve"> reports. </w:t>
      </w:r>
    </w:p>
    <w:p w14:paraId="6C5745B9" w14:textId="77777777" w:rsidR="005D207D" w:rsidRPr="00100A2B" w:rsidRDefault="005D207D" w:rsidP="005D207D">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8" w:history="1">
        <w:r w:rsidRPr="00100A2B">
          <w:rPr>
            <w:rStyle w:val="Hyperlink"/>
          </w:rPr>
          <w:t>baseball-sized chunks</w:t>
        </w:r>
      </w:hyperlink>
      <w:r w:rsidRPr="00100A2B">
        <w:t> of debris, </w:t>
      </w:r>
      <w:hyperlink r:id="rId29" w:history="1">
        <w:r w:rsidRPr="00100A2B">
          <w:rPr>
            <w:rStyle w:val="Hyperlink"/>
          </w:rPr>
          <w:t>according to NASA</w:t>
        </w:r>
      </w:hyperlink>
      <w:r w:rsidRPr="00100A2B">
        <w:t xml:space="preserve">. But that </w:t>
      </w:r>
      <w:r w:rsidRPr="00100A2B">
        <w:rPr>
          <w:rStyle w:val="StyleUnderline"/>
        </w:rPr>
        <w:t>number's dwarfed by the number of small particles. There's hundreds of millions of those.</w:t>
      </w:r>
    </w:p>
    <w:p w14:paraId="6B1AAFCF" w14:textId="77777777" w:rsidR="005D207D" w:rsidRPr="00100A2B" w:rsidRDefault="005D207D" w:rsidP="005D207D">
      <w:r w:rsidRPr="00100A2B">
        <w:t xml:space="preserve">"And </w:t>
      </w:r>
      <w:r w:rsidRPr="009E4F4D">
        <w:t xml:space="preserve">those </w:t>
      </w:r>
      <w:r w:rsidRPr="009E4F4D">
        <w:rPr>
          <w:rStyle w:val="StyleUnderline"/>
          <w:highlight w:val="green"/>
        </w:rPr>
        <w:t>smaller particles tend to be going fast</w:t>
      </w:r>
      <w:r w:rsidRPr="00100A2B">
        <w:t xml:space="preserve">. Think of picking up a grain of sand at the beach, and that would be on the large side. But </w:t>
      </w:r>
      <w:r w:rsidRPr="00100A2B">
        <w:rPr>
          <w:rStyle w:val="StyleUnderline"/>
        </w:rPr>
        <w:t>they're going 60 kilometers per second</w:t>
      </w:r>
      <w:r w:rsidRPr="00100A2B">
        <w:t>." </w:t>
      </w:r>
    </w:p>
    <w:p w14:paraId="79D77DB9" w14:textId="77777777" w:rsidR="005D207D" w:rsidRPr="00100A2B" w:rsidRDefault="005D207D" w:rsidP="005D207D">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w:t>
      </w:r>
      <w:r w:rsidRPr="009E4F4D">
        <w:rPr>
          <w:rStyle w:val="StyleUnderline"/>
          <w:highlight w:val="green"/>
        </w:rPr>
        <w:t>dust-sized stuff might leave</w:t>
      </w:r>
      <w:r w:rsidRPr="00100A2B">
        <w:rPr>
          <w:rStyle w:val="StyleUnderline"/>
        </w:rPr>
        <w:t xml:space="preserve"> more insidious, invisible marks on satellites—by causing </w:t>
      </w:r>
      <w:r w:rsidRPr="009E4F4D">
        <w:rPr>
          <w:rStyle w:val="StyleUnderline"/>
          <w:highlight w:val="green"/>
        </w:rPr>
        <w:t>electrical damage</w:t>
      </w:r>
      <w:r w:rsidRPr="009E4F4D">
        <w:rPr>
          <w:highlight w:val="green"/>
        </w:rPr>
        <w:t>.</w:t>
      </w:r>
    </w:p>
    <w:p w14:paraId="5AFF2734" w14:textId="77777777" w:rsidR="005D207D" w:rsidRPr="00100A2B" w:rsidRDefault="005D207D" w:rsidP="005D207D">
      <w:r w:rsidRPr="00100A2B">
        <w:t>"We also think this phenomenon can be attributed to some of the failures and anomalies we see on orbit, that right now are basically tagged as 'unknown cause.'"</w:t>
      </w:r>
    </w:p>
    <w:p w14:paraId="098FDF9E" w14:textId="77777777" w:rsidR="005D207D" w:rsidRPr="00100A2B" w:rsidRDefault="005D207D" w:rsidP="005D207D">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dust slams into the spacecraft. Incredibly fast. It </w:t>
      </w:r>
      <w:r w:rsidRPr="009E4F4D">
        <w:rPr>
          <w:rStyle w:val="StyleUnderline"/>
          <w:highlight w:val="green"/>
        </w:rPr>
        <w:t>vaporizes and ionizes</w:t>
      </w:r>
      <w:r w:rsidRPr="00100A2B">
        <w:rPr>
          <w:rStyle w:val="StyleUnderline"/>
        </w:rPr>
        <w:t xml:space="preserve"> a bit of </w:t>
      </w:r>
      <w:r w:rsidRPr="009E4F4D">
        <w:rPr>
          <w:rStyle w:val="StyleUnderline"/>
          <w:highlight w:val="green"/>
        </w:rPr>
        <w:t>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w:t>
      </w:r>
      <w:r w:rsidRPr="00BF5C47">
        <w:rPr>
          <w:rStyle w:val="StyleUnderline"/>
          <w:highlight w:val="green"/>
        </w:rPr>
        <w:t>And then</w:t>
      </w:r>
      <w:r w:rsidRPr="00100A2B">
        <w:rPr>
          <w:rStyle w:val="StyleUnderline"/>
        </w:rPr>
        <w:t xml:space="preserve"> the electrons overshoot the ions, so they </w:t>
      </w:r>
      <w:r w:rsidRPr="00BF5C47">
        <w:rPr>
          <w:rStyle w:val="StyleUnderline"/>
          <w:highlight w:val="green"/>
        </w:rPr>
        <w:t>oscillate</w:t>
      </w:r>
      <w:r w:rsidRPr="00100A2B">
        <w:rPr>
          <w:rStyle w:val="StyleUnderline"/>
        </w:rPr>
        <w:t>, and then they go back out again.”</w:t>
      </w:r>
    </w:p>
    <w:p w14:paraId="6F826F30" w14:textId="77777777" w:rsidR="005D207D" w:rsidRPr="00100A2B" w:rsidRDefault="005D207D" w:rsidP="005D207D">
      <w:r w:rsidRPr="00BF5C47">
        <w:rPr>
          <w:rStyle w:val="StyleUnderline"/>
          <w:highlight w:val="green"/>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30" w:history="1">
        <w:r w:rsidRPr="00100A2B">
          <w:rPr>
            <w:rStyle w:val="Hyperlink"/>
          </w:rPr>
          <w:t>Particle-in-cell simulations of an RF emission mechanism associated with hypervelocity impact plasmas</w:t>
        </w:r>
      </w:hyperlink>
      <w:r w:rsidRPr="00100A2B">
        <w:t>]</w:t>
      </w:r>
    </w:p>
    <w:p w14:paraId="79F06684" w14:textId="77777777" w:rsidR="005D207D" w:rsidRPr="00100A2B" w:rsidRDefault="005D207D" w:rsidP="005D207D"/>
    <w:p w14:paraId="388A2E05" w14:textId="572A6D1D" w:rsidR="005D207D" w:rsidRPr="00100A2B" w:rsidRDefault="005D207D" w:rsidP="005D207D">
      <w:pPr>
        <w:pStyle w:val="Heading4"/>
        <w:rPr>
          <w:rFonts w:cs="Calibri"/>
        </w:rPr>
      </w:pPr>
      <w:r w:rsidRPr="00100A2B">
        <w:rPr>
          <w:rFonts w:cs="Calibri"/>
        </w:rPr>
        <w:lastRenderedPageBreak/>
        <w:t xml:space="preserve">Scenario </w:t>
      </w:r>
      <w:r w:rsidR="00861480">
        <w:rPr>
          <w:rFonts w:cs="Calibri"/>
        </w:rPr>
        <w:t>1</w:t>
      </w:r>
      <w:r w:rsidRPr="00100A2B">
        <w:rPr>
          <w:rFonts w:cs="Calibri"/>
        </w:rPr>
        <w:t xml:space="preserve"> is </w:t>
      </w:r>
      <w:proofErr w:type="spellStart"/>
      <w:r w:rsidRPr="00100A2B">
        <w:rPr>
          <w:rFonts w:cs="Calibri"/>
        </w:rPr>
        <w:t>Miscalc</w:t>
      </w:r>
      <w:proofErr w:type="spellEnd"/>
    </w:p>
    <w:p w14:paraId="2814599F" w14:textId="77777777" w:rsidR="005D207D" w:rsidRPr="00100A2B" w:rsidRDefault="005D207D" w:rsidP="005D207D"/>
    <w:p w14:paraId="2FBF0081" w14:textId="77777777" w:rsidR="005D207D" w:rsidRPr="00100A2B" w:rsidRDefault="005D207D" w:rsidP="005D207D">
      <w:pPr>
        <w:pStyle w:val="Heading4"/>
      </w:pPr>
      <w:r w:rsidRPr="00100A2B">
        <w:t xml:space="preserve">Early warning satellites going dark signals attacks – causes </w:t>
      </w:r>
      <w:proofErr w:type="spellStart"/>
      <w:r w:rsidRPr="00100A2B">
        <w:t>miscalc</w:t>
      </w:r>
      <w:proofErr w:type="spellEnd"/>
      <w:r w:rsidRPr="00100A2B">
        <w:t xml:space="preserve"> </w:t>
      </w:r>
      <w:r>
        <w:t>and war</w:t>
      </w:r>
    </w:p>
    <w:p w14:paraId="4D83233D" w14:textId="77777777" w:rsidR="005D207D" w:rsidRPr="00100A2B" w:rsidRDefault="005D207D" w:rsidP="005D207D">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1" w:history="1">
        <w:r w:rsidRPr="00100A2B">
          <w:rPr>
            <w:rStyle w:val="Hyperlink"/>
          </w:rPr>
          <w:t>https://www.businessinsider.com/russia-says-space-junk-could-spark-war-2016-1</w:t>
        </w:r>
      </w:hyperlink>
      <w:r w:rsidRPr="00100A2B">
        <w:t>] TDI</w:t>
      </w:r>
    </w:p>
    <w:p w14:paraId="3AEBB4DA" w14:textId="77777777" w:rsidR="005D207D" w:rsidRPr="00100A2B" w:rsidRDefault="005D207D" w:rsidP="005D207D">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F85D2ED" w14:textId="77777777" w:rsidR="005D207D" w:rsidRPr="00100A2B" w:rsidRDefault="005D207D" w:rsidP="005D207D">
      <w:r w:rsidRPr="00100A2B">
        <w:t>Scientists estimate that anywhere from 500,000 to 600,000 pieces of human-made space debris between 0.4 and 4 inches in size are currently orbiting the Earth and traveling at speeds over 17,000 miles per hour.</w:t>
      </w:r>
    </w:p>
    <w:p w14:paraId="4BF9D618" w14:textId="77777777" w:rsidR="005D207D" w:rsidRPr="00100A2B" w:rsidRDefault="005D207D" w:rsidP="005D207D">
      <w:r w:rsidRPr="00B019F5">
        <w:rPr>
          <w:rStyle w:val="StyleUnderline"/>
          <w:highlight w:val="green"/>
        </w:rPr>
        <w:t>If</w:t>
      </w:r>
      <w:r w:rsidRPr="00100A2B">
        <w:rPr>
          <w:rStyle w:val="StyleUnderline"/>
        </w:rPr>
        <w:t xml:space="preserve"> one of those </w:t>
      </w:r>
      <w:r w:rsidRPr="00B019F5">
        <w:rPr>
          <w:rStyle w:val="StyleUnderline"/>
          <w:highlight w:val="green"/>
        </w:rPr>
        <w:t>pieces smashed into a military satellite it "may provoke</w:t>
      </w:r>
      <w:r w:rsidRPr="00100A2B">
        <w:rPr>
          <w:rStyle w:val="StyleUnderline"/>
        </w:rPr>
        <w:t xml:space="preserve"> political or even </w:t>
      </w:r>
      <w:r w:rsidRPr="00B019F5">
        <w:rPr>
          <w:rStyle w:val="StyleUnderline"/>
          <w:highlight w:val="green"/>
        </w:rPr>
        <w:t>armed conflict between</w:t>
      </w:r>
      <w:r w:rsidRPr="00B019F5">
        <w:rPr>
          <w:rStyle w:val="StyleUnderline"/>
        </w:rPr>
        <w:t xml:space="preserve"> space-faring </w:t>
      </w:r>
      <w:r w:rsidRPr="00B019F5">
        <w:rPr>
          <w:rStyle w:val="StyleUnderline"/>
          <w:highlight w:val="green"/>
        </w:rPr>
        <w:t>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4A972445" w14:textId="77777777" w:rsidR="005D207D" w:rsidRPr="00100A2B" w:rsidRDefault="005D207D" w:rsidP="005D207D">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235744D5" w14:textId="77777777" w:rsidR="005D207D" w:rsidRPr="00100A2B" w:rsidRDefault="005D207D" w:rsidP="005D207D">
      <w:pPr>
        <w:rPr>
          <w:rStyle w:val="StyleUnderline"/>
        </w:rPr>
      </w:pPr>
      <w:r w:rsidRPr="00100A2B">
        <w:rPr>
          <w:rStyle w:val="StyleUnderline"/>
        </w:rPr>
        <w:t xml:space="preserve">It </w:t>
      </w:r>
      <w:r w:rsidRPr="00930359">
        <w:rPr>
          <w:rStyle w:val="StyleUnderline"/>
          <w:highlight w:val="green"/>
        </w:rPr>
        <w:t>would be difficult for anyone to determine whether the event was accidental or deliberate</w:t>
      </w:r>
      <w:r w:rsidRPr="00100A2B">
        <w:rPr>
          <w:rStyle w:val="StyleUnderline"/>
        </w:rPr>
        <w:t xml:space="preserve">. </w:t>
      </w:r>
    </w:p>
    <w:p w14:paraId="65F86A15" w14:textId="77777777" w:rsidR="005D207D" w:rsidRPr="00100A2B" w:rsidRDefault="005D207D" w:rsidP="005D207D">
      <w:pPr>
        <w:rPr>
          <w:rStyle w:val="StyleUnderline"/>
        </w:rPr>
      </w:pPr>
      <w:r w:rsidRPr="00100A2B">
        <w:rPr>
          <w:rStyle w:val="StyleUnderline"/>
        </w:rPr>
        <w:t xml:space="preserve">This </w:t>
      </w:r>
      <w:r w:rsidRPr="00930359">
        <w:rPr>
          <w:rStyle w:val="StyleUnderline"/>
          <w:highlight w:val="green"/>
        </w:rPr>
        <w:t>lack of immediate proof could lead to false accusations</w:t>
      </w:r>
      <w:r w:rsidRPr="00100A2B">
        <w:rPr>
          <w:rStyle w:val="StyleUnderline"/>
        </w:rPr>
        <w:t xml:space="preserve">, heated arguments </w:t>
      </w:r>
      <w:r w:rsidRPr="00930359">
        <w:rPr>
          <w:rStyle w:val="StyleUnderline"/>
          <w:highlight w:val="green"/>
        </w:rPr>
        <w:t>and</w:t>
      </w:r>
      <w:r w:rsidRPr="00100A2B">
        <w:rPr>
          <w:rStyle w:val="StyleUnderline"/>
        </w:rPr>
        <w:t xml:space="preserve">, eventually, </w:t>
      </w:r>
      <w:r w:rsidRPr="00930359">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060A8525" w14:textId="77777777" w:rsidR="005D207D" w:rsidRPr="00100A2B" w:rsidRDefault="005D207D" w:rsidP="005D207D">
      <w:r w:rsidRPr="00100A2B">
        <w:t>A politically dangerous dilemma</w:t>
      </w:r>
    </w:p>
    <w:p w14:paraId="5CA283ED" w14:textId="77777777" w:rsidR="005D207D" w:rsidRPr="00100A2B" w:rsidRDefault="005D207D" w:rsidP="005D207D">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 </w:t>
      </w:r>
    </w:p>
    <w:p w14:paraId="61AC10BC" w14:textId="77777777" w:rsidR="005D207D" w:rsidRPr="00100A2B" w:rsidRDefault="005D207D" w:rsidP="005D207D">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10ADCE2" w14:textId="77777777" w:rsidR="005D207D" w:rsidRPr="00100A2B" w:rsidRDefault="005D207D" w:rsidP="005D207D">
      <w:r w:rsidRPr="00100A2B">
        <w:t>"</w:t>
      </w:r>
      <w:r w:rsidRPr="00100A2B">
        <w:rPr>
          <w:rStyle w:val="StyleUnderline"/>
        </w:rPr>
        <w:t>This is a politically dangerous dilemma</w:t>
      </w:r>
      <w:r w:rsidRPr="00100A2B">
        <w:t xml:space="preserve">," he added. </w:t>
      </w:r>
    </w:p>
    <w:p w14:paraId="38C882C0" w14:textId="77777777" w:rsidR="005D207D" w:rsidRPr="00100A2B" w:rsidRDefault="005D207D" w:rsidP="005D207D">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7F4CBF83" w14:textId="77777777" w:rsidR="005D207D" w:rsidRPr="00100A2B" w:rsidRDefault="005D207D" w:rsidP="005D207D">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3E5BF488" w14:textId="77777777" w:rsidR="005D207D" w:rsidRPr="00100A2B" w:rsidRDefault="005D207D" w:rsidP="005D207D">
      <w:pPr>
        <w:rPr>
          <w:rStyle w:val="StyleUnderline"/>
        </w:rPr>
      </w:pPr>
      <w:r w:rsidRPr="00100A2B">
        <w:rPr>
          <w:rStyle w:val="StyleUnderline"/>
        </w:rPr>
        <w:t>The Kessler Syndrome</w:t>
      </w:r>
    </w:p>
    <w:p w14:paraId="68C0EDA1" w14:textId="77777777" w:rsidR="005D207D" w:rsidRPr="00100A2B" w:rsidRDefault="005D207D" w:rsidP="005D207D">
      <w:r w:rsidRPr="00100A2B">
        <w:t xml:space="preserve">In 1978, American astrophysicist Donald Kessler predicted that the amount of space debris around Earth would begin to grow exponentially after the turn of the millennium. </w:t>
      </w:r>
    </w:p>
    <w:p w14:paraId="4C692CBA" w14:textId="77777777" w:rsidR="005D207D" w:rsidRPr="00100A2B" w:rsidRDefault="005D207D" w:rsidP="005D207D">
      <w:pPr>
        <w:rPr>
          <w:rStyle w:val="StyleUnderline"/>
        </w:rPr>
      </w:pPr>
      <w:r w:rsidRPr="00100A2B">
        <w:rPr>
          <w:rStyle w:val="StyleUnderline"/>
        </w:rPr>
        <w:t xml:space="preserve">Kessler 's predictions rely on the fact that </w:t>
      </w:r>
      <w:r w:rsidRPr="00930359">
        <w:rPr>
          <w:rStyle w:val="StyleUnderline"/>
          <w:highlight w:val="green"/>
        </w:rPr>
        <w:t>over time, space junk accumulates. We leave</w:t>
      </w:r>
      <w:r w:rsidRPr="00100A2B">
        <w:rPr>
          <w:rStyle w:val="StyleUnderline"/>
        </w:rPr>
        <w:t xml:space="preserve"> most of </w:t>
      </w:r>
      <w:r w:rsidRPr="00930359">
        <w:rPr>
          <w:rStyle w:val="StyleUnderline"/>
          <w:highlight w:val="green"/>
        </w:rPr>
        <w:t>our defunct satellites in space, and when</w:t>
      </w:r>
      <w:r w:rsidRPr="00930359">
        <w:rPr>
          <w:rStyle w:val="StyleUnderline"/>
        </w:rPr>
        <w:t xml:space="preserve"> meteors</w:t>
      </w:r>
      <w:r w:rsidRPr="00100A2B">
        <w:rPr>
          <w:rStyle w:val="StyleUnderline"/>
        </w:rPr>
        <w:t xml:space="preserve"> and other man-made </w:t>
      </w:r>
      <w:r w:rsidRPr="00930359">
        <w:rPr>
          <w:rStyle w:val="StyleUnderline"/>
          <w:highlight w:val="green"/>
        </w:rPr>
        <w:t>space debris slam into them, you get a cascade of debris.</w:t>
      </w:r>
      <w:r w:rsidRPr="00100A2B">
        <w:rPr>
          <w:rStyle w:val="StyleUnderline"/>
        </w:rPr>
        <w:t xml:space="preserve"> </w:t>
      </w:r>
    </w:p>
    <w:p w14:paraId="79E5C358" w14:textId="77777777" w:rsidR="005D207D" w:rsidRPr="00100A2B" w:rsidRDefault="005D207D" w:rsidP="005D207D">
      <w:pPr>
        <w:rPr>
          <w:rStyle w:val="StyleUnderline"/>
        </w:rPr>
      </w:pPr>
      <w:r w:rsidRPr="00100A2B">
        <w:rPr>
          <w:rStyle w:val="StyleUnderline"/>
        </w:rPr>
        <w:lastRenderedPageBreak/>
        <w:t xml:space="preserve">The cascade effect — also known as the Kessler Syndrome — refers to a critical point </w:t>
      </w:r>
      <w:r w:rsidRPr="00930359">
        <w:rPr>
          <w:rStyle w:val="StyleUnderline"/>
        </w:rPr>
        <w:t xml:space="preserve">wherein </w:t>
      </w:r>
      <w:r w:rsidRPr="00930359">
        <w:rPr>
          <w:rStyle w:val="StyleUnderline"/>
          <w:highlight w:val="green"/>
        </w:rPr>
        <w:t>the density of space junk grows so large that a single collision could set off a domino effect</w:t>
      </w:r>
      <w:r w:rsidRPr="00100A2B">
        <w:rPr>
          <w:rStyle w:val="StyleUnderline"/>
        </w:rPr>
        <w:t xml:space="preserve"> of increasingly more collisions. </w:t>
      </w:r>
    </w:p>
    <w:p w14:paraId="7E83F6C2" w14:textId="77777777" w:rsidR="005D207D" w:rsidRPr="00100A2B" w:rsidRDefault="005D207D" w:rsidP="005D207D">
      <w:r w:rsidRPr="00100A2B">
        <w:t xml:space="preserve">For Kessler, this is a problem because it would "create small debris faster than it can be removed," Kessler said last year. And this cloud of junk could eventually make missions to space too dangerous. </w:t>
      </w:r>
    </w:p>
    <w:p w14:paraId="279E70FB" w14:textId="77777777" w:rsidR="005D207D" w:rsidRPr="00100A2B" w:rsidRDefault="005D207D" w:rsidP="005D207D">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30359">
        <w:rPr>
          <w:rStyle w:val="StyleUnderline"/>
          <w:highlight w:val="green"/>
        </w:rPr>
        <w:t>this would exacerbate the issue of identifying what, or who, could be behind broken satellites.</w:t>
      </w:r>
      <w:r w:rsidRPr="00100A2B">
        <w:rPr>
          <w:rStyle w:val="StyleUnderline"/>
        </w:rPr>
        <w:t xml:space="preserve"> </w:t>
      </w:r>
    </w:p>
    <w:p w14:paraId="04611472" w14:textId="77777777" w:rsidR="005D207D" w:rsidRPr="00100A2B" w:rsidRDefault="005D207D" w:rsidP="005D207D">
      <w:r w:rsidRPr="00100A2B">
        <w:t xml:space="preserve">The future </w:t>
      </w:r>
    </w:p>
    <w:p w14:paraId="1B5A02ED" w14:textId="77777777" w:rsidR="005D207D" w:rsidRPr="00100A2B" w:rsidRDefault="005D207D" w:rsidP="005D207D">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72F09B3" w14:textId="77777777" w:rsidR="005D207D" w:rsidRPr="00100A2B" w:rsidRDefault="005D207D" w:rsidP="005D207D">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1293FC6F" w14:textId="77777777" w:rsidR="005D207D" w:rsidRPr="00100A2B" w:rsidRDefault="005D207D" w:rsidP="005D207D">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247F116" w14:textId="77777777" w:rsidR="005D207D" w:rsidRPr="00100A2B" w:rsidRDefault="005D207D" w:rsidP="005D207D">
      <w:r w:rsidRPr="00100A2B">
        <w:t xml:space="preserve">1.5 times more fragments greater than 8 inches across </w:t>
      </w:r>
    </w:p>
    <w:p w14:paraId="2CF8ACC3" w14:textId="77777777" w:rsidR="005D207D" w:rsidRPr="00100A2B" w:rsidRDefault="005D207D" w:rsidP="005D207D">
      <w:r w:rsidRPr="00100A2B">
        <w:t xml:space="preserve">3.2 times more fragments between 4 and 8 inches across </w:t>
      </w:r>
    </w:p>
    <w:p w14:paraId="5B089186" w14:textId="77777777" w:rsidR="005D207D" w:rsidRPr="00100A2B" w:rsidRDefault="005D207D" w:rsidP="005D207D">
      <w:r w:rsidRPr="00100A2B">
        <w:t xml:space="preserve">13-20 times </w:t>
      </w:r>
      <w:proofErr w:type="gramStart"/>
      <w:r w:rsidRPr="00100A2B">
        <w:t>more smaller</w:t>
      </w:r>
      <w:proofErr w:type="gramEnd"/>
      <w:r w:rsidRPr="00100A2B">
        <w:t>-sized fragments less than 4 inches across</w:t>
      </w:r>
    </w:p>
    <w:p w14:paraId="5928C156" w14:textId="3898684C" w:rsidR="00C97A7D" w:rsidRDefault="005D207D">
      <w:r w:rsidRPr="00100A2B">
        <w:rPr>
          <w:rStyle w:val="StyleUnderline"/>
        </w:rPr>
        <w:t>"The number of small-size, non-catalogued objects will grow exponentially in mutual collisions,"</w:t>
      </w:r>
      <w:r w:rsidRPr="00100A2B">
        <w:t xml:space="preserve"> the researchers reported.</w:t>
      </w:r>
    </w:p>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07D"/>
    <w:rsid w:val="000C53C4"/>
    <w:rsid w:val="001F534F"/>
    <w:rsid w:val="003000D4"/>
    <w:rsid w:val="005D207D"/>
    <w:rsid w:val="00861480"/>
    <w:rsid w:val="00C97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BA4A5"/>
  <w15:chartTrackingRefBased/>
  <w15:docId w15:val="{4C51FBFC-4F50-4ED3-A07F-4D150DB3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1480"/>
    <w:rPr>
      <w:rFonts w:ascii="Calibri" w:hAnsi="Calibri"/>
      <w:sz w:val="18"/>
      <w:szCs w:val="18"/>
    </w:rPr>
  </w:style>
  <w:style w:type="paragraph" w:styleId="Heading1">
    <w:name w:val="heading 1"/>
    <w:aliases w:val="Pocket"/>
    <w:basedOn w:val="Normal"/>
    <w:next w:val="Normal"/>
    <w:link w:val="Heading1Char"/>
    <w:qFormat/>
    <w:rsid w:val="008614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14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614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Heading 2 Char2 Char,Heading 2 Char1 Char Char,t, Ch,TAG,no read,No Spacing211,ta,Ta,Ca"/>
    <w:basedOn w:val="Normal"/>
    <w:next w:val="Normal"/>
    <w:link w:val="Heading4Char"/>
    <w:uiPriority w:val="3"/>
    <w:unhideWhenUsed/>
    <w:qFormat/>
    <w:rsid w:val="008614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8614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480"/>
  </w:style>
  <w:style w:type="character" w:customStyle="1" w:styleId="Heading1Char">
    <w:name w:val="Heading 1 Char"/>
    <w:aliases w:val="Pocket Char"/>
    <w:basedOn w:val="DefaultParagraphFont"/>
    <w:link w:val="Heading1"/>
    <w:rsid w:val="008614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148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6148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t Char, Ch Char"/>
    <w:basedOn w:val="DefaultParagraphFont"/>
    <w:link w:val="Heading4"/>
    <w:uiPriority w:val="3"/>
    <w:rsid w:val="00861480"/>
    <w:rPr>
      <w:rFonts w:ascii="Calibri" w:eastAsiaTheme="majorEastAsia" w:hAnsi="Calibri" w:cstheme="majorBidi"/>
      <w:b/>
      <w:iCs/>
      <w:sz w:val="26"/>
      <w:szCs w:val="18"/>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86148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6148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861480"/>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861480"/>
    <w:rPr>
      <w:color w:val="auto"/>
      <w:u w:val="none"/>
    </w:rPr>
  </w:style>
  <w:style w:type="character" w:styleId="FollowedHyperlink">
    <w:name w:val="FollowedHyperlink"/>
    <w:basedOn w:val="DefaultParagraphFont"/>
    <w:uiPriority w:val="99"/>
    <w:semiHidden/>
    <w:unhideWhenUsed/>
    <w:rsid w:val="00861480"/>
    <w:rPr>
      <w:color w:val="auto"/>
      <w:u w:val="none"/>
    </w:rPr>
  </w:style>
  <w:style w:type="paragraph" w:customStyle="1" w:styleId="textbold">
    <w:name w:val="text bold"/>
    <w:basedOn w:val="Normal"/>
    <w:link w:val="Emphasis"/>
    <w:autoRedefine/>
    <w:uiPriority w:val="7"/>
    <w:qFormat/>
    <w:rsid w:val="005D207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szCs w:val="22"/>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5D20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D20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5D2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mongabay.com/2021/08/in-saving-the-ozone-layer-we-avoided-even-more-intense-global-warming/" TargetMode="External"/><Relationship Id="rId13" Type="http://schemas.openxmlformats.org/officeDocument/2006/relationships/hyperlink" Target="https://phys.org/tags/space/" TargetMode="External"/><Relationship Id="rId18" Type="http://schemas.openxmlformats.org/officeDocument/2006/relationships/hyperlink" Target="https://asteroidminingcorporation.co.uk/" TargetMode="External"/><Relationship Id="rId26" Type="http://schemas.openxmlformats.org/officeDocument/2006/relationships/hyperlink" Target="http://arxiv.org/abs/1505.03800" TargetMode="External"/><Relationship Id="rId3" Type="http://schemas.openxmlformats.org/officeDocument/2006/relationships/settings" Target="settings.xml"/><Relationship Id="rId21" Type="http://schemas.openxmlformats.org/officeDocument/2006/relationships/hyperlink" Target="https://www.newscientist.com/article/mg22630235-100-dust-from-asteroid-mining-spells-danger-for-satellites/" TargetMode="External"/><Relationship Id="rId7" Type="http://schemas.openxmlformats.org/officeDocument/2006/relationships/hyperlink" Target="https://www.space.com/environmental-impact-space-tourism-flights" TargetMode="External"/><Relationship Id="rId12" Type="http://schemas.openxmlformats.org/officeDocument/2006/relationships/hyperlink" Target="https://www.space.com/trump-moon-mining-space-resources-executive-order.html" TargetMode="External"/><Relationship Id="rId17" Type="http://schemas.openxmlformats.org/officeDocument/2006/relationships/hyperlink" Target="https://www.consensys.space/pr" TargetMode="External"/><Relationship Id="rId25" Type="http://schemas.openxmlformats.org/officeDocument/2006/relationships/hyperlink" Target="http://www.caseyhandmer.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bvaopenmind.com/en/science/physics/asteroid-mining-a-new-space-race/" TargetMode="External"/><Relationship Id="rId20" Type="http://schemas.openxmlformats.org/officeDocument/2006/relationships/hyperlink" Target="https://www.cnbc.com/2015/05/01/build-the-economy-here-on-earth-by-exploring-space-tyson.html" TargetMode="External"/><Relationship Id="rId29" Type="http://schemas.openxmlformats.org/officeDocument/2006/relationships/hyperlink" Target="https://www.orbitaldebris.jsc.nasa.gov/faq.html" TargetMode="External"/><Relationship Id="rId1" Type="http://schemas.openxmlformats.org/officeDocument/2006/relationships/numbering" Target="numbering.xml"/><Relationship Id="rId6" Type="http://schemas.openxmlformats.org/officeDocument/2006/relationships/hyperlink" Target="https://abcnews.go.com/Technology/experts-climate-impacts-question-mark-space-tourism-takes/story?id=81609878" TargetMode="External"/><Relationship Id="rId11" Type="http://schemas.openxmlformats.org/officeDocument/2006/relationships/hyperlink" Target="https://www.congress.gov/bill/114th-congress/house-bill/2262/text" TargetMode="External"/><Relationship Id="rId24" Type="http://schemas.openxmlformats.org/officeDocument/2006/relationships/hyperlink" Target="https://www.newscientist.com/article/dn27243-rock-grab-from-asteroid-will-aid-human-mission-to-mars" TargetMode="External"/><Relationship Id="rId32" Type="http://schemas.openxmlformats.org/officeDocument/2006/relationships/fontTable" Target="fontTable.xml"/><Relationship Id="rId5" Type="http://schemas.openxmlformats.org/officeDocument/2006/relationships/hyperlink" Target="http://sce.sagepub.com" TargetMode="External"/><Relationship Id="rId15" Type="http://schemas.openxmlformats.org/officeDocument/2006/relationships/hyperlink" Target="https://www.universetoday.com/20590/moon-for-sale/" TargetMode="External"/><Relationship Id="rId23" Type="http://schemas.openxmlformats.org/officeDocument/2006/relationships/hyperlink" Target="http://www.nasa.gov/content/what-is-nasa-s-asteroid-redirect-mission/" TargetMode="External"/><Relationship Id="rId28" Type="http://schemas.openxmlformats.org/officeDocument/2006/relationships/hyperlink" Target="https://www.scientificamerican.com/article/orbital-debris-space-fence/" TargetMode="External"/><Relationship Id="rId10" Type="http://schemas.openxmlformats.org/officeDocument/2006/relationships/hyperlink" Target="https://phys.org/news/2020-04-trump-moon-asteroids.html" TargetMode="External"/><Relationship Id="rId19" Type="http://schemas.openxmlformats.org/officeDocument/2006/relationships/hyperlink" Target="https://www.transastracorp.com/"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webSettings" Target="webSettings.xml"/><Relationship Id="rId9" Type="http://schemas.openxmlformats.org/officeDocument/2006/relationships/hyperlink" Target="http://epic.awi.de/37530/1/IPCC_AR5_SYR_Final.pdf" TargetMode="External"/><Relationship Id="rId14" Type="http://schemas.openxmlformats.org/officeDocument/2006/relationships/hyperlink" Target="https://www.whitehouse.gov/presidential-actions/executive-order-encouraging-international-support-recovery-use-space-resources/" TargetMode="External"/><Relationship Id="rId22" Type="http://schemas.openxmlformats.org/officeDocument/2006/relationships/hyperlink" Target="https://arxiv.org/pdf/1505.03800.pdf" TargetMode="External"/><Relationship Id="rId27" Type="http://schemas.openxmlformats.org/officeDocument/2006/relationships/hyperlink" Target="https://www.scientificamerican.com/podcast/episode/the-sneaky-danger-of-space-dust/" TargetMode="External"/><Relationship Id="rId30" Type="http://schemas.openxmlformats.org/officeDocument/2006/relationships/hyperlink" Target="http://aip.scitation.org/doi/full/10.1063/1.49808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65</TotalTime>
  <Pages>11</Pages>
  <Words>6523</Words>
  <Characters>37182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Benjamin Chen</cp:lastModifiedBy>
  <cp:revision>4</cp:revision>
  <dcterms:created xsi:type="dcterms:W3CDTF">2022-01-15T14:58:00Z</dcterms:created>
  <dcterms:modified xsi:type="dcterms:W3CDTF">2022-02-24T23:10:00Z</dcterms:modified>
</cp:coreProperties>
</file>