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DFC4C" w14:textId="77777777" w:rsidR="004B215A" w:rsidRPr="005928FB" w:rsidRDefault="004B215A" w:rsidP="004B215A">
      <w:pPr>
        <w:pStyle w:val="Heading1"/>
        <w:rPr>
          <w:rFonts w:ascii="Comic Sans MS" w:hAnsi="Comic Sans MS"/>
        </w:rPr>
      </w:pPr>
      <w:r w:rsidRPr="005928FB">
        <w:rPr>
          <w:rFonts w:ascii="Comic Sans MS" w:hAnsi="Comic Sans MS"/>
        </w:rPr>
        <w:t>1AC—shell</w:t>
      </w:r>
    </w:p>
    <w:p w14:paraId="27949560" w14:textId="77777777" w:rsidR="004B215A" w:rsidRPr="005928FB" w:rsidRDefault="004B215A" w:rsidP="004B215A">
      <w:pPr>
        <w:pStyle w:val="Heading2"/>
        <w:rPr>
          <w:rFonts w:ascii="Comic Sans MS" w:hAnsi="Comic Sans MS"/>
        </w:rPr>
      </w:pPr>
      <w:r w:rsidRPr="005928FB">
        <w:rPr>
          <w:rFonts w:ascii="Comic Sans MS" w:hAnsi="Comic Sans MS"/>
        </w:rPr>
        <w:lastRenderedPageBreak/>
        <w:t>Part 1: Burdens</w:t>
      </w:r>
    </w:p>
    <w:p w14:paraId="0A334C56" w14:textId="77777777" w:rsidR="004B215A" w:rsidRPr="005928FB" w:rsidRDefault="004B215A" w:rsidP="004B215A">
      <w:pPr>
        <w:pStyle w:val="Heading4"/>
        <w:rPr>
          <w:rFonts w:ascii="Comic Sans MS" w:hAnsi="Comic Sans MS"/>
        </w:rPr>
      </w:pPr>
      <w:r w:rsidRPr="005928FB">
        <w:rPr>
          <w:rFonts w:ascii="Comic Sans MS" w:hAnsi="Comic Sans MS"/>
        </w:rPr>
        <w:t>I affirm the resolution--</w:t>
      </w:r>
    </w:p>
    <w:p w14:paraId="6D042527" w14:textId="77777777" w:rsidR="004B215A" w:rsidRPr="005928FB" w:rsidRDefault="004B215A" w:rsidP="004B215A">
      <w:pPr>
        <w:pStyle w:val="Heading4"/>
        <w:rPr>
          <w:rFonts w:ascii="Comic Sans MS" w:hAnsi="Comic Sans MS"/>
        </w:rPr>
      </w:pPr>
      <w:r w:rsidRPr="005928FB">
        <w:rPr>
          <w:rFonts w:ascii="Comic Sans MS" w:hAnsi="Comic Sans MS"/>
        </w:rPr>
        <w:t xml:space="preserve">The </w:t>
      </w:r>
      <w:proofErr w:type="spellStart"/>
      <w:r w:rsidRPr="005928FB">
        <w:rPr>
          <w:rFonts w:ascii="Comic Sans MS" w:hAnsi="Comic Sans MS"/>
        </w:rPr>
        <w:t>aff</w:t>
      </w:r>
      <w:proofErr w:type="spellEnd"/>
      <w:r w:rsidRPr="005928FB">
        <w:rPr>
          <w:rFonts w:ascii="Comic Sans MS" w:hAnsi="Comic Sans MS"/>
        </w:rPr>
        <w:t xml:space="preserve"> burden is to prove that space appropriation is inconsistent with legal norms, the neg burden is the inverse: </w:t>
      </w:r>
    </w:p>
    <w:p w14:paraId="531245EC" w14:textId="3D9C6B29" w:rsidR="004B215A" w:rsidRPr="005928FB" w:rsidRDefault="004B215A" w:rsidP="004B215A">
      <w:pPr>
        <w:pStyle w:val="Heading4"/>
        <w:rPr>
          <w:rFonts w:ascii="Comic Sans MS" w:hAnsi="Comic Sans MS"/>
        </w:rPr>
      </w:pPr>
      <w:r w:rsidRPr="005928FB">
        <w:rPr>
          <w:rFonts w:ascii="Comic Sans MS" w:hAnsi="Comic Sans MS"/>
        </w:rPr>
        <w:t xml:space="preserve">1] </w:t>
      </w:r>
      <w:r w:rsidR="00695D2A">
        <w:rPr>
          <w:rFonts w:ascii="Comic Sans MS" w:hAnsi="Comic Sans MS"/>
        </w:rPr>
        <w:t>5 m</w:t>
      </w:r>
      <w:r w:rsidR="005928FB">
        <w:rPr>
          <w:rFonts w:ascii="Comic Sans MS" w:hAnsi="Comic Sans MS"/>
        </w:rPr>
        <w:t>ajor</w:t>
      </w:r>
      <w:r w:rsidRPr="005928FB">
        <w:rPr>
          <w:rFonts w:ascii="Comic Sans MS" w:hAnsi="Comic Sans MS"/>
        </w:rPr>
        <w:t xml:space="preserve"> dictionaries define just as legally correct, lawful</w:t>
      </w:r>
      <w:r w:rsidRPr="005928FB">
        <w:rPr>
          <w:rStyle w:val="FootnoteReference"/>
          <w:rFonts w:ascii="Comic Sans MS" w:hAnsi="Comic Sans MS"/>
        </w:rPr>
        <w:footnoteReference w:id="1"/>
      </w:r>
      <w:r w:rsidRPr="005928FB">
        <w:rPr>
          <w:rFonts w:ascii="Comic Sans MS" w:hAnsi="Comic Sans MS"/>
        </w:rPr>
        <w:t xml:space="preserve"> that means the correct interpretation of the topic is one of legality—semantics comes first A] it’s the only stasis point of debate B] makes pre-round prep predictable C] treat this a syllogism proving our framework true </w:t>
      </w:r>
    </w:p>
    <w:p w14:paraId="7F115934" w14:textId="43FF4E93" w:rsidR="004B215A" w:rsidRPr="005928FB" w:rsidRDefault="004B215A" w:rsidP="004B215A">
      <w:pPr>
        <w:pStyle w:val="Heading4"/>
        <w:rPr>
          <w:rFonts w:ascii="Comic Sans MS" w:hAnsi="Comic Sans MS"/>
        </w:rPr>
      </w:pPr>
      <w:r w:rsidRPr="005928FB">
        <w:rPr>
          <w:rFonts w:ascii="Comic Sans MS" w:hAnsi="Comic Sans MS"/>
        </w:rPr>
        <w:t>Even if they re-define just as an ethical obligation</w:t>
      </w:r>
      <w:r w:rsidR="00695D2A">
        <w:rPr>
          <w:rFonts w:ascii="Comic Sans MS" w:hAnsi="Comic Sans MS"/>
        </w:rPr>
        <w:t xml:space="preserve">, </w:t>
      </w:r>
      <w:r w:rsidRPr="005928FB">
        <w:rPr>
          <w:rFonts w:ascii="Comic Sans MS" w:hAnsi="Comic Sans MS"/>
        </w:rPr>
        <w:t xml:space="preserve">ought </w:t>
      </w:r>
      <w:r w:rsidR="002A70AD">
        <w:rPr>
          <w:rFonts w:ascii="Comic Sans MS" w:hAnsi="Comic Sans MS"/>
        </w:rPr>
        <w:t>is</w:t>
      </w:r>
      <w:r w:rsidRPr="005928FB">
        <w:rPr>
          <w:rFonts w:ascii="Comic Sans MS" w:hAnsi="Comic Sans MS"/>
        </w:rPr>
        <w:t xml:space="preserve"> defined as consistency with legal norms. </w:t>
      </w:r>
    </w:p>
    <w:p w14:paraId="5798245D" w14:textId="384D5A10" w:rsidR="004B215A" w:rsidRPr="005928FB" w:rsidRDefault="004B215A" w:rsidP="004B215A">
      <w:pPr>
        <w:rPr>
          <w:rFonts w:ascii="Comic Sans MS" w:hAnsi="Comic Sans MS"/>
        </w:rPr>
      </w:pPr>
      <w:proofErr w:type="spellStart"/>
      <w:r w:rsidRPr="005928FB">
        <w:rPr>
          <w:rStyle w:val="Style13ptBold"/>
          <w:rFonts w:ascii="Comic Sans MS" w:hAnsi="Comic Sans MS"/>
        </w:rPr>
        <w:t>Kelsen</w:t>
      </w:r>
      <w:bookmarkStart w:id="0" w:name="13e070a0f8b173c6_13df257240887ae1__ftnre"/>
      <w:bookmarkEnd w:id="0"/>
      <w:proofErr w:type="spellEnd"/>
      <w:r w:rsidR="002A70AD">
        <w:rPr>
          <w:rStyle w:val="Style13ptBold"/>
          <w:rFonts w:ascii="Comic Sans MS" w:hAnsi="Comic Sans MS"/>
        </w:rPr>
        <w:t xml:space="preserve"> 66</w:t>
      </w:r>
      <w:r w:rsidRPr="005928FB">
        <w:rPr>
          <w:rFonts w:ascii="Comic Sans MS" w:hAnsi="Comic Sans MS"/>
        </w:rPr>
        <w:t xml:space="preserve"> (Hans </w:t>
      </w:r>
      <w:proofErr w:type="spellStart"/>
      <w:r w:rsidRPr="005928FB">
        <w:rPr>
          <w:rFonts w:ascii="Comic Sans MS" w:hAnsi="Comic Sans MS"/>
        </w:rPr>
        <w:t>Kelsen</w:t>
      </w:r>
      <w:proofErr w:type="spellEnd"/>
      <w:r w:rsidRPr="005928FB">
        <w:rPr>
          <w:rFonts w:ascii="Comic Sans MS" w:hAnsi="Comic Sans MS"/>
        </w:rPr>
        <w:t>, “On the Pure Theory of Law,” Israel Law Review, January 1966)</w:t>
      </w:r>
    </w:p>
    <w:p w14:paraId="02B7E306" w14:textId="77777777" w:rsidR="004B215A" w:rsidRPr="005928FB" w:rsidRDefault="004B215A" w:rsidP="004B215A">
      <w:pPr>
        <w:pStyle w:val="NormalWeb"/>
        <w:spacing w:before="0" w:beforeAutospacing="0" w:after="0" w:afterAutospacing="0" w:line="240" w:lineRule="auto"/>
        <w:rPr>
          <w:rFonts w:ascii="Comic Sans MS" w:hAnsi="Comic Sans MS"/>
          <w:iCs/>
          <w:color w:val="000000"/>
          <w:sz w:val="16"/>
        </w:rPr>
      </w:pPr>
      <w:r w:rsidRPr="005928FB">
        <w:rPr>
          <w:rFonts w:ascii="Comic Sans MS" w:hAnsi="Comic Sans MS"/>
          <w:iCs/>
          <w:color w:val="000000"/>
          <w:sz w:val="16"/>
        </w:rPr>
        <w:t xml:space="preserve">That it is a "pure" theory of law means: in the first place, that it avoids the erroneous identification of the validity of the law with its effectiveness. By avoiding this identification the Pure Theory of Law </w:t>
      </w:r>
      <w:proofErr w:type="spellStart"/>
      <w:r w:rsidRPr="005928FB">
        <w:rPr>
          <w:rFonts w:ascii="Comic Sans MS" w:hAnsi="Comic Sans MS"/>
          <w:iCs/>
          <w:color w:val="000000"/>
          <w:sz w:val="16"/>
        </w:rPr>
        <w:t>geparates</w:t>
      </w:r>
      <w:proofErr w:type="spellEnd"/>
      <w:r w:rsidRPr="005928FB">
        <w:rPr>
          <w:rFonts w:ascii="Comic Sans MS" w:hAnsi="Comic Sans MS"/>
          <w:iCs/>
          <w:color w:val="000000"/>
          <w:sz w:val="16"/>
        </w:rPr>
        <w:t xml:space="preserve"> jurisprudence as a theory of law from all sciences--natural or social sciences-which describe facts by assertions that under certain conditions certain consequences actually take place. These assertions are is-statements; and the connection between the condition and the consequence has the character of causality. The statements by which a theory of law describes its object: namely </w:t>
      </w:r>
      <w:r w:rsidRPr="005928FB">
        <w:rPr>
          <w:rFonts w:ascii="Comic Sans MS" w:hAnsi="Comic Sans MS"/>
          <w:b/>
          <w:bCs/>
          <w:iCs/>
          <w:color w:val="000000"/>
          <w:highlight w:val="cyan"/>
          <w:u w:val="single"/>
        </w:rPr>
        <w:t>legal norms</w:t>
      </w:r>
      <w:r w:rsidRPr="005928FB">
        <w:rPr>
          <w:rFonts w:ascii="Comic Sans MS" w:hAnsi="Comic Sans MS"/>
          <w:iCs/>
          <w:color w:val="000000"/>
          <w:sz w:val="16"/>
        </w:rPr>
        <w:t>, which are not facts but the meaning of facts, </w:t>
      </w:r>
      <w:r w:rsidRPr="005928FB">
        <w:rPr>
          <w:rFonts w:ascii="Comic Sans MS" w:hAnsi="Comic Sans MS"/>
          <w:b/>
          <w:bCs/>
          <w:iCs/>
          <w:color w:val="000000"/>
          <w:highlight w:val="cyan"/>
          <w:u w:val="single"/>
        </w:rPr>
        <w:t>are ought-statements</w:t>
      </w:r>
      <w:r w:rsidRPr="005928FB">
        <w:rPr>
          <w:rFonts w:ascii="Comic Sans MS" w:hAnsi="Comic Sans MS"/>
          <w:iCs/>
          <w:color w:val="000000"/>
          <w:sz w:val="16"/>
        </w:rPr>
        <w:t>. They indicate that under certain conditions certain consequences-the sanctions-ought to take place. It is important to note that </w:t>
      </w:r>
      <w:r w:rsidRPr="005928FB">
        <w:rPr>
          <w:rFonts w:ascii="Comic Sans MS" w:hAnsi="Comic Sans MS"/>
          <w:b/>
          <w:bCs/>
          <w:iCs/>
          <w:color w:val="000000"/>
          <w:u w:val="single"/>
        </w:rPr>
        <w:t>the term "</w:t>
      </w:r>
      <w:r w:rsidRPr="005928FB">
        <w:rPr>
          <w:rFonts w:ascii="Comic Sans MS" w:hAnsi="Comic Sans MS"/>
          <w:b/>
          <w:bCs/>
          <w:iCs/>
          <w:color w:val="000000"/>
          <w:highlight w:val="cyan"/>
          <w:u w:val="single"/>
        </w:rPr>
        <w:t>ought" may be used</w:t>
      </w:r>
      <w:r w:rsidRPr="005928FB">
        <w:rPr>
          <w:rFonts w:ascii="Comic Sans MS" w:hAnsi="Comic Sans MS"/>
          <w:iCs/>
          <w:color w:val="000000"/>
          <w:sz w:val="16"/>
        </w:rPr>
        <w:t> not only in a prescriptive sense-as in a norm-but also </w:t>
      </w:r>
      <w:r w:rsidRPr="005928FB">
        <w:rPr>
          <w:rFonts w:ascii="Comic Sans MS" w:hAnsi="Comic Sans MS"/>
          <w:b/>
          <w:bCs/>
          <w:iCs/>
          <w:color w:val="000000"/>
          <w:highlight w:val="cyan"/>
          <w:u w:val="single"/>
        </w:rPr>
        <w:t>in a descriptive sense</w:t>
      </w:r>
      <w:r w:rsidRPr="005928FB">
        <w:rPr>
          <w:rFonts w:ascii="Comic Sans MS" w:hAnsi="Comic Sans MS"/>
          <w:iCs/>
          <w:color w:val="000000"/>
          <w:sz w:val="16"/>
        </w:rPr>
        <w:t>-as in an assertion about a norm. The science of law </w:t>
      </w:r>
      <w:r w:rsidRPr="005928FB">
        <w:rPr>
          <w:rFonts w:ascii="Comic Sans MS" w:hAnsi="Comic Sans MS"/>
          <w:b/>
          <w:bCs/>
          <w:iCs/>
          <w:color w:val="000000"/>
          <w:highlight w:val="cyan"/>
          <w:u w:val="single"/>
        </w:rPr>
        <w:t>describing</w:t>
      </w:r>
      <w:r w:rsidRPr="005928FB">
        <w:rPr>
          <w:rFonts w:ascii="Comic Sans MS" w:hAnsi="Comic Sans MS"/>
          <w:b/>
          <w:bCs/>
          <w:iCs/>
          <w:color w:val="000000"/>
          <w:u w:val="single"/>
        </w:rPr>
        <w:t>,</w:t>
      </w:r>
      <w:r w:rsidRPr="005928FB">
        <w:rPr>
          <w:rFonts w:ascii="Comic Sans MS" w:hAnsi="Comic Sans MS"/>
          <w:iCs/>
          <w:color w:val="000000"/>
          <w:sz w:val="16"/>
        </w:rPr>
        <w:t> e.g. the </w:t>
      </w:r>
      <w:r w:rsidRPr="005928FB">
        <w:rPr>
          <w:rFonts w:ascii="Comic Sans MS" w:hAnsi="Comic Sans MS"/>
          <w:b/>
          <w:bCs/>
          <w:iCs/>
          <w:color w:val="000000"/>
          <w:highlight w:val="cyan"/>
          <w:u w:val="single"/>
        </w:rPr>
        <w:t>legal norm</w:t>
      </w:r>
      <w:r w:rsidRPr="005928FB">
        <w:rPr>
          <w:rFonts w:ascii="Comic Sans MS" w:hAnsi="Comic Sans MS"/>
          <w:iCs/>
          <w:color w:val="000000"/>
          <w:sz w:val="16"/>
        </w:rPr>
        <w:t> concerning murder does not say: "if a man commits murder, he will be punished", but: "if a man commits</w:t>
      </w:r>
      <w:r w:rsidRPr="005928FB">
        <w:rPr>
          <w:rFonts w:ascii="Comic Sans MS" w:hAnsi="Comic Sans MS"/>
          <w:b/>
          <w:bCs/>
          <w:iCs/>
          <w:color w:val="000000"/>
          <w:u w:val="single"/>
        </w:rPr>
        <w:t> murder</w:t>
      </w:r>
      <w:r w:rsidRPr="005928FB">
        <w:rPr>
          <w:rFonts w:ascii="Comic Sans MS" w:hAnsi="Comic Sans MS"/>
          <w:iCs/>
          <w:color w:val="000000"/>
          <w:sz w:val="16"/>
        </w:rPr>
        <w:t>, he </w:t>
      </w:r>
      <w:r w:rsidRPr="005928FB">
        <w:rPr>
          <w:rFonts w:ascii="Comic Sans MS" w:hAnsi="Comic Sans MS"/>
          <w:b/>
          <w:bCs/>
          <w:iCs/>
          <w:color w:val="000000"/>
          <w:u w:val="single"/>
        </w:rPr>
        <w:t>ought to be punished."</w:t>
      </w:r>
      <w:r w:rsidRPr="005928FB">
        <w:rPr>
          <w:rFonts w:ascii="Comic Sans MS" w:hAnsi="Comic Sans MS"/>
          <w:iCs/>
          <w:color w:val="000000"/>
          <w:sz w:val="16"/>
        </w:rPr>
        <w:t> In this statement the term "ought" has a descriptive sense; and the connection be- tween the condition and the consequence has not the character of causality but of imputation. The sanction is not the effect of the delict as its cause, but the sanction is "imputed" to the delict. This imputation is constituted by the legal norm as the meaning of an act of will, whereas the connection be- tween cause and effect is independent of any act of human or superhuman will.</w:t>
      </w:r>
    </w:p>
    <w:p w14:paraId="638D0B7C" w14:textId="77777777" w:rsidR="004B215A" w:rsidRPr="005928FB" w:rsidRDefault="004B215A" w:rsidP="004B215A">
      <w:pPr>
        <w:pStyle w:val="NormalWeb"/>
        <w:spacing w:before="0" w:beforeAutospacing="0" w:after="0" w:afterAutospacing="0" w:line="240" w:lineRule="auto"/>
        <w:rPr>
          <w:rFonts w:ascii="Comic Sans MS" w:hAnsi="Comic Sans MS"/>
          <w:iCs/>
          <w:color w:val="000000"/>
          <w:sz w:val="16"/>
        </w:rPr>
      </w:pPr>
    </w:p>
    <w:p w14:paraId="34FE77A1" w14:textId="1BC2CE33" w:rsidR="004B215A" w:rsidRDefault="004B215A" w:rsidP="004B215A">
      <w:pPr>
        <w:pStyle w:val="Heading4"/>
        <w:rPr>
          <w:rFonts w:ascii="Comic Sans MS" w:hAnsi="Comic Sans MS"/>
        </w:rPr>
      </w:pPr>
      <w:r w:rsidRPr="005928FB">
        <w:rPr>
          <w:rFonts w:ascii="Comic Sans MS" w:hAnsi="Comic Sans MS"/>
        </w:rPr>
        <w:t xml:space="preserve">2] Reciprocal ground—it’s a 1:1 ratio on ground, I have to prove it illegal, and you have to prove it legal. Reciprocity controls the internal link to fairness, if the round is not reciprocal than we don’t have an equal chance at a ballot. </w:t>
      </w:r>
    </w:p>
    <w:p w14:paraId="1B6D2949" w14:textId="77777777" w:rsidR="00D95836" w:rsidRPr="00D95836" w:rsidRDefault="00D95836" w:rsidP="00D95836"/>
    <w:p w14:paraId="21403554" w14:textId="55EF4E3F" w:rsidR="004B215A" w:rsidRDefault="004B215A" w:rsidP="004B215A">
      <w:pPr>
        <w:pStyle w:val="Heading4"/>
        <w:rPr>
          <w:rFonts w:ascii="Comic Sans MS" w:hAnsi="Comic Sans MS"/>
        </w:rPr>
      </w:pPr>
      <w:r w:rsidRPr="005928FB">
        <w:rPr>
          <w:rFonts w:ascii="Comic Sans MS" w:hAnsi="Comic Sans MS"/>
        </w:rPr>
        <w:lastRenderedPageBreak/>
        <w:t xml:space="preserve">3] </w:t>
      </w:r>
      <w:proofErr w:type="spellStart"/>
      <w:r w:rsidRPr="005928FB">
        <w:rPr>
          <w:rFonts w:ascii="Comic Sans MS" w:hAnsi="Comic Sans MS"/>
        </w:rPr>
        <w:t>Debatability</w:t>
      </w:r>
      <w:proofErr w:type="spellEnd"/>
      <w:r w:rsidRPr="005928FB">
        <w:rPr>
          <w:rFonts w:ascii="Comic Sans MS" w:hAnsi="Comic Sans MS"/>
        </w:rPr>
        <w:t>—discussions of abstract moral principles and unlikely extinction scenarios is impossible to evaluate, since judges will be bias to what they already believe but the legality of an issue is a binary and simple.</w:t>
      </w:r>
    </w:p>
    <w:p w14:paraId="5899B508" w14:textId="77777777" w:rsidR="00D95836" w:rsidRPr="00D95836" w:rsidRDefault="00D95836" w:rsidP="00D95836"/>
    <w:p w14:paraId="288DCCF9" w14:textId="77777777" w:rsidR="002A70AD" w:rsidRDefault="004B215A" w:rsidP="004B215A">
      <w:pPr>
        <w:pStyle w:val="Heading4"/>
        <w:rPr>
          <w:rFonts w:ascii="Comic Sans MS" w:hAnsi="Comic Sans MS"/>
          <w:color w:val="000000"/>
        </w:rPr>
      </w:pPr>
      <w:r w:rsidRPr="005928FB">
        <w:rPr>
          <w:rFonts w:ascii="Comic Sans MS" w:hAnsi="Comic Sans MS"/>
        </w:rPr>
        <w:t>4] It</w:t>
      </w:r>
      <w:r w:rsidR="00695D2A">
        <w:rPr>
          <w:rFonts w:ascii="Comic Sans MS" w:hAnsi="Comic Sans MS"/>
        </w:rPr>
        <w:t>’</w:t>
      </w:r>
      <w:r w:rsidRPr="005928FB">
        <w:rPr>
          <w:rFonts w:ascii="Comic Sans MS" w:hAnsi="Comic Sans MS"/>
        </w:rPr>
        <w:t>s best for education</w:t>
      </w:r>
      <w:r w:rsidR="00695D2A">
        <w:rPr>
          <w:rFonts w:ascii="Comic Sans MS" w:hAnsi="Comic Sans MS"/>
        </w:rPr>
        <w:t>.</w:t>
      </w:r>
      <w:r w:rsidRPr="005928FB">
        <w:rPr>
          <w:rFonts w:ascii="Comic Sans MS" w:hAnsi="Comic Sans MS"/>
          <w:color w:val="000000"/>
        </w:rPr>
        <w:t xml:space="preserve"> Learning about the law spills over into all other forms of education. </w:t>
      </w:r>
    </w:p>
    <w:p w14:paraId="374AA930" w14:textId="05127B0A" w:rsidR="004B215A" w:rsidRPr="005928FB" w:rsidRDefault="004B215A" w:rsidP="004B215A">
      <w:pPr>
        <w:pStyle w:val="Heading4"/>
        <w:rPr>
          <w:rFonts w:ascii="Comic Sans MS" w:hAnsi="Comic Sans MS"/>
          <w:sz w:val="12"/>
        </w:rPr>
      </w:pPr>
      <w:r w:rsidRPr="005928FB">
        <w:rPr>
          <w:rFonts w:ascii="Comic Sans MS" w:hAnsi="Comic Sans MS"/>
          <w:color w:val="000000"/>
        </w:rPr>
        <w:t>Virgo</w:t>
      </w:r>
      <w:r w:rsidR="002A70AD">
        <w:rPr>
          <w:rFonts w:ascii="Comic Sans MS" w:hAnsi="Comic Sans MS"/>
          <w:color w:val="000000"/>
        </w:rPr>
        <w:t xml:space="preserve"> n.d.</w:t>
      </w:r>
      <w:r w:rsidRPr="005928FB">
        <w:rPr>
          <w:rFonts w:ascii="Comic Sans MS" w:hAnsi="Comic Sans MS"/>
          <w:color w:val="000000"/>
        </w:rPr>
        <w:t xml:space="preserve"> </w:t>
      </w:r>
      <w:r w:rsidRPr="005928FB">
        <w:rPr>
          <w:rFonts w:ascii="Comic Sans MS" w:hAnsi="Comic Sans MS"/>
          <w:color w:val="000000"/>
          <w:sz w:val="12"/>
          <w:szCs w:val="12"/>
        </w:rPr>
        <w:t xml:space="preserve">(Graham Virgo, </w:t>
      </w:r>
      <w:r w:rsidRPr="005928FB">
        <w:rPr>
          <w:rFonts w:ascii="Comic Sans MS" w:hAnsi="Comic Sans MS"/>
          <w:i/>
          <w:color w:val="000000"/>
          <w:sz w:val="12"/>
          <w:szCs w:val="12"/>
        </w:rPr>
        <w:t xml:space="preserve">Why Study Law at University if I don't want to become a lawyer, </w:t>
      </w:r>
      <w:r w:rsidRPr="005928FB">
        <w:rPr>
          <w:rFonts w:ascii="Comic Sans MS" w:hAnsi="Comic Sans MS"/>
          <w:color w:val="000000"/>
          <w:sz w:val="12"/>
          <w:szCs w:val="12"/>
        </w:rPr>
        <w:t>University of Cambridge, Faculty of Law</w:t>
      </w:r>
      <w:r w:rsidR="002A70AD">
        <w:rPr>
          <w:rFonts w:ascii="Comic Sans MS" w:hAnsi="Comic Sans MS"/>
          <w:color w:val="000000"/>
          <w:sz w:val="12"/>
          <w:szCs w:val="12"/>
        </w:rPr>
        <w:t xml:space="preserve"> </w:t>
      </w:r>
      <w:r w:rsidR="002A70AD" w:rsidRPr="002A70AD">
        <w:rPr>
          <w:rFonts w:ascii="Comic Sans MS" w:hAnsi="Comic Sans MS"/>
          <w:color w:val="000000"/>
          <w:sz w:val="12"/>
          <w:szCs w:val="12"/>
        </w:rPr>
        <w:t>https://www.subtitlelist.com/en/Why-study-Law-at-University-if-I-dont-want-to-become-a-lawyer-3059</w:t>
      </w:r>
      <w:r w:rsidRPr="005928FB">
        <w:rPr>
          <w:rFonts w:ascii="Comic Sans MS" w:hAnsi="Comic Sans MS"/>
          <w:color w:val="000000"/>
          <w:sz w:val="12"/>
          <w:szCs w:val="12"/>
        </w:rPr>
        <w:t>)</w:t>
      </w:r>
      <w:r w:rsidRPr="005928FB">
        <w:rPr>
          <w:rFonts w:ascii="Comic Sans MS" w:hAnsi="Comic Sans MS"/>
          <w:i/>
          <w:color w:val="000000"/>
        </w:rPr>
        <w:t xml:space="preserve">                                                                                                                                 </w:t>
      </w:r>
      <w:r w:rsidRPr="005928FB">
        <w:rPr>
          <w:rFonts w:ascii="Comic Sans MS" w:hAnsi="Comic Sans MS"/>
          <w:sz w:val="12"/>
        </w:rPr>
        <w:t>One of the real benefits of studying Law at university is that</w:t>
      </w:r>
      <w:r w:rsidRPr="005928FB">
        <w:rPr>
          <w:rFonts w:ascii="Comic Sans MS" w:hAnsi="Comic Sans MS"/>
          <w:u w:val="single"/>
        </w:rPr>
        <w:t xml:space="preserve"> </w:t>
      </w:r>
      <w:r w:rsidRPr="005928FB">
        <w:rPr>
          <w:rFonts w:ascii="Comic Sans MS" w:hAnsi="Comic Sans MS"/>
          <w:highlight w:val="cyan"/>
          <w:u w:val="single"/>
        </w:rPr>
        <w:t xml:space="preserve">the law is </w:t>
      </w:r>
      <w:r w:rsidRPr="005928FB">
        <w:rPr>
          <w:rFonts w:ascii="Comic Sans MS" w:hAnsi="Comic Sans MS"/>
          <w:u w:val="single"/>
        </w:rPr>
        <w:t xml:space="preserve">not taken at face value as something which is unchanging, but rather is </w:t>
      </w:r>
      <w:r w:rsidRPr="005928FB">
        <w:rPr>
          <w:rFonts w:ascii="Comic Sans MS" w:hAnsi="Comic Sans MS"/>
          <w:highlight w:val="cyan"/>
          <w:u w:val="single"/>
        </w:rPr>
        <w:t xml:space="preserve">something which can </w:t>
      </w:r>
      <w:proofErr w:type="spellStart"/>
      <w:r w:rsidRPr="005928FB">
        <w:rPr>
          <w:rFonts w:ascii="Comic Sans MS" w:hAnsi="Comic Sans MS"/>
          <w:highlight w:val="cyan"/>
          <w:u w:val="single"/>
        </w:rPr>
        <w:t>moulded</w:t>
      </w:r>
      <w:proofErr w:type="spellEnd"/>
      <w:r w:rsidRPr="005928FB">
        <w:rPr>
          <w:rFonts w:ascii="Comic Sans MS" w:hAnsi="Comic Sans MS"/>
          <w:highlight w:val="cyan"/>
          <w:u w:val="single"/>
        </w:rPr>
        <w:t xml:space="preserve"> and developed.</w:t>
      </w:r>
      <w:r w:rsidRPr="005928FB">
        <w:rPr>
          <w:rFonts w:ascii="Comic Sans MS" w:hAnsi="Comic Sans MS"/>
          <w:u w:val="single"/>
        </w:rPr>
        <w:t xml:space="preserve"> </w:t>
      </w:r>
      <w:r w:rsidRPr="005928FB">
        <w:rPr>
          <w:rFonts w:ascii="Comic Sans MS" w:hAnsi="Comic Sans MS"/>
          <w:sz w:val="12"/>
        </w:rPr>
        <w:t>This may be through careful interpretation of the rules or through careful assessment of old precedents to see how they can be applied to new problems. But Law students also engage in discussions and thinking about more radical reform of the law. Law students are encouraged to reflect on the law, to think critically about the law, to consider whether the law is satisfactory, to identify the policies which underpin particular rules and to suggest alternatives.</w:t>
      </w:r>
      <w:r w:rsidRPr="005928FB">
        <w:rPr>
          <w:rFonts w:ascii="Comic Sans MS" w:hAnsi="Comic Sans MS"/>
          <w:u w:val="single"/>
        </w:rPr>
        <w:t xml:space="preserve"> </w:t>
      </w:r>
      <w:r w:rsidRPr="005928FB">
        <w:rPr>
          <w:rFonts w:ascii="Comic Sans MS" w:hAnsi="Comic Sans MS"/>
          <w:highlight w:val="cyan"/>
          <w:u w:val="single"/>
        </w:rPr>
        <w:t>Law is</w:t>
      </w:r>
      <w:r w:rsidRPr="005928FB">
        <w:rPr>
          <w:rFonts w:ascii="Comic Sans MS" w:hAnsi="Comic Sans MS"/>
          <w:u w:val="single"/>
        </w:rPr>
        <w:t xml:space="preserve"> consequently a </w:t>
      </w:r>
      <w:r w:rsidRPr="005928FB">
        <w:rPr>
          <w:rFonts w:ascii="Comic Sans MS" w:hAnsi="Comic Sans MS"/>
          <w:highlight w:val="cyan"/>
          <w:u w:val="single"/>
        </w:rPr>
        <w:t>very important and useful subject for students to study</w:t>
      </w:r>
      <w:r w:rsidRPr="005928FB">
        <w:rPr>
          <w:rFonts w:ascii="Comic Sans MS" w:hAnsi="Comic Sans MS"/>
          <w:u w:val="single"/>
        </w:rPr>
        <w:t xml:space="preserve"> if they are interested in questions of justice, rights, social policy and law reform.  </w:t>
      </w:r>
      <w:r w:rsidRPr="005928FB">
        <w:rPr>
          <w:rFonts w:ascii="Comic Sans MS" w:hAnsi="Comic Sans MS"/>
          <w:sz w:val="12"/>
        </w:rPr>
        <w:t>4. Intellectual engagement Finally,</w:t>
      </w:r>
      <w:r w:rsidRPr="005928FB">
        <w:rPr>
          <w:rFonts w:ascii="Comic Sans MS" w:hAnsi="Comic Sans MS"/>
          <w:u w:val="single"/>
        </w:rPr>
        <w:t xml:space="preserve"> </w:t>
      </w:r>
      <w:r w:rsidRPr="005928FB">
        <w:rPr>
          <w:rFonts w:ascii="Comic Sans MS" w:hAnsi="Comic Sans MS"/>
          <w:highlight w:val="cyan"/>
          <w:u w:val="single"/>
        </w:rPr>
        <w:t>students who study Law</w:t>
      </w:r>
      <w:r w:rsidRPr="005928FB">
        <w:rPr>
          <w:rFonts w:ascii="Comic Sans MS" w:hAnsi="Comic Sans MS"/>
          <w:u w:val="single"/>
        </w:rPr>
        <w:t xml:space="preserve"> </w:t>
      </w:r>
      <w:r w:rsidRPr="005928FB">
        <w:rPr>
          <w:rFonts w:ascii="Comic Sans MS" w:hAnsi="Comic Sans MS"/>
          <w:sz w:val="12"/>
        </w:rPr>
        <w:t>at University</w:t>
      </w:r>
      <w:r w:rsidRPr="005928FB">
        <w:rPr>
          <w:rFonts w:ascii="Comic Sans MS" w:hAnsi="Comic Sans MS"/>
          <w:u w:val="single"/>
        </w:rPr>
        <w:t xml:space="preserve"> </w:t>
      </w:r>
      <w:r w:rsidRPr="005928FB">
        <w:rPr>
          <w:rFonts w:ascii="Comic Sans MS" w:hAnsi="Comic Sans MS"/>
          <w:sz w:val="12"/>
        </w:rPr>
        <w:t>engage in an academic discipline with a very long pedigree. They</w:t>
      </w:r>
      <w:r w:rsidRPr="005928FB">
        <w:rPr>
          <w:rFonts w:ascii="Comic Sans MS" w:hAnsi="Comic Sans MS"/>
          <w:u w:val="single"/>
        </w:rPr>
        <w:t xml:space="preserve"> </w:t>
      </w:r>
      <w:r w:rsidRPr="005928FB">
        <w:rPr>
          <w:rFonts w:ascii="Comic Sans MS" w:hAnsi="Comic Sans MS"/>
          <w:highlight w:val="cyan"/>
          <w:u w:val="single"/>
        </w:rPr>
        <w:t>discuss the work of ancient philosophers and modern theorists</w:t>
      </w:r>
      <w:r w:rsidRPr="005928FB">
        <w:rPr>
          <w:rFonts w:ascii="Comic Sans MS" w:hAnsi="Comic Sans MS"/>
          <w:u w:val="single"/>
        </w:rPr>
        <w:t xml:space="preserve"> </w:t>
      </w:r>
      <w:r w:rsidRPr="005928FB">
        <w:rPr>
          <w:rFonts w:ascii="Comic Sans MS" w:hAnsi="Comic Sans MS"/>
          <w:highlight w:val="cyan"/>
          <w:u w:val="single"/>
        </w:rPr>
        <w:t>[and]</w:t>
      </w:r>
      <w:r w:rsidRPr="005928FB">
        <w:rPr>
          <w:rFonts w:ascii="Comic Sans MS" w:hAnsi="Comic Sans MS"/>
          <w:sz w:val="12"/>
          <w:highlight w:val="cyan"/>
        </w:rPr>
        <w:t>;</w:t>
      </w:r>
      <w:r w:rsidRPr="005928FB">
        <w:rPr>
          <w:rFonts w:ascii="Comic Sans MS" w:hAnsi="Comic Sans MS"/>
          <w:sz w:val="12"/>
        </w:rPr>
        <w:t xml:space="preserve"> they</w:t>
      </w:r>
      <w:r w:rsidRPr="005928FB">
        <w:rPr>
          <w:rFonts w:ascii="Comic Sans MS" w:hAnsi="Comic Sans MS"/>
          <w:u w:val="single"/>
        </w:rPr>
        <w:t xml:space="preserve"> </w:t>
      </w:r>
      <w:r w:rsidRPr="005928FB">
        <w:rPr>
          <w:rFonts w:ascii="Comic Sans MS" w:hAnsi="Comic Sans MS"/>
          <w:highlight w:val="cyan"/>
          <w:u w:val="single"/>
        </w:rPr>
        <w:t>examine the meaning of justice</w:t>
      </w:r>
      <w:r w:rsidRPr="005928FB">
        <w:rPr>
          <w:rFonts w:ascii="Comic Sans MS" w:hAnsi="Comic Sans MS"/>
          <w:u w:val="single"/>
        </w:rPr>
        <w:t xml:space="preserve">; </w:t>
      </w:r>
      <w:r w:rsidRPr="005928FB">
        <w:rPr>
          <w:rFonts w:ascii="Comic Sans MS" w:hAnsi="Comic Sans MS"/>
          <w:sz w:val="12"/>
        </w:rPr>
        <w:t xml:space="preserve">they consider the operation of financial markets, corporations and commerce; they engage with the operation of law in a  European and global arena; they </w:t>
      </w:r>
      <w:proofErr w:type="spellStart"/>
      <w:r w:rsidRPr="005928FB">
        <w:rPr>
          <w:rFonts w:ascii="Comic Sans MS" w:hAnsi="Comic Sans MS"/>
          <w:sz w:val="12"/>
        </w:rPr>
        <w:t>analyse</w:t>
      </w:r>
      <w:proofErr w:type="spellEnd"/>
      <w:r w:rsidRPr="005928FB">
        <w:rPr>
          <w:rFonts w:ascii="Comic Sans MS" w:hAnsi="Comic Sans MS"/>
          <w:sz w:val="12"/>
        </w:rPr>
        <w:t xml:space="preserve"> social policy and change.</w:t>
      </w:r>
    </w:p>
    <w:p w14:paraId="46496FD4" w14:textId="493860A7" w:rsidR="004B215A" w:rsidRDefault="004B215A" w:rsidP="004B215A">
      <w:pPr>
        <w:pStyle w:val="Heading4"/>
        <w:rPr>
          <w:rFonts w:ascii="Comic Sans MS" w:hAnsi="Comic Sans MS"/>
        </w:rPr>
      </w:pPr>
      <w:r w:rsidRPr="005928FB">
        <w:rPr>
          <w:rFonts w:ascii="Comic Sans MS" w:hAnsi="Comic Sans MS"/>
        </w:rPr>
        <w:t xml:space="preserve">That </w:t>
      </w:r>
      <w:r w:rsidR="00695D2A">
        <w:rPr>
          <w:rFonts w:ascii="Comic Sans MS" w:hAnsi="Comic Sans MS"/>
        </w:rPr>
        <w:t>makes law a power system that’s</w:t>
      </w:r>
      <w:r w:rsidRPr="005928FB">
        <w:rPr>
          <w:rFonts w:ascii="Comic Sans MS" w:hAnsi="Comic Sans MS"/>
        </w:rPr>
        <w:t xml:space="preserve"> a pre-req to any K, we need to understand the law to be able to change</w:t>
      </w:r>
      <w:r w:rsidR="00695D2A">
        <w:rPr>
          <w:rFonts w:ascii="Comic Sans MS" w:hAnsi="Comic Sans MS"/>
        </w:rPr>
        <w:t xml:space="preserve"> the world so ingrained in it.</w:t>
      </w:r>
    </w:p>
    <w:p w14:paraId="12E0D245" w14:textId="77777777" w:rsidR="00D95836" w:rsidRPr="00D95836" w:rsidRDefault="00D95836" w:rsidP="00D95836"/>
    <w:p w14:paraId="507144CB" w14:textId="1105621C" w:rsidR="00695D2A" w:rsidRDefault="004B215A" w:rsidP="004B215A">
      <w:pPr>
        <w:pStyle w:val="Heading4"/>
        <w:rPr>
          <w:rFonts w:ascii="Comic Sans MS" w:hAnsi="Comic Sans MS"/>
        </w:rPr>
      </w:pPr>
      <w:r w:rsidRPr="005928FB">
        <w:rPr>
          <w:rFonts w:ascii="Comic Sans MS" w:hAnsi="Comic Sans MS"/>
        </w:rPr>
        <w:t>5] ABC</w:t>
      </w:r>
      <w:r w:rsidR="00D95836">
        <w:rPr>
          <w:rFonts w:ascii="Comic Sans MS" w:hAnsi="Comic Sans MS"/>
        </w:rPr>
        <w:t>DE</w:t>
      </w:r>
      <w:r w:rsidRPr="005928FB">
        <w:rPr>
          <w:rFonts w:ascii="Comic Sans MS" w:hAnsi="Comic Sans MS"/>
        </w:rPr>
        <w:t xml:space="preserve">: A] there is a 6-7, 4-6, time skew that lets the neg spread out the </w:t>
      </w:r>
      <w:proofErr w:type="spellStart"/>
      <w:r w:rsidRPr="005928FB">
        <w:rPr>
          <w:rFonts w:ascii="Comic Sans MS" w:hAnsi="Comic Sans MS"/>
        </w:rPr>
        <w:t>aff</w:t>
      </w:r>
      <w:proofErr w:type="spellEnd"/>
      <w:r w:rsidRPr="005928FB">
        <w:rPr>
          <w:rFonts w:ascii="Comic Sans MS" w:hAnsi="Comic Sans MS"/>
        </w:rPr>
        <w:t xml:space="preserve"> in every debate by introducing multiple layers that I must respond to—forcing the debate to one layer gives me a winning ballot </w:t>
      </w:r>
    </w:p>
    <w:p w14:paraId="6913AE7B" w14:textId="3516B29B" w:rsidR="00695D2A" w:rsidRDefault="004B215A" w:rsidP="004B215A">
      <w:pPr>
        <w:pStyle w:val="Heading4"/>
        <w:rPr>
          <w:rFonts w:ascii="Comic Sans MS" w:hAnsi="Comic Sans MS"/>
        </w:rPr>
      </w:pPr>
      <w:r w:rsidRPr="005928FB">
        <w:rPr>
          <w:rFonts w:ascii="Comic Sans MS" w:hAnsi="Comic Sans MS"/>
        </w:rPr>
        <w:t>B] th</w:t>
      </w:r>
      <w:r w:rsidR="00D95836">
        <w:rPr>
          <w:rFonts w:ascii="Comic Sans MS" w:hAnsi="Comic Sans MS"/>
        </w:rPr>
        <w:t>is</w:t>
      </w:r>
      <w:r w:rsidRPr="005928FB">
        <w:rPr>
          <w:rFonts w:ascii="Comic Sans MS" w:hAnsi="Comic Sans MS"/>
        </w:rPr>
        <w:t xml:space="preserve"> burden </w:t>
      </w:r>
      <w:proofErr w:type="spellStart"/>
      <w:r w:rsidRPr="005928FB">
        <w:rPr>
          <w:rFonts w:ascii="Comic Sans MS" w:hAnsi="Comic Sans MS"/>
        </w:rPr>
        <w:t>uplayers</w:t>
      </w:r>
      <w:proofErr w:type="spellEnd"/>
      <w:r w:rsidRPr="005928FB">
        <w:rPr>
          <w:rFonts w:ascii="Comic Sans MS" w:hAnsi="Comic Sans MS"/>
        </w:rPr>
        <w:t xml:space="preserve"> and frames out every other argument in the debate—</w:t>
      </w:r>
    </w:p>
    <w:p w14:paraId="7A2506A4" w14:textId="66147DE6" w:rsidR="00695D2A" w:rsidRDefault="00D95836" w:rsidP="004B215A">
      <w:pPr>
        <w:pStyle w:val="Heading4"/>
        <w:rPr>
          <w:rFonts w:ascii="Comic Sans MS" w:hAnsi="Comic Sans MS"/>
        </w:rPr>
      </w:pPr>
      <w:r>
        <w:rPr>
          <w:rFonts w:ascii="Comic Sans MS" w:hAnsi="Comic Sans MS"/>
        </w:rPr>
        <w:t>C</w:t>
      </w:r>
      <w:r w:rsidR="004B215A" w:rsidRPr="005928FB">
        <w:rPr>
          <w:rFonts w:ascii="Comic Sans MS" w:hAnsi="Comic Sans MS"/>
        </w:rPr>
        <w:t xml:space="preserve">] its k2 minimizing </w:t>
      </w:r>
      <w:proofErr w:type="spellStart"/>
      <w:r w:rsidR="004B215A" w:rsidRPr="005928FB">
        <w:rPr>
          <w:rFonts w:ascii="Comic Sans MS" w:hAnsi="Comic Sans MS"/>
        </w:rPr>
        <w:t>timeskew</w:t>
      </w:r>
      <w:proofErr w:type="spellEnd"/>
      <w:r w:rsidR="004B215A" w:rsidRPr="005928FB">
        <w:rPr>
          <w:rFonts w:ascii="Comic Sans MS" w:hAnsi="Comic Sans MS"/>
        </w:rPr>
        <w:t xml:space="preserve"> </w:t>
      </w:r>
    </w:p>
    <w:p w14:paraId="42A44182" w14:textId="0CFECBDB" w:rsidR="00695D2A" w:rsidRDefault="00D95836" w:rsidP="004B215A">
      <w:pPr>
        <w:pStyle w:val="Heading4"/>
        <w:rPr>
          <w:rFonts w:ascii="Comic Sans MS" w:hAnsi="Comic Sans MS"/>
        </w:rPr>
      </w:pPr>
      <w:r>
        <w:rPr>
          <w:rFonts w:ascii="Comic Sans MS" w:hAnsi="Comic Sans MS"/>
        </w:rPr>
        <w:t>D</w:t>
      </w:r>
      <w:r w:rsidR="004B215A" w:rsidRPr="005928FB">
        <w:rPr>
          <w:rFonts w:ascii="Comic Sans MS" w:hAnsi="Comic Sans MS"/>
        </w:rPr>
        <w:t xml:space="preserve">] logic—the burden is the starting point of debate because </w:t>
      </w:r>
      <w:proofErr w:type="spellStart"/>
      <w:r w:rsidR="004B215A" w:rsidRPr="005928FB">
        <w:rPr>
          <w:rFonts w:ascii="Comic Sans MS" w:hAnsi="Comic Sans MS"/>
        </w:rPr>
        <w:t>its</w:t>
      </w:r>
      <w:proofErr w:type="spellEnd"/>
      <w:r w:rsidR="004B215A" w:rsidRPr="005928FB">
        <w:rPr>
          <w:rFonts w:ascii="Comic Sans MS" w:hAnsi="Comic Sans MS"/>
        </w:rPr>
        <w:t xml:space="preserve"> how we structure cases, come up with strategy etc. </w:t>
      </w:r>
    </w:p>
    <w:p w14:paraId="0A53E63F" w14:textId="046594CE" w:rsidR="004B215A" w:rsidRDefault="00D95836" w:rsidP="004B215A">
      <w:pPr>
        <w:pStyle w:val="Heading4"/>
        <w:rPr>
          <w:rFonts w:ascii="Comic Sans MS" w:hAnsi="Comic Sans MS"/>
        </w:rPr>
      </w:pPr>
      <w:r>
        <w:rPr>
          <w:rFonts w:ascii="Comic Sans MS" w:hAnsi="Comic Sans MS"/>
        </w:rPr>
        <w:t>E</w:t>
      </w:r>
      <w:r w:rsidR="004B215A" w:rsidRPr="005928FB">
        <w:rPr>
          <w:rFonts w:ascii="Comic Sans MS" w:hAnsi="Comic Sans MS"/>
        </w:rPr>
        <w:t xml:space="preserve">] I </w:t>
      </w:r>
      <w:proofErr w:type="spellStart"/>
      <w:r w:rsidR="004B215A" w:rsidRPr="005928FB">
        <w:rPr>
          <w:rFonts w:ascii="Comic Sans MS" w:hAnsi="Comic Sans MS"/>
        </w:rPr>
        <w:t>cant</w:t>
      </w:r>
      <w:proofErr w:type="spellEnd"/>
      <w:r w:rsidR="004B215A" w:rsidRPr="005928FB">
        <w:rPr>
          <w:rFonts w:ascii="Comic Sans MS" w:hAnsi="Comic Sans MS"/>
        </w:rPr>
        <w:t xml:space="preserve"> cut cards that conform to their burden in 4 minutes of prep</w:t>
      </w:r>
    </w:p>
    <w:p w14:paraId="480A4454" w14:textId="77777777" w:rsidR="00D95836" w:rsidRPr="00D95836" w:rsidRDefault="00D95836" w:rsidP="00D95836"/>
    <w:p w14:paraId="4FB4A446" w14:textId="3689380F" w:rsidR="004B215A" w:rsidRDefault="004B215A" w:rsidP="004B215A">
      <w:pPr>
        <w:pStyle w:val="Heading4"/>
        <w:rPr>
          <w:rStyle w:val="StyleUnderline"/>
          <w:rFonts w:ascii="Comic Sans MS" w:hAnsi="Comic Sans MS"/>
          <w:sz w:val="24"/>
          <w:szCs w:val="24"/>
        </w:rPr>
      </w:pPr>
      <w:r w:rsidRPr="005928FB">
        <w:rPr>
          <w:rFonts w:ascii="Comic Sans MS" w:hAnsi="Comic Sans MS"/>
        </w:rPr>
        <w:lastRenderedPageBreak/>
        <w:t>6] And appropriation</w:t>
      </w:r>
      <w:r w:rsidRPr="005928FB">
        <w:rPr>
          <w:rStyle w:val="FootnoteReference"/>
          <w:rFonts w:ascii="Comic Sans MS" w:hAnsi="Comic Sans MS"/>
        </w:rPr>
        <w:footnoteReference w:id="2"/>
      </w:r>
      <w:r w:rsidRPr="005928FB">
        <w:rPr>
          <w:rFonts w:ascii="Comic Sans MS" w:hAnsi="Comic Sans MS"/>
        </w:rPr>
        <w:t xml:space="preserve"> is defined as </w:t>
      </w:r>
      <w:r w:rsidRPr="005928FB">
        <w:rPr>
          <w:rStyle w:val="StyleUnderline"/>
          <w:rFonts w:ascii="Comic Sans MS" w:hAnsi="Comic Sans MS"/>
          <w:sz w:val="24"/>
          <w:szCs w:val="24"/>
          <w:highlight w:val="cyan"/>
        </w:rPr>
        <w:t>the act of taking</w:t>
      </w:r>
      <w:r w:rsidRPr="005928FB">
        <w:rPr>
          <w:rStyle w:val="StyleUnderline"/>
          <w:rFonts w:ascii="Comic Sans MS" w:hAnsi="Comic Sans MS"/>
          <w:sz w:val="24"/>
          <w:szCs w:val="24"/>
        </w:rPr>
        <w:t xml:space="preserve"> or using something especially </w:t>
      </w:r>
      <w:r w:rsidRPr="005928FB">
        <w:rPr>
          <w:rStyle w:val="StyleUnderline"/>
          <w:rFonts w:ascii="Comic Sans MS" w:hAnsi="Comic Sans MS"/>
          <w:sz w:val="24"/>
          <w:szCs w:val="24"/>
          <w:highlight w:val="cyan"/>
        </w:rPr>
        <w:t>in a way that is illegal</w:t>
      </w:r>
      <w:r w:rsidRPr="005928FB">
        <w:rPr>
          <w:rStyle w:val="StyleUnderline"/>
          <w:rFonts w:ascii="Comic Sans MS" w:hAnsi="Comic Sans MS"/>
          <w:sz w:val="24"/>
          <w:szCs w:val="24"/>
        </w:rPr>
        <w:t xml:space="preserve">, unfair, etc. </w:t>
      </w:r>
    </w:p>
    <w:p w14:paraId="59463D80" w14:textId="77777777" w:rsidR="00695D2A" w:rsidRPr="00695D2A" w:rsidRDefault="00695D2A" w:rsidP="00695D2A"/>
    <w:p w14:paraId="600F03C5" w14:textId="700B205C" w:rsidR="004B215A" w:rsidRPr="005928FB" w:rsidRDefault="004B215A" w:rsidP="004B215A">
      <w:pPr>
        <w:pStyle w:val="Heading4"/>
        <w:rPr>
          <w:rFonts w:ascii="Comic Sans MS" w:hAnsi="Comic Sans MS"/>
        </w:rPr>
      </w:pPr>
      <w:r w:rsidRPr="005928FB">
        <w:rPr>
          <w:rFonts w:ascii="Comic Sans MS" w:hAnsi="Comic Sans MS"/>
        </w:rPr>
        <w:t>7] Consequences don’t matter</w:t>
      </w:r>
      <w:r w:rsidR="00695D2A">
        <w:rPr>
          <w:rFonts w:ascii="Comic Sans MS" w:hAnsi="Comic Sans MS"/>
        </w:rPr>
        <w:t xml:space="preserve"> in this debate</w:t>
      </w:r>
      <w:r w:rsidRPr="005928FB">
        <w:rPr>
          <w:rFonts w:ascii="Comic Sans MS" w:hAnsi="Comic Sans MS"/>
        </w:rPr>
        <w:t xml:space="preserve">: </w:t>
      </w:r>
    </w:p>
    <w:p w14:paraId="3B107D73" w14:textId="77777777" w:rsidR="004B215A" w:rsidRPr="005928FB" w:rsidRDefault="004B215A" w:rsidP="004B215A">
      <w:pPr>
        <w:pStyle w:val="Heading4"/>
        <w:rPr>
          <w:rFonts w:ascii="Comic Sans MS" w:hAnsi="Comic Sans MS"/>
        </w:rPr>
      </w:pPr>
      <w:r w:rsidRPr="005928FB">
        <w:rPr>
          <w:rFonts w:ascii="Comic Sans MS" w:hAnsi="Comic Sans MS"/>
        </w:rPr>
        <w:t xml:space="preserve">A] Induction Fails – You only know induction works because past experiences have told you it has, but that is induction, so you use induction to prove induction – that’s circular </w:t>
      </w:r>
    </w:p>
    <w:p w14:paraId="02A9794D" w14:textId="75782CE0" w:rsidR="004B215A" w:rsidRPr="005928FB" w:rsidRDefault="004B215A" w:rsidP="004B215A">
      <w:pPr>
        <w:pStyle w:val="Heading4"/>
        <w:rPr>
          <w:rFonts w:ascii="Comic Sans MS" w:hAnsi="Comic Sans MS"/>
          <w:bCs/>
        </w:rPr>
      </w:pPr>
      <w:r w:rsidRPr="005928FB">
        <w:rPr>
          <w:rFonts w:ascii="Comic Sans MS" w:hAnsi="Comic Sans MS"/>
        </w:rPr>
        <w:t>B] Culpability – any consequence can lead to another consequence so it’s impossible to assign obligations since you can’t pinpoint an actor that causes a consequenc</w:t>
      </w:r>
      <w:r w:rsidR="00964738">
        <w:rPr>
          <w:rFonts w:ascii="Comic Sans MS" w:hAnsi="Comic Sans MS"/>
        </w:rPr>
        <w:t xml:space="preserve">e, </w:t>
      </w:r>
      <w:proofErr w:type="spellStart"/>
      <w:r w:rsidR="00964738">
        <w:rPr>
          <w:rFonts w:ascii="Comic Sans MS" w:hAnsi="Comic Sans MS"/>
        </w:rPr>
        <w:t>eg</w:t>
      </w:r>
      <w:proofErr w:type="spellEnd"/>
      <w:r w:rsidR="00964738">
        <w:rPr>
          <w:rFonts w:ascii="Comic Sans MS" w:hAnsi="Comic Sans MS"/>
        </w:rPr>
        <w:t xml:space="preserve"> “sending private satellites up there is good” doesn’t mean they’re responsible for the harms of existing </w:t>
      </w:r>
      <w:proofErr w:type="spellStart"/>
      <w:r w:rsidR="00964738">
        <w:rPr>
          <w:rFonts w:ascii="Comic Sans MS" w:hAnsi="Comic Sans MS"/>
        </w:rPr>
        <w:t>satelllites</w:t>
      </w:r>
      <w:proofErr w:type="spellEnd"/>
      <w:r w:rsidR="002A3204">
        <w:rPr>
          <w:rFonts w:ascii="Comic Sans MS" w:hAnsi="Comic Sans MS"/>
        </w:rPr>
        <w:t xml:space="preserve"> </w:t>
      </w:r>
      <w:proofErr w:type="spellStart"/>
      <w:r w:rsidR="002A3204">
        <w:rPr>
          <w:rFonts w:ascii="Comic Sans MS" w:hAnsi="Comic Sans MS"/>
        </w:rPr>
        <w:t>bc</w:t>
      </w:r>
      <w:proofErr w:type="spellEnd"/>
      <w:r w:rsidR="002A3204">
        <w:rPr>
          <w:rFonts w:ascii="Comic Sans MS" w:hAnsi="Comic Sans MS"/>
        </w:rPr>
        <w:t xml:space="preserve"> they didn’t send them up there</w:t>
      </w:r>
    </w:p>
    <w:p w14:paraId="3A9F2E41" w14:textId="333A2B98" w:rsidR="004B215A" w:rsidRDefault="004B215A" w:rsidP="004B215A">
      <w:pPr>
        <w:pStyle w:val="Heading4"/>
        <w:rPr>
          <w:rFonts w:ascii="Comic Sans MS" w:hAnsi="Comic Sans MS"/>
        </w:rPr>
      </w:pPr>
      <w:r w:rsidRPr="005928FB">
        <w:rPr>
          <w:rFonts w:ascii="Comic Sans MS" w:hAnsi="Comic Sans MS"/>
        </w:rPr>
        <w:t xml:space="preserve">C] Illogical—they can’t prove the burden true through consequences </w:t>
      </w:r>
    </w:p>
    <w:p w14:paraId="59A74766" w14:textId="77777777" w:rsidR="00A0146C" w:rsidRPr="00A0146C" w:rsidRDefault="00A0146C" w:rsidP="00A0146C"/>
    <w:p w14:paraId="07BE3EB3" w14:textId="77777777" w:rsidR="004B215A" w:rsidRPr="005928FB" w:rsidRDefault="004B215A" w:rsidP="004B215A">
      <w:pPr>
        <w:pStyle w:val="Heading2"/>
        <w:rPr>
          <w:rFonts w:ascii="Comic Sans MS" w:hAnsi="Comic Sans MS"/>
        </w:rPr>
      </w:pPr>
      <w:r w:rsidRPr="005928FB">
        <w:rPr>
          <w:rFonts w:ascii="Comic Sans MS" w:hAnsi="Comic Sans MS"/>
        </w:rPr>
        <w:lastRenderedPageBreak/>
        <w:t>Part 2: Legality</w:t>
      </w:r>
    </w:p>
    <w:p w14:paraId="2877FD4B" w14:textId="524B2CD8" w:rsidR="004B215A" w:rsidRPr="005928FB" w:rsidRDefault="004B215A" w:rsidP="004B215A">
      <w:pPr>
        <w:pStyle w:val="Heading4"/>
        <w:rPr>
          <w:rFonts w:ascii="Comic Sans MS" w:hAnsi="Comic Sans MS" w:cstheme="minorHAnsi"/>
          <w:bCs/>
        </w:rPr>
      </w:pPr>
      <w:r w:rsidRPr="005928FB">
        <w:rPr>
          <w:rFonts w:ascii="Comic Sans MS" w:hAnsi="Comic Sans MS" w:cstheme="minorHAnsi"/>
          <w:bCs/>
        </w:rPr>
        <w:t xml:space="preserve">I affirm that the whole res – “The appropriation of outer space by private entities is unjust.” </w:t>
      </w:r>
      <w:proofErr w:type="spellStart"/>
      <w:r w:rsidRPr="005928FB">
        <w:rPr>
          <w:rFonts w:ascii="Comic Sans MS" w:hAnsi="Comic Sans MS" w:cstheme="minorHAnsi"/>
          <w:bCs/>
        </w:rPr>
        <w:t>Cx</w:t>
      </w:r>
      <w:proofErr w:type="spellEnd"/>
      <w:r w:rsidRPr="005928FB">
        <w:rPr>
          <w:rFonts w:ascii="Comic Sans MS" w:hAnsi="Comic Sans MS" w:cstheme="minorHAnsi"/>
          <w:bCs/>
        </w:rPr>
        <w:t xml:space="preserve"> </w:t>
      </w:r>
      <w:r w:rsidR="00A0146C">
        <w:rPr>
          <w:rFonts w:ascii="Comic Sans MS" w:hAnsi="Comic Sans MS" w:cstheme="minorHAnsi"/>
          <w:bCs/>
        </w:rPr>
        <w:t xml:space="preserve">and pre-round </w:t>
      </w:r>
      <w:r w:rsidR="00B07E0E">
        <w:rPr>
          <w:rFonts w:ascii="Comic Sans MS" w:hAnsi="Comic Sans MS" w:cstheme="minorHAnsi"/>
          <w:bCs/>
        </w:rPr>
        <w:t xml:space="preserve">disclosure requests </w:t>
      </w:r>
      <w:r w:rsidRPr="005928FB">
        <w:rPr>
          <w:rFonts w:ascii="Comic Sans MS" w:hAnsi="Comic Sans MS" w:cstheme="minorHAnsi"/>
          <w:bCs/>
        </w:rPr>
        <w:t>checks</w:t>
      </w:r>
      <w:r w:rsidR="00D95836">
        <w:rPr>
          <w:rFonts w:ascii="Comic Sans MS" w:hAnsi="Comic Sans MS" w:cstheme="minorHAnsi"/>
          <w:bCs/>
        </w:rPr>
        <w:t xml:space="preserve"> </w:t>
      </w:r>
      <w:r w:rsidRPr="005928FB">
        <w:rPr>
          <w:rFonts w:ascii="Comic Sans MS" w:hAnsi="Comic Sans MS" w:cstheme="minorHAnsi"/>
          <w:bCs/>
        </w:rPr>
        <w:t xml:space="preserve">all T and theory, solves shells on </w:t>
      </w:r>
      <w:proofErr w:type="spellStart"/>
      <w:r w:rsidRPr="005928FB">
        <w:rPr>
          <w:rFonts w:ascii="Comic Sans MS" w:hAnsi="Comic Sans MS" w:cstheme="minorHAnsi"/>
          <w:bCs/>
        </w:rPr>
        <w:t>aff</w:t>
      </w:r>
      <w:proofErr w:type="spellEnd"/>
      <w:r w:rsidRPr="005928FB">
        <w:rPr>
          <w:rFonts w:ascii="Comic Sans MS" w:hAnsi="Comic Sans MS" w:cstheme="minorHAnsi"/>
          <w:bCs/>
        </w:rPr>
        <w:t xml:space="preserve"> abuse and incentivizes</w:t>
      </w:r>
      <w:r w:rsidR="00265454">
        <w:rPr>
          <w:rFonts w:ascii="Comic Sans MS" w:hAnsi="Comic Sans MS" w:cstheme="minorHAnsi"/>
          <w:bCs/>
        </w:rPr>
        <w:t xml:space="preserve"> debating</w:t>
      </w:r>
      <w:r w:rsidRPr="005928FB">
        <w:rPr>
          <w:rFonts w:ascii="Comic Sans MS" w:hAnsi="Comic Sans MS" w:cstheme="minorHAnsi"/>
          <w:bCs/>
        </w:rPr>
        <w:t xml:space="preserve"> substance over </w:t>
      </w:r>
      <w:proofErr w:type="spellStart"/>
      <w:r w:rsidRPr="005928FB">
        <w:rPr>
          <w:rFonts w:ascii="Comic Sans MS" w:hAnsi="Comic Sans MS" w:cstheme="minorHAnsi"/>
          <w:bCs/>
        </w:rPr>
        <w:t>friv</w:t>
      </w:r>
      <w:proofErr w:type="spellEnd"/>
      <w:r w:rsidRPr="005928FB">
        <w:rPr>
          <w:rFonts w:ascii="Comic Sans MS" w:hAnsi="Comic Sans MS" w:cstheme="minorHAnsi"/>
          <w:bCs/>
        </w:rPr>
        <w:t xml:space="preserve"> theory dumps. I’ll defend the res as a general principle as per NSDA rules – </w:t>
      </w:r>
    </w:p>
    <w:p w14:paraId="1E3CFCCA" w14:textId="77777777" w:rsidR="004B215A" w:rsidRPr="005928FB" w:rsidRDefault="004B215A" w:rsidP="004B215A">
      <w:pPr>
        <w:rPr>
          <w:rFonts w:ascii="Comic Sans MS" w:hAnsi="Comic Sans MS" w:cstheme="minorHAnsi"/>
        </w:rPr>
      </w:pPr>
      <w:r w:rsidRPr="005928FB">
        <w:rPr>
          <w:rFonts w:ascii="Comic Sans MS" w:eastAsiaTheme="majorEastAsia" w:hAnsi="Comic Sans MS" w:cstheme="minorHAnsi"/>
          <w:b/>
          <w:iCs/>
          <w:sz w:val="26"/>
        </w:rPr>
        <w:t>NSDA 21</w:t>
      </w:r>
      <w:r w:rsidRPr="005928FB">
        <w:rPr>
          <w:rFonts w:ascii="Comic Sans MS" w:hAnsi="Comic Sans MS" w:cstheme="minorHAnsi"/>
        </w:rPr>
        <w:t xml:space="preserve"> [2021-22 Lincoln-Douglas Ballot, https://www.speechanddebate.org/wp-content/uploads/Sample-Lincoln-Douglas-Debate-Ballot-Blank.pdf]</w:t>
      </w:r>
    </w:p>
    <w:p w14:paraId="24BAA35B" w14:textId="77777777" w:rsidR="004B215A" w:rsidRPr="005928FB" w:rsidRDefault="004B215A" w:rsidP="004B215A">
      <w:pPr>
        <w:rPr>
          <w:rFonts w:ascii="Comic Sans MS" w:hAnsi="Comic Sans MS" w:cstheme="minorHAnsi"/>
          <w:u w:val="single"/>
        </w:rPr>
      </w:pPr>
      <w:r w:rsidRPr="005928FB">
        <w:rPr>
          <w:rFonts w:ascii="Comic Sans MS" w:hAnsi="Comic Sans MS" w:cstheme="minorHAnsi"/>
          <w:u w:val="single"/>
        </w:rPr>
        <w:t>Each debater has the burden to prove their side of the resolution more valid as a general principle</w:t>
      </w:r>
      <w:r w:rsidRPr="005928FB">
        <w:rPr>
          <w:rFonts w:ascii="Comic Sans MS" w:hAnsi="Comic Sans MS" w:cstheme="minorHAnsi"/>
          <w:sz w:val="16"/>
        </w:rPr>
        <w:t xml:space="preserve">. </w:t>
      </w:r>
      <w:r w:rsidRPr="005928FB">
        <w:rPr>
          <w:rFonts w:ascii="Comic Sans MS" w:hAnsi="Comic Sans MS" w:cstheme="minorHAnsi"/>
          <w:highlight w:val="cyan"/>
          <w:u w:val="single"/>
        </w:rPr>
        <w:t>It is</w:t>
      </w:r>
      <w:r w:rsidRPr="005928FB">
        <w:rPr>
          <w:rFonts w:ascii="Comic Sans MS" w:hAnsi="Comic Sans MS" w:cstheme="minorHAnsi"/>
          <w:u w:val="single"/>
        </w:rPr>
        <w:t xml:space="preserve"> </w:t>
      </w:r>
      <w:r w:rsidRPr="005928FB">
        <w:rPr>
          <w:rFonts w:ascii="Comic Sans MS" w:hAnsi="Comic Sans MS" w:cstheme="minorHAnsi"/>
          <w:highlight w:val="cyan"/>
          <w:u w:val="single"/>
        </w:rPr>
        <w:t>unrealistic to</w:t>
      </w:r>
      <w:r w:rsidRPr="005928FB">
        <w:rPr>
          <w:rFonts w:ascii="Comic Sans MS" w:hAnsi="Comic Sans MS" w:cstheme="minorHAnsi"/>
          <w:u w:val="single"/>
        </w:rPr>
        <w:t xml:space="preserve"> expect a debater to </w:t>
      </w:r>
      <w:r w:rsidRPr="005928FB">
        <w:rPr>
          <w:rFonts w:ascii="Comic Sans MS" w:hAnsi="Comic Sans MS" w:cstheme="minorHAnsi"/>
          <w:highlight w:val="cyan"/>
          <w:u w:val="single"/>
        </w:rPr>
        <w:t>prove complete validity</w:t>
      </w:r>
      <w:r w:rsidRPr="005928FB">
        <w:rPr>
          <w:rFonts w:ascii="Comic Sans MS" w:hAnsi="Comic Sans MS" w:cstheme="minorHAnsi"/>
          <w:sz w:val="16"/>
        </w:rPr>
        <w:t xml:space="preserve"> or invalidity </w:t>
      </w:r>
      <w:r w:rsidRPr="005928FB">
        <w:rPr>
          <w:rFonts w:ascii="Comic Sans MS" w:hAnsi="Comic Sans MS" w:cstheme="minorHAnsi"/>
          <w:u w:val="single"/>
        </w:rPr>
        <w:t>of the resolution</w:t>
      </w:r>
      <w:r w:rsidRPr="005928FB">
        <w:rPr>
          <w:rFonts w:ascii="Comic Sans MS" w:hAnsi="Comic Sans MS" w:cstheme="minorHAnsi"/>
          <w:sz w:val="16"/>
        </w:rPr>
        <w:t xml:space="preserve">. </w:t>
      </w:r>
      <w:r w:rsidRPr="005928FB">
        <w:rPr>
          <w:rFonts w:ascii="Comic Sans MS" w:hAnsi="Comic Sans MS" w:cstheme="minorHAnsi"/>
          <w:highlight w:val="cyan"/>
          <w:u w:val="single"/>
        </w:rPr>
        <w:t>The better debater is the one</w:t>
      </w:r>
      <w:r w:rsidRPr="005928FB">
        <w:rPr>
          <w:rFonts w:ascii="Comic Sans MS" w:hAnsi="Comic Sans MS" w:cstheme="minorHAnsi"/>
          <w:sz w:val="16"/>
          <w:highlight w:val="cyan"/>
        </w:rPr>
        <w:t xml:space="preserve"> </w:t>
      </w:r>
      <w:r w:rsidRPr="005928FB">
        <w:rPr>
          <w:rFonts w:ascii="Comic Sans MS" w:hAnsi="Comic Sans MS" w:cstheme="minorHAnsi"/>
          <w:highlight w:val="cyan"/>
          <w:u w:val="single"/>
        </w:rPr>
        <w:t>who</w:t>
      </w:r>
      <w:r w:rsidRPr="005928FB">
        <w:rPr>
          <w:rFonts w:ascii="Comic Sans MS" w:hAnsi="Comic Sans MS" w:cstheme="minorHAnsi"/>
          <w:sz w:val="16"/>
        </w:rPr>
        <w:t xml:space="preserve">, on the whole, </w:t>
      </w:r>
      <w:r w:rsidRPr="005928FB">
        <w:rPr>
          <w:rFonts w:ascii="Comic Sans MS" w:hAnsi="Comic Sans MS" w:cstheme="minorHAnsi"/>
          <w:highlight w:val="cyan"/>
          <w:u w:val="single"/>
        </w:rPr>
        <w:t>proves the</w:t>
      </w:r>
      <w:r w:rsidRPr="005928FB">
        <w:rPr>
          <w:rFonts w:ascii="Comic Sans MS" w:hAnsi="Comic Sans MS" w:cstheme="minorHAnsi"/>
          <w:u w:val="single"/>
        </w:rPr>
        <w:t xml:space="preserve">ir side of the </w:t>
      </w:r>
      <w:r w:rsidRPr="005928FB">
        <w:rPr>
          <w:rFonts w:ascii="Comic Sans MS" w:hAnsi="Comic Sans MS" w:cstheme="minorHAnsi"/>
          <w:highlight w:val="cyan"/>
          <w:u w:val="single"/>
        </w:rPr>
        <w:t>res</w:t>
      </w:r>
      <w:r w:rsidRPr="005928FB">
        <w:rPr>
          <w:rFonts w:ascii="Comic Sans MS" w:hAnsi="Comic Sans MS" w:cstheme="minorHAnsi"/>
          <w:u w:val="single"/>
        </w:rPr>
        <w:t xml:space="preserve">olution more </w:t>
      </w:r>
      <w:r w:rsidRPr="005928FB">
        <w:rPr>
          <w:rFonts w:ascii="Comic Sans MS" w:hAnsi="Comic Sans MS" w:cstheme="minorHAnsi"/>
          <w:highlight w:val="cyan"/>
          <w:u w:val="single"/>
        </w:rPr>
        <w:t>valid as a general principle.</w:t>
      </w:r>
    </w:p>
    <w:p w14:paraId="2719A8F6" w14:textId="77777777" w:rsidR="004B215A" w:rsidRPr="005928FB" w:rsidRDefault="004B215A" w:rsidP="004B215A">
      <w:pPr>
        <w:pStyle w:val="Heading4"/>
        <w:rPr>
          <w:rFonts w:ascii="Comic Sans MS" w:hAnsi="Comic Sans MS"/>
        </w:rPr>
      </w:pPr>
      <w:r w:rsidRPr="005928FB">
        <w:rPr>
          <w:rFonts w:ascii="Comic Sans MS" w:hAnsi="Comic Sans MS"/>
        </w:rPr>
        <w:t xml:space="preserve">To clarify, we don’t defend implementation – the wording of the res </w:t>
      </w:r>
      <w:proofErr w:type="spellStart"/>
      <w:r w:rsidRPr="005928FB">
        <w:rPr>
          <w:rFonts w:ascii="Comic Sans MS" w:hAnsi="Comic Sans MS"/>
        </w:rPr>
        <w:t>isnt</w:t>
      </w:r>
      <w:proofErr w:type="spellEnd"/>
      <w:r w:rsidRPr="005928FB">
        <w:rPr>
          <w:rFonts w:ascii="Comic Sans MS" w:hAnsi="Comic Sans MS"/>
        </w:rPr>
        <w:t xml:space="preserve"> a question of the hypothetical implementation of the plan it’s a descriptive claim of justice, which implies the burden of the </w:t>
      </w:r>
      <w:proofErr w:type="spellStart"/>
      <w:r w:rsidRPr="005928FB">
        <w:rPr>
          <w:rFonts w:ascii="Comic Sans MS" w:hAnsi="Comic Sans MS"/>
        </w:rPr>
        <w:t>aff</w:t>
      </w:r>
      <w:proofErr w:type="spellEnd"/>
      <w:r w:rsidRPr="005928FB">
        <w:rPr>
          <w:rFonts w:ascii="Comic Sans MS" w:hAnsi="Comic Sans MS"/>
        </w:rPr>
        <w:t xml:space="preserve"> is only to defend the truth of the res in general which justifies our interpretation of debate.</w:t>
      </w:r>
    </w:p>
    <w:p w14:paraId="1E73A31C" w14:textId="77777777" w:rsidR="004B215A" w:rsidRPr="005928FB" w:rsidRDefault="004B215A" w:rsidP="004B215A">
      <w:pPr>
        <w:rPr>
          <w:rFonts w:ascii="Comic Sans MS" w:hAnsi="Comic Sans MS" w:cstheme="minorHAnsi"/>
        </w:rPr>
      </w:pPr>
      <w:r w:rsidRPr="005928FB">
        <w:rPr>
          <w:rFonts w:ascii="Comic Sans MS" w:hAnsi="Comic Sans MS" w:cstheme="minorHAnsi"/>
        </w:rPr>
        <w:t xml:space="preserve">Webster ND Definition of IS," Merriam Webster, </w:t>
      </w:r>
      <w:hyperlink r:id="rId8" w:history="1">
        <w:r w:rsidRPr="005928FB">
          <w:rPr>
            <w:rStyle w:val="Hyperlink"/>
            <w:rFonts w:ascii="Comic Sans MS" w:hAnsi="Comic Sans MS" w:cstheme="minorHAnsi"/>
            <w:color w:val="000000"/>
            <w:u w:val="single"/>
          </w:rPr>
          <w:t>https://www.merriam-webster.com/dictionary/is</w:t>
        </w:r>
      </w:hyperlink>
      <w:r w:rsidRPr="005928FB">
        <w:rPr>
          <w:rFonts w:ascii="Comic Sans MS" w:hAnsi="Comic Sans MS" w:cstheme="minorHAnsi"/>
        </w:rPr>
        <w:t xml:space="preserve"> IS</w:t>
      </w:r>
    </w:p>
    <w:p w14:paraId="5545366C" w14:textId="77777777" w:rsidR="004B215A" w:rsidRPr="005928FB" w:rsidRDefault="004B215A" w:rsidP="004B215A">
      <w:pPr>
        <w:rPr>
          <w:rFonts w:ascii="Comic Sans MS" w:hAnsi="Comic Sans MS" w:cstheme="minorHAnsi"/>
          <w:sz w:val="16"/>
        </w:rPr>
      </w:pPr>
      <w:r w:rsidRPr="005928FB">
        <w:rPr>
          <w:rFonts w:ascii="Comic Sans MS" w:hAnsi="Comic Sans MS" w:cstheme="minorHAnsi"/>
          <w:sz w:val="16"/>
        </w:rPr>
        <w:t xml:space="preserve">is </w:t>
      </w:r>
      <w:r w:rsidRPr="005928FB">
        <w:rPr>
          <w:rStyle w:val="Emphasis"/>
          <w:rFonts w:ascii="Comic Sans MS" w:hAnsi="Comic Sans MS" w:cstheme="minorHAnsi"/>
          <w:highlight w:val="cyan"/>
        </w:rPr>
        <w:t>Definition of is</w:t>
      </w:r>
      <w:r w:rsidRPr="005928FB">
        <w:rPr>
          <w:rFonts w:ascii="Comic Sans MS" w:hAnsi="Comic Sans MS" w:cstheme="minorHAnsi"/>
          <w:sz w:val="16"/>
        </w:rPr>
        <w:t xml:space="preserve"> (Entry 1 of 4) present tense third-person singular of BE </w:t>
      </w:r>
      <w:r w:rsidRPr="005928FB">
        <w:rPr>
          <w:rStyle w:val="Emphasis"/>
          <w:rFonts w:ascii="Comic Sans MS" w:hAnsi="Comic Sans MS" w:cstheme="minorHAnsi"/>
          <w:highlight w:val="cyan"/>
        </w:rPr>
        <w:t>dialectal present tense</w:t>
      </w:r>
      <w:r w:rsidRPr="005928FB">
        <w:rPr>
          <w:rFonts w:ascii="Comic Sans MS" w:hAnsi="Comic Sans MS" w:cstheme="minorHAnsi"/>
          <w:sz w:val="16"/>
        </w:rPr>
        <w:t xml:space="preserve"> first-person and third-</w:t>
      </w:r>
      <w:proofErr w:type="spellStart"/>
      <w:r w:rsidRPr="005928FB">
        <w:rPr>
          <w:rFonts w:ascii="Comic Sans MS" w:hAnsi="Comic Sans MS" w:cstheme="minorHAnsi"/>
          <w:sz w:val="16"/>
        </w:rPr>
        <w:t>perso</w:t>
      </w:r>
      <w:proofErr w:type="spellEnd"/>
      <w:r w:rsidRPr="005928FB">
        <w:rPr>
          <w:rFonts w:ascii="Comic Sans MS" w:hAnsi="Comic Sans MS" w:cstheme="minorHAnsi"/>
          <w:sz w:val="16"/>
        </w:rPr>
        <w:t xml:space="preserve"> </w:t>
      </w:r>
      <w:r w:rsidRPr="005928FB">
        <w:rPr>
          <w:rStyle w:val="Emphasis"/>
          <w:rFonts w:ascii="Comic Sans MS" w:hAnsi="Comic Sans MS" w:cstheme="minorHAnsi"/>
        </w:rPr>
        <w:t xml:space="preserve">singular </w:t>
      </w:r>
      <w:r w:rsidRPr="005928FB">
        <w:rPr>
          <w:rStyle w:val="Emphasis"/>
          <w:rFonts w:ascii="Comic Sans MS" w:hAnsi="Comic Sans MS" w:cstheme="minorHAnsi"/>
          <w:highlight w:val="cyan"/>
        </w:rPr>
        <w:t>of BE</w:t>
      </w:r>
      <w:r w:rsidRPr="005928FB">
        <w:rPr>
          <w:rStyle w:val="Emphasis"/>
          <w:rFonts w:ascii="Comic Sans MS" w:hAnsi="Comic Sans MS" w:cstheme="minorHAnsi"/>
        </w:rPr>
        <w:t xml:space="preserve"> </w:t>
      </w:r>
      <w:r w:rsidRPr="005928FB">
        <w:rPr>
          <w:rFonts w:ascii="Comic Sans MS" w:hAnsi="Comic Sans MS" w:cstheme="minorHAnsi"/>
          <w:sz w:val="16"/>
        </w:rPr>
        <w:t>dialectal present tense plural of BE</w:t>
      </w:r>
    </w:p>
    <w:p w14:paraId="5B45B17D" w14:textId="43C81682" w:rsidR="004B215A" w:rsidRPr="005928FB" w:rsidRDefault="004B215A" w:rsidP="004B215A">
      <w:pPr>
        <w:pStyle w:val="Heading4"/>
        <w:rPr>
          <w:rFonts w:ascii="Comic Sans MS" w:hAnsi="Comic Sans MS"/>
        </w:rPr>
      </w:pPr>
      <w:r w:rsidRPr="005928FB">
        <w:rPr>
          <w:rFonts w:ascii="Comic Sans MS" w:hAnsi="Comic Sans MS"/>
        </w:rPr>
        <w:t xml:space="preserve">Dialectical present tense </w:t>
      </w:r>
      <w:r w:rsidR="00D95836">
        <w:rPr>
          <w:rFonts w:ascii="Comic Sans MS" w:hAnsi="Comic Sans MS"/>
        </w:rPr>
        <w:t xml:space="preserve">“is” </w:t>
      </w:r>
      <w:r w:rsidRPr="005928FB">
        <w:rPr>
          <w:rFonts w:ascii="Comic Sans MS" w:hAnsi="Comic Sans MS"/>
        </w:rPr>
        <w:t>means logical coherence which implies no implementation</w:t>
      </w:r>
    </w:p>
    <w:p w14:paraId="1BB6E39A" w14:textId="77777777" w:rsidR="004B215A" w:rsidRPr="005928FB" w:rsidRDefault="004B215A" w:rsidP="004B215A">
      <w:pPr>
        <w:rPr>
          <w:rFonts w:ascii="Comic Sans MS" w:hAnsi="Comic Sans MS" w:cstheme="minorHAnsi"/>
        </w:rPr>
      </w:pPr>
      <w:r w:rsidRPr="005928FB">
        <w:rPr>
          <w:rStyle w:val="Style13ptBold"/>
          <w:rFonts w:ascii="Comic Sans MS" w:hAnsi="Comic Sans MS" w:cstheme="minorHAnsi"/>
        </w:rPr>
        <w:t>Your Dictionary ND</w:t>
      </w:r>
      <w:r w:rsidRPr="005928FB">
        <w:rPr>
          <w:rFonts w:ascii="Comic Sans MS" w:hAnsi="Comic Sans MS" w:cstheme="minorHAnsi"/>
        </w:rPr>
        <w:t xml:space="preserve">, , "Dialectical Meaning," No Publication, </w:t>
      </w:r>
      <w:hyperlink r:id="rId9" w:history="1">
        <w:r w:rsidRPr="005928FB">
          <w:rPr>
            <w:rStyle w:val="Hyperlink"/>
            <w:rFonts w:ascii="Comic Sans MS" w:hAnsi="Comic Sans MS" w:cstheme="minorHAnsi"/>
            <w:color w:val="000000"/>
            <w:u w:val="single"/>
          </w:rPr>
          <w:t>https://www.yourdictionary.com/dialectical</w:t>
        </w:r>
      </w:hyperlink>
      <w:r w:rsidRPr="005928FB">
        <w:rPr>
          <w:rFonts w:ascii="Comic Sans MS" w:hAnsi="Comic Sans MS" w:cstheme="minorHAnsi"/>
        </w:rPr>
        <w:t xml:space="preserve"> Cho</w:t>
      </w:r>
    </w:p>
    <w:p w14:paraId="52464098" w14:textId="1F7DABF2" w:rsidR="004B215A" w:rsidRPr="005928FB" w:rsidRDefault="004B215A" w:rsidP="004B215A">
      <w:pPr>
        <w:rPr>
          <w:rStyle w:val="Emphasis"/>
          <w:rFonts w:ascii="Comic Sans MS" w:hAnsi="Comic Sans MS" w:cstheme="minorHAnsi"/>
        </w:rPr>
      </w:pPr>
      <w:r w:rsidRPr="005928FB">
        <w:rPr>
          <w:rFonts w:ascii="Comic Sans MS" w:hAnsi="Comic Sans MS" w:cstheme="minorHAnsi"/>
          <w:sz w:val="16"/>
        </w:rPr>
        <w:t xml:space="preserve">The </w:t>
      </w:r>
      <w:r w:rsidRPr="005928FB">
        <w:rPr>
          <w:rStyle w:val="Emphasis"/>
          <w:rFonts w:ascii="Comic Sans MS" w:hAnsi="Comic Sans MS" w:cstheme="minorHAnsi"/>
          <w:highlight w:val="cyan"/>
        </w:rPr>
        <w:t>definition of dialectical</w:t>
      </w:r>
      <w:r w:rsidRPr="005928FB">
        <w:rPr>
          <w:rFonts w:ascii="Comic Sans MS" w:hAnsi="Comic Sans MS" w:cstheme="minorHAnsi"/>
          <w:sz w:val="16"/>
        </w:rPr>
        <w:t xml:space="preserve"> is a discussion that includes logical reasoning and dialogue, or something having the sounds, vocabulary and grammar of a specific way of </w:t>
      </w:r>
      <w:proofErr w:type="spellStart"/>
      <w:r w:rsidRPr="005928FB">
        <w:rPr>
          <w:rFonts w:ascii="Comic Sans MS" w:hAnsi="Comic Sans MS" w:cstheme="minorHAnsi"/>
          <w:sz w:val="16"/>
        </w:rPr>
        <w:t>s</w:t>
      </w:r>
      <w:r w:rsidR="00A0146C">
        <w:rPr>
          <w:rFonts w:ascii="Comic Sans MS" w:hAnsi="Comic Sans MS" w:cstheme="minorHAnsi"/>
          <w:sz w:val="16"/>
        </w:rPr>
        <w:t>x</w:t>
      </w:r>
      <w:r w:rsidRPr="005928FB">
        <w:rPr>
          <w:rFonts w:ascii="Comic Sans MS" w:hAnsi="Comic Sans MS" w:cstheme="minorHAnsi"/>
          <w:sz w:val="16"/>
        </w:rPr>
        <w:t>peaking</w:t>
      </w:r>
      <w:proofErr w:type="spellEnd"/>
      <w:r w:rsidRPr="005928FB">
        <w:rPr>
          <w:rFonts w:ascii="Comic Sans MS" w:hAnsi="Comic Sans MS" w:cstheme="minorHAnsi"/>
          <w:sz w:val="16"/>
        </w:rPr>
        <w:t xml:space="preserve">. An </w:t>
      </w:r>
      <w:r w:rsidRPr="005928FB">
        <w:rPr>
          <w:rStyle w:val="Emphasis"/>
          <w:rFonts w:ascii="Comic Sans MS" w:hAnsi="Comic Sans MS" w:cstheme="minorHAnsi"/>
          <w:highlight w:val="cyan"/>
        </w:rPr>
        <w:t>example of something dialectical is a Lincoln Douglass style of debate,</w:t>
      </w:r>
      <w:r w:rsidRPr="005928FB">
        <w:rPr>
          <w:rFonts w:ascii="Comic Sans MS" w:hAnsi="Comic Sans MS" w:cstheme="minorHAnsi"/>
          <w:sz w:val="16"/>
          <w:highlight w:val="cyan"/>
        </w:rPr>
        <w:t xml:space="preserve"> </w:t>
      </w:r>
      <w:r w:rsidRPr="005928FB">
        <w:rPr>
          <w:rStyle w:val="Emphasis"/>
          <w:rFonts w:ascii="Comic Sans MS" w:hAnsi="Comic Sans MS" w:cstheme="minorHAnsi"/>
          <w:highlight w:val="cyan"/>
        </w:rPr>
        <w:t>where both parties argue a point in a logical order</w:t>
      </w:r>
      <w:r w:rsidRPr="005928FB">
        <w:rPr>
          <w:rFonts w:ascii="Comic Sans MS" w:hAnsi="Comic Sans MS" w:cstheme="minorHAnsi"/>
          <w:sz w:val="16"/>
        </w:rPr>
        <w:t xml:space="preserve">. Of, or pertaining to dialectic; </w:t>
      </w:r>
      <w:r w:rsidRPr="005928FB">
        <w:rPr>
          <w:rStyle w:val="Emphasis"/>
          <w:rFonts w:ascii="Comic Sans MS" w:hAnsi="Comic Sans MS" w:cstheme="minorHAnsi"/>
          <w:highlight w:val="cyan"/>
        </w:rPr>
        <w:t>logic</w:t>
      </w:r>
      <w:r w:rsidRPr="005928FB">
        <w:rPr>
          <w:rFonts w:ascii="Comic Sans MS" w:hAnsi="Comic Sans MS" w:cstheme="minorHAnsi"/>
          <w:sz w:val="16"/>
        </w:rPr>
        <w:t xml:space="preserve">ally </w:t>
      </w:r>
      <w:r w:rsidRPr="005928FB">
        <w:rPr>
          <w:rStyle w:val="Emphasis"/>
          <w:rFonts w:ascii="Comic Sans MS" w:hAnsi="Comic Sans MS" w:cstheme="minorHAnsi"/>
          <w:highlight w:val="cyan"/>
        </w:rPr>
        <w:t>reason</w:t>
      </w:r>
      <w:r w:rsidRPr="005928FB">
        <w:rPr>
          <w:rFonts w:ascii="Comic Sans MS" w:hAnsi="Comic Sans MS" w:cstheme="minorHAnsi"/>
          <w:sz w:val="16"/>
        </w:rPr>
        <w:t xml:space="preserve">ed through the </w:t>
      </w:r>
      <w:r w:rsidRPr="005928FB">
        <w:rPr>
          <w:rStyle w:val="Emphasis"/>
          <w:rFonts w:ascii="Comic Sans MS" w:hAnsi="Comic Sans MS" w:cstheme="minorHAnsi"/>
          <w:highlight w:val="cyan"/>
        </w:rPr>
        <w:t>exchange of opposing ideas.</w:t>
      </w:r>
    </w:p>
    <w:p w14:paraId="7288DE62" w14:textId="77777777" w:rsidR="004B215A" w:rsidRPr="005928FB" w:rsidRDefault="004B215A" w:rsidP="004B215A">
      <w:pPr>
        <w:rPr>
          <w:rFonts w:ascii="Comic Sans MS" w:hAnsi="Comic Sans MS"/>
        </w:rPr>
      </w:pPr>
    </w:p>
    <w:p w14:paraId="07C856EE" w14:textId="77777777" w:rsidR="004B215A" w:rsidRPr="005928FB" w:rsidRDefault="004B215A" w:rsidP="004B215A">
      <w:pPr>
        <w:pStyle w:val="Heading4"/>
        <w:rPr>
          <w:rFonts w:ascii="Comic Sans MS" w:hAnsi="Comic Sans MS"/>
        </w:rPr>
      </w:pPr>
      <w:r w:rsidRPr="005928FB">
        <w:rPr>
          <w:rFonts w:ascii="Comic Sans MS" w:hAnsi="Comic Sans MS"/>
        </w:rPr>
        <w:t>Private appropriation of outer space is denied under the OST</w:t>
      </w:r>
    </w:p>
    <w:p w14:paraId="2BBBAFB8" w14:textId="77777777" w:rsidR="004B215A" w:rsidRPr="005928FB" w:rsidRDefault="004B215A" w:rsidP="004B215A">
      <w:pPr>
        <w:rPr>
          <w:rStyle w:val="Style13ptBold"/>
          <w:rFonts w:ascii="Comic Sans MS" w:hAnsi="Comic Sans MS"/>
        </w:rPr>
      </w:pPr>
      <w:proofErr w:type="spellStart"/>
      <w:r w:rsidRPr="005928FB">
        <w:rPr>
          <w:rStyle w:val="Style13ptBold"/>
          <w:rFonts w:ascii="Comic Sans MS" w:hAnsi="Comic Sans MS"/>
        </w:rPr>
        <w:t>Tronchetti</w:t>
      </w:r>
      <w:proofErr w:type="spellEnd"/>
      <w:r w:rsidRPr="005928FB">
        <w:rPr>
          <w:rStyle w:val="Style13ptBold"/>
          <w:rFonts w:ascii="Comic Sans MS" w:hAnsi="Comic Sans MS"/>
        </w:rPr>
        <w:t xml:space="preserve"> 7</w:t>
      </w:r>
    </w:p>
    <w:p w14:paraId="5A50F5B7" w14:textId="77777777" w:rsidR="004B215A" w:rsidRPr="005928FB" w:rsidRDefault="004B215A" w:rsidP="004B215A">
      <w:pPr>
        <w:pStyle w:val="NormalWeb"/>
        <w:spacing w:before="0" w:beforeAutospacing="0" w:after="0" w:afterAutospacing="0"/>
        <w:rPr>
          <w:rFonts w:ascii="Comic Sans MS" w:hAnsi="Comic Sans MS" w:cstheme="minorHAnsi"/>
          <w:color w:val="000000"/>
          <w:sz w:val="22"/>
          <w:szCs w:val="22"/>
        </w:rPr>
      </w:pPr>
      <w:r w:rsidRPr="005928FB">
        <w:rPr>
          <w:rFonts w:ascii="Comic Sans MS" w:hAnsi="Comic Sans MS" w:cstheme="minorHAnsi"/>
          <w:color w:val="000000"/>
          <w:sz w:val="22"/>
          <w:szCs w:val="22"/>
        </w:rPr>
        <w:t xml:space="preserve">Fabio </w:t>
      </w:r>
      <w:proofErr w:type="spellStart"/>
      <w:r w:rsidRPr="005928FB">
        <w:rPr>
          <w:rFonts w:ascii="Comic Sans MS" w:hAnsi="Comic Sans MS" w:cstheme="minorHAnsi"/>
          <w:color w:val="000000"/>
          <w:sz w:val="22"/>
          <w:szCs w:val="22"/>
        </w:rPr>
        <w:t>Tronchetti</w:t>
      </w:r>
      <w:proofErr w:type="spellEnd"/>
      <w:r w:rsidRPr="005928FB">
        <w:rPr>
          <w:rFonts w:ascii="Comic Sans MS" w:hAnsi="Comic Sans MS" w:cstheme="minorHAnsi"/>
          <w:color w:val="000000"/>
          <w:sz w:val="22"/>
          <w:szCs w:val="22"/>
        </w:rPr>
        <w:t xml:space="preserve"> (International Institute of Air and Space Law, Leiden University, The Netherlands). “The Non-Appropriation Principle Under Attack: Using Article II of The </w:t>
      </w:r>
      <w:r w:rsidRPr="005928FB">
        <w:rPr>
          <w:rFonts w:ascii="Comic Sans MS" w:hAnsi="Comic Sans MS" w:cstheme="minorHAnsi"/>
          <w:color w:val="000000"/>
          <w:sz w:val="22"/>
          <w:szCs w:val="22"/>
        </w:rPr>
        <w:lastRenderedPageBreak/>
        <w:t xml:space="preserve">Outer Space Treaty In Its </w:t>
      </w:r>
      <w:proofErr w:type="spellStart"/>
      <w:r w:rsidRPr="005928FB">
        <w:rPr>
          <w:rFonts w:ascii="Comic Sans MS" w:hAnsi="Comic Sans MS" w:cstheme="minorHAnsi"/>
          <w:color w:val="000000"/>
          <w:sz w:val="22"/>
          <w:szCs w:val="22"/>
        </w:rPr>
        <w:t>Defence</w:t>
      </w:r>
      <w:proofErr w:type="spellEnd"/>
      <w:r w:rsidRPr="005928FB">
        <w:rPr>
          <w:rFonts w:ascii="Comic Sans MS" w:hAnsi="Comic Sans MS" w:cstheme="minorHAnsi"/>
          <w:color w:val="000000"/>
          <w:sz w:val="22"/>
          <w:szCs w:val="22"/>
        </w:rPr>
        <w:t xml:space="preserve">.” 50 PROC. L. OUTER SPACE 526, 530 (2007). JDN. </w:t>
      </w:r>
      <w:hyperlink r:id="rId10" w:history="1">
        <w:r w:rsidRPr="005928FB">
          <w:rPr>
            <w:rStyle w:val="Hyperlink"/>
            <w:rFonts w:ascii="Comic Sans MS" w:hAnsi="Comic Sans MS" w:cstheme="minorHAnsi"/>
            <w:sz w:val="22"/>
            <w:szCs w:val="22"/>
          </w:rPr>
          <w:t>https://iislweb.org/docs/Diederiks2007.pdf</w:t>
        </w:r>
      </w:hyperlink>
    </w:p>
    <w:p w14:paraId="6EEF5F72" w14:textId="77777777" w:rsidR="004B215A" w:rsidRPr="005928FB" w:rsidRDefault="004B215A" w:rsidP="004B215A">
      <w:pPr>
        <w:pStyle w:val="NormalWeb"/>
        <w:spacing w:before="0" w:beforeAutospacing="0" w:after="0" w:afterAutospacing="0"/>
        <w:rPr>
          <w:rFonts w:ascii="Comic Sans MS" w:hAnsi="Comic Sans MS" w:cstheme="minorHAnsi"/>
          <w:color w:val="000000"/>
          <w:sz w:val="22"/>
          <w:szCs w:val="22"/>
        </w:rPr>
      </w:pPr>
    </w:p>
    <w:p w14:paraId="702D7CD1" w14:textId="77777777" w:rsidR="004B215A" w:rsidRPr="005928FB" w:rsidRDefault="004B215A" w:rsidP="004B215A">
      <w:pPr>
        <w:pStyle w:val="NormalWeb"/>
        <w:spacing w:before="0" w:beforeAutospacing="0" w:after="0" w:afterAutospacing="0"/>
        <w:rPr>
          <w:rFonts w:ascii="Comic Sans MS" w:hAnsi="Comic Sans MS" w:cstheme="minorHAnsi"/>
          <w:color w:val="000000"/>
          <w:sz w:val="16"/>
          <w:szCs w:val="22"/>
        </w:rPr>
      </w:pPr>
      <w:r w:rsidRPr="005928FB">
        <w:rPr>
          <w:rFonts w:ascii="Comic Sans MS" w:hAnsi="Comic Sans MS" w:cstheme="minorHAnsi"/>
          <w:color w:val="000000"/>
          <w:sz w:val="16"/>
          <w:szCs w:val="22"/>
        </w:rPr>
        <w:t xml:space="preserve">However, it must be said, that </w:t>
      </w:r>
      <w:r w:rsidRPr="005928FB">
        <w:rPr>
          <w:rFonts w:ascii="Comic Sans MS" w:hAnsi="Comic Sans MS" w:cstheme="minorHAnsi"/>
          <w:color w:val="000000"/>
          <w:sz w:val="22"/>
          <w:szCs w:val="22"/>
          <w:u w:val="single"/>
        </w:rPr>
        <w:t xml:space="preserve">nowadays </w:t>
      </w:r>
      <w:r w:rsidRPr="005928FB">
        <w:rPr>
          <w:rFonts w:ascii="Comic Sans MS" w:hAnsi="Comic Sans MS" w:cstheme="minorHAnsi"/>
          <w:color w:val="000000"/>
          <w:sz w:val="22"/>
          <w:szCs w:val="22"/>
          <w:highlight w:val="cyan"/>
          <w:u w:val="single"/>
          <w:shd w:val="clear" w:color="auto" w:fill="FFFF00"/>
        </w:rPr>
        <w:t>there is a</w:t>
      </w:r>
      <w:r w:rsidRPr="005928FB">
        <w:rPr>
          <w:rFonts w:ascii="Comic Sans MS" w:hAnsi="Comic Sans MS" w:cstheme="minorHAnsi"/>
          <w:color w:val="000000"/>
          <w:sz w:val="22"/>
          <w:szCs w:val="22"/>
          <w:u w:val="single"/>
        </w:rPr>
        <w:t xml:space="preserve"> general </w:t>
      </w:r>
      <w:r w:rsidRPr="005928FB">
        <w:rPr>
          <w:rFonts w:ascii="Comic Sans MS" w:hAnsi="Comic Sans MS" w:cstheme="minorHAnsi"/>
          <w:b/>
          <w:bCs/>
          <w:color w:val="000000"/>
          <w:sz w:val="22"/>
          <w:szCs w:val="22"/>
          <w:highlight w:val="cyan"/>
          <w:u w:val="single"/>
          <w:shd w:val="clear" w:color="auto" w:fill="FFFF00"/>
        </w:rPr>
        <w:t>consensus</w:t>
      </w:r>
      <w:r w:rsidRPr="005928FB">
        <w:rPr>
          <w:rFonts w:ascii="Comic Sans MS" w:hAnsi="Comic Sans MS" w:cstheme="minorHAnsi"/>
          <w:color w:val="000000"/>
          <w:sz w:val="22"/>
          <w:szCs w:val="22"/>
          <w:u w:val="single"/>
        </w:rPr>
        <w:t xml:space="preserve"> on the fact </w:t>
      </w:r>
      <w:r w:rsidRPr="005928FB">
        <w:rPr>
          <w:rFonts w:ascii="Comic Sans MS" w:hAnsi="Comic Sans MS" w:cstheme="minorHAnsi"/>
          <w:color w:val="000000"/>
          <w:sz w:val="22"/>
          <w:szCs w:val="22"/>
          <w:highlight w:val="cyan"/>
          <w:u w:val="single"/>
          <w:shd w:val="clear" w:color="auto" w:fill="FFFF00"/>
        </w:rPr>
        <w:t xml:space="preserve">that </w:t>
      </w:r>
      <w:r w:rsidRPr="005928FB">
        <w:rPr>
          <w:rFonts w:ascii="Comic Sans MS" w:hAnsi="Comic Sans MS" w:cstheme="minorHAnsi"/>
          <w:b/>
          <w:bCs/>
          <w:color w:val="000000"/>
          <w:sz w:val="22"/>
          <w:szCs w:val="22"/>
          <w:highlight w:val="cyan"/>
          <w:u w:val="single"/>
          <w:shd w:val="clear" w:color="auto" w:fill="FFFF00"/>
        </w:rPr>
        <w:t>both national appropriation and private property</w:t>
      </w:r>
      <w:r w:rsidRPr="005928FB">
        <w:rPr>
          <w:rFonts w:ascii="Comic Sans MS" w:hAnsi="Comic Sans MS" w:cstheme="minorHAnsi"/>
          <w:color w:val="000000"/>
          <w:sz w:val="22"/>
          <w:szCs w:val="22"/>
          <w:u w:val="single"/>
        </w:rPr>
        <w:t xml:space="preserve"> rights </w:t>
      </w:r>
      <w:r w:rsidRPr="005928FB">
        <w:rPr>
          <w:rFonts w:ascii="Comic Sans MS" w:hAnsi="Comic Sans MS" w:cstheme="minorHAnsi"/>
          <w:color w:val="000000"/>
          <w:sz w:val="22"/>
          <w:szCs w:val="22"/>
          <w:highlight w:val="cyan"/>
          <w:u w:val="single"/>
          <w:shd w:val="clear" w:color="auto" w:fill="FFFF00"/>
        </w:rPr>
        <w:t>are denied under the O</w:t>
      </w:r>
      <w:r w:rsidRPr="005928FB">
        <w:rPr>
          <w:rFonts w:ascii="Comic Sans MS" w:hAnsi="Comic Sans MS" w:cstheme="minorHAnsi"/>
          <w:color w:val="000000"/>
          <w:sz w:val="22"/>
          <w:szCs w:val="22"/>
          <w:u w:val="single"/>
        </w:rPr>
        <w:t xml:space="preserve">uter </w:t>
      </w:r>
      <w:r w:rsidRPr="005928FB">
        <w:rPr>
          <w:rFonts w:ascii="Comic Sans MS" w:hAnsi="Comic Sans MS" w:cstheme="minorHAnsi"/>
          <w:color w:val="000000"/>
          <w:sz w:val="22"/>
          <w:szCs w:val="22"/>
          <w:highlight w:val="cyan"/>
          <w:u w:val="single"/>
          <w:shd w:val="clear" w:color="auto" w:fill="FFFF00"/>
        </w:rPr>
        <w:t>S</w:t>
      </w:r>
      <w:r w:rsidRPr="005928FB">
        <w:rPr>
          <w:rFonts w:ascii="Comic Sans MS" w:hAnsi="Comic Sans MS" w:cstheme="minorHAnsi"/>
          <w:color w:val="000000"/>
          <w:sz w:val="22"/>
          <w:szCs w:val="22"/>
          <w:u w:val="single"/>
        </w:rPr>
        <w:t xml:space="preserve">pace </w:t>
      </w:r>
      <w:r w:rsidRPr="005928FB">
        <w:rPr>
          <w:rFonts w:ascii="Comic Sans MS" w:hAnsi="Comic Sans MS" w:cstheme="minorHAnsi"/>
          <w:color w:val="000000"/>
          <w:sz w:val="22"/>
          <w:szCs w:val="22"/>
          <w:highlight w:val="cyan"/>
          <w:u w:val="single"/>
          <w:shd w:val="clear" w:color="auto" w:fill="FFFF00"/>
        </w:rPr>
        <w:t>T</w:t>
      </w:r>
      <w:r w:rsidRPr="005928FB">
        <w:rPr>
          <w:rFonts w:ascii="Comic Sans MS" w:hAnsi="Comic Sans MS" w:cstheme="minorHAnsi"/>
          <w:color w:val="000000"/>
          <w:sz w:val="22"/>
          <w:szCs w:val="22"/>
          <w:u w:val="single"/>
        </w:rPr>
        <w:t>reaty.</w:t>
      </w:r>
      <w:r w:rsidRPr="005928FB">
        <w:rPr>
          <w:rFonts w:ascii="Comic Sans MS" w:hAnsi="Comic Sans MS" w:cstheme="minorHAnsi"/>
          <w:color w:val="000000"/>
          <w:sz w:val="16"/>
          <w:szCs w:val="22"/>
        </w:rPr>
        <w:t xml:space="preserve"> Several ways of reasoning have been advanced to support this view. </w:t>
      </w:r>
      <w:proofErr w:type="spellStart"/>
      <w:r w:rsidRPr="005928FB">
        <w:rPr>
          <w:rFonts w:ascii="Comic Sans MS" w:hAnsi="Comic Sans MS" w:cstheme="minorHAnsi"/>
          <w:color w:val="000000"/>
          <w:sz w:val="22"/>
          <w:szCs w:val="22"/>
          <w:u w:val="single"/>
        </w:rPr>
        <w:t>Sters</w:t>
      </w:r>
      <w:proofErr w:type="spellEnd"/>
      <w:r w:rsidRPr="005928FB">
        <w:rPr>
          <w:rFonts w:ascii="Comic Sans MS" w:hAnsi="Comic Sans MS" w:cstheme="minorHAnsi"/>
          <w:color w:val="000000"/>
          <w:sz w:val="22"/>
          <w:szCs w:val="22"/>
          <w:u w:val="single"/>
        </w:rPr>
        <w:t xml:space="preserve"> and </w:t>
      </w:r>
      <w:proofErr w:type="spellStart"/>
      <w:r w:rsidRPr="005928FB">
        <w:rPr>
          <w:rFonts w:ascii="Comic Sans MS" w:hAnsi="Comic Sans MS" w:cstheme="minorHAnsi"/>
          <w:color w:val="000000"/>
          <w:sz w:val="22"/>
          <w:szCs w:val="22"/>
          <w:u w:val="single"/>
        </w:rPr>
        <w:t>Tennen</w:t>
      </w:r>
      <w:proofErr w:type="spellEnd"/>
      <w:r w:rsidRPr="005928FB">
        <w:rPr>
          <w:rFonts w:ascii="Comic Sans MS" w:hAnsi="Comic Sans MS" w:cstheme="minorHAnsi"/>
          <w:color w:val="000000"/>
          <w:sz w:val="22"/>
          <w:szCs w:val="22"/>
          <w:u w:val="single"/>
        </w:rPr>
        <w:t xml:space="preserve"> affirm that the argument that Article II does not apply to private entities since they are not expressly mentioned fails for the reason that they do not need to be explicitly listed</w:t>
      </w:r>
      <w:r w:rsidRPr="005928FB">
        <w:rPr>
          <w:rFonts w:ascii="Comic Sans MS" w:hAnsi="Comic Sans MS" w:cstheme="minorHAnsi"/>
          <w:color w:val="000000"/>
          <w:sz w:val="16"/>
          <w:szCs w:val="22"/>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5928FB">
        <w:rPr>
          <w:rFonts w:ascii="Comic Sans MS" w:hAnsi="Comic Sans MS" w:cstheme="minorHAnsi"/>
          <w:color w:val="000000"/>
          <w:sz w:val="22"/>
          <w:szCs w:val="22"/>
          <w:u w:val="single"/>
        </w:rPr>
        <w:t>if the State is prohibited from engaging in certain conduct, then it lacks the authority to license its nationals or other entities subject to its jurisdiction to engage in that prohibited activity.</w:t>
      </w:r>
      <w:r w:rsidRPr="005928FB">
        <w:rPr>
          <w:rFonts w:ascii="Comic Sans MS" w:hAnsi="Comic Sans MS" w:cstheme="minorHAnsi"/>
          <w:color w:val="000000"/>
          <w:sz w:val="16"/>
          <w:szCs w:val="22"/>
        </w:rPr>
        <w:t xml:space="preserve"> Jenks argues that </w:t>
      </w:r>
      <w:r w:rsidRPr="005928FB">
        <w:rPr>
          <w:rFonts w:ascii="Comic Sans MS" w:hAnsi="Comic Sans MS" w:cstheme="minorHAnsi"/>
          <w:color w:val="000000"/>
          <w:sz w:val="22"/>
          <w:szCs w:val="22"/>
          <w:u w:val="single"/>
        </w:rPr>
        <w:t>“States bear international responsibility for national activities in space; it follows that what is forbidden to a State is not permitted to a chartered company created by a State or to one of its nationals acting as a private adventurer”</w:t>
      </w:r>
      <w:r w:rsidRPr="005928FB">
        <w:rPr>
          <w:rFonts w:ascii="Comic Sans MS" w:hAnsi="Comic Sans MS" w:cstheme="minorHAnsi"/>
          <w:color w:val="000000"/>
          <w:sz w:val="16"/>
          <w:szCs w:val="22"/>
        </w:rPr>
        <w:t xml:space="preserve">9. It has been also suggested that </w:t>
      </w:r>
      <w:r w:rsidRPr="005928FB">
        <w:rPr>
          <w:rFonts w:ascii="Comic Sans MS" w:hAnsi="Comic Sans MS" w:cstheme="minorHAnsi"/>
          <w:color w:val="000000"/>
          <w:sz w:val="22"/>
          <w:szCs w:val="22"/>
          <w:u w:val="single"/>
        </w:rPr>
        <w:t xml:space="preserve">the </w:t>
      </w:r>
      <w:r w:rsidRPr="005928FB">
        <w:rPr>
          <w:rFonts w:ascii="Comic Sans MS" w:hAnsi="Comic Sans MS" w:cstheme="minorHAnsi"/>
          <w:color w:val="000000"/>
          <w:sz w:val="22"/>
          <w:szCs w:val="22"/>
          <w:highlight w:val="cyan"/>
          <w:u w:val="single"/>
          <w:shd w:val="clear" w:color="auto" w:fill="FFFF00"/>
        </w:rPr>
        <w:t xml:space="preserve">prohibition of </w:t>
      </w:r>
      <w:r w:rsidRPr="005928FB">
        <w:rPr>
          <w:rFonts w:ascii="Comic Sans MS" w:hAnsi="Comic Sans MS" w:cstheme="minorHAnsi"/>
          <w:b/>
          <w:bCs/>
          <w:color w:val="000000"/>
          <w:sz w:val="22"/>
          <w:szCs w:val="22"/>
          <w:highlight w:val="cyan"/>
          <w:u w:val="single"/>
          <w:shd w:val="clear" w:color="auto" w:fill="FFFF00"/>
        </w:rPr>
        <w:t>national</w:t>
      </w:r>
      <w:r w:rsidRPr="005928FB">
        <w:rPr>
          <w:rFonts w:ascii="Comic Sans MS" w:hAnsi="Comic Sans MS" w:cstheme="minorHAnsi"/>
          <w:color w:val="000000"/>
          <w:sz w:val="22"/>
          <w:szCs w:val="22"/>
          <w:highlight w:val="cyan"/>
          <w:u w:val="single"/>
          <w:shd w:val="clear" w:color="auto" w:fill="FFFF00"/>
        </w:rPr>
        <w:t xml:space="preserve"> appropriation implies prohibition of </w:t>
      </w:r>
      <w:r w:rsidRPr="005928FB">
        <w:rPr>
          <w:rFonts w:ascii="Comic Sans MS" w:hAnsi="Comic Sans MS" w:cstheme="minorHAnsi"/>
          <w:b/>
          <w:bCs/>
          <w:color w:val="000000"/>
          <w:sz w:val="22"/>
          <w:szCs w:val="22"/>
          <w:highlight w:val="cyan"/>
          <w:u w:val="single"/>
          <w:shd w:val="clear" w:color="auto" w:fill="FFFF00"/>
        </w:rPr>
        <w:t>private</w:t>
      </w:r>
      <w:r w:rsidRPr="005928FB">
        <w:rPr>
          <w:rFonts w:ascii="Comic Sans MS" w:hAnsi="Comic Sans MS" w:cstheme="minorHAnsi"/>
          <w:color w:val="000000"/>
          <w:sz w:val="22"/>
          <w:szCs w:val="22"/>
          <w:u w:val="single"/>
        </w:rPr>
        <w:t xml:space="preserve"> appropriation </w:t>
      </w:r>
      <w:r w:rsidRPr="005928FB">
        <w:rPr>
          <w:rFonts w:ascii="Comic Sans MS" w:hAnsi="Comic Sans MS" w:cstheme="minorHAnsi"/>
          <w:color w:val="000000"/>
          <w:sz w:val="22"/>
          <w:szCs w:val="22"/>
          <w:highlight w:val="cyan"/>
          <w:u w:val="single"/>
          <w:shd w:val="clear" w:color="auto" w:fill="FFFF00"/>
        </w:rPr>
        <w:t>because the latter cannot exist independently</w:t>
      </w:r>
      <w:r w:rsidRPr="005928FB">
        <w:rPr>
          <w:rFonts w:ascii="Comic Sans MS" w:hAnsi="Comic Sans MS" w:cstheme="minorHAnsi"/>
          <w:color w:val="000000"/>
          <w:sz w:val="22"/>
          <w:szCs w:val="22"/>
          <w:u w:val="single"/>
        </w:rPr>
        <w:t xml:space="preserve"> from the former</w:t>
      </w:r>
      <w:r w:rsidRPr="005928FB">
        <w:rPr>
          <w:rFonts w:ascii="Comic Sans MS" w:hAnsi="Comic Sans MS" w:cstheme="minorHAnsi"/>
          <w:color w:val="000000"/>
          <w:sz w:val="16"/>
          <w:szCs w:val="22"/>
        </w:rPr>
        <w:t xml:space="preserve">10. </w:t>
      </w:r>
      <w:r w:rsidRPr="005928FB">
        <w:rPr>
          <w:rFonts w:ascii="Comic Sans MS" w:hAnsi="Comic Sans MS" w:cstheme="minorHAnsi"/>
          <w:color w:val="000000"/>
          <w:sz w:val="22"/>
          <w:szCs w:val="22"/>
          <w:u w:val="single"/>
        </w:rPr>
        <w:t>In order to exist,</w:t>
      </w:r>
      <w:r w:rsidRPr="005928FB">
        <w:rPr>
          <w:rFonts w:ascii="Comic Sans MS" w:hAnsi="Comic Sans MS" w:cstheme="minorHAnsi"/>
          <w:color w:val="000000"/>
          <w:sz w:val="16"/>
          <w:szCs w:val="22"/>
        </w:rPr>
        <w:t xml:space="preserve"> indeed, </w:t>
      </w:r>
      <w:r w:rsidRPr="005928FB">
        <w:rPr>
          <w:rFonts w:ascii="Comic Sans MS" w:hAnsi="Comic Sans MS" w:cstheme="minorHAnsi"/>
          <w:color w:val="000000"/>
          <w:sz w:val="22"/>
          <w:szCs w:val="22"/>
          <w:u w:val="single"/>
        </w:rPr>
        <w:t xml:space="preserve">private </w:t>
      </w:r>
      <w:r w:rsidRPr="005928FB">
        <w:rPr>
          <w:rFonts w:ascii="Comic Sans MS" w:hAnsi="Comic Sans MS" w:cstheme="minorHAnsi"/>
          <w:b/>
          <w:bCs/>
          <w:color w:val="000000"/>
          <w:sz w:val="22"/>
          <w:szCs w:val="22"/>
          <w:highlight w:val="cyan"/>
          <w:u w:val="single"/>
          <w:shd w:val="clear" w:color="auto" w:fill="FFFF00"/>
        </w:rPr>
        <w:t>property requires</w:t>
      </w:r>
      <w:r w:rsidRPr="005928FB">
        <w:rPr>
          <w:rFonts w:ascii="Comic Sans MS" w:hAnsi="Comic Sans MS" w:cstheme="minorHAnsi"/>
          <w:color w:val="000000"/>
          <w:sz w:val="16"/>
          <w:szCs w:val="22"/>
        </w:rPr>
        <w:t xml:space="preserve"> a superior </w:t>
      </w:r>
      <w:r w:rsidRPr="005928FB">
        <w:rPr>
          <w:rFonts w:ascii="Comic Sans MS" w:hAnsi="Comic Sans MS" w:cstheme="minorHAnsi"/>
          <w:b/>
          <w:bCs/>
          <w:color w:val="000000"/>
          <w:sz w:val="22"/>
          <w:szCs w:val="22"/>
          <w:highlight w:val="cyan"/>
          <w:u w:val="single"/>
          <w:shd w:val="clear" w:color="auto" w:fill="FFFF00"/>
        </w:rPr>
        <w:t>authority to enforce it</w:t>
      </w:r>
      <w:r w:rsidRPr="005928FB">
        <w:rPr>
          <w:rFonts w:ascii="Comic Sans MS" w:hAnsi="Comic Sans MS" w:cstheme="minorHAnsi"/>
          <w:color w:val="000000"/>
          <w:sz w:val="22"/>
          <w:szCs w:val="22"/>
          <w:u w:val="single"/>
        </w:rPr>
        <w:t xml:space="preserve">, be in the form of a State or some other </w:t>
      </w:r>
      <w:proofErr w:type="spellStart"/>
      <w:r w:rsidRPr="005928FB">
        <w:rPr>
          <w:rFonts w:ascii="Comic Sans MS" w:hAnsi="Comic Sans MS" w:cstheme="minorHAnsi"/>
          <w:color w:val="000000"/>
          <w:sz w:val="22"/>
          <w:szCs w:val="22"/>
          <w:u w:val="single"/>
        </w:rPr>
        <w:t>recognised</w:t>
      </w:r>
      <w:proofErr w:type="spellEnd"/>
      <w:r w:rsidRPr="005928FB">
        <w:rPr>
          <w:rFonts w:ascii="Comic Sans MS" w:hAnsi="Comic Sans MS" w:cstheme="minorHAnsi"/>
          <w:color w:val="000000"/>
          <w:sz w:val="22"/>
          <w:szCs w:val="22"/>
          <w:u w:val="single"/>
        </w:rPr>
        <w:t xml:space="preserve"> entity. </w:t>
      </w:r>
      <w:r w:rsidRPr="005928FB">
        <w:rPr>
          <w:rFonts w:ascii="Comic Sans MS" w:hAnsi="Comic Sans MS" w:cstheme="minorHAnsi"/>
          <w:color w:val="000000"/>
          <w:sz w:val="22"/>
          <w:szCs w:val="22"/>
          <w:highlight w:val="cyan"/>
          <w:u w:val="single"/>
          <w:shd w:val="clear" w:color="auto" w:fill="FFFF00"/>
        </w:rPr>
        <w:t>In outer space,</w:t>
      </w:r>
      <w:r w:rsidRPr="005928FB">
        <w:rPr>
          <w:rFonts w:ascii="Comic Sans MS" w:hAnsi="Comic Sans MS" w:cstheme="minorHAnsi"/>
          <w:color w:val="000000"/>
          <w:sz w:val="22"/>
          <w:szCs w:val="22"/>
          <w:u w:val="single"/>
        </w:rPr>
        <w:t xml:space="preserve"> however, </w:t>
      </w:r>
      <w:r w:rsidRPr="005928FB">
        <w:rPr>
          <w:rFonts w:ascii="Comic Sans MS" w:hAnsi="Comic Sans MS" w:cstheme="minorHAnsi"/>
          <w:color w:val="000000"/>
          <w:sz w:val="22"/>
          <w:szCs w:val="22"/>
          <w:highlight w:val="cyan"/>
          <w:u w:val="single"/>
          <w:shd w:val="clear" w:color="auto" w:fill="FFFF00"/>
        </w:rPr>
        <w:t>this</w:t>
      </w:r>
      <w:r w:rsidRPr="005928FB">
        <w:rPr>
          <w:rFonts w:ascii="Comic Sans MS" w:hAnsi="Comic Sans MS" w:cstheme="minorHAnsi"/>
          <w:color w:val="000000"/>
          <w:sz w:val="22"/>
          <w:szCs w:val="22"/>
          <w:u w:val="single"/>
        </w:rPr>
        <w:t xml:space="preserve"> practice of State endorsement </w:t>
      </w:r>
      <w:r w:rsidRPr="005928FB">
        <w:rPr>
          <w:rFonts w:ascii="Comic Sans MS" w:hAnsi="Comic Sans MS" w:cstheme="minorHAnsi"/>
          <w:color w:val="000000"/>
          <w:sz w:val="22"/>
          <w:szCs w:val="22"/>
          <w:highlight w:val="cyan"/>
          <w:u w:val="single"/>
          <w:shd w:val="clear" w:color="auto" w:fill="FFFF00"/>
        </w:rPr>
        <w:t>is forbidden.</w:t>
      </w:r>
      <w:r w:rsidRPr="005928FB">
        <w:rPr>
          <w:rFonts w:ascii="Comic Sans MS" w:hAnsi="Comic Sans MS" w:cstheme="minorHAnsi"/>
          <w:color w:val="000000"/>
          <w:sz w:val="16"/>
          <w:szCs w:val="22"/>
        </w:rPr>
        <w:t xml:space="preserve"> Should a State </w:t>
      </w:r>
      <w:proofErr w:type="spellStart"/>
      <w:r w:rsidRPr="005928FB">
        <w:rPr>
          <w:rFonts w:ascii="Comic Sans MS" w:hAnsi="Comic Sans MS" w:cstheme="minorHAnsi"/>
          <w:color w:val="000000"/>
          <w:sz w:val="16"/>
          <w:szCs w:val="22"/>
        </w:rPr>
        <w:t>recognise</w:t>
      </w:r>
      <w:proofErr w:type="spellEnd"/>
      <w:r w:rsidRPr="005928FB">
        <w:rPr>
          <w:rFonts w:ascii="Comic Sans MS" w:hAnsi="Comic Sans MS" w:cstheme="minorHAnsi"/>
          <w:color w:val="000000"/>
          <w:sz w:val="16"/>
          <w:szCs w:val="22"/>
        </w:rPr>
        <w:t xml:space="preserve"> or protect the territorial acquisitions of any of its subjects, this would constitute a form of national appropriation in violation of Article II. </w:t>
      </w:r>
      <w:r w:rsidRPr="005928FB">
        <w:rPr>
          <w:rFonts w:ascii="Comic Sans MS" w:hAnsi="Comic Sans MS" w:cstheme="minorHAnsi"/>
          <w:color w:val="000000"/>
          <w:sz w:val="22"/>
          <w:szCs w:val="22"/>
          <w:u w:val="single"/>
        </w:rPr>
        <w:t xml:space="preserve">Moreover, it is possible to use some </w:t>
      </w:r>
      <w:r w:rsidRPr="005928FB">
        <w:rPr>
          <w:rFonts w:ascii="Comic Sans MS" w:hAnsi="Comic Sans MS" w:cstheme="minorHAnsi"/>
          <w:color w:val="000000"/>
          <w:sz w:val="22"/>
          <w:szCs w:val="22"/>
          <w:highlight w:val="cyan"/>
          <w:u w:val="single"/>
          <w:shd w:val="clear" w:color="auto" w:fill="FFFF00"/>
        </w:rPr>
        <w:t>historical elements</w:t>
      </w:r>
      <w:r w:rsidRPr="005928FB">
        <w:rPr>
          <w:rFonts w:ascii="Comic Sans MS" w:hAnsi="Comic Sans MS" w:cstheme="minorHAnsi"/>
          <w:color w:val="000000"/>
          <w:sz w:val="22"/>
          <w:szCs w:val="22"/>
          <w:u w:val="single"/>
        </w:rPr>
        <w:t xml:space="preserve"> to </w:t>
      </w:r>
      <w:r w:rsidRPr="005928FB">
        <w:rPr>
          <w:rFonts w:ascii="Comic Sans MS" w:hAnsi="Comic Sans MS" w:cstheme="minorHAnsi"/>
          <w:color w:val="000000"/>
          <w:sz w:val="22"/>
          <w:szCs w:val="22"/>
          <w:highlight w:val="cyan"/>
          <w:u w:val="single"/>
          <w:shd w:val="clear" w:color="auto" w:fill="FFFF00"/>
        </w:rPr>
        <w:t>support</w:t>
      </w:r>
      <w:r w:rsidRPr="005928FB">
        <w:rPr>
          <w:rFonts w:ascii="Comic Sans MS" w:hAnsi="Comic Sans MS" w:cstheme="minorHAnsi"/>
          <w:color w:val="000000"/>
          <w:sz w:val="22"/>
          <w:szCs w:val="22"/>
          <w:u w:val="single"/>
        </w:rPr>
        <w:t xml:space="preserve"> the argument </w:t>
      </w:r>
      <w:r w:rsidRPr="005928FB">
        <w:rPr>
          <w:rFonts w:ascii="Comic Sans MS" w:hAnsi="Comic Sans MS" w:cstheme="minorHAnsi"/>
          <w:color w:val="000000"/>
          <w:sz w:val="22"/>
          <w:szCs w:val="22"/>
          <w:highlight w:val="cyan"/>
          <w:u w:val="single"/>
          <w:shd w:val="clear" w:color="auto" w:fill="FFFF00"/>
        </w:rPr>
        <w:t>that</w:t>
      </w:r>
      <w:r w:rsidRPr="005928FB">
        <w:rPr>
          <w:rFonts w:ascii="Comic Sans MS" w:hAnsi="Comic Sans MS" w:cstheme="minorHAnsi"/>
          <w:color w:val="000000"/>
          <w:sz w:val="22"/>
          <w:szCs w:val="22"/>
          <w:u w:val="single"/>
        </w:rPr>
        <w:t xml:space="preserve"> both the acquisition of State sovereignty and the creation of </w:t>
      </w:r>
      <w:r w:rsidRPr="005928FB">
        <w:rPr>
          <w:rFonts w:ascii="Comic Sans MS" w:hAnsi="Comic Sans MS" w:cstheme="minorHAnsi"/>
          <w:color w:val="000000"/>
          <w:sz w:val="22"/>
          <w:szCs w:val="22"/>
          <w:highlight w:val="cyan"/>
          <w:u w:val="single"/>
          <w:shd w:val="clear" w:color="auto" w:fill="FFFF00"/>
        </w:rPr>
        <w:t>private property rights are forbidden</w:t>
      </w:r>
      <w:r w:rsidRPr="005928FB">
        <w:rPr>
          <w:rFonts w:ascii="Comic Sans MS" w:hAnsi="Comic Sans MS" w:cstheme="minorHAnsi"/>
          <w:color w:val="000000"/>
          <w:sz w:val="22"/>
          <w:szCs w:val="22"/>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5928FB">
        <w:rPr>
          <w:rFonts w:ascii="Comic Sans MS" w:hAnsi="Comic Sans MS" w:cstheme="minorHAnsi"/>
          <w:color w:val="000000"/>
          <w:sz w:val="16"/>
          <w:szCs w:val="22"/>
        </w:rPr>
        <w:t xml:space="preserve">11. </w:t>
      </w:r>
      <w:r w:rsidRPr="005928FB">
        <w:rPr>
          <w:rFonts w:ascii="Comic Sans MS" w:hAnsi="Comic Sans MS" w:cstheme="minorHAnsi"/>
          <w:color w:val="000000"/>
          <w:sz w:val="22"/>
          <w:szCs w:val="22"/>
          <w:u w:val="single"/>
        </w:rPr>
        <w:t>The French Delegate stated that: “…there was reason to be satisfied that three basic principles were affirmed, namely: the prohibition of any claim of sovereignty or property rights in space…”</w:t>
      </w:r>
      <w:r w:rsidRPr="005928FB">
        <w:rPr>
          <w:rFonts w:ascii="Comic Sans MS" w:hAnsi="Comic Sans MS" w:cstheme="minorHAnsi"/>
          <w:color w:val="000000"/>
          <w:sz w:val="16"/>
          <w:szCs w:val="22"/>
        </w:rPr>
        <w:t xml:space="preserve">12. </w:t>
      </w:r>
      <w:r w:rsidRPr="005928FB">
        <w:rPr>
          <w:rFonts w:ascii="Comic Sans MS" w:hAnsi="Comic Sans MS" w:cstheme="minorHAnsi"/>
          <w:color w:val="000000"/>
          <w:sz w:val="22"/>
          <w:szCs w:val="22"/>
          <w:highlight w:val="cyan"/>
          <w:u w:val="single"/>
          <w:shd w:val="clear" w:color="auto" w:fill="FFFF00"/>
        </w:rPr>
        <w:t>The fact that</w:t>
      </w:r>
      <w:r w:rsidRPr="005928FB">
        <w:rPr>
          <w:rFonts w:ascii="Comic Sans MS" w:hAnsi="Comic Sans MS" w:cstheme="minorHAnsi"/>
          <w:color w:val="000000"/>
          <w:sz w:val="22"/>
          <w:szCs w:val="22"/>
          <w:u w:val="single"/>
        </w:rPr>
        <w:t xml:space="preserve"> the </w:t>
      </w:r>
      <w:r w:rsidRPr="005928FB">
        <w:rPr>
          <w:rFonts w:ascii="Comic Sans MS" w:hAnsi="Comic Sans MS" w:cstheme="minorHAnsi"/>
          <w:color w:val="000000"/>
          <w:sz w:val="22"/>
          <w:szCs w:val="22"/>
          <w:highlight w:val="cyan"/>
          <w:u w:val="single"/>
          <w:shd w:val="clear" w:color="auto" w:fill="FFFF00"/>
        </w:rPr>
        <w:t>accessions</w:t>
      </w:r>
      <w:r w:rsidRPr="005928FB">
        <w:rPr>
          <w:rFonts w:ascii="Comic Sans MS" w:hAnsi="Comic Sans MS" w:cstheme="minorHAnsi"/>
          <w:color w:val="000000"/>
          <w:sz w:val="22"/>
          <w:szCs w:val="22"/>
          <w:u w:val="single"/>
        </w:rPr>
        <w:t xml:space="preserve"> to the Outer Space Treaty </w:t>
      </w:r>
      <w:r w:rsidRPr="005928FB">
        <w:rPr>
          <w:rFonts w:ascii="Comic Sans MS" w:hAnsi="Comic Sans MS" w:cstheme="minorHAnsi"/>
          <w:color w:val="000000"/>
          <w:sz w:val="22"/>
          <w:szCs w:val="22"/>
          <w:highlight w:val="cyan"/>
          <w:u w:val="single"/>
          <w:shd w:val="clear" w:color="auto" w:fill="FFFF00"/>
        </w:rPr>
        <w:t>were not accompanied by reservations</w:t>
      </w:r>
      <w:r w:rsidRPr="005928FB">
        <w:rPr>
          <w:rFonts w:ascii="Comic Sans MS" w:hAnsi="Comic Sans MS" w:cstheme="minorHAnsi"/>
          <w:color w:val="000000"/>
          <w:sz w:val="22"/>
          <w:szCs w:val="22"/>
          <w:u w:val="single"/>
        </w:rPr>
        <w:t xml:space="preserve"> or interpretations of the meaning of Article II, it </w:t>
      </w:r>
      <w:r w:rsidRPr="005928FB">
        <w:rPr>
          <w:rFonts w:ascii="Comic Sans MS" w:hAnsi="Comic Sans MS" w:cstheme="minorHAnsi"/>
          <w:color w:val="000000"/>
          <w:sz w:val="22"/>
          <w:szCs w:val="22"/>
          <w:highlight w:val="cyan"/>
          <w:u w:val="single"/>
          <w:shd w:val="clear" w:color="auto" w:fill="FFFF00"/>
        </w:rPr>
        <w:t>is</w:t>
      </w:r>
      <w:r w:rsidRPr="005928FB">
        <w:rPr>
          <w:rFonts w:ascii="Comic Sans MS" w:hAnsi="Comic Sans MS" w:cstheme="minorHAnsi"/>
          <w:color w:val="000000"/>
          <w:sz w:val="22"/>
          <w:szCs w:val="22"/>
          <w:u w:val="single"/>
        </w:rPr>
        <w:t xml:space="preserve"> an </w:t>
      </w:r>
      <w:r w:rsidRPr="005928FB">
        <w:rPr>
          <w:rFonts w:ascii="Comic Sans MS" w:hAnsi="Comic Sans MS" w:cstheme="minorHAnsi"/>
          <w:color w:val="000000"/>
          <w:sz w:val="22"/>
          <w:szCs w:val="22"/>
          <w:highlight w:val="cyan"/>
          <w:u w:val="single"/>
          <w:shd w:val="clear" w:color="auto" w:fill="FFFF00"/>
        </w:rPr>
        <w:t>evidence</w:t>
      </w:r>
      <w:r w:rsidRPr="005928FB">
        <w:rPr>
          <w:rFonts w:ascii="Comic Sans MS" w:hAnsi="Comic Sans MS" w:cstheme="minorHAnsi"/>
          <w:color w:val="000000"/>
          <w:sz w:val="22"/>
          <w:szCs w:val="22"/>
          <w:u w:val="single"/>
        </w:rPr>
        <w:t xml:space="preserve"> of the fact </w:t>
      </w:r>
      <w:r w:rsidRPr="005928FB">
        <w:rPr>
          <w:rFonts w:ascii="Comic Sans MS" w:hAnsi="Comic Sans MS" w:cstheme="minorHAnsi"/>
          <w:color w:val="000000"/>
          <w:sz w:val="22"/>
          <w:szCs w:val="22"/>
          <w:highlight w:val="cyan"/>
          <w:u w:val="single"/>
          <w:shd w:val="clear" w:color="auto" w:fill="FFFF00"/>
        </w:rPr>
        <w:t xml:space="preserve">that </w:t>
      </w:r>
      <w:r w:rsidRPr="005928FB">
        <w:rPr>
          <w:rFonts w:ascii="Comic Sans MS" w:hAnsi="Comic Sans MS" w:cstheme="minorHAnsi"/>
          <w:b/>
          <w:bCs/>
          <w:color w:val="000000"/>
          <w:sz w:val="22"/>
          <w:szCs w:val="22"/>
          <w:highlight w:val="cyan"/>
          <w:u w:val="single"/>
          <w:shd w:val="clear" w:color="auto" w:fill="FFFF00"/>
        </w:rPr>
        <w:t>this</w:t>
      </w:r>
      <w:r w:rsidRPr="005928FB">
        <w:rPr>
          <w:rFonts w:ascii="Comic Sans MS" w:hAnsi="Comic Sans MS" w:cstheme="minorHAnsi"/>
          <w:color w:val="000000"/>
          <w:sz w:val="16"/>
          <w:szCs w:val="22"/>
        </w:rPr>
        <w:t xml:space="preserve"> issue </w:t>
      </w:r>
      <w:r w:rsidRPr="005928FB">
        <w:rPr>
          <w:rFonts w:ascii="Comic Sans MS" w:hAnsi="Comic Sans MS" w:cstheme="minorHAnsi"/>
          <w:b/>
          <w:bCs/>
          <w:color w:val="000000"/>
          <w:sz w:val="22"/>
          <w:szCs w:val="22"/>
          <w:highlight w:val="cyan"/>
          <w:u w:val="single"/>
          <w:shd w:val="clear" w:color="auto" w:fill="FFFF00"/>
        </w:rPr>
        <w:t>was considered</w:t>
      </w:r>
      <w:r w:rsidRPr="005928FB">
        <w:rPr>
          <w:rFonts w:ascii="Comic Sans MS" w:hAnsi="Comic Sans MS" w:cstheme="minorHAnsi"/>
          <w:color w:val="000000"/>
          <w:sz w:val="16"/>
          <w:szCs w:val="22"/>
        </w:rPr>
        <w:t xml:space="preserve"> to be </w:t>
      </w:r>
      <w:r w:rsidRPr="005928FB">
        <w:rPr>
          <w:rFonts w:ascii="Comic Sans MS" w:hAnsi="Comic Sans MS" w:cstheme="minorHAnsi"/>
          <w:b/>
          <w:bCs/>
          <w:color w:val="000000"/>
          <w:sz w:val="22"/>
          <w:szCs w:val="22"/>
          <w:highlight w:val="cyan"/>
          <w:u w:val="single"/>
          <w:shd w:val="clear" w:color="auto" w:fill="FFFF00"/>
        </w:rPr>
        <w:t>settled during</w:t>
      </w:r>
      <w:r w:rsidRPr="005928FB">
        <w:rPr>
          <w:rFonts w:ascii="Comic Sans MS" w:hAnsi="Comic Sans MS" w:cstheme="minorHAnsi"/>
          <w:color w:val="000000"/>
          <w:sz w:val="16"/>
          <w:szCs w:val="22"/>
        </w:rPr>
        <w:t xml:space="preserve"> the </w:t>
      </w:r>
      <w:r w:rsidRPr="005928FB">
        <w:rPr>
          <w:rFonts w:ascii="Comic Sans MS" w:hAnsi="Comic Sans MS" w:cstheme="minorHAnsi"/>
          <w:b/>
          <w:bCs/>
          <w:color w:val="000000"/>
          <w:sz w:val="22"/>
          <w:szCs w:val="22"/>
          <w:highlight w:val="cyan"/>
          <w:u w:val="single"/>
          <w:shd w:val="clear" w:color="auto" w:fill="FFFF00"/>
        </w:rPr>
        <w:t>negotiation</w:t>
      </w:r>
      <w:r w:rsidRPr="005928FB">
        <w:rPr>
          <w:rFonts w:ascii="Comic Sans MS" w:hAnsi="Comic Sans MS" w:cstheme="minorHAnsi"/>
          <w:color w:val="000000"/>
          <w:sz w:val="16"/>
          <w:szCs w:val="22"/>
        </w:rPr>
        <w:t xml:space="preserve"> </w:t>
      </w:r>
      <w:r w:rsidRPr="005928FB">
        <w:rPr>
          <w:rFonts w:ascii="Comic Sans MS" w:hAnsi="Comic Sans MS" w:cstheme="minorHAnsi"/>
          <w:color w:val="000000"/>
          <w:sz w:val="22"/>
          <w:szCs w:val="22"/>
          <w:u w:val="single"/>
        </w:rPr>
        <w:t xml:space="preserve">phase. </w:t>
      </w:r>
      <w:r w:rsidRPr="005928FB">
        <w:rPr>
          <w:rFonts w:ascii="Comic Sans MS" w:hAnsi="Comic Sans MS" w:cstheme="minorHAnsi"/>
          <w:color w:val="000000"/>
          <w:sz w:val="22"/>
          <w:szCs w:val="22"/>
          <w:highlight w:val="cyan"/>
          <w:u w:val="single"/>
          <w:shd w:val="clear" w:color="auto" w:fill="FFFF00"/>
        </w:rPr>
        <w:t>Thus,</w:t>
      </w:r>
      <w:r w:rsidRPr="005928FB">
        <w:rPr>
          <w:rFonts w:ascii="Comic Sans MS" w:hAnsi="Comic Sans MS" w:cstheme="minorHAnsi"/>
          <w:color w:val="000000"/>
          <w:sz w:val="22"/>
          <w:szCs w:val="22"/>
          <w:u w:val="single"/>
        </w:rPr>
        <w:t xml:space="preserve"> summing up, we may say that </w:t>
      </w:r>
      <w:r w:rsidRPr="005928FB">
        <w:rPr>
          <w:rFonts w:ascii="Comic Sans MS" w:hAnsi="Comic Sans MS" w:cstheme="minorHAnsi"/>
          <w:color w:val="000000"/>
          <w:sz w:val="22"/>
          <w:szCs w:val="22"/>
          <w:highlight w:val="cyan"/>
          <w:u w:val="single"/>
          <w:shd w:val="clear" w:color="auto" w:fill="FFFF00"/>
        </w:rPr>
        <w:t>prohibition of appropriation</w:t>
      </w:r>
      <w:r w:rsidRPr="005928FB">
        <w:rPr>
          <w:rFonts w:ascii="Comic Sans MS" w:hAnsi="Comic Sans MS" w:cstheme="minorHAnsi"/>
          <w:color w:val="000000"/>
          <w:sz w:val="22"/>
          <w:szCs w:val="22"/>
          <w:u w:val="single"/>
        </w:rPr>
        <w:t xml:space="preserve"> of outer space and its parts is a rule which </w:t>
      </w:r>
      <w:r w:rsidRPr="005928FB">
        <w:rPr>
          <w:rFonts w:ascii="Comic Sans MS" w:hAnsi="Comic Sans MS" w:cstheme="minorHAnsi"/>
          <w:color w:val="000000"/>
          <w:sz w:val="22"/>
          <w:szCs w:val="22"/>
          <w:highlight w:val="cyan"/>
          <w:u w:val="single"/>
          <w:shd w:val="clear" w:color="auto" w:fill="FFFF00"/>
        </w:rPr>
        <w:t>is valid for both private and public entity.</w:t>
      </w:r>
      <w:r w:rsidRPr="005928FB">
        <w:rPr>
          <w:rFonts w:ascii="Comic Sans MS" w:hAnsi="Comic Sans MS" w:cstheme="minorHAnsi"/>
          <w:color w:val="000000"/>
          <w:sz w:val="16"/>
          <w:szCs w:val="22"/>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w:t>
      </w:r>
      <w:r w:rsidRPr="005928FB">
        <w:rPr>
          <w:rFonts w:ascii="Comic Sans MS" w:hAnsi="Comic Sans MS" w:cstheme="minorHAnsi"/>
          <w:color w:val="000000"/>
          <w:sz w:val="16"/>
          <w:szCs w:val="22"/>
        </w:rPr>
        <w:lastRenderedPageBreak/>
        <w:t>conditions and premises for an exploration and use of outer space carried out for the benefit of all States, would be betrayed. Therefore, the need to protect the non-appropriative nature of outer space emerges in all its relevance.</w:t>
      </w:r>
    </w:p>
    <w:p w14:paraId="1C1A470D" w14:textId="77777777" w:rsidR="004B215A" w:rsidRPr="005928FB" w:rsidRDefault="004B215A" w:rsidP="004B215A">
      <w:pPr>
        <w:pStyle w:val="Heading4"/>
        <w:rPr>
          <w:rFonts w:ascii="Comic Sans MS" w:hAnsi="Comic Sans MS"/>
          <w:u w:color="000000" w:themeColor="text1"/>
        </w:rPr>
      </w:pPr>
      <w:r w:rsidRPr="005928FB">
        <w:rPr>
          <w:rFonts w:ascii="Comic Sans MS" w:hAnsi="Comic Sans MS"/>
          <w:u w:color="000000" w:themeColor="text1"/>
        </w:rPr>
        <w:t>Legal norms must be applicable</w:t>
      </w:r>
    </w:p>
    <w:p w14:paraId="37249191" w14:textId="77777777" w:rsidR="004B215A" w:rsidRPr="005928FB" w:rsidRDefault="004B215A" w:rsidP="004B215A">
      <w:pPr>
        <w:rPr>
          <w:rStyle w:val="Style13ptBold"/>
          <w:rFonts w:ascii="Comic Sans MS" w:hAnsi="Comic Sans MS"/>
        </w:rPr>
      </w:pPr>
      <w:r w:rsidRPr="005928FB">
        <w:rPr>
          <w:rStyle w:val="Style13ptBold"/>
          <w:rFonts w:ascii="Comic Sans MS" w:hAnsi="Comic Sans MS"/>
        </w:rPr>
        <w:t>Habermas 15</w:t>
      </w:r>
    </w:p>
    <w:p w14:paraId="10F14B55" w14:textId="77777777" w:rsidR="004B215A" w:rsidRPr="005928FB" w:rsidRDefault="004B215A" w:rsidP="004B215A">
      <w:pPr>
        <w:widowControl w:val="0"/>
        <w:autoSpaceDE w:val="0"/>
        <w:autoSpaceDN w:val="0"/>
        <w:adjustRightInd w:val="0"/>
        <w:spacing w:after="240"/>
        <w:rPr>
          <w:rFonts w:ascii="Comic Sans MS" w:hAnsi="Comic Sans MS" w:cstheme="minorHAnsi"/>
          <w:b/>
          <w:color w:val="000000"/>
          <w:u w:color="000000"/>
        </w:rPr>
      </w:pPr>
      <w:r w:rsidRPr="005928FB">
        <w:rPr>
          <w:rFonts w:ascii="Comic Sans MS" w:eastAsia="Times New Roman" w:hAnsi="Comic Sans MS" w:cstheme="minorHAnsi"/>
          <w:color w:val="222222"/>
          <w:shd w:val="clear" w:color="auto" w:fill="FFFFFF"/>
        </w:rPr>
        <w:t>Habermas, Jürgen. </w:t>
      </w:r>
      <w:r w:rsidRPr="005928FB">
        <w:rPr>
          <w:rFonts w:ascii="Comic Sans MS" w:eastAsia="Times New Roman" w:hAnsi="Comic Sans MS" w:cstheme="minorHAnsi"/>
          <w:i/>
          <w:iCs/>
          <w:color w:val="222222"/>
          <w:shd w:val="clear" w:color="auto" w:fill="FFFFFF"/>
        </w:rPr>
        <w:t>Between facts and norms: Contributions to a discourse theory of law and democracy</w:t>
      </w:r>
      <w:r w:rsidRPr="005928FB">
        <w:rPr>
          <w:rFonts w:ascii="Comic Sans MS" w:eastAsia="Times New Roman" w:hAnsi="Comic Sans MS" w:cstheme="minorHAnsi"/>
          <w:color w:val="222222"/>
          <w:shd w:val="clear" w:color="auto" w:fill="FFFFFF"/>
        </w:rPr>
        <w:t>. John Wiley &amp; Sons, 2015.</w:t>
      </w:r>
    </w:p>
    <w:p w14:paraId="13E3C5B0" w14:textId="77777777" w:rsidR="004B215A" w:rsidRPr="005928FB" w:rsidRDefault="004B215A" w:rsidP="004B215A">
      <w:pPr>
        <w:widowControl w:val="0"/>
        <w:autoSpaceDE w:val="0"/>
        <w:autoSpaceDN w:val="0"/>
        <w:adjustRightInd w:val="0"/>
        <w:spacing w:after="240"/>
        <w:rPr>
          <w:rFonts w:ascii="Comic Sans MS" w:hAnsi="Comic Sans MS" w:cstheme="minorHAnsi"/>
          <w:color w:val="000000" w:themeColor="text1"/>
          <w:sz w:val="16"/>
          <w:u w:color="000000" w:themeColor="text1"/>
        </w:rPr>
      </w:pPr>
      <w:r w:rsidRPr="005928FB">
        <w:rPr>
          <w:rFonts w:ascii="Comic Sans MS" w:hAnsi="Comic Sans MS" w:cstheme="minorHAnsi"/>
          <w:color w:val="000000" w:themeColor="text1"/>
          <w:sz w:val="16"/>
          <w:u w:color="000000" w:themeColor="text1"/>
        </w:rPr>
        <w:t>All</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other</w:t>
      </w:r>
      <w:r w:rsidRPr="005928FB">
        <w:rPr>
          <w:rFonts w:ascii="Comic Sans MS" w:hAnsi="Comic Sans MS" w:cstheme="minorHAnsi"/>
          <w:b/>
          <w:color w:val="000000" w:themeColor="text1"/>
          <w:u w:val="single" w:color="000000" w:themeColor="text1"/>
        </w:rPr>
        <w:t xml:space="preserve"> </w:t>
      </w:r>
      <w:r w:rsidRPr="005928FB">
        <w:rPr>
          <w:rFonts w:ascii="Comic Sans MS" w:hAnsi="Comic Sans MS" w:cstheme="minorHAnsi"/>
          <w:b/>
          <w:color w:val="000000" w:themeColor="text1"/>
          <w:highlight w:val="cyan"/>
          <w:u w:val="single" w:color="000000" w:themeColor="text1"/>
        </w:rPr>
        <w:t>norms</w:t>
      </w:r>
      <w:r w:rsidRPr="005928FB">
        <w:rPr>
          <w:rFonts w:ascii="Comic Sans MS" w:hAnsi="Comic Sans MS" w:cstheme="minorHAnsi"/>
          <w:sz w:val="16"/>
        </w:rPr>
        <w:t>-</w:t>
      </w:r>
      <w:r w:rsidRPr="005928FB">
        <w:rPr>
          <w:rFonts w:ascii="Comic Sans MS" w:hAnsi="Comic Sans MS" w:cstheme="minorHAnsi"/>
          <w:color w:val="000000" w:themeColor="text1"/>
          <w:sz w:val="16"/>
          <w:u w:color="000000" w:themeColor="text1"/>
        </w:rPr>
        <w:t>and not just constitutional rights and principles that justify the legal system as a whole-</w:t>
      </w:r>
      <w:r w:rsidRPr="005928FB">
        <w:rPr>
          <w:rFonts w:ascii="Comic Sans MS" w:hAnsi="Comic Sans MS" w:cstheme="minorHAnsi"/>
          <w:b/>
          <w:color w:val="000000" w:themeColor="text1"/>
          <w:highlight w:val="cyan"/>
          <w:u w:val="single" w:color="000000" w:themeColor="text1"/>
        </w:rPr>
        <w:t xml:space="preserve">remain indeterminate in their references to situations and have need of additional specifications </w:t>
      </w:r>
      <w:r w:rsidRPr="005928FB">
        <w:rPr>
          <w:rFonts w:ascii="Comic Sans MS" w:hAnsi="Comic Sans MS" w:cstheme="minorHAnsi"/>
          <w:b/>
          <w:color w:val="000000" w:themeColor="text1"/>
          <w:u w:val="single" w:color="000000" w:themeColor="text1"/>
        </w:rPr>
        <w:t>in the individual case.</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Because such norms are only prima facie candidates for application</w:t>
      </w:r>
      <w:r w:rsidRPr="005928FB">
        <w:rPr>
          <w:rFonts w:ascii="Comic Sans MS" w:hAnsi="Comic Sans MS" w:cstheme="minorHAnsi"/>
          <w:sz w:val="16"/>
        </w:rPr>
        <w:t xml:space="preserve">, </w:t>
      </w:r>
      <w:r w:rsidRPr="005928FB">
        <w:rPr>
          <w:rFonts w:ascii="Comic Sans MS" w:hAnsi="Comic Sans MS" w:cstheme="minorHAnsi"/>
          <w:b/>
          <w:color w:val="000000" w:themeColor="text1"/>
          <w:highlight w:val="cyan"/>
          <w:u w:val="single" w:color="000000" w:themeColor="text1"/>
        </w:rPr>
        <w:t xml:space="preserve">one must first enter a discourse of application </w:t>
      </w:r>
      <w:r w:rsidRPr="005928FB">
        <w:rPr>
          <w:rFonts w:ascii="Comic Sans MS" w:hAnsi="Comic Sans MS" w:cstheme="minorHAnsi"/>
          <w:b/>
          <w:color w:val="000000" w:themeColor="text1"/>
          <w:u w:val="single" w:color="000000" w:themeColor="text1"/>
        </w:rPr>
        <w:t>to test whether</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they</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apply</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to a given situation (whose details could not have been anticipated in the justification process) or whether, their validity notwithstanding, they must give way to another norm, namely, the "appropriate" one. Only if a valid norm proves to be the single appropriate one in the case at hand does that norm ground a singular judgment that can claim to be right. That a norm is prima facie valid means merely that it has been impartially justified; only its impartial application leads to a valid decision about a case. The validity of the general norm does not yet guarantee justice in the individual case.</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 xml:space="preserve">The </w:t>
      </w:r>
      <w:r w:rsidRPr="005928FB">
        <w:rPr>
          <w:rFonts w:ascii="Comic Sans MS" w:hAnsi="Comic Sans MS" w:cstheme="minorHAnsi"/>
          <w:b/>
          <w:color w:val="000000" w:themeColor="text1"/>
          <w:highlight w:val="cyan"/>
          <w:u w:val="single" w:color="000000" w:themeColor="text1"/>
        </w:rPr>
        <w:t>impartial application of a norm closes the gap</w:t>
      </w:r>
      <w:r w:rsidRPr="005928FB">
        <w:rPr>
          <w:rFonts w:ascii="Comic Sans MS" w:hAnsi="Comic Sans MS" w:cstheme="minorHAnsi"/>
          <w:b/>
          <w:color w:val="000000" w:themeColor="text1"/>
          <w:u w:val="single" w:color="000000" w:themeColor="text1"/>
        </w:rPr>
        <w:t xml:space="preserve"> </w:t>
      </w:r>
      <w:r w:rsidRPr="005928FB">
        <w:rPr>
          <w:rFonts w:ascii="Comic Sans MS" w:hAnsi="Comic Sans MS" w:cstheme="minorHAnsi"/>
          <w:color w:val="000000" w:themeColor="text1"/>
          <w:sz w:val="16"/>
          <w:u w:color="000000" w:themeColor="text1"/>
        </w:rPr>
        <w:t>that normally had to remain open</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 xml:space="preserve">in the norm's </w:t>
      </w:r>
      <w:r w:rsidRPr="005928FB">
        <w:rPr>
          <w:rFonts w:ascii="Comic Sans MS" w:hAnsi="Comic Sans MS" w:cstheme="minorHAnsi"/>
          <w:color w:val="000000" w:themeColor="text1"/>
          <w:sz w:val="16"/>
          <w:u w:color="000000" w:themeColor="text1"/>
        </w:rPr>
        <w:t>impartial</w:t>
      </w:r>
      <w:r w:rsidRPr="005928FB">
        <w:rPr>
          <w:rFonts w:ascii="Comic Sans MS" w:hAnsi="Comic Sans MS" w:cstheme="minorHAnsi"/>
          <w:b/>
          <w:color w:val="000000" w:themeColor="text1"/>
          <w:u w:val="single" w:color="000000" w:themeColor="text1"/>
        </w:rPr>
        <w:t xml:space="preserve"> justification because of the </w:t>
      </w:r>
      <w:proofErr w:type="spellStart"/>
      <w:r w:rsidRPr="005928FB">
        <w:rPr>
          <w:rFonts w:ascii="Comic Sans MS" w:hAnsi="Comic Sans MS" w:cstheme="minorHAnsi"/>
          <w:b/>
          <w:color w:val="000000" w:themeColor="text1"/>
          <w:u w:val="single" w:color="000000" w:themeColor="text1"/>
        </w:rPr>
        <w:t>unforeseeability</w:t>
      </w:r>
      <w:proofErr w:type="spellEnd"/>
      <w:r w:rsidRPr="005928FB">
        <w:rPr>
          <w:rFonts w:ascii="Comic Sans MS" w:hAnsi="Comic Sans MS" w:cstheme="minorHAnsi"/>
          <w:b/>
          <w:color w:val="000000" w:themeColor="text1"/>
          <w:u w:val="single" w:color="000000" w:themeColor="text1"/>
        </w:rPr>
        <w:t xml:space="preserve"> of future situations.</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Discourses of application concern not the norm ' s validity but its appropriate reference to a situation.</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Because</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each norm selects only specific features of an individual case situated in the lifeworld, the</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application</w:t>
      </w:r>
      <w:r w:rsidRPr="005928FB">
        <w:rPr>
          <w:rFonts w:ascii="Comic Sans MS" w:hAnsi="Comic Sans MS" w:cstheme="minorHAnsi"/>
          <w:sz w:val="16"/>
        </w:rPr>
        <w:t xml:space="preserve"> </w:t>
      </w:r>
      <w:r w:rsidRPr="005928FB">
        <w:rPr>
          <w:rFonts w:ascii="Comic Sans MS" w:hAnsi="Comic Sans MS" w:cstheme="minorHAnsi"/>
          <w:b/>
          <w:color w:val="000000" w:themeColor="text1"/>
          <w:highlight w:val="cyan"/>
          <w:u w:val="single" w:color="000000" w:themeColor="text1"/>
        </w:rPr>
        <w:t xml:space="preserve">discourse must determine which descriptions </w:t>
      </w:r>
      <w:r w:rsidRPr="005928FB">
        <w:rPr>
          <w:rFonts w:ascii="Comic Sans MS" w:hAnsi="Comic Sans MS" w:cstheme="minorHAnsi"/>
          <w:b/>
          <w:color w:val="000000" w:themeColor="text1"/>
          <w:u w:val="single" w:color="000000" w:themeColor="text1"/>
        </w:rPr>
        <w:t>of</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the facts</w:t>
      </w:r>
      <w:r w:rsidRPr="005928FB">
        <w:rPr>
          <w:rFonts w:ascii="Comic Sans MS" w:hAnsi="Comic Sans MS" w:cstheme="minorHAnsi"/>
          <w:sz w:val="16"/>
        </w:rPr>
        <w:t xml:space="preserve"> </w:t>
      </w:r>
      <w:r w:rsidRPr="005928FB">
        <w:rPr>
          <w:rFonts w:ascii="Comic Sans MS" w:hAnsi="Comic Sans MS" w:cstheme="minorHAnsi"/>
          <w:b/>
          <w:color w:val="000000" w:themeColor="text1"/>
          <w:highlight w:val="cyan"/>
          <w:u w:val="single" w:color="000000" w:themeColor="text1"/>
        </w:rPr>
        <w:t>are significant</w:t>
      </w:r>
      <w:r w:rsidRPr="005928FB">
        <w:rPr>
          <w:rFonts w:ascii="Comic Sans MS" w:hAnsi="Comic Sans MS" w:cstheme="minorHAnsi"/>
          <w:sz w:val="16"/>
        </w:rPr>
        <w:t xml:space="preserve"> </w:t>
      </w:r>
      <w:r w:rsidRPr="005928FB">
        <w:rPr>
          <w:rFonts w:ascii="Comic Sans MS" w:hAnsi="Comic Sans MS" w:cstheme="minorHAnsi"/>
          <w:color w:val="000000" w:themeColor="text1"/>
          <w:sz w:val="16"/>
          <w:u w:color="000000" w:themeColor="text1"/>
        </w:rPr>
        <w:t>and exhaustive</w:t>
      </w:r>
      <w:r w:rsidRPr="005928FB">
        <w:rPr>
          <w:rFonts w:ascii="Comic Sans MS" w:hAnsi="Comic Sans MS" w:cstheme="minorHAnsi"/>
          <w:sz w:val="16"/>
        </w:rPr>
        <w:t xml:space="preserve"> </w:t>
      </w:r>
      <w:r w:rsidRPr="005928FB">
        <w:rPr>
          <w:rFonts w:ascii="Comic Sans MS" w:hAnsi="Comic Sans MS" w:cstheme="minorHAnsi"/>
          <w:b/>
          <w:color w:val="000000" w:themeColor="text1"/>
          <w:u w:val="single" w:color="000000" w:themeColor="text1"/>
        </w:rPr>
        <w:t>for interpreting the situation in a disputed case</w:t>
      </w:r>
      <w:r w:rsidRPr="005928FB">
        <w:rPr>
          <w:rFonts w:ascii="Comic Sans MS" w:hAnsi="Comic Sans MS" w:cstheme="minorHAnsi"/>
          <w:color w:val="000000" w:themeColor="text1"/>
          <w:sz w:val="16"/>
          <w:u w:color="000000" w:themeColor="text1"/>
        </w:rPr>
        <w:t xml:space="preserve">; it must also determine which of the prima facie valid norms is the </w:t>
      </w:r>
      <w:proofErr w:type="spellStart"/>
      <w:r w:rsidRPr="005928FB">
        <w:rPr>
          <w:rFonts w:ascii="Comic Sans MS" w:hAnsi="Comic Sans MS" w:cstheme="minorHAnsi"/>
          <w:color w:val="000000" w:themeColor="text1"/>
          <w:sz w:val="16"/>
          <w:u w:color="000000" w:themeColor="text1"/>
        </w:rPr>
        <w:t>appro</w:t>
      </w:r>
      <w:proofErr w:type="spellEnd"/>
      <w:r w:rsidRPr="005928FB">
        <w:rPr>
          <w:rFonts w:ascii="Comic Sans MS" w:hAnsi="Comic Sans MS" w:cstheme="minorHAnsi"/>
          <w:color w:val="000000" w:themeColor="text1"/>
          <w:sz w:val="16"/>
          <w:u w:color="000000" w:themeColor="text1"/>
        </w:rPr>
        <w:t xml:space="preserve">­ </w:t>
      </w:r>
      <w:proofErr w:type="spellStart"/>
      <w:r w:rsidRPr="005928FB">
        <w:rPr>
          <w:rFonts w:ascii="Comic Sans MS" w:hAnsi="Comic Sans MS" w:cstheme="minorHAnsi"/>
          <w:color w:val="000000" w:themeColor="text1"/>
          <w:sz w:val="16"/>
          <w:u w:color="000000" w:themeColor="text1"/>
        </w:rPr>
        <w:t>priate</w:t>
      </w:r>
      <w:proofErr w:type="spellEnd"/>
      <w:r w:rsidRPr="005928FB">
        <w:rPr>
          <w:rFonts w:ascii="Comic Sans MS" w:hAnsi="Comic Sans MS" w:cstheme="minorHAnsi"/>
          <w:color w:val="000000" w:themeColor="text1"/>
          <w:sz w:val="16"/>
          <w:u w:color="000000" w:themeColor="text1"/>
        </w:rPr>
        <w:t xml:space="preserve"> one once all the significant features of the situation have been apprehended as fully as possible. </w:t>
      </w:r>
    </w:p>
    <w:p w14:paraId="2273C186" w14:textId="77777777" w:rsidR="004B215A" w:rsidRPr="005928FB" w:rsidRDefault="004B215A" w:rsidP="004B215A">
      <w:pPr>
        <w:rPr>
          <w:rFonts w:ascii="Comic Sans MS" w:hAnsi="Comic Sans MS"/>
        </w:rPr>
      </w:pPr>
    </w:p>
    <w:p w14:paraId="4DD407C6" w14:textId="05112556" w:rsidR="004B215A" w:rsidRPr="005928FB" w:rsidRDefault="004B215A" w:rsidP="004B215A">
      <w:pPr>
        <w:pStyle w:val="Heading2"/>
        <w:rPr>
          <w:rFonts w:ascii="Comic Sans MS" w:hAnsi="Comic Sans MS"/>
        </w:rPr>
      </w:pPr>
      <w:r w:rsidRPr="005928FB">
        <w:rPr>
          <w:rFonts w:ascii="Comic Sans MS" w:hAnsi="Comic Sans MS"/>
        </w:rPr>
        <w:lastRenderedPageBreak/>
        <w:t xml:space="preserve">Part </w:t>
      </w:r>
      <w:r w:rsidR="0065116E">
        <w:rPr>
          <w:rFonts w:ascii="Comic Sans MS" w:hAnsi="Comic Sans MS"/>
        </w:rPr>
        <w:t>3</w:t>
      </w:r>
      <w:r w:rsidRPr="005928FB">
        <w:rPr>
          <w:rFonts w:ascii="Comic Sans MS" w:hAnsi="Comic Sans MS"/>
        </w:rPr>
        <w:t>: Truth</w:t>
      </w:r>
    </w:p>
    <w:p w14:paraId="5A3B0574" w14:textId="77777777" w:rsidR="004B215A" w:rsidRPr="005928FB" w:rsidRDefault="004B215A" w:rsidP="004B215A">
      <w:pPr>
        <w:pStyle w:val="Heading4"/>
        <w:rPr>
          <w:rFonts w:ascii="Comic Sans MS" w:hAnsi="Comic Sans MS" w:cs="Calibri"/>
          <w:color w:val="000000" w:themeColor="text1"/>
        </w:rPr>
      </w:pPr>
      <w:r w:rsidRPr="005928FB">
        <w:rPr>
          <w:rFonts w:ascii="Comic Sans MS" w:hAnsi="Comic Sans MS" w:cs="Calibri"/>
          <w:color w:val="000000" w:themeColor="text1"/>
        </w:rPr>
        <w:t>1] Permissibility and presumption affirm</w:t>
      </w:r>
    </w:p>
    <w:p w14:paraId="25BABB5B" w14:textId="76CAE080" w:rsidR="00AB1324" w:rsidRDefault="004B215A" w:rsidP="004B215A">
      <w:pPr>
        <w:pStyle w:val="Heading4"/>
        <w:rPr>
          <w:rFonts w:ascii="Comic Sans MS" w:hAnsi="Comic Sans MS"/>
        </w:rPr>
      </w:pPr>
      <w:r w:rsidRPr="005928FB">
        <w:rPr>
          <w:rFonts w:ascii="Comic Sans MS" w:hAnsi="Comic Sans MS"/>
        </w:rPr>
        <w:t xml:space="preserve">A] permissibility affirms – </w:t>
      </w:r>
    </w:p>
    <w:p w14:paraId="5E1F5F0F" w14:textId="77777777" w:rsidR="00AB1324" w:rsidRDefault="004B215A" w:rsidP="004B215A">
      <w:pPr>
        <w:pStyle w:val="Heading4"/>
        <w:rPr>
          <w:rFonts w:ascii="Comic Sans MS" w:hAnsi="Comic Sans MS"/>
        </w:rPr>
      </w:pPr>
      <w:r w:rsidRPr="005928FB">
        <w:rPr>
          <w:rFonts w:ascii="Comic Sans MS" w:hAnsi="Comic Sans MS"/>
        </w:rPr>
        <w:t xml:space="preserve">1] if all moral statements are permissible then so is voting </w:t>
      </w:r>
      <w:proofErr w:type="spellStart"/>
      <w:r w:rsidRPr="005928FB">
        <w:rPr>
          <w:rFonts w:ascii="Comic Sans MS" w:hAnsi="Comic Sans MS"/>
        </w:rPr>
        <w:t>aff</w:t>
      </w:r>
      <w:proofErr w:type="spellEnd"/>
      <w:r w:rsidRPr="005928FB">
        <w:rPr>
          <w:rFonts w:ascii="Comic Sans MS" w:hAnsi="Comic Sans MS"/>
        </w:rPr>
        <w:t xml:space="preserve"> </w:t>
      </w:r>
    </w:p>
    <w:p w14:paraId="2122311F" w14:textId="59D6CBDB" w:rsidR="00AB1324" w:rsidRDefault="004B215A" w:rsidP="004B215A">
      <w:pPr>
        <w:pStyle w:val="Heading4"/>
        <w:rPr>
          <w:rFonts w:ascii="Comic Sans MS" w:hAnsi="Comic Sans MS"/>
        </w:rPr>
      </w:pPr>
      <w:r w:rsidRPr="005928FB">
        <w:rPr>
          <w:rFonts w:ascii="Comic Sans MS" w:hAnsi="Comic Sans MS"/>
        </w:rPr>
        <w:t xml:space="preserve">2] having to prove an obligation for every moral action freezes action because you </w:t>
      </w:r>
      <w:proofErr w:type="spellStart"/>
      <w:r w:rsidRPr="005928FB">
        <w:rPr>
          <w:rFonts w:ascii="Comic Sans MS" w:hAnsi="Comic Sans MS"/>
        </w:rPr>
        <w:t>cant</w:t>
      </w:r>
      <w:proofErr w:type="spellEnd"/>
      <w:r w:rsidRPr="005928FB">
        <w:rPr>
          <w:rFonts w:ascii="Comic Sans MS" w:hAnsi="Comic Sans MS"/>
        </w:rPr>
        <w:t xml:space="preserve"> do things like drink water </w:t>
      </w:r>
      <w:r w:rsidR="00051EE3">
        <w:rPr>
          <w:rFonts w:ascii="Comic Sans MS" w:hAnsi="Comic Sans MS"/>
        </w:rPr>
        <w:t>or eat food without thinking it down the abyss</w:t>
      </w:r>
    </w:p>
    <w:p w14:paraId="254D1AC5" w14:textId="62D5A241" w:rsidR="004B215A" w:rsidRDefault="004B215A" w:rsidP="004B215A">
      <w:pPr>
        <w:pStyle w:val="Heading4"/>
        <w:rPr>
          <w:rFonts w:ascii="Comic Sans MS" w:hAnsi="Comic Sans MS"/>
        </w:rPr>
      </w:pPr>
      <w:r w:rsidRPr="005928FB">
        <w:rPr>
          <w:rFonts w:ascii="Comic Sans MS" w:hAnsi="Comic Sans MS"/>
        </w:rPr>
        <w:t>3] 7-6-4-3 time skew means if I had more time I’d be better able to prove my moral theory or my offense – applies to both permissibility and presumption</w:t>
      </w:r>
    </w:p>
    <w:p w14:paraId="38BE9173" w14:textId="77777777" w:rsidR="00FE28DE" w:rsidRPr="00FE28DE" w:rsidRDefault="00FE28DE" w:rsidP="00FE28DE"/>
    <w:p w14:paraId="64DCE191" w14:textId="77777777" w:rsidR="00FE28DE" w:rsidRDefault="004B215A" w:rsidP="004B215A">
      <w:pPr>
        <w:pStyle w:val="Heading4"/>
        <w:rPr>
          <w:rFonts w:ascii="Comic Sans MS" w:hAnsi="Comic Sans MS"/>
        </w:rPr>
      </w:pPr>
      <w:r w:rsidRPr="005928FB">
        <w:rPr>
          <w:rFonts w:ascii="Comic Sans MS" w:hAnsi="Comic Sans MS"/>
        </w:rPr>
        <w:t xml:space="preserve">B] presumption affirms – </w:t>
      </w:r>
    </w:p>
    <w:p w14:paraId="3F6DB5DF" w14:textId="77777777" w:rsidR="00FE28DE" w:rsidRDefault="004B215A" w:rsidP="004B215A">
      <w:pPr>
        <w:pStyle w:val="Heading4"/>
        <w:rPr>
          <w:rFonts w:ascii="Comic Sans MS" w:hAnsi="Comic Sans MS"/>
        </w:rPr>
      </w:pPr>
      <w:r w:rsidRPr="005928FB">
        <w:rPr>
          <w:rFonts w:ascii="Comic Sans MS" w:hAnsi="Comic Sans MS"/>
        </w:rPr>
        <w:t xml:space="preserve">1] presume statements true until proven false IE if I told you my name you’d believe me </w:t>
      </w:r>
    </w:p>
    <w:p w14:paraId="2CEA0F9F" w14:textId="77777777" w:rsidR="00FE28DE" w:rsidRDefault="004B215A" w:rsidP="004B215A">
      <w:pPr>
        <w:pStyle w:val="Heading4"/>
        <w:rPr>
          <w:rFonts w:ascii="Comic Sans MS" w:hAnsi="Comic Sans MS"/>
        </w:rPr>
      </w:pPr>
      <w:r w:rsidRPr="005928FB">
        <w:rPr>
          <w:rFonts w:ascii="Comic Sans MS" w:hAnsi="Comic Sans MS"/>
        </w:rPr>
        <w:t xml:space="preserve">2] correct for cognitive status quo bias – you’re afraid of change which means there’s probably more offense then you think </w:t>
      </w:r>
    </w:p>
    <w:p w14:paraId="561CE444" w14:textId="6BC2B4D3" w:rsidR="00FE28DE" w:rsidRDefault="004B215A" w:rsidP="004B215A">
      <w:pPr>
        <w:pStyle w:val="Heading4"/>
        <w:rPr>
          <w:rFonts w:ascii="Comic Sans MS" w:hAnsi="Comic Sans MS"/>
        </w:rPr>
      </w:pPr>
      <w:r w:rsidRPr="005928FB">
        <w:rPr>
          <w:rFonts w:ascii="Comic Sans MS" w:hAnsi="Comic Sans MS"/>
        </w:rPr>
        <w:t>3] cross apply time skew</w:t>
      </w:r>
    </w:p>
    <w:p w14:paraId="27A0003C" w14:textId="77777777" w:rsidR="002A70AD" w:rsidRPr="002A70AD" w:rsidRDefault="002A70AD" w:rsidP="002A70AD"/>
    <w:p w14:paraId="5ACA28D4" w14:textId="6A3BEBF6" w:rsidR="004B215A" w:rsidRPr="005928FB" w:rsidRDefault="00FE28DE" w:rsidP="004B215A">
      <w:pPr>
        <w:pStyle w:val="Heading4"/>
        <w:rPr>
          <w:rFonts w:ascii="Comic Sans MS" w:hAnsi="Comic Sans MS" w:cs="Calibri"/>
          <w:color w:val="000000" w:themeColor="text1"/>
        </w:rPr>
      </w:pPr>
      <w:r>
        <w:rPr>
          <w:rFonts w:ascii="Comic Sans MS" w:hAnsi="Comic Sans MS" w:cs="Calibri"/>
          <w:color w:val="000000" w:themeColor="text1"/>
        </w:rPr>
        <w:t>C</w:t>
      </w:r>
      <w:r w:rsidR="004B215A" w:rsidRPr="005928FB">
        <w:rPr>
          <w:rFonts w:ascii="Comic Sans MS" w:hAnsi="Comic Sans MS" w:cs="Calibri"/>
          <w:color w:val="000000" w:themeColor="text1"/>
        </w:rPr>
        <w:t xml:space="preserve">] The role of the ballot is to vote for the debater who best proves the truth or falsity of the Resolution; the </w:t>
      </w:r>
      <w:proofErr w:type="spellStart"/>
      <w:r w:rsidR="004B215A" w:rsidRPr="005928FB">
        <w:rPr>
          <w:rFonts w:ascii="Comic Sans MS" w:hAnsi="Comic Sans MS" w:cs="Calibri"/>
          <w:color w:val="000000" w:themeColor="text1"/>
        </w:rPr>
        <w:t>aff</w:t>
      </w:r>
      <w:proofErr w:type="spellEnd"/>
      <w:r w:rsidR="004B215A" w:rsidRPr="005928FB">
        <w:rPr>
          <w:rFonts w:ascii="Comic Sans MS" w:hAnsi="Comic Sans MS" w:cs="Calibri"/>
          <w:color w:val="000000" w:themeColor="text1"/>
        </w:rPr>
        <w:t xml:space="preserve"> must prove it true and the neg must prove it false.</w:t>
      </w:r>
    </w:p>
    <w:p w14:paraId="18821482" w14:textId="77777777" w:rsidR="00281D58" w:rsidRPr="00281D58" w:rsidRDefault="00281D58" w:rsidP="00281D58"/>
    <w:p w14:paraId="24365954" w14:textId="51597BB1" w:rsidR="004B215A" w:rsidRDefault="004B215A" w:rsidP="004B215A">
      <w:pPr>
        <w:pStyle w:val="Heading4"/>
        <w:rPr>
          <w:rFonts w:ascii="Comic Sans MS" w:hAnsi="Comic Sans MS"/>
          <w:color w:val="000000" w:themeColor="text1"/>
        </w:rPr>
      </w:pPr>
      <w:r w:rsidRPr="005928FB">
        <w:rPr>
          <w:rFonts w:ascii="Comic Sans MS" w:hAnsi="Comic Sans MS"/>
          <w:color w:val="000000" w:themeColor="text1"/>
        </w:rPr>
        <w:lastRenderedPageBreak/>
        <w:t>Prefer: [A] Text: Five dictionaries</w:t>
      </w:r>
      <w:r w:rsidRPr="005928FB">
        <w:rPr>
          <w:rStyle w:val="FootnoteReference"/>
          <w:rFonts w:ascii="Comic Sans MS" w:hAnsi="Comic Sans MS"/>
          <w:color w:val="000000" w:themeColor="text1"/>
        </w:rPr>
        <w:footnoteReference w:id="3"/>
      </w:r>
      <w:r w:rsidRPr="005928FB">
        <w:rPr>
          <w:rFonts w:ascii="Comic Sans MS" w:hAnsi="Comic Sans MS"/>
          <w:color w:val="000000" w:themeColor="text1"/>
        </w:rPr>
        <w:t xml:space="preserve"> define to negate as to deny the truth of and affirm</w:t>
      </w:r>
      <w:r w:rsidRPr="005928FB">
        <w:rPr>
          <w:rStyle w:val="FootnoteReference"/>
          <w:rFonts w:ascii="Comic Sans MS" w:hAnsi="Comic Sans MS"/>
          <w:color w:val="000000" w:themeColor="text1"/>
        </w:rPr>
        <w:footnoteReference w:id="4"/>
      </w:r>
      <w:r w:rsidRPr="005928FB">
        <w:rPr>
          <w:rFonts w:ascii="Comic Sans MS" w:hAnsi="Comic Sans MS"/>
          <w:color w:val="000000" w:themeColor="text1"/>
        </w:rPr>
        <w:t xml:space="preserve"> as to prove true which means the sole judge obligation is to vote on the resolution’s truth or falsity. Any other role of the ballot enforces an external norm on debate, but only truth testing is intrinsic to the process of debate i.e. proving statements true or false through argumentation. </w:t>
      </w:r>
      <w:proofErr w:type="spellStart"/>
      <w:r w:rsidRPr="005928FB">
        <w:rPr>
          <w:rFonts w:ascii="Comic Sans MS" w:hAnsi="Comic Sans MS"/>
          <w:color w:val="000000" w:themeColor="text1"/>
        </w:rPr>
        <w:t>Constitutivism</w:t>
      </w:r>
      <w:proofErr w:type="spellEnd"/>
      <w:r w:rsidRPr="005928FB">
        <w:rPr>
          <w:rFonts w:ascii="Comic Sans MS" w:hAnsi="Comic Sans MS"/>
          <w:color w:val="000000" w:themeColor="text1"/>
        </w:rPr>
        <w:t xml:space="preserve"> outweighs because you don’t have the jurisdiction not to truth test.</w:t>
      </w:r>
    </w:p>
    <w:p w14:paraId="70EB258A" w14:textId="77777777" w:rsidR="00281D58" w:rsidRPr="00281D58" w:rsidRDefault="00281D58" w:rsidP="00281D58"/>
    <w:p w14:paraId="540DBC96" w14:textId="080C2316" w:rsidR="004B215A" w:rsidRDefault="004B215A" w:rsidP="004B215A">
      <w:pPr>
        <w:pStyle w:val="Heading4"/>
        <w:rPr>
          <w:rFonts w:ascii="Comic Sans MS" w:hAnsi="Comic Sans MS"/>
          <w:color w:val="000000" w:themeColor="text1"/>
        </w:rPr>
      </w:pPr>
      <w:r w:rsidRPr="005928FB">
        <w:rPr>
          <w:rFonts w:ascii="Comic Sans MS" w:hAnsi="Comic Sans MS"/>
          <w:color w:val="000000" w:themeColor="text1"/>
        </w:rPr>
        <w:t xml:space="preserve">[B] Logic: Any counter role of the ballot collapses to truth testing because every property assumes truth of the property i.e. if I say, “I am awake” it is the same as “it is true that I am awake”  It means their ROB warrants aren’t mutually exclusive with mine. </w:t>
      </w:r>
    </w:p>
    <w:p w14:paraId="54AAB186" w14:textId="77777777" w:rsidR="00281D58" w:rsidRPr="00281D58" w:rsidRDefault="00281D58" w:rsidP="00281D58"/>
    <w:p w14:paraId="23579CD2" w14:textId="0160EED2" w:rsidR="004B215A" w:rsidRPr="00A63D34" w:rsidRDefault="004B215A" w:rsidP="00A63D34">
      <w:pPr>
        <w:pStyle w:val="Heading4"/>
        <w:rPr>
          <w:rFonts w:ascii="Comic Sans MS" w:hAnsi="Comic Sans MS"/>
        </w:rPr>
      </w:pPr>
      <w:r w:rsidRPr="005928FB">
        <w:rPr>
          <w:rFonts w:ascii="Comic Sans MS" w:hAnsi="Comic Sans MS" w:cs="Calibri"/>
          <w:color w:val="000000" w:themeColor="text1"/>
        </w:rPr>
        <w:t xml:space="preserve">[C] Inclusion: Any offense can function under truth testing whereas your specific role of the ballot excludes all strategies but yours. Truth testing solves because you can do what you’re good at and so can I. This is also better for education because me engaging in a debate I know nothing about doesn’t help anyone. </w:t>
      </w:r>
      <w:r w:rsidRPr="005928FB">
        <w:rPr>
          <w:rFonts w:ascii="Comic Sans MS" w:hAnsi="Comic Sans MS"/>
        </w:rPr>
        <w:t xml:space="preserve"> </w:t>
      </w:r>
    </w:p>
    <w:p w14:paraId="04A60851" w14:textId="77777777" w:rsidR="00281D58" w:rsidRPr="005928FB" w:rsidRDefault="00281D58" w:rsidP="004B215A">
      <w:pPr>
        <w:spacing w:line="256" w:lineRule="auto"/>
        <w:rPr>
          <w:rFonts w:ascii="Comic Sans MS" w:hAnsi="Comic Sans MS"/>
        </w:rPr>
      </w:pPr>
    </w:p>
    <w:p w14:paraId="7327EA32" w14:textId="68D24B26" w:rsidR="004B215A" w:rsidRDefault="004B215A" w:rsidP="004B215A">
      <w:pPr>
        <w:pStyle w:val="Heading4"/>
        <w:rPr>
          <w:rFonts w:ascii="Comic Sans MS" w:hAnsi="Comic Sans MS"/>
        </w:rPr>
      </w:pPr>
      <w:r w:rsidRPr="005928FB">
        <w:rPr>
          <w:rFonts w:ascii="Comic Sans MS" w:hAnsi="Comic Sans MS"/>
        </w:rPr>
        <w:t>4] 1AR theory – a) AFF gets it because otherwise the neg can engage in infinite abuse, making debate impossible, b) drop the debater – the 1AR is too short for theory and substance so ballot implications are key to check abuse</w:t>
      </w:r>
    </w:p>
    <w:p w14:paraId="292B67DB" w14:textId="77777777" w:rsidR="00281D58" w:rsidRPr="00281D58" w:rsidRDefault="00281D58" w:rsidP="00281D58"/>
    <w:p w14:paraId="751DC7CC" w14:textId="35928705" w:rsidR="00281D58" w:rsidRDefault="00B21D5F" w:rsidP="004B215A">
      <w:pPr>
        <w:pStyle w:val="Heading4"/>
        <w:rPr>
          <w:rFonts w:ascii="Comic Sans MS" w:hAnsi="Comic Sans MS"/>
        </w:rPr>
      </w:pPr>
      <w:r>
        <w:rPr>
          <w:rFonts w:ascii="Comic Sans MS" w:hAnsi="Comic Sans MS"/>
        </w:rPr>
        <w:t>5</w:t>
      </w:r>
      <w:r w:rsidR="004B215A" w:rsidRPr="005928FB">
        <w:rPr>
          <w:rFonts w:ascii="Comic Sans MS" w:hAnsi="Comic Sans MS"/>
        </w:rPr>
        <w:t xml:space="preserve">] Eval the debate after the 1AC </w:t>
      </w:r>
    </w:p>
    <w:p w14:paraId="5B695D66" w14:textId="77777777" w:rsidR="00281D58" w:rsidRDefault="004B215A" w:rsidP="004B215A">
      <w:pPr>
        <w:pStyle w:val="Heading4"/>
        <w:rPr>
          <w:rFonts w:ascii="Comic Sans MS" w:hAnsi="Comic Sans MS"/>
        </w:rPr>
      </w:pPr>
      <w:r w:rsidRPr="005928FB">
        <w:rPr>
          <w:rFonts w:ascii="Comic Sans MS" w:hAnsi="Comic Sans MS"/>
        </w:rPr>
        <w:t xml:space="preserve">A] affirming is harder, 7-4 </w:t>
      </w:r>
      <w:proofErr w:type="spellStart"/>
      <w:r w:rsidRPr="005928FB">
        <w:rPr>
          <w:rFonts w:ascii="Comic Sans MS" w:hAnsi="Comic Sans MS"/>
        </w:rPr>
        <w:t>timeskew</w:t>
      </w:r>
      <w:proofErr w:type="spellEnd"/>
      <w:r w:rsidRPr="005928FB">
        <w:rPr>
          <w:rFonts w:ascii="Comic Sans MS" w:hAnsi="Comic Sans MS"/>
        </w:rPr>
        <w:t xml:space="preserve"> </w:t>
      </w:r>
    </w:p>
    <w:p w14:paraId="714E6ADD" w14:textId="7430F39C" w:rsidR="004B215A" w:rsidRDefault="004B215A" w:rsidP="004B215A">
      <w:pPr>
        <w:pStyle w:val="Heading4"/>
        <w:rPr>
          <w:rFonts w:ascii="Comic Sans MS" w:hAnsi="Comic Sans MS"/>
        </w:rPr>
      </w:pPr>
      <w:r w:rsidRPr="005928FB">
        <w:rPr>
          <w:rFonts w:ascii="Comic Sans MS" w:hAnsi="Comic Sans MS"/>
        </w:rPr>
        <w:t>B] the 1nc, 1ar, prep, and cx can cause anxiety attacks</w:t>
      </w:r>
    </w:p>
    <w:p w14:paraId="14FE948C" w14:textId="77777777" w:rsidR="00281D58" w:rsidRPr="00281D58" w:rsidRDefault="00281D58" w:rsidP="00281D58"/>
    <w:p w14:paraId="6866A44F" w14:textId="67B21329" w:rsidR="004B215A" w:rsidRDefault="00B21D5F" w:rsidP="004B215A">
      <w:pPr>
        <w:pStyle w:val="Heading4"/>
        <w:rPr>
          <w:rFonts w:ascii="Comic Sans MS" w:hAnsi="Comic Sans MS"/>
        </w:rPr>
      </w:pPr>
      <w:r>
        <w:rPr>
          <w:rFonts w:ascii="Comic Sans MS" w:hAnsi="Comic Sans MS"/>
        </w:rPr>
        <w:lastRenderedPageBreak/>
        <w:t>6</w:t>
      </w:r>
      <w:r w:rsidR="004B215A" w:rsidRPr="005928FB">
        <w:rPr>
          <w:rFonts w:ascii="Comic Sans MS" w:hAnsi="Comic Sans MS"/>
        </w:rPr>
        <w:t xml:space="preserve">] Resolved means to state firmly, I have fulfilled my obligation affirm. </w:t>
      </w:r>
    </w:p>
    <w:p w14:paraId="7AF9BF92" w14:textId="77777777" w:rsidR="00281D58" w:rsidRPr="00281D58" w:rsidRDefault="00281D58" w:rsidP="00281D58"/>
    <w:p w14:paraId="3934B02F" w14:textId="6DB62B04" w:rsidR="004B215A" w:rsidRPr="005928FB" w:rsidRDefault="00B21D5F" w:rsidP="004B215A">
      <w:pPr>
        <w:pStyle w:val="Heading4"/>
        <w:rPr>
          <w:rFonts w:ascii="Comic Sans MS" w:hAnsi="Comic Sans MS"/>
        </w:rPr>
      </w:pPr>
      <w:r>
        <w:rPr>
          <w:rFonts w:ascii="Comic Sans MS" w:hAnsi="Comic Sans MS"/>
        </w:rPr>
        <w:t>7</w:t>
      </w:r>
      <w:r w:rsidR="004B215A" w:rsidRPr="005928FB">
        <w:rPr>
          <w:rFonts w:ascii="Comic Sans MS" w:hAnsi="Comic Sans MS"/>
        </w:rPr>
        <w:t xml:space="preserve">] </w:t>
      </w:r>
      <w:r w:rsidR="004B215A" w:rsidRPr="005928FB">
        <w:rPr>
          <w:rFonts w:ascii="Comic Sans MS" w:hAnsi="Comic Sans MS" w:cs="Calibri"/>
          <w:shd w:val="clear" w:color="auto" w:fill="FFFFFF"/>
          <w:lang w:eastAsia="zh-CN"/>
        </w:rPr>
        <w:t xml:space="preserve">There are infinite worlds, the </w:t>
      </w:r>
      <w:proofErr w:type="spellStart"/>
      <w:r w:rsidR="004B215A" w:rsidRPr="005928FB">
        <w:rPr>
          <w:rFonts w:ascii="Comic Sans MS" w:hAnsi="Comic Sans MS" w:cs="Calibri"/>
          <w:shd w:val="clear" w:color="auto" w:fill="FFFFFF"/>
          <w:lang w:eastAsia="zh-CN"/>
        </w:rPr>
        <w:t>aff</w:t>
      </w:r>
      <w:proofErr w:type="spellEnd"/>
      <w:r w:rsidR="004B215A" w:rsidRPr="005928FB">
        <w:rPr>
          <w:rFonts w:ascii="Comic Sans MS" w:hAnsi="Comic Sans MS" w:cs="Calibri"/>
          <w:shd w:val="clear" w:color="auto" w:fill="FFFFFF"/>
          <w:lang w:eastAsia="zh-CN"/>
        </w:rPr>
        <w:t xml:space="preserve"> is logical in one which is sufficient. </w:t>
      </w:r>
    </w:p>
    <w:p w14:paraId="3557D42A" w14:textId="77777777" w:rsidR="004B215A" w:rsidRPr="005928FB" w:rsidRDefault="004B215A" w:rsidP="004B215A">
      <w:pPr>
        <w:rPr>
          <w:rFonts w:ascii="Comic Sans MS" w:hAnsi="Comic Sans MS"/>
          <w:sz w:val="16"/>
          <w:szCs w:val="16"/>
        </w:rPr>
      </w:pPr>
      <w:proofErr w:type="spellStart"/>
      <w:r w:rsidRPr="005928FB">
        <w:rPr>
          <w:rFonts w:ascii="Comic Sans MS" w:eastAsiaTheme="majorEastAsia" w:hAnsi="Comic Sans MS"/>
          <w:b/>
          <w:bCs/>
          <w:sz w:val="26"/>
          <w:szCs w:val="26"/>
        </w:rPr>
        <w:t>Vaidman</w:t>
      </w:r>
      <w:proofErr w:type="spellEnd"/>
      <w:r w:rsidRPr="005928FB">
        <w:rPr>
          <w:rFonts w:ascii="Comic Sans MS" w:eastAsiaTheme="majorEastAsia" w:hAnsi="Comic Sans MS"/>
          <w:b/>
          <w:bCs/>
          <w:sz w:val="26"/>
          <w:szCs w:val="26"/>
        </w:rPr>
        <w:t xml:space="preserve"> 2</w:t>
      </w:r>
      <w:r w:rsidRPr="005928FB">
        <w:rPr>
          <w:rFonts w:ascii="Comic Sans MS" w:hAnsi="Comic Sans MS"/>
        </w:rPr>
        <w:t xml:space="preserve"> </w:t>
      </w:r>
      <w:proofErr w:type="spellStart"/>
      <w:r w:rsidRPr="005928FB">
        <w:rPr>
          <w:rFonts w:ascii="Comic Sans MS" w:hAnsi="Comic Sans MS"/>
          <w:sz w:val="16"/>
          <w:szCs w:val="16"/>
        </w:rPr>
        <w:t>Vaidman</w:t>
      </w:r>
      <w:proofErr w:type="spellEnd"/>
      <w:r w:rsidRPr="005928FB">
        <w:rPr>
          <w:rFonts w:ascii="Comic Sans MS" w:hAnsi="Comic Sans MS"/>
          <w:sz w:val="16"/>
          <w:szCs w:val="16"/>
        </w:rPr>
        <w:t xml:space="preserve">, Lev, 3-24-2002, "Many-Worlds Interpretation of Quantum Mechanics (Stanford Encyclopedia of Philosophy)," No Publication, </w:t>
      </w:r>
      <w:hyperlink r:id="rId11" w:history="1">
        <w:r w:rsidRPr="005928FB">
          <w:rPr>
            <w:rStyle w:val="Hyperlink"/>
            <w:rFonts w:ascii="Comic Sans MS" w:hAnsi="Comic Sans MS"/>
            <w:sz w:val="16"/>
            <w:szCs w:val="16"/>
          </w:rPr>
          <w:t>https://plato.stanford.edu/entries/qm-manyworlds/</w:t>
        </w:r>
      </w:hyperlink>
    </w:p>
    <w:p w14:paraId="057327FA" w14:textId="77777777" w:rsidR="004B215A" w:rsidRPr="005928FB" w:rsidRDefault="004B215A" w:rsidP="004B215A">
      <w:pPr>
        <w:rPr>
          <w:rFonts w:ascii="Comic Sans MS" w:hAnsi="Comic Sans MS"/>
          <w:sz w:val="16"/>
          <w:szCs w:val="16"/>
        </w:rPr>
      </w:pPr>
      <w:r w:rsidRPr="005928FB">
        <w:rPr>
          <w:rFonts w:ascii="Comic Sans MS" w:hAnsi="Comic Sans MS"/>
          <w:sz w:val="16"/>
          <w:szCs w:val="16"/>
        </w:rPr>
        <w:t>-MWI: Multiple Worlds Interpretation</w:t>
      </w:r>
    </w:p>
    <w:p w14:paraId="2DD157B2" w14:textId="5A3748E3" w:rsidR="004B215A" w:rsidRDefault="004B215A" w:rsidP="004B215A">
      <w:pPr>
        <w:spacing w:after="0" w:line="240" w:lineRule="auto"/>
        <w:rPr>
          <w:rFonts w:ascii="Comic Sans MS" w:eastAsia="Times New Roman" w:hAnsi="Comic Sans MS"/>
          <w:b/>
          <w:color w:val="000000" w:themeColor="text1"/>
          <w:sz w:val="26"/>
          <w:szCs w:val="26"/>
          <w:u w:val="single"/>
          <w:shd w:val="clear" w:color="auto" w:fill="FFFFFF"/>
          <w:lang w:eastAsia="zh-CN"/>
        </w:rPr>
      </w:pPr>
      <w:r w:rsidRPr="005928FB">
        <w:rPr>
          <w:rFonts w:ascii="Comic Sans MS" w:eastAsia="Times New Roman" w:hAnsi="Comic Sans MS"/>
          <w:b/>
          <w:color w:val="000000" w:themeColor="text1"/>
          <w:sz w:val="26"/>
          <w:szCs w:val="26"/>
          <w:u w:val="single"/>
          <w:shd w:val="clear" w:color="auto" w:fill="FFFFFF"/>
          <w:lang w:eastAsia="zh-CN"/>
        </w:rPr>
        <w:t xml:space="preserve">The reason for </w:t>
      </w:r>
      <w:r w:rsidRPr="005928FB">
        <w:rPr>
          <w:rFonts w:ascii="Comic Sans MS" w:eastAsia="Times New Roman" w:hAnsi="Comic Sans MS"/>
          <w:b/>
          <w:color w:val="000000" w:themeColor="text1"/>
          <w:sz w:val="26"/>
          <w:szCs w:val="26"/>
          <w:highlight w:val="green"/>
          <w:u w:val="single"/>
          <w:shd w:val="clear" w:color="auto" w:fill="FFFFFF"/>
          <w:lang w:eastAsia="zh-CN"/>
        </w:rPr>
        <w:t xml:space="preserve">adopting the MWI </w:t>
      </w:r>
      <w:r w:rsidRPr="005928FB">
        <w:rPr>
          <w:rFonts w:ascii="Comic Sans MS" w:eastAsia="Times New Roman" w:hAnsi="Comic Sans MS"/>
          <w:b/>
          <w:color w:val="000000" w:themeColor="text1"/>
          <w:sz w:val="26"/>
          <w:szCs w:val="26"/>
          <w:u w:val="single"/>
          <w:shd w:val="clear" w:color="auto" w:fill="FFFFFF"/>
          <w:lang w:eastAsia="zh-CN"/>
        </w:rPr>
        <w:t xml:space="preserve">is that it </w:t>
      </w:r>
      <w:r w:rsidRPr="005928FB">
        <w:rPr>
          <w:rFonts w:ascii="Comic Sans MS" w:eastAsia="Times New Roman" w:hAnsi="Comic Sans MS"/>
          <w:b/>
          <w:color w:val="000000" w:themeColor="text1"/>
          <w:sz w:val="26"/>
          <w:szCs w:val="26"/>
          <w:highlight w:val="green"/>
          <w:u w:val="single"/>
          <w:shd w:val="clear" w:color="auto" w:fill="FFFFFF"/>
          <w:lang w:eastAsia="zh-CN"/>
        </w:rPr>
        <w:t>avoids the collapse of the quantum wave</w:t>
      </w:r>
      <w:r w:rsidRPr="005928FB">
        <w:rPr>
          <w:rFonts w:ascii="Comic Sans MS" w:eastAsia="Times New Roman" w:hAnsi="Comic Sans MS"/>
          <w:b/>
          <w:color w:val="000000" w:themeColor="text1"/>
          <w:sz w:val="26"/>
          <w:szCs w:val="26"/>
          <w:u w:val="single"/>
          <w:shd w:val="clear" w:color="auto" w:fill="FFFFFF"/>
          <w:lang w:eastAsia="zh-CN"/>
        </w:rPr>
        <w:t>.</w:t>
      </w:r>
      <w:r w:rsidRPr="005928FB">
        <w:rPr>
          <w:rFonts w:ascii="Comic Sans MS" w:eastAsia="Times New Roman" w:hAnsi="Comic Sans MS"/>
          <w:color w:val="000000" w:themeColor="text1"/>
          <w:sz w:val="14"/>
          <w:szCs w:val="26"/>
          <w:shd w:val="clear" w:color="auto" w:fill="FFFFFF"/>
          <w:lang w:eastAsia="zh-CN"/>
        </w:rPr>
        <w:t xml:space="preserve"> (Other non-collapse theories are not better than MWI for various reasons, e.g., nonlocality of </w:t>
      </w:r>
      <w:proofErr w:type="spellStart"/>
      <w:r w:rsidRPr="005928FB">
        <w:rPr>
          <w:rFonts w:ascii="Comic Sans MS" w:eastAsia="Times New Roman" w:hAnsi="Comic Sans MS"/>
          <w:color w:val="000000" w:themeColor="text1"/>
          <w:sz w:val="14"/>
          <w:szCs w:val="26"/>
          <w:shd w:val="clear" w:color="auto" w:fill="FFFFFF"/>
          <w:lang w:eastAsia="zh-CN"/>
        </w:rPr>
        <w:t>Bohmian</w:t>
      </w:r>
      <w:proofErr w:type="spellEnd"/>
      <w:r w:rsidRPr="005928FB">
        <w:rPr>
          <w:rFonts w:ascii="Comic Sans MS" w:eastAsia="Times New Roman" w:hAnsi="Comic Sans MS"/>
          <w:color w:val="000000" w:themeColor="text1"/>
          <w:sz w:val="14"/>
          <w:szCs w:val="26"/>
          <w:shd w:val="clear" w:color="auto" w:fill="FFFFFF"/>
          <w:lang w:eastAsia="zh-CN"/>
        </w:rPr>
        <w:t xml:space="preserve"> mechanics; and the disadvantage of all of them is that they have some additional structure.) </w:t>
      </w:r>
      <w:r w:rsidRPr="005928FB">
        <w:rPr>
          <w:rFonts w:ascii="Comic Sans MS" w:eastAsia="Times New Roman" w:hAnsi="Comic Sans MS"/>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5928FB">
        <w:rPr>
          <w:rFonts w:ascii="Comic Sans MS" w:eastAsia="Times New Roman" w:hAnsi="Comic Sans MS"/>
          <w:color w:val="000000" w:themeColor="text1"/>
          <w:sz w:val="14"/>
          <w:szCs w:val="26"/>
          <w:shd w:val="clear" w:color="auto" w:fill="FFFFFF"/>
          <w:lang w:eastAsia="zh-CN"/>
        </w:rPr>
        <w:t xml:space="preserve">. According to the collapse postulate the outcome of a </w:t>
      </w:r>
      <w:r w:rsidRPr="005928FB">
        <w:rPr>
          <w:rFonts w:ascii="Comic Sans MS" w:eastAsia="Times New Roman" w:hAnsi="Comic Sans MS"/>
          <w:b/>
          <w:color w:val="000000" w:themeColor="text1"/>
          <w:sz w:val="26"/>
          <w:szCs w:val="26"/>
          <w:highlight w:val="green"/>
          <w:u w:val="single"/>
          <w:shd w:val="clear" w:color="auto" w:fill="FFFFFF"/>
          <w:lang w:eastAsia="zh-CN"/>
        </w:rPr>
        <w:t>quantum experiment is not determined by the initial conditions</w:t>
      </w:r>
      <w:r w:rsidRPr="005928FB">
        <w:rPr>
          <w:rFonts w:ascii="Comic Sans MS" w:eastAsia="Times New Roman" w:hAnsi="Comic Sans MS"/>
          <w:color w:val="000000" w:themeColor="text1"/>
          <w:sz w:val="14"/>
          <w:szCs w:val="26"/>
          <w:shd w:val="clear" w:color="auto" w:fill="FFFFFF"/>
          <w:lang w:eastAsia="zh-CN"/>
        </w:rPr>
        <w:t xml:space="preserve"> of the Universe prior to the experiment: </w:t>
      </w:r>
      <w:r w:rsidRPr="005928FB">
        <w:rPr>
          <w:rFonts w:ascii="Comic Sans MS" w:eastAsia="Times New Roman" w:hAnsi="Comic Sans MS"/>
          <w:b/>
          <w:color w:val="000000" w:themeColor="text1"/>
          <w:sz w:val="26"/>
          <w:szCs w:val="26"/>
          <w:highlight w:val="green"/>
          <w:u w:val="single"/>
          <w:shd w:val="clear" w:color="auto" w:fill="FFFFFF"/>
          <w:lang w:eastAsia="zh-CN"/>
        </w:rPr>
        <w:t>only the probabilities are governed by the initial state</w:t>
      </w:r>
      <w:r w:rsidRPr="005928FB">
        <w:rPr>
          <w:rFonts w:ascii="Comic Sans MS" w:eastAsia="Times New Roman" w:hAnsi="Comic Sans MS"/>
          <w:color w:val="000000" w:themeColor="text1"/>
          <w:sz w:val="14"/>
          <w:szCs w:val="26"/>
          <w:shd w:val="clear" w:color="auto" w:fill="FFFFFF"/>
          <w:lang w:eastAsia="zh-CN"/>
        </w:rPr>
        <w:t>. Moreover, Bell 1964 has shown that there cannot be a compatible local-variables theory that will make deterministic predictions</w:t>
      </w:r>
      <w:r w:rsidRPr="005928FB">
        <w:rPr>
          <w:rFonts w:ascii="Comic Sans MS" w:eastAsia="Times New Roman" w:hAnsi="Comic Sans MS"/>
          <w:b/>
          <w:color w:val="000000" w:themeColor="text1"/>
          <w:sz w:val="26"/>
          <w:szCs w:val="26"/>
          <w:highlight w:val="green"/>
          <w:u w:val="single"/>
          <w:shd w:val="clear" w:color="auto" w:fill="FFFFFF"/>
          <w:lang w:eastAsia="zh-CN"/>
        </w:rPr>
        <w:t xml:space="preserve">. There is no experimental evidence </w:t>
      </w:r>
      <w:r w:rsidRPr="005928FB">
        <w:rPr>
          <w:rFonts w:ascii="Comic Sans MS" w:eastAsia="Times New Roman" w:hAnsi="Comic Sans MS"/>
          <w:b/>
          <w:color w:val="000000" w:themeColor="text1"/>
          <w:sz w:val="26"/>
          <w:szCs w:val="26"/>
          <w:u w:val="single"/>
          <w:shd w:val="clear" w:color="auto" w:fill="FFFFFF"/>
          <w:lang w:eastAsia="zh-CN"/>
        </w:rPr>
        <w:t xml:space="preserve">in favor of collapse and </w:t>
      </w:r>
      <w:r w:rsidRPr="005928FB">
        <w:rPr>
          <w:rFonts w:ascii="Comic Sans MS" w:eastAsia="Times New Roman" w:hAnsi="Comic Sans MS"/>
          <w:b/>
          <w:color w:val="000000" w:themeColor="text1"/>
          <w:sz w:val="26"/>
          <w:szCs w:val="26"/>
          <w:highlight w:val="green"/>
          <w:u w:val="single"/>
          <w:shd w:val="clear" w:color="auto" w:fill="FFFFFF"/>
          <w:lang w:eastAsia="zh-CN"/>
        </w:rPr>
        <w:t>against the MWI.</w:t>
      </w:r>
    </w:p>
    <w:p w14:paraId="15F40841" w14:textId="77777777" w:rsidR="00281D58" w:rsidRPr="005928FB" w:rsidRDefault="00281D58" w:rsidP="004B215A">
      <w:pPr>
        <w:spacing w:after="0" w:line="240" w:lineRule="auto"/>
        <w:rPr>
          <w:rFonts w:ascii="Comic Sans MS" w:eastAsia="Times New Roman" w:hAnsi="Comic Sans MS"/>
          <w:b/>
          <w:color w:val="000000" w:themeColor="text1"/>
          <w:sz w:val="26"/>
          <w:szCs w:val="26"/>
          <w:u w:val="single"/>
          <w:shd w:val="clear" w:color="auto" w:fill="FFFFFF"/>
          <w:lang w:eastAsia="zh-CN"/>
        </w:rPr>
      </w:pPr>
    </w:p>
    <w:p w14:paraId="3CF43AC6" w14:textId="6C3E1508" w:rsidR="00620FFC" w:rsidRPr="00620FFC" w:rsidRDefault="00B21D5F" w:rsidP="00620FFC">
      <w:pPr>
        <w:pStyle w:val="Heading4"/>
        <w:rPr>
          <w:rFonts w:ascii="Comic Sans MS" w:eastAsia="Times New Roman" w:hAnsi="Comic Sans MS"/>
          <w:shd w:val="clear" w:color="auto" w:fill="FFFFFF"/>
          <w:lang w:eastAsia="zh-CN"/>
        </w:rPr>
      </w:pPr>
      <w:r>
        <w:rPr>
          <w:rFonts w:ascii="Comic Sans MS" w:eastAsia="Times New Roman" w:hAnsi="Comic Sans MS"/>
          <w:shd w:val="clear" w:color="auto" w:fill="FFFFFF"/>
          <w:lang w:eastAsia="zh-CN"/>
        </w:rPr>
        <w:t>8</w:t>
      </w:r>
      <w:r w:rsidR="004B215A" w:rsidRPr="005928FB">
        <w:rPr>
          <w:rFonts w:ascii="Comic Sans MS" w:eastAsia="Times New Roman" w:hAnsi="Comic Sans MS"/>
          <w:shd w:val="clear" w:color="auto" w:fill="FFFFFF"/>
          <w:lang w:eastAsia="zh-CN"/>
        </w:rPr>
        <w:t>] Reject counter-</w:t>
      </w:r>
      <w:proofErr w:type="spellStart"/>
      <w:r w:rsidR="004B215A" w:rsidRPr="005928FB">
        <w:rPr>
          <w:rFonts w:ascii="Comic Sans MS" w:eastAsia="Times New Roman" w:hAnsi="Comic Sans MS"/>
          <w:shd w:val="clear" w:color="auto" w:fill="FFFFFF"/>
          <w:lang w:eastAsia="zh-CN"/>
        </w:rPr>
        <w:t>interps</w:t>
      </w:r>
      <w:proofErr w:type="spellEnd"/>
      <w:r w:rsidR="004B215A" w:rsidRPr="005928FB">
        <w:rPr>
          <w:rFonts w:ascii="Comic Sans MS" w:eastAsia="Times New Roman" w:hAnsi="Comic Sans MS"/>
          <w:shd w:val="clear" w:color="auto" w:fill="FFFFFF"/>
          <w:lang w:eastAsia="zh-CN"/>
        </w:rPr>
        <w:t xml:space="preserve">: A] requires judge intervention since the judge must pick an </w:t>
      </w:r>
      <w:proofErr w:type="spellStart"/>
      <w:r w:rsidR="004B215A" w:rsidRPr="005928FB">
        <w:rPr>
          <w:rFonts w:ascii="Comic Sans MS" w:eastAsia="Times New Roman" w:hAnsi="Comic Sans MS"/>
          <w:shd w:val="clear" w:color="auto" w:fill="FFFFFF"/>
          <w:lang w:eastAsia="zh-CN"/>
        </w:rPr>
        <w:t>interp</w:t>
      </w:r>
      <w:proofErr w:type="spellEnd"/>
      <w:r w:rsidR="004B215A" w:rsidRPr="005928FB">
        <w:rPr>
          <w:rFonts w:ascii="Comic Sans MS" w:eastAsia="Times New Roman" w:hAnsi="Comic Sans MS"/>
          <w:shd w:val="clear" w:color="auto" w:fill="FFFFFF"/>
          <w:lang w:eastAsia="zh-CN"/>
        </w:rPr>
        <w:t xml:space="preserve"> B] lets them redefine the 1AC making the 1AR impossibl</w:t>
      </w:r>
      <w:r w:rsidR="00620FFC">
        <w:rPr>
          <w:rFonts w:ascii="Comic Sans MS" w:eastAsia="Times New Roman" w:hAnsi="Comic Sans MS"/>
          <w:shd w:val="clear" w:color="auto" w:fill="FFFFFF"/>
          <w:lang w:eastAsia="zh-CN"/>
        </w:rPr>
        <w:t xml:space="preserve">e, C] drop the debater—judge </w:t>
      </w:r>
      <w:proofErr w:type="spellStart"/>
      <w:r w:rsidR="00620FFC">
        <w:rPr>
          <w:rFonts w:ascii="Comic Sans MS" w:eastAsia="Times New Roman" w:hAnsi="Comic Sans MS"/>
          <w:shd w:val="clear" w:color="auto" w:fill="FFFFFF"/>
          <w:lang w:eastAsia="zh-CN"/>
        </w:rPr>
        <w:t>interv</w:t>
      </w:r>
      <w:proofErr w:type="spellEnd"/>
      <w:r w:rsidR="00620FFC">
        <w:rPr>
          <w:rFonts w:ascii="Comic Sans MS" w:eastAsia="Times New Roman" w:hAnsi="Comic Sans MS"/>
          <w:shd w:val="clear" w:color="auto" w:fill="FFFFFF"/>
          <w:lang w:eastAsia="zh-CN"/>
        </w:rPr>
        <w:t xml:space="preserve">. and </w:t>
      </w:r>
      <w:proofErr w:type="spellStart"/>
      <w:r w:rsidR="00620FFC">
        <w:rPr>
          <w:rFonts w:ascii="Comic Sans MS" w:eastAsia="Times New Roman" w:hAnsi="Comic Sans MS"/>
          <w:shd w:val="clear" w:color="auto" w:fill="FFFFFF"/>
          <w:lang w:eastAsia="zh-CN"/>
        </w:rPr>
        <w:t>strat</w:t>
      </w:r>
      <w:proofErr w:type="spellEnd"/>
      <w:r w:rsidR="00620FFC">
        <w:rPr>
          <w:rFonts w:ascii="Comic Sans MS" w:eastAsia="Times New Roman" w:hAnsi="Comic Sans MS"/>
          <w:shd w:val="clear" w:color="auto" w:fill="FFFFFF"/>
          <w:lang w:eastAsia="zh-CN"/>
        </w:rPr>
        <w:t xml:space="preserve"> skew burns fairness and education down to the core, only voting them down can prevent future abuse</w:t>
      </w:r>
    </w:p>
    <w:sectPr w:rsidR="00620FFC" w:rsidRPr="00620F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81EDD" w14:textId="77777777" w:rsidR="00484E0D" w:rsidRDefault="00484E0D" w:rsidP="004B215A">
      <w:pPr>
        <w:spacing w:after="0" w:line="240" w:lineRule="auto"/>
      </w:pPr>
      <w:r>
        <w:separator/>
      </w:r>
    </w:p>
  </w:endnote>
  <w:endnote w:type="continuationSeparator" w:id="0">
    <w:p w14:paraId="5FE8B334" w14:textId="77777777" w:rsidR="00484E0D" w:rsidRDefault="00484E0D" w:rsidP="004B2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FD36" w14:textId="77777777" w:rsidR="00484E0D" w:rsidRDefault="00484E0D" w:rsidP="004B215A">
      <w:pPr>
        <w:spacing w:after="0" w:line="240" w:lineRule="auto"/>
      </w:pPr>
      <w:r>
        <w:separator/>
      </w:r>
    </w:p>
  </w:footnote>
  <w:footnote w:type="continuationSeparator" w:id="0">
    <w:p w14:paraId="5E48EB5C" w14:textId="77777777" w:rsidR="00484E0D" w:rsidRDefault="00484E0D" w:rsidP="004B215A">
      <w:pPr>
        <w:spacing w:after="0" w:line="240" w:lineRule="auto"/>
      </w:pPr>
      <w:r>
        <w:continuationSeparator/>
      </w:r>
    </w:p>
  </w:footnote>
  <w:footnote w:id="1">
    <w:p w14:paraId="43AADE0C" w14:textId="77777777" w:rsidR="004B215A" w:rsidRDefault="004B215A" w:rsidP="004B215A">
      <w:pPr>
        <w:pStyle w:val="FootnoteText"/>
      </w:pPr>
      <w:r>
        <w:rPr>
          <w:rStyle w:val="FootnoteReference"/>
        </w:rPr>
        <w:footnoteRef/>
      </w:r>
      <w:r>
        <w:t xml:space="preserve"> </w:t>
      </w:r>
      <w:hyperlink r:id="rId1" w:history="1">
        <w:r w:rsidRPr="004136C2">
          <w:rPr>
            <w:rStyle w:val="Hyperlink"/>
          </w:rPr>
          <w:t>https://www.law.cornell.edu/wex/justice</w:t>
        </w:r>
      </w:hyperlink>
      <w:r>
        <w:t xml:space="preserve"> </w:t>
      </w:r>
    </w:p>
    <w:p w14:paraId="0D154C94" w14:textId="77777777" w:rsidR="004B215A" w:rsidRDefault="00484E0D" w:rsidP="004B215A">
      <w:pPr>
        <w:pStyle w:val="FootnoteText"/>
      </w:pPr>
      <w:hyperlink r:id="rId2" w:history="1">
        <w:r w:rsidR="004B215A" w:rsidRPr="004136C2">
          <w:rPr>
            <w:rStyle w:val="Hyperlink"/>
          </w:rPr>
          <w:t>https://www.thefreedictionary.com/just</w:t>
        </w:r>
      </w:hyperlink>
      <w:r w:rsidR="004B215A">
        <w:t xml:space="preserve"> </w:t>
      </w:r>
    </w:p>
    <w:p w14:paraId="0527718E" w14:textId="77777777" w:rsidR="004B215A" w:rsidRDefault="00484E0D" w:rsidP="004B215A">
      <w:pPr>
        <w:pStyle w:val="FootnoteText"/>
      </w:pPr>
      <w:hyperlink r:id="rId3" w:history="1">
        <w:r w:rsidR="004B215A" w:rsidRPr="004136C2">
          <w:rPr>
            <w:rStyle w:val="Hyperlink"/>
          </w:rPr>
          <w:t>https://www.vocabulary.com/dictionary/just</w:t>
        </w:r>
      </w:hyperlink>
      <w:r w:rsidR="004B215A">
        <w:t xml:space="preserve"> </w:t>
      </w:r>
    </w:p>
    <w:p w14:paraId="553C195F" w14:textId="77777777" w:rsidR="004B215A" w:rsidRDefault="00484E0D" w:rsidP="004B215A">
      <w:pPr>
        <w:pStyle w:val="FootnoteText"/>
      </w:pPr>
      <w:hyperlink r:id="rId4" w:history="1">
        <w:r w:rsidR="004B215A" w:rsidRPr="004136C2">
          <w:rPr>
            <w:rStyle w:val="Hyperlink"/>
          </w:rPr>
          <w:t>https://www.dictionary.com/browse/just</w:t>
        </w:r>
      </w:hyperlink>
      <w:r w:rsidR="004B215A">
        <w:t xml:space="preserve"> </w:t>
      </w:r>
    </w:p>
    <w:p w14:paraId="7DA6219B" w14:textId="77777777" w:rsidR="004B215A" w:rsidRDefault="004B215A" w:rsidP="004B215A">
      <w:pPr>
        <w:pStyle w:val="FootnoteText"/>
      </w:pPr>
      <w:r w:rsidRPr="00056C5F">
        <w:t>https://www.merriam-webster.com/dictionary/just</w:t>
      </w:r>
    </w:p>
  </w:footnote>
  <w:footnote w:id="2">
    <w:p w14:paraId="69643E2D" w14:textId="77777777" w:rsidR="004B215A" w:rsidRDefault="004B215A" w:rsidP="004B215A">
      <w:pPr>
        <w:pStyle w:val="FootnoteText"/>
      </w:pPr>
      <w:r>
        <w:rPr>
          <w:rStyle w:val="FootnoteReference"/>
        </w:rPr>
        <w:footnoteRef/>
      </w:r>
      <w:r>
        <w:t xml:space="preserve"> </w:t>
      </w:r>
      <w:hyperlink r:id="rId5" w:history="1">
        <w:r w:rsidRPr="001973A9">
          <w:rPr>
            <w:rStyle w:val="Hyperlink"/>
          </w:rPr>
          <w:t>https://www.merriam-webster.com/dictionary/appropriation</w:t>
        </w:r>
      </w:hyperlink>
    </w:p>
    <w:p w14:paraId="45B242C0" w14:textId="77777777" w:rsidR="004B215A" w:rsidRDefault="004B215A" w:rsidP="004B215A">
      <w:pPr>
        <w:pStyle w:val="FootnoteText"/>
      </w:pPr>
    </w:p>
  </w:footnote>
  <w:footnote w:id="3">
    <w:p w14:paraId="62B7A9FF" w14:textId="77777777" w:rsidR="004B215A" w:rsidRPr="00752E9C" w:rsidRDefault="004B215A" w:rsidP="004B215A">
      <w:pPr>
        <w:ind w:right="-1440"/>
        <w:rPr>
          <w:sz w:val="16"/>
          <w:szCs w:val="16"/>
        </w:rPr>
      </w:pPr>
      <w:r w:rsidRPr="00752E9C">
        <w:rPr>
          <w:rStyle w:val="FootnoteReference"/>
          <w:sz w:val="16"/>
          <w:szCs w:val="16"/>
        </w:rPr>
        <w:footnoteRef/>
      </w:r>
      <w:r w:rsidRPr="00752E9C">
        <w:rPr>
          <w:sz w:val="16"/>
          <w:szCs w:val="16"/>
        </w:rP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 w:id="4">
    <w:p w14:paraId="3B018B35" w14:textId="77777777" w:rsidR="004B215A" w:rsidRPr="00855FDC" w:rsidRDefault="004B215A" w:rsidP="004B215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5070"/>
    <w:rsid w:val="000139A3"/>
    <w:rsid w:val="00051EE3"/>
    <w:rsid w:val="00100833"/>
    <w:rsid w:val="00104529"/>
    <w:rsid w:val="00105942"/>
    <w:rsid w:val="00107396"/>
    <w:rsid w:val="00144A4C"/>
    <w:rsid w:val="00176AB0"/>
    <w:rsid w:val="00177B7D"/>
    <w:rsid w:val="0018322D"/>
    <w:rsid w:val="001B5776"/>
    <w:rsid w:val="001E527A"/>
    <w:rsid w:val="001F78CE"/>
    <w:rsid w:val="00251FC7"/>
    <w:rsid w:val="00265454"/>
    <w:rsid w:val="00281D58"/>
    <w:rsid w:val="00285326"/>
    <w:rsid w:val="002855A7"/>
    <w:rsid w:val="002A3204"/>
    <w:rsid w:val="002A70AD"/>
    <w:rsid w:val="002B146A"/>
    <w:rsid w:val="002B5E17"/>
    <w:rsid w:val="00315690"/>
    <w:rsid w:val="00316B75"/>
    <w:rsid w:val="00325646"/>
    <w:rsid w:val="00342471"/>
    <w:rsid w:val="003460F2"/>
    <w:rsid w:val="00355070"/>
    <w:rsid w:val="0038158C"/>
    <w:rsid w:val="003902BA"/>
    <w:rsid w:val="003A09E2"/>
    <w:rsid w:val="003F6044"/>
    <w:rsid w:val="00407037"/>
    <w:rsid w:val="004605D6"/>
    <w:rsid w:val="00484E0D"/>
    <w:rsid w:val="004B215A"/>
    <w:rsid w:val="004C60E8"/>
    <w:rsid w:val="004C66FF"/>
    <w:rsid w:val="004D067C"/>
    <w:rsid w:val="004E3579"/>
    <w:rsid w:val="004E728B"/>
    <w:rsid w:val="004F39E0"/>
    <w:rsid w:val="00537BD5"/>
    <w:rsid w:val="0057268A"/>
    <w:rsid w:val="005928FB"/>
    <w:rsid w:val="005D2912"/>
    <w:rsid w:val="006065BD"/>
    <w:rsid w:val="00620FFC"/>
    <w:rsid w:val="00645FA9"/>
    <w:rsid w:val="00647866"/>
    <w:rsid w:val="0065116E"/>
    <w:rsid w:val="00665003"/>
    <w:rsid w:val="00695D2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4738"/>
    <w:rsid w:val="0097032B"/>
    <w:rsid w:val="009D2EAD"/>
    <w:rsid w:val="009D54B2"/>
    <w:rsid w:val="009E1922"/>
    <w:rsid w:val="009F7ED2"/>
    <w:rsid w:val="00A0146C"/>
    <w:rsid w:val="00A63D34"/>
    <w:rsid w:val="00A93661"/>
    <w:rsid w:val="00A95652"/>
    <w:rsid w:val="00AB1324"/>
    <w:rsid w:val="00AC0AB8"/>
    <w:rsid w:val="00AC77DD"/>
    <w:rsid w:val="00B07E0E"/>
    <w:rsid w:val="00B21D5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5836"/>
    <w:rsid w:val="00DA1C92"/>
    <w:rsid w:val="00DA25D4"/>
    <w:rsid w:val="00DA6538"/>
    <w:rsid w:val="00E15E75"/>
    <w:rsid w:val="00E35B3F"/>
    <w:rsid w:val="00E5262C"/>
    <w:rsid w:val="00EC7DC4"/>
    <w:rsid w:val="00ED30CF"/>
    <w:rsid w:val="00F176EF"/>
    <w:rsid w:val="00F45E10"/>
    <w:rsid w:val="00F6364A"/>
    <w:rsid w:val="00F9113A"/>
    <w:rsid w:val="00FE2546"/>
    <w:rsid w:val="00FE28D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534A"/>
  <w15:chartTrackingRefBased/>
  <w15:docId w15:val="{DEFCF93A-B758-4C77-A2A1-832D7E6C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28FB"/>
    <w:rPr>
      <w:rFonts w:ascii="Calibri" w:hAnsi="Calibri"/>
      <w:sz w:val="18"/>
      <w:szCs w:val="18"/>
    </w:rPr>
  </w:style>
  <w:style w:type="paragraph" w:styleId="Heading1">
    <w:name w:val="heading 1"/>
    <w:aliases w:val="Pocket"/>
    <w:basedOn w:val="Normal"/>
    <w:next w:val="Normal"/>
    <w:link w:val="Heading1Char"/>
    <w:qFormat/>
    <w:rsid w:val="005928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28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28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5928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28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8FB"/>
  </w:style>
  <w:style w:type="character" w:customStyle="1" w:styleId="Heading1Char">
    <w:name w:val="Heading 1 Char"/>
    <w:aliases w:val="Pocket Char"/>
    <w:basedOn w:val="DefaultParagraphFont"/>
    <w:link w:val="Heading1"/>
    <w:rsid w:val="005928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28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28F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928FB"/>
    <w:rPr>
      <w:rFonts w:ascii="Calibri" w:eastAsiaTheme="majorEastAsia" w:hAnsi="Calibri" w:cstheme="majorBidi"/>
      <w:b/>
      <w:iCs/>
      <w:sz w:val="26"/>
      <w:szCs w:val="18"/>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5928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28FB"/>
    <w:rPr>
      <w:b/>
      <w:bCs/>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6"/>
    <w:qFormat/>
    <w:rsid w:val="005928F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928FB"/>
    <w:rPr>
      <w:color w:val="auto"/>
      <w:u w:val="none"/>
    </w:rPr>
  </w:style>
  <w:style w:type="character" w:styleId="FollowedHyperlink">
    <w:name w:val="FollowedHyperlink"/>
    <w:basedOn w:val="DefaultParagraphFont"/>
    <w:uiPriority w:val="99"/>
    <w:semiHidden/>
    <w:unhideWhenUsed/>
    <w:rsid w:val="005928FB"/>
    <w:rPr>
      <w:color w:val="auto"/>
      <w:u w:val="none"/>
    </w:rPr>
  </w:style>
  <w:style w:type="paragraph" w:styleId="FootnoteText">
    <w:name w:val="footnote text"/>
    <w:basedOn w:val="Normal"/>
    <w:link w:val="FootnoteTextChar"/>
    <w:uiPriority w:val="99"/>
    <w:semiHidden/>
    <w:unhideWhenUsed/>
    <w:rsid w:val="004B21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215A"/>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4B215A"/>
    <w:rPr>
      <w:vertAlign w:val="superscript"/>
    </w:rPr>
  </w:style>
  <w:style w:type="paragraph" w:styleId="NormalWeb">
    <w:name w:val="Normal (Web)"/>
    <w:basedOn w:val="Normal"/>
    <w:uiPriority w:val="99"/>
    <w:rsid w:val="004B215A"/>
    <w:pPr>
      <w:spacing w:before="100" w:beforeAutospacing="1" w:after="100" w:afterAutospacing="1" w:line="276" w:lineRule="auto"/>
    </w:pPr>
    <w:rPr>
      <w:rFonts w:ascii="Times New Roman" w:eastAsia="Calibri" w:hAnsi="Times New Roman" w:cs="Times New Roman"/>
      <w:sz w:val="24"/>
      <w:szCs w:val="24"/>
      <w:u w:color="00000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B21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B215A"/>
    <w:pPr>
      <w:spacing w:after="0" w:line="240" w:lineRule="auto"/>
      <w:ind w:left="720"/>
      <w:jc w:val="both"/>
    </w:pPr>
    <w:rPr>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qm-manyworlds/" TargetMode="External"/><Relationship Id="rId5" Type="http://schemas.openxmlformats.org/officeDocument/2006/relationships/webSettings" Target="webSettings.xml"/><Relationship Id="rId10" Type="http://schemas.openxmlformats.org/officeDocument/2006/relationships/hyperlink" Target="https://iislweb.org/docs/Diederiks2007.pdf" TargetMode="External"/><Relationship Id="rId4" Type="http://schemas.openxmlformats.org/officeDocument/2006/relationships/settings" Target="settings.xml"/><Relationship Id="rId9" Type="http://schemas.openxmlformats.org/officeDocument/2006/relationships/hyperlink" Target="https://www.yourdictionary.com/dialectic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s://www.vocabulary.com/dictionary/just"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s://www.thefreedictionary.com/just" TargetMode="External"/><Relationship Id="rId1" Type="http://schemas.openxmlformats.org/officeDocument/2006/relationships/hyperlink" Target="https://www.law.cornell.edu/wex/justice" TargetMode="External"/><Relationship Id="rId6" Type="http://schemas.openxmlformats.org/officeDocument/2006/relationships/hyperlink" Target="http://dictionary.reference.com/browse/negate" TargetMode="External"/><Relationship Id="rId5" Type="http://schemas.openxmlformats.org/officeDocument/2006/relationships/hyperlink" Target="https://www.merriam-webster.com/dictionary/appropriation"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s://www.dictionary.com/browse/just"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126</TotalTime>
  <Pages>10</Pages>
  <Words>2628</Words>
  <Characters>14985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Benjamin Chen</cp:lastModifiedBy>
  <cp:revision>30</cp:revision>
  <dcterms:created xsi:type="dcterms:W3CDTF">2022-01-15T18:49:00Z</dcterms:created>
  <dcterms:modified xsi:type="dcterms:W3CDTF">2022-02-12T15:12:00Z</dcterms:modified>
</cp:coreProperties>
</file>