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65D40" w14:textId="60B3448D" w:rsidR="006A5694" w:rsidRDefault="006A5694" w:rsidP="006A5694">
      <w:pPr>
        <w:pStyle w:val="Heading2"/>
      </w:pPr>
      <w:bookmarkStart w:id="0" w:name="_Hlk91590732"/>
      <w:r>
        <w:t>OFF</w:t>
      </w:r>
    </w:p>
    <w:p w14:paraId="1DAA04BF" w14:textId="5C9F8FA7" w:rsidR="00355EA1" w:rsidRDefault="00355EA1" w:rsidP="00355EA1">
      <w:pPr>
        <w:pStyle w:val="Heading3"/>
      </w:pPr>
      <w:r>
        <w:t>T</w:t>
      </w:r>
    </w:p>
    <w:p w14:paraId="7056E21E" w14:textId="502D7AAE" w:rsidR="00355EA1" w:rsidRPr="00355EA1" w:rsidRDefault="00355EA1" w:rsidP="00355EA1">
      <w:pPr>
        <w:pStyle w:val="Heading4"/>
      </w:pPr>
      <w:r>
        <w:t>Interp: The affirmative must defend the ban of private actor appropriation of Outer Space - not a reduction.</w:t>
      </w:r>
    </w:p>
    <w:p w14:paraId="1E84C750" w14:textId="77777777" w:rsidR="00355EA1" w:rsidRDefault="00355EA1" w:rsidP="00355EA1">
      <w:pPr>
        <w:pStyle w:val="Heading4"/>
      </w:pPr>
      <w:r>
        <w:t>Unjust means dialectically contrary to law – only ban does that.</w:t>
      </w:r>
    </w:p>
    <w:p w14:paraId="66DF1D2E" w14:textId="77777777" w:rsidR="00355EA1" w:rsidRDefault="00355EA1" w:rsidP="00355EA1">
      <w:r w:rsidRPr="00F80254">
        <w:rPr>
          <w:rStyle w:val="Heading4Char"/>
        </w:rPr>
        <w:t>The Law Dictionary, ND,</w:t>
      </w:r>
      <w:r>
        <w:t xml:space="preserve"> Def of Unjust, URL:</w:t>
      </w:r>
      <w:r w:rsidRPr="00CC4E39">
        <w:t xml:space="preserve"> </w:t>
      </w:r>
      <w:hyperlink r:id="rId6" w:anchor=":~:text=Contrary%20to%20right%20and%20justice,conduct%20furnished%20by%20the%20laws" w:history="1">
        <w:r w:rsidRPr="00A2759D">
          <w:rPr>
            <w:rStyle w:val="Hyperlink"/>
          </w:rPr>
          <w:t>https://thelawdictionary.org/unjust/#:~:text=Contrary%20to%20right%20and%20justice,conduct%20furnished%20by%20the%20laws</w:t>
        </w:r>
      </w:hyperlink>
      <w:r>
        <w:t>, KR</w:t>
      </w:r>
    </w:p>
    <w:p w14:paraId="186F54BD" w14:textId="77777777" w:rsidR="00355EA1" w:rsidRDefault="00355EA1" w:rsidP="00355EA1">
      <w:r w:rsidRPr="00621DF9">
        <w:rPr>
          <w:rStyle w:val="StyleUnderline"/>
          <w:highlight w:val="green"/>
        </w:rPr>
        <w:t>Contrary to right</w:t>
      </w:r>
      <w:r w:rsidRPr="004E6498">
        <w:t xml:space="preserve"> and justice, or to the enjoyment of his rights by another, or to the standards of conduct </w:t>
      </w:r>
      <w:r w:rsidRPr="00621DF9">
        <w:rPr>
          <w:rStyle w:val="Emphasis"/>
          <w:highlight w:val="green"/>
        </w:rPr>
        <w:t>furnished by the laws</w:t>
      </w:r>
      <w:r w:rsidRPr="004E6498">
        <w:t>.</w:t>
      </w:r>
    </w:p>
    <w:p w14:paraId="0212A723" w14:textId="77777777" w:rsidR="00355EA1" w:rsidRDefault="00355EA1" w:rsidP="00355EA1">
      <w:pPr>
        <w:pStyle w:val="Heading4"/>
      </w:pPr>
      <w:r>
        <w:t>Unjust means opposed to law.</w:t>
      </w:r>
    </w:p>
    <w:p w14:paraId="20A2A057" w14:textId="77777777" w:rsidR="00355EA1" w:rsidRDefault="00355EA1" w:rsidP="00355EA1">
      <w:r w:rsidRPr="00044BF3">
        <w:rPr>
          <w:rStyle w:val="Style13ptBold"/>
        </w:rPr>
        <w:t xml:space="preserve">FreeDictionary </w:t>
      </w:r>
      <w:r>
        <w:rPr>
          <w:rStyle w:val="Style13ptBold"/>
        </w:rPr>
        <w:t xml:space="preserve"> </w:t>
      </w:r>
      <w:r>
        <w:t>[</w:t>
      </w:r>
      <w:r w:rsidRPr="00044BF3">
        <w:t>TheFreeDictionary, Unjust, xx-xx-xxxx,https://legal-dictionary.thefreedictionary.com/Unjust, 12-17-2021 amrita</w:t>
      </w:r>
      <w:r>
        <w:t>]</w:t>
      </w:r>
    </w:p>
    <w:p w14:paraId="19EDED0C" w14:textId="77777777" w:rsidR="00355EA1" w:rsidRDefault="00355EA1" w:rsidP="00355EA1">
      <w:r w:rsidRPr="00621DF9">
        <w:rPr>
          <w:b/>
          <w:bCs/>
          <w:highlight w:val="green"/>
          <w:u w:val="single"/>
        </w:rPr>
        <w:t>UNJUST.</w:t>
      </w:r>
      <w:r w:rsidRPr="00044BF3">
        <w:t xml:space="preserve"> That which is done against the perfect rights of another; that which </w:t>
      </w:r>
      <w:r w:rsidRPr="00621DF9">
        <w:rPr>
          <w:b/>
          <w:bCs/>
          <w:highlight w:val="green"/>
          <w:u w:val="single"/>
        </w:rPr>
        <w:t>is against the established law</w:t>
      </w:r>
      <w:r w:rsidRPr="00044BF3">
        <w:t>; that which is opposed to a law which is the test of right and wrong.</w:t>
      </w:r>
    </w:p>
    <w:p w14:paraId="57AB9BC2" w14:textId="77777777" w:rsidR="00355EA1" w:rsidRDefault="00355EA1" w:rsidP="00355EA1">
      <w:pPr>
        <w:pStyle w:val="Heading4"/>
      </w:pPr>
      <w:r>
        <w:t>Violation: They defend a reduction- that’s not oppositional to the law because it means that there’s a world where the law would permit private appropriation.</w:t>
      </w:r>
    </w:p>
    <w:p w14:paraId="6D83365E" w14:textId="77777777" w:rsidR="00355EA1" w:rsidRDefault="00355EA1" w:rsidP="00355EA1">
      <w:pPr>
        <w:rPr>
          <w:b/>
          <w:bCs/>
          <w:u w:val="single"/>
        </w:rPr>
      </w:pPr>
      <w:r w:rsidRPr="008060C2">
        <w:rPr>
          <w:b/>
          <w:bCs/>
          <w:u w:val="single"/>
        </w:rPr>
        <w:t>1ac babco</w:t>
      </w:r>
      <w:r>
        <w:rPr>
          <w:b/>
          <w:bCs/>
          <w:u w:val="single"/>
        </w:rPr>
        <w:t>c</w:t>
      </w:r>
      <w:r w:rsidRPr="008060C2">
        <w:rPr>
          <w:b/>
          <w:bCs/>
          <w:u w:val="single"/>
        </w:rPr>
        <w:t>k 19’</w:t>
      </w:r>
      <w:r>
        <w:rPr>
          <w:b/>
          <w:bCs/>
          <w:u w:val="single"/>
        </w:rPr>
        <w:t xml:space="preserve"> (I read blue)</w:t>
      </w:r>
    </w:p>
    <w:p w14:paraId="5DC9ACA2" w14:textId="77777777" w:rsidR="00355EA1" w:rsidRDefault="00355EA1" w:rsidP="00355EA1">
      <w:pPr>
        <w:rPr>
          <w:sz w:val="18"/>
          <w:szCs w:val="18"/>
        </w:rPr>
      </w:pPr>
      <w:r w:rsidRPr="00EB0C58">
        <w:rPr>
          <w:rStyle w:val="Style13ptBold"/>
          <w:b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1CF09FB1" w14:textId="77777777" w:rsidR="00355EA1" w:rsidRPr="008060C2" w:rsidRDefault="00355EA1" w:rsidP="00355EA1">
      <w:pPr>
        <w:rPr>
          <w:b/>
          <w:bCs/>
          <w:u w:val="single"/>
        </w:rPr>
      </w:pPr>
    </w:p>
    <w:p w14:paraId="562AFECC" w14:textId="77777777" w:rsidR="00355EA1" w:rsidRPr="005239E2" w:rsidRDefault="00355EA1" w:rsidP="00355EA1">
      <w:pPr>
        <w:rPr>
          <w:b/>
          <w:bCs/>
        </w:rPr>
      </w:pPr>
      <w:r w:rsidRPr="003F0262">
        <w:t xml:space="preserve">Approach506 The </w:t>
      </w:r>
      <w:r w:rsidRPr="003F0262">
        <w:rPr>
          <w:highlight w:val="green"/>
        </w:rPr>
        <w:t>PTD</w:t>
      </w:r>
      <w:r w:rsidRPr="003F0262">
        <w:t xml:space="preserve"> </w:t>
      </w:r>
      <w:r w:rsidRPr="003F0262">
        <w:rPr>
          <w:highlight w:val="green"/>
        </w:rPr>
        <w:t>offers</w:t>
      </w:r>
      <w:r w:rsidRPr="003F0262">
        <w:t xml:space="preserve"> both an </w:t>
      </w:r>
      <w:r w:rsidRPr="003F0262">
        <w:rPr>
          <w:highlight w:val="green"/>
        </w:rPr>
        <w:t>approach for managing</w:t>
      </w:r>
      <w:r w:rsidRPr="003F0262">
        <w:t xml:space="preserve"> </w:t>
      </w:r>
      <w:r w:rsidRPr="003F0262">
        <w:rPr>
          <w:highlight w:val="green"/>
        </w:rPr>
        <w:t>an open access commons</w:t>
      </w:r>
      <w:r w:rsidRPr="003F0262">
        <w:t xml:space="preserve"> and a gap-filling tool until a regulatory regime is adopted.507 The doctrine is </w:t>
      </w:r>
      <w:r w:rsidRPr="003F0262">
        <w:rPr>
          <w:highlight w:val="green"/>
        </w:rPr>
        <w:t>based on</w:t>
      </w:r>
      <w:r w:rsidRPr="003F0262">
        <w:t xml:space="preserve"> the idea that the “</w:t>
      </w:r>
      <w:r w:rsidRPr="003F0262">
        <w:rPr>
          <w:highlight w:val="green"/>
        </w:rPr>
        <w:t>sovereign</w:t>
      </w:r>
      <w:r w:rsidRPr="003F0262">
        <w:t xml:space="preserve"> </w:t>
      </w:r>
      <w:r w:rsidRPr="003F0262">
        <w:rPr>
          <w:highlight w:val="green"/>
        </w:rPr>
        <w:t>holds</w:t>
      </w:r>
      <w:r w:rsidRPr="003F0262">
        <w:t xml:space="preserve"> certain </w:t>
      </w:r>
      <w:r w:rsidRPr="003F0262">
        <w:rPr>
          <w:highlight w:val="green"/>
        </w:rPr>
        <w:t>common properties</w:t>
      </w:r>
      <w:r w:rsidRPr="003F0262">
        <w:t xml:space="preserve"> </w:t>
      </w:r>
      <w:r w:rsidRPr="003F0262">
        <w:rPr>
          <w:highlight w:val="green"/>
        </w:rPr>
        <w:t>in</w:t>
      </w:r>
      <w:r w:rsidRPr="003F0262">
        <w:t xml:space="preserve"> </w:t>
      </w:r>
      <w:r w:rsidRPr="003F0262">
        <w:rPr>
          <w:highlight w:val="green"/>
        </w:rPr>
        <w:t>trust</w:t>
      </w:r>
      <w:r w:rsidRPr="003F0262">
        <w:t xml:space="preserve"> in perpetuity </w:t>
      </w:r>
      <w:r w:rsidRPr="003F0262">
        <w:rPr>
          <w:highlight w:val="green"/>
        </w:rPr>
        <w:t>for</w:t>
      </w:r>
      <w:r w:rsidRPr="003F0262">
        <w:t xml:space="preserve"> the </w:t>
      </w:r>
      <w:r w:rsidRPr="003F0262">
        <w:rPr>
          <w:highlight w:val="green"/>
        </w:rPr>
        <w:t>free</w:t>
      </w:r>
      <w:r w:rsidRPr="003F0262">
        <w:t xml:space="preserve"> and unimpeded </w:t>
      </w:r>
      <w:r w:rsidRPr="003F0262">
        <w:rPr>
          <w:highlight w:val="green"/>
        </w:rPr>
        <w:t>use</w:t>
      </w:r>
      <w:r w:rsidRPr="003F0262">
        <w:t xml:space="preserve"> </w:t>
      </w:r>
      <w:r w:rsidRPr="003F0262">
        <w:rPr>
          <w:highlight w:val="green"/>
        </w:rPr>
        <w:t>of</w:t>
      </w:r>
      <w:r w:rsidRPr="003F0262">
        <w:t xml:space="preserve"> the general </w:t>
      </w:r>
      <w:r w:rsidRPr="003F0262">
        <w:rPr>
          <w:highlight w:val="green"/>
        </w:rPr>
        <w:t>public</w:t>
      </w:r>
      <w:r w:rsidRPr="003F0262">
        <w:t xml:space="preserve">.”508 The public’s </w:t>
      </w:r>
      <w:r w:rsidRPr="003F0262">
        <w:rPr>
          <w:highlight w:val="green"/>
        </w:rPr>
        <w:t>r</w:t>
      </w:r>
      <w:r w:rsidRPr="003F0262">
        <w:t xml:space="preserve">ight </w:t>
      </w:r>
      <w:r w:rsidRPr="003F0262">
        <w:rPr>
          <w:highlight w:val="green"/>
        </w:rPr>
        <w:t>t</w:t>
      </w:r>
      <w:r w:rsidRPr="003F0262">
        <w:t xml:space="preserve">o </w:t>
      </w:r>
      <w:r w:rsidRPr="003F0262">
        <w:rPr>
          <w:highlight w:val="green"/>
        </w:rPr>
        <w:t>a</w:t>
      </w:r>
      <w:r w:rsidRPr="003F0262">
        <w:t xml:space="preserve">ccess and use trust resources is </w:t>
      </w:r>
      <w:r w:rsidRPr="003F0262">
        <w:rPr>
          <w:highlight w:val="green"/>
        </w:rPr>
        <w:t>never lost</w:t>
      </w:r>
      <w:r w:rsidRPr="003F0262">
        <w:t xml:space="preserve">, and </w:t>
      </w:r>
      <w:r w:rsidRPr="003F0262">
        <w:rPr>
          <w:highlight w:val="green"/>
        </w:rPr>
        <w:t>neither</w:t>
      </w:r>
      <w:r w:rsidRPr="003F0262">
        <w:t xml:space="preserve"> the </w:t>
      </w:r>
      <w:r w:rsidRPr="003F0262">
        <w:rPr>
          <w:highlight w:val="green"/>
        </w:rPr>
        <w:t>government nor private individuals can alienate</w:t>
      </w:r>
      <w:r w:rsidRPr="003F0262">
        <w:t xml:space="preserve"> or otherwise adversely affect </w:t>
      </w:r>
      <w:r w:rsidRPr="003F0262">
        <w:rPr>
          <w:highlight w:val="green"/>
        </w:rPr>
        <w:t>those resources</w:t>
      </w:r>
      <w:r w:rsidRPr="003F0262">
        <w:t xml:space="preserve"> </w:t>
      </w:r>
      <w:r w:rsidRPr="003F0262">
        <w:rPr>
          <w:highlight w:val="green"/>
        </w:rPr>
        <w:t>unless for a comparable public purpose</w:t>
      </w:r>
      <w:r w:rsidRPr="003F0262">
        <w:t xml:space="preserve">.509 The </w:t>
      </w:r>
      <w:r w:rsidRPr="003F0262">
        <w:rPr>
          <w:highlight w:val="green"/>
        </w:rPr>
        <w:t>resources</w:t>
      </w:r>
      <w:r w:rsidRPr="003F0262">
        <w:t xml:space="preserve"> the doctrine protects “have long been </w:t>
      </w:r>
      <w:r w:rsidRPr="003F0262">
        <w:rPr>
          <w:highlight w:val="green"/>
        </w:rPr>
        <w:t>part of</w:t>
      </w:r>
      <w:r w:rsidRPr="003F0262">
        <w:t xml:space="preserve"> a ‘</w:t>
      </w:r>
      <w:r w:rsidRPr="003F0262">
        <w:rPr>
          <w:highlight w:val="green"/>
        </w:rPr>
        <w:t>taxonomy of property’</w:t>
      </w:r>
      <w:r w:rsidRPr="003F0262">
        <w:t xml:space="preserve"> [that recognizes] the division of natural wealth into private and public property.”510 “The </w:t>
      </w:r>
      <w:r w:rsidRPr="003F0262">
        <w:rPr>
          <w:highlight w:val="green"/>
        </w:rPr>
        <w:t>doctrine places</w:t>
      </w:r>
      <w:r w:rsidRPr="003F0262">
        <w:t xml:space="preserve"> on governments ‘an </w:t>
      </w:r>
      <w:r w:rsidRPr="003F0262">
        <w:rPr>
          <w:highlight w:val="green"/>
        </w:rPr>
        <w:t>affirmative</w:t>
      </w:r>
      <w:r w:rsidRPr="003F0262">
        <w:t xml:space="preserve">, ongoing </w:t>
      </w:r>
      <w:r w:rsidRPr="003F0262">
        <w:rPr>
          <w:highlight w:val="green"/>
        </w:rPr>
        <w:t>duty to safeguard</w:t>
      </w:r>
      <w:r w:rsidRPr="003F0262">
        <w:t xml:space="preserve"> the </w:t>
      </w:r>
      <w:r w:rsidRPr="003F0262">
        <w:rPr>
          <w:highlight w:val="green"/>
        </w:rPr>
        <w:t>long-term preservation of</w:t>
      </w:r>
      <w:r w:rsidRPr="003F0262">
        <w:t xml:space="preserve"> those </w:t>
      </w:r>
      <w:r w:rsidRPr="003F0262">
        <w:rPr>
          <w:highlight w:val="green"/>
        </w:rPr>
        <w:t>resources for the benefit of the general public</w:t>
      </w:r>
      <w:r w:rsidRPr="003F0262">
        <w:t xml:space="preserve">,’”511 thus limiting the sovereign’s power on behalf of both present and future individuals.512 It directs the government to manage trust resources for public benefit, not private gain.513 It applies to private as well as public resources and is used to preserve the public’s access to CPRs.514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resources.516However, </w:t>
      </w:r>
      <w:r w:rsidRPr="005239E2">
        <w:rPr>
          <w:highlight w:val="cyan"/>
        </w:rPr>
        <w:t>trust resources can be alienated in favor of private ownership</w:t>
      </w:r>
      <w:r w:rsidRPr="003F0262">
        <w:t xml:space="preserve">, </w:t>
      </w:r>
      <w:r w:rsidRPr="005239E2">
        <w:rPr>
          <w:highlight w:val="cyan"/>
        </w:rPr>
        <w:t>if</w:t>
      </w:r>
      <w:r w:rsidRPr="003F0262">
        <w:t xml:space="preserve"> the </w:t>
      </w:r>
      <w:r w:rsidRPr="005239E2">
        <w:rPr>
          <w:highlight w:val="cyan"/>
        </w:rPr>
        <w:t>alienation will still serve the public’s interest</w:t>
      </w:r>
      <w:r w:rsidRPr="003F0262">
        <w:t xml:space="preserve"> in those resources and not interfere with trust uses of the remaining land.517 The </w:t>
      </w:r>
      <w:r w:rsidRPr="003F0262">
        <w:rPr>
          <w:highlight w:val="green"/>
        </w:rPr>
        <w:t>PTD</w:t>
      </w:r>
      <w:r w:rsidRPr="003F0262">
        <w:t xml:space="preserve">, therefore, </w:t>
      </w:r>
      <w:r w:rsidRPr="003F0262">
        <w:rPr>
          <w:highlight w:val="green"/>
        </w:rPr>
        <w:t>protects</w:t>
      </w:r>
      <w:r w:rsidRPr="003F0262">
        <w:t xml:space="preserve"> the “</w:t>
      </w:r>
      <w:r w:rsidRPr="003F0262">
        <w:rPr>
          <w:highlight w:val="green"/>
        </w:rPr>
        <w:t>people’s common heritage</w:t>
      </w:r>
      <w:r w:rsidRPr="003F0262">
        <w:t>,”518 just as Article 11 of the Moon Treaty protects outer space as part of the common heritage of mankind</w:t>
      </w:r>
    </w:p>
    <w:p w14:paraId="4A7DCC79" w14:textId="77777777" w:rsidR="00355EA1" w:rsidRDefault="00355EA1" w:rsidP="00355EA1">
      <w:pPr>
        <w:pStyle w:val="Heading4"/>
      </w:pPr>
      <w:r>
        <w:t>Standards:</w:t>
      </w:r>
    </w:p>
    <w:p w14:paraId="571A1B2B" w14:textId="77777777" w:rsidR="00355EA1" w:rsidRDefault="00355EA1" w:rsidP="00355EA1">
      <w:pPr>
        <w:pStyle w:val="Heading4"/>
      </w:pPr>
      <w:r>
        <w:t>1] Predictable Limits – there’s hundreds of other ways in which the affirmative can defend the restriction of private entities in Outer space – they can make some fines, etc, which makes it impossible for the negative to predict what process the affirmative is going to defend to mandate a ban of private actor appropriation of space. Our interp is the most predictable because it’s grounded in the topic wording.</w:t>
      </w:r>
    </w:p>
    <w:p w14:paraId="1F9118F7" w14:textId="77777777" w:rsidR="00355EA1" w:rsidRDefault="00355EA1" w:rsidP="00355EA1">
      <w:pPr>
        <w:pStyle w:val="Heading4"/>
      </w:pPr>
      <w:r>
        <w:t>2] Topic ed – Bans are one of the most common and is most germane to the literature – increases the amount of ground and ability to have deep debates on the model which the majority of the literature is centered around as opposed to an irrelevant model that kills critical thinking abilities.</w:t>
      </w:r>
    </w:p>
    <w:p w14:paraId="1C777521" w14:textId="77777777" w:rsidR="00355EA1" w:rsidRPr="00AA0FE5" w:rsidRDefault="00355EA1" w:rsidP="00355EA1">
      <w:pPr>
        <w:pStyle w:val="Heading4"/>
      </w:pPr>
      <w:r>
        <w:t xml:space="preserve">Topicality is a voting issue that should be evaluated through competing interpretations—it tells the negative what they do and do not have to prepare for. Reasonability is arbitrary and unpredictable, inviting a race to the bottom and we’ll win it links to our offense. </w:t>
      </w: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disad. </w:t>
      </w:r>
    </w:p>
    <w:p w14:paraId="6332F84A" w14:textId="4B68E685" w:rsidR="006A5694" w:rsidRPr="00E55120" w:rsidRDefault="006A5694" w:rsidP="006A5694">
      <w:pPr>
        <w:pStyle w:val="Heading3"/>
        <w:rPr>
          <w:rFonts w:asciiTheme="minorHAnsi" w:hAnsiTheme="minorHAnsi" w:cstheme="minorHAnsi"/>
        </w:rPr>
      </w:pPr>
      <w:r>
        <w:rPr>
          <w:rFonts w:asciiTheme="minorHAnsi" w:hAnsiTheme="minorHAnsi" w:cstheme="minorHAnsi"/>
        </w:rPr>
        <w:t>NC</w:t>
      </w:r>
    </w:p>
    <w:p w14:paraId="356C2618" w14:textId="77777777" w:rsidR="006A5694" w:rsidRPr="002031E4" w:rsidRDefault="006A5694" w:rsidP="006A5694">
      <w:pPr>
        <w:pStyle w:val="Heading4"/>
        <w:rPr>
          <w:rFonts w:asciiTheme="minorHAnsi" w:hAnsiTheme="minorHAnsi" w:cstheme="minorHAnsi"/>
        </w:rPr>
      </w:pPr>
      <w:r w:rsidRPr="00E55120">
        <w:rPr>
          <w:rFonts w:asciiTheme="minorHAnsi" w:hAnsiTheme="minorHAnsi" w:cstheme="minorHAnsi"/>
        </w:rPr>
        <w:t>The meta ethic is practical reason.</w:t>
      </w:r>
    </w:p>
    <w:p w14:paraId="10FE4030" w14:textId="77777777" w:rsidR="006A5694" w:rsidRPr="00E55120" w:rsidRDefault="006A5694" w:rsidP="006A5694">
      <w:pPr>
        <w:pStyle w:val="Heading4"/>
        <w:rPr>
          <w:rFonts w:asciiTheme="minorHAnsi" w:hAnsiTheme="minorHAnsi" w:cstheme="minorHAnsi"/>
        </w:rPr>
      </w:pPr>
      <w:r w:rsidRPr="00E55120">
        <w:rPr>
          <w:rFonts w:asciiTheme="minorHAnsi" w:hAnsiTheme="minorHAnsi" w:cstheme="minorHAnsi"/>
        </w:rPr>
        <w:t>1] Is-ought gap – empiricism can only observe what is since that’s the only thing in our perception, not what ought to be, but it’s impossible to derive an ought from descriptive premises which requires a priori premises to form morality.</w:t>
      </w:r>
    </w:p>
    <w:p w14:paraId="04F12046" w14:textId="77777777" w:rsidR="006A5694" w:rsidRPr="004A25DF" w:rsidRDefault="006A5694" w:rsidP="006A5694">
      <w:pPr>
        <w:pStyle w:val="Heading4"/>
        <w:rPr>
          <w:rFonts w:asciiTheme="minorHAnsi" w:hAnsiTheme="minorHAnsi" w:cstheme="minorHAnsi"/>
        </w:rPr>
      </w:pPr>
      <w:r w:rsidRPr="00E55120">
        <w:rPr>
          <w:rFonts w:asciiTheme="minorHAnsi" w:hAnsiTheme="minorHAnsi" w:cstheme="minorHAnsi"/>
        </w:rPr>
        <w:t>2] Empirical uncertainty– evil demon could deceive us, dreaming, simulation, and inability to know other’s experiences makes empiricism an unreliable basis for universal ethics.</w:t>
      </w:r>
    </w:p>
    <w:p w14:paraId="316FBEB3" w14:textId="77777777" w:rsidR="006A5694" w:rsidRPr="00E55120" w:rsidRDefault="006A5694" w:rsidP="006A5694">
      <w:pPr>
        <w:pStyle w:val="Heading4"/>
        <w:rPr>
          <w:rFonts w:asciiTheme="minorHAnsi" w:hAnsiTheme="minorHAnsi" w:cstheme="minorHAnsi"/>
        </w:rPr>
      </w:pPr>
      <w:r w:rsidRPr="00E55120">
        <w:rPr>
          <w:rFonts w:asciiTheme="minorHAnsi" w:hAnsiTheme="minorHAnsi" w:cstheme="minorHAnsi"/>
        </w:rPr>
        <w:t>3] Infallibility – practical reason is the only unescapable authority because to ask why we should be reasoners is to concede authority to reason since the question itself uses reason – anything else is nonbinding and arbitrary.</w:t>
      </w:r>
    </w:p>
    <w:p w14:paraId="26F3A562" w14:textId="77777777" w:rsidR="006A5694" w:rsidRPr="00E55120" w:rsidRDefault="006A5694" w:rsidP="006A5694">
      <w:pPr>
        <w:pStyle w:val="Heading4"/>
        <w:rPr>
          <w:rFonts w:asciiTheme="minorHAnsi" w:hAnsiTheme="minorHAnsi" w:cstheme="minorHAnsi"/>
        </w:rPr>
      </w:pPr>
      <w:r w:rsidRPr="00E55120">
        <w:rPr>
          <w:rFonts w:asciiTheme="minorHAnsi" w:hAnsiTheme="minorHAnsi" w:cstheme="minorHAnsi"/>
        </w:rPr>
        <w:t>Reason requires that maxims we act upon must be universalizable – any reasoner would know that two plus two equals four because there is no a priori distinction between agents so norms must be universally valid.</w:t>
      </w:r>
    </w:p>
    <w:p w14:paraId="6C1C5799" w14:textId="77777777" w:rsidR="006A5694" w:rsidRPr="004A42F9" w:rsidRDefault="006A5694" w:rsidP="006A5694">
      <w:pPr>
        <w:pStyle w:val="Heading4"/>
        <w:rPr>
          <w:rFonts w:asciiTheme="minorHAnsi" w:hAnsiTheme="minorHAnsi" w:cstheme="minorHAnsi"/>
        </w:rPr>
      </w:pPr>
      <w:r w:rsidRPr="00E55120">
        <w:rPr>
          <w:rFonts w:asciiTheme="minorHAnsi" w:hAnsiTheme="minorHAnsi" w:cstheme="minorHAnsi"/>
        </w:rPr>
        <w:t>And willing an action that violates the freedom of others is a contradiction – if I decide to kill someone, that action is not universalizable because that would justify other people killing me too.</w:t>
      </w:r>
    </w:p>
    <w:p w14:paraId="16596EDD" w14:textId="77777777" w:rsidR="006A5694" w:rsidRPr="00E55120" w:rsidRDefault="006A5694" w:rsidP="006A5694">
      <w:pPr>
        <w:pStyle w:val="Heading4"/>
        <w:rPr>
          <w:rFonts w:asciiTheme="minorHAnsi" w:hAnsiTheme="minorHAnsi" w:cstheme="minorHAnsi"/>
        </w:rPr>
      </w:pPr>
      <w:r w:rsidRPr="00E55120">
        <w:rPr>
          <w:rFonts w:asciiTheme="minorHAnsi" w:hAnsiTheme="minorHAnsi" w:cstheme="minorHAnsi"/>
        </w:rPr>
        <w:t>Thus, the standard is respecting freedom. Prefer additionally –</w:t>
      </w:r>
    </w:p>
    <w:p w14:paraId="7FFEC582" w14:textId="77777777" w:rsidR="006A5694" w:rsidRPr="00E55120" w:rsidRDefault="006A5694" w:rsidP="006A5694">
      <w:pPr>
        <w:pStyle w:val="Heading4"/>
        <w:rPr>
          <w:rFonts w:asciiTheme="minorHAnsi" w:hAnsiTheme="minorHAnsi" w:cstheme="minorHAnsi"/>
        </w:rPr>
      </w:pPr>
      <w:r w:rsidRPr="00E55120">
        <w:rPr>
          <w:rFonts w:asciiTheme="minorHAnsi" w:hAnsiTheme="minorHAnsi" w:cstheme="minorHAnsi"/>
        </w:rPr>
        <w:t xml:space="preserve">1] Performativity—freedom is the key to the process of justification of arguments. Willing that we should abide by their ethical theory presupposes that we own ourselves in the first place. </w:t>
      </w:r>
    </w:p>
    <w:p w14:paraId="6BEC1964" w14:textId="77777777" w:rsidR="006A5694" w:rsidRPr="00E55120" w:rsidRDefault="006A5694" w:rsidP="006A5694">
      <w:pPr>
        <w:pStyle w:val="Heading4"/>
        <w:rPr>
          <w:rFonts w:asciiTheme="minorHAnsi" w:hAnsiTheme="minorHAnsi" w:cstheme="minorHAnsi"/>
        </w:rPr>
      </w:pPr>
      <w:r w:rsidRPr="00E55120">
        <w:rPr>
          <w:rFonts w:asciiTheme="minorHAnsi" w:hAnsiTheme="minorHAnsi" w:cstheme="minorHAnsi"/>
        </w:rPr>
        <w:t xml:space="preserve">2] All other frameworks collapse—non-Kantian theories source obligations in extrinsically good objects, but that presupposes the goodness of the rational will. </w:t>
      </w:r>
    </w:p>
    <w:p w14:paraId="5B96F342" w14:textId="77777777" w:rsidR="006A5694" w:rsidRPr="00E55120" w:rsidRDefault="006A5694" w:rsidP="006A5694">
      <w:pPr>
        <w:pStyle w:val="Heading4"/>
        <w:rPr>
          <w:rFonts w:asciiTheme="minorHAnsi" w:hAnsiTheme="minorHAnsi" w:cstheme="minorHAnsi"/>
        </w:rPr>
      </w:pPr>
      <w:r w:rsidRPr="00E55120">
        <w:rPr>
          <w:rFonts w:asciiTheme="minorHAnsi" w:hAnsiTheme="minorHAnsi" w:cstheme="minorHAnsi"/>
        </w:rPr>
        <w:t>3] TJFs and they outweigh since it precludes engagement on the framework layer – prefer for Resource disparities- 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48FF1467" w14:textId="77777777" w:rsidR="006A5694" w:rsidRPr="00E55120" w:rsidRDefault="006A5694" w:rsidP="006A5694">
      <w:pPr>
        <w:pStyle w:val="Heading4"/>
        <w:spacing w:before="0"/>
        <w:rPr>
          <w:rFonts w:asciiTheme="minorHAnsi" w:hAnsiTheme="minorHAnsi" w:cstheme="minorHAnsi"/>
          <w:sz w:val="24"/>
        </w:rPr>
      </w:pPr>
      <w:r w:rsidRPr="00E55120">
        <w:rPr>
          <w:rFonts w:asciiTheme="minorHAnsi" w:hAnsiTheme="minorHAnsi" w:cstheme="minorHAnsi"/>
        </w:rPr>
        <w:t xml:space="preserve">Acquisition of property can never be unjust – to create rights violations, there must already be an owner of the property being violated, but that presupposes its appropriation by another entity. </w:t>
      </w:r>
    </w:p>
    <w:p w14:paraId="7CBE7CB2" w14:textId="77777777" w:rsidR="006A5694" w:rsidRPr="00E55120" w:rsidRDefault="006A5694" w:rsidP="006A5694">
      <w:pPr>
        <w:rPr>
          <w:rFonts w:asciiTheme="minorHAnsi" w:hAnsiTheme="minorHAnsi" w:cstheme="minorHAnsi"/>
        </w:rPr>
      </w:pPr>
      <w:r w:rsidRPr="00E55120">
        <w:rPr>
          <w:rStyle w:val="Style13ptBold"/>
          <w:rFonts w:asciiTheme="minorHAnsi" w:hAnsiTheme="minorHAnsi" w:cstheme="minorHAnsi"/>
        </w:rPr>
        <w:t>Feser 1</w:t>
      </w:r>
      <w:r w:rsidRPr="00E55120">
        <w:rPr>
          <w:rFonts w:asciiTheme="minorHAnsi" w:hAnsiTheme="minorHAnsi" w:cstheme="minorHAnsi"/>
        </w:rPr>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7" w:history="1">
        <w:r w:rsidRPr="00E55120">
          <w:rPr>
            <w:rStyle w:val="Hyperlink"/>
            <w:rFonts w:asciiTheme="minorHAnsi" w:hAnsiTheme="minorHAnsi" w:cstheme="minorHAnsi"/>
          </w:rPr>
          <w:t>https://www.cambridge.org/core/journals/social-philosophy-and-policy/article/abs/there-is-no-such-thing-as-an-unjust-initial-acquisition/5C744D6D5C525E711EC75F75BF7109D1)[brackets</w:t>
        </w:r>
      </w:hyperlink>
      <w:r w:rsidRPr="00E55120">
        <w:rPr>
          <w:rFonts w:asciiTheme="minorHAnsi" w:hAnsiTheme="minorHAnsi" w:cstheme="minorHAnsi"/>
        </w:rPr>
        <w:t xml:space="preserve"> for gen lang]//phs st</w:t>
      </w:r>
    </w:p>
    <w:p w14:paraId="32C2AB3B" w14:textId="77777777" w:rsidR="006A5694" w:rsidRPr="00E55120" w:rsidRDefault="006A5694" w:rsidP="006A5694">
      <w:pPr>
        <w:rPr>
          <w:rFonts w:asciiTheme="minorHAnsi" w:hAnsiTheme="minorHAnsi" w:cstheme="minorHAnsi"/>
          <w:sz w:val="16"/>
        </w:rPr>
      </w:pPr>
      <w:r w:rsidRPr="00E55120">
        <w:rPr>
          <w:rFonts w:asciiTheme="minorHAnsi" w:hAnsiTheme="minorHAnsi" w:cstheme="minorHAnsi"/>
          <w:sz w:val="16"/>
        </w:rPr>
        <w:t xml:space="preserve">There is a serious difficulty with this criticism of Nozick, however. It is just this: </w:t>
      </w:r>
      <w:r w:rsidRPr="00E55120">
        <w:rPr>
          <w:rStyle w:val="Emphasis"/>
          <w:rFonts w:asciiTheme="minorHAnsi" w:hAnsiTheme="minorHAnsi" w:cstheme="minorHAnsi"/>
        </w:rPr>
        <w:t>There is no such thing as an unjust initial acquisition of resources;</w:t>
      </w:r>
      <w:r w:rsidRPr="00E55120">
        <w:rPr>
          <w:rFonts w:asciiTheme="minorHAnsi" w:hAnsiTheme="minorHAnsi" w:cstheme="minorHAnsi"/>
          <w:sz w:val="16"/>
        </w:rPr>
        <w:t xml:space="preserve"> therefore</w:t>
      </w:r>
      <w:r w:rsidRPr="00E55120">
        <w:rPr>
          <w:rStyle w:val="Emphasis"/>
          <w:rFonts w:asciiTheme="minorHAnsi" w:hAnsiTheme="minorHAnsi" w:cstheme="minorHAnsi"/>
        </w:rPr>
        <w:t>, there is no case</w:t>
      </w:r>
      <w:r w:rsidRPr="00E55120">
        <w:rPr>
          <w:rFonts w:asciiTheme="minorHAnsi" w:hAnsiTheme="minorHAnsi" w:cstheme="minorHAnsi"/>
          <w:sz w:val="16"/>
        </w:rPr>
        <w:t xml:space="preserve"> to be made </w:t>
      </w:r>
      <w:r w:rsidRPr="00E55120">
        <w:rPr>
          <w:rStyle w:val="Emphasis"/>
          <w:rFonts w:asciiTheme="minorHAnsi" w:hAnsiTheme="minorHAnsi" w:cstheme="minorHAnsi"/>
        </w:rPr>
        <w:t xml:space="preserve">for </w:t>
      </w:r>
      <w:r w:rsidRPr="00E55120">
        <w:rPr>
          <w:rFonts w:asciiTheme="minorHAnsi" w:hAnsiTheme="minorHAnsi" w:cstheme="minorHAnsi"/>
          <w:sz w:val="16"/>
        </w:rPr>
        <w:t xml:space="preserve">redistributive taxation on the basis of </w:t>
      </w:r>
      <w:r w:rsidRPr="00E55120">
        <w:rPr>
          <w:rStyle w:val="Emphasis"/>
          <w:rFonts w:asciiTheme="minorHAnsi" w:hAnsiTheme="minorHAnsi" w:cstheme="minorHAnsi"/>
        </w:rPr>
        <w:t xml:space="preserve">alleged injustices in initial acquisition. </w:t>
      </w:r>
      <w:r w:rsidRPr="00E55120">
        <w:rPr>
          <w:rFonts w:asciiTheme="minorHAnsi" w:hAnsiTheme="minorHAnsi" w:cstheme="minorHAnsi"/>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E55120">
        <w:rPr>
          <w:rStyle w:val="Emphasis"/>
          <w:rFonts w:asciiTheme="minorHAnsi" w:hAnsiTheme="minorHAnsi" w:cstheme="minorHAnsi"/>
        </w:rPr>
        <w:t>there is no such challenge to be met in the first place.</w:t>
      </w:r>
      <w:r w:rsidRPr="00E55120">
        <w:rPr>
          <w:rFonts w:asciiTheme="minorHAnsi" w:hAnsiTheme="minorHAnsi" w:cstheme="minorHAnsi"/>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E55120">
        <w:rPr>
          <w:rStyle w:val="Emphasis"/>
          <w:rFonts w:asciiTheme="minorHAnsi" w:hAnsiTheme="minorHAnsi" w:cstheme="minorHAnsi"/>
        </w:rPr>
        <w:t xml:space="preserve">The reason </w:t>
      </w:r>
      <w:r w:rsidRPr="00E55120">
        <w:rPr>
          <w:rStyle w:val="Emphasis"/>
          <w:rFonts w:asciiTheme="minorHAnsi" w:hAnsiTheme="minorHAnsi" w:cstheme="minorHAnsi"/>
          <w:highlight w:val="green"/>
        </w:rPr>
        <w:t xml:space="preserve">there is no </w:t>
      </w:r>
      <w:r w:rsidRPr="00E55120">
        <w:rPr>
          <w:rStyle w:val="Emphasis"/>
          <w:rFonts w:asciiTheme="minorHAnsi" w:hAnsiTheme="minorHAnsi" w:cstheme="minorHAnsi"/>
        </w:rPr>
        <w:t>such thing as an</w:t>
      </w:r>
      <w:r w:rsidRPr="00E55120">
        <w:rPr>
          <w:rStyle w:val="Emphasis"/>
          <w:rFonts w:asciiTheme="minorHAnsi" w:hAnsiTheme="minorHAnsi" w:cstheme="minorHAnsi"/>
          <w:highlight w:val="green"/>
        </w:rPr>
        <w:t xml:space="preserve"> unjust initial acquisition of resources</w:t>
      </w:r>
      <w:r w:rsidRPr="00E55120">
        <w:rPr>
          <w:rStyle w:val="Emphasis"/>
          <w:rFonts w:asciiTheme="minorHAnsi" w:hAnsiTheme="minorHAnsi" w:cstheme="minorHAnsi"/>
        </w:rPr>
        <w:t xml:space="preserve"> is that there is no such thing as either a just or an unjust initial acquisition of resources.</w:t>
      </w:r>
      <w:r w:rsidRPr="00E55120">
        <w:rPr>
          <w:rFonts w:asciiTheme="minorHAnsi" w:hAnsiTheme="minorHAnsi" w:cstheme="minorHAnsi"/>
          <w:sz w:val="16"/>
        </w:rPr>
        <w:t xml:space="preserve"> The concept of </w:t>
      </w:r>
      <w:r w:rsidRPr="00E55120">
        <w:rPr>
          <w:rStyle w:val="Emphasis"/>
          <w:rFonts w:asciiTheme="minorHAnsi" w:hAnsiTheme="minorHAnsi" w:cstheme="minorHAnsi"/>
        </w:rPr>
        <w:t>justice</w:t>
      </w:r>
      <w:r w:rsidRPr="00E55120">
        <w:rPr>
          <w:rFonts w:asciiTheme="minorHAnsi" w:hAnsiTheme="minorHAnsi" w:cstheme="minorHAnsi"/>
          <w:sz w:val="16"/>
        </w:rPr>
        <w:t xml:space="preserve">, that is to say, simply does not apply to initial acquisition. It </w:t>
      </w:r>
      <w:r w:rsidRPr="00E55120">
        <w:rPr>
          <w:rStyle w:val="Emphasis"/>
          <w:rFonts w:asciiTheme="minorHAnsi" w:hAnsiTheme="minorHAnsi" w:cstheme="minorHAnsi"/>
        </w:rPr>
        <w:t>applies only after initial acquisition has already taken place.</w:t>
      </w:r>
      <w:r w:rsidRPr="00E55120">
        <w:rPr>
          <w:rFonts w:asciiTheme="minorHAnsi" w:hAnsiTheme="minorHAnsi" w:cstheme="minorHAnsi"/>
          <w:sz w:val="16"/>
        </w:rPr>
        <w:t xml:space="preserve"> In particular, </w:t>
      </w:r>
      <w:r w:rsidRPr="00E55120">
        <w:rPr>
          <w:rStyle w:val="Emphasis"/>
          <w:rFonts w:asciiTheme="minorHAnsi" w:hAnsiTheme="minorHAnsi" w:cstheme="minorHAnsi"/>
        </w:rPr>
        <w:t>it applies only to transfers of property</w:t>
      </w:r>
      <w:r w:rsidRPr="00E55120">
        <w:rPr>
          <w:rFonts w:asciiTheme="minorHAnsi" w:hAnsiTheme="minorHAnsi" w:cstheme="minorHAnsi"/>
          <w:sz w:val="16"/>
        </w:rPr>
        <w:t xml:space="preserve"> (and derivatively, to the rectification of injustices in transfer). This, it seems to me, is a clear implication of the assumption (rightly) made by Nozick that </w:t>
      </w:r>
      <w:r w:rsidRPr="00E55120">
        <w:rPr>
          <w:rStyle w:val="Emphasis"/>
          <w:rFonts w:asciiTheme="minorHAnsi" w:hAnsiTheme="minorHAnsi" w:cstheme="minorHAnsi"/>
          <w:highlight w:val="green"/>
        </w:rPr>
        <w:t>external resources are initially unowned</w:t>
      </w:r>
      <w:r w:rsidRPr="00E55120">
        <w:rPr>
          <w:rStyle w:val="Emphasis"/>
          <w:rFonts w:asciiTheme="minorHAnsi" w:hAnsiTheme="minorHAnsi" w:cstheme="minorHAnsi"/>
        </w:rPr>
        <w:t xml:space="preserve">. </w:t>
      </w:r>
      <w:r w:rsidRPr="00E55120">
        <w:rPr>
          <w:rFonts w:asciiTheme="minorHAnsi" w:hAnsiTheme="minorHAnsi" w:cstheme="minorHAnsi"/>
          <w:sz w:val="16"/>
        </w:rPr>
        <w:t xml:space="preserve">Consider the following example. </w:t>
      </w:r>
      <w:r w:rsidRPr="00E55120">
        <w:rPr>
          <w:rStyle w:val="Emphasis"/>
          <w:rFonts w:asciiTheme="minorHAnsi" w:hAnsiTheme="minorHAnsi" w:cstheme="minorHAnsi"/>
          <w:highlight w:val="green"/>
        </w:rPr>
        <w:t>Suppose an individual A seeks</w:t>
      </w:r>
      <w:r w:rsidRPr="00E55120">
        <w:rPr>
          <w:rFonts w:asciiTheme="minorHAnsi" w:hAnsiTheme="minorHAnsi" w:cstheme="minorHAnsi"/>
          <w:sz w:val="16"/>
        </w:rPr>
        <w:t xml:space="preserve"> to acquire </w:t>
      </w:r>
      <w:r w:rsidRPr="00E55120">
        <w:rPr>
          <w:rStyle w:val="Emphasis"/>
          <w:rFonts w:asciiTheme="minorHAnsi" w:hAnsiTheme="minorHAnsi" w:cstheme="minorHAnsi"/>
          <w:highlight w:val="green"/>
        </w:rPr>
        <w:t>some</w:t>
      </w:r>
      <w:r w:rsidRPr="00E55120">
        <w:rPr>
          <w:rStyle w:val="Emphasis"/>
          <w:rFonts w:asciiTheme="minorHAnsi" w:hAnsiTheme="minorHAnsi" w:cstheme="minorHAnsi"/>
        </w:rPr>
        <w:t xml:space="preserve"> previously </w:t>
      </w:r>
      <w:r w:rsidRPr="00E55120">
        <w:rPr>
          <w:rStyle w:val="Emphasis"/>
          <w:rFonts w:asciiTheme="minorHAnsi" w:hAnsiTheme="minorHAnsi" w:cstheme="minorHAnsi"/>
          <w:highlight w:val="green"/>
        </w:rPr>
        <w:t>unowned resource R</w:t>
      </w:r>
      <w:r w:rsidRPr="00E55120">
        <w:rPr>
          <w:rStyle w:val="Emphasis"/>
          <w:rFonts w:asciiTheme="minorHAnsi" w:hAnsiTheme="minorHAnsi" w:cstheme="minorHAnsi"/>
        </w:rPr>
        <w:t xml:space="preserve">. </w:t>
      </w:r>
      <w:r w:rsidRPr="00E55120">
        <w:rPr>
          <w:rStyle w:val="Emphasis"/>
          <w:rFonts w:asciiTheme="minorHAnsi" w:hAnsiTheme="minorHAnsi" w:cstheme="minorHAnsi"/>
          <w:highlight w:val="green"/>
        </w:rPr>
        <w:t>For</w:t>
      </w:r>
      <w:r w:rsidRPr="00E55120">
        <w:rPr>
          <w:rFonts w:asciiTheme="minorHAnsi" w:hAnsiTheme="minorHAnsi" w:cstheme="minorHAnsi"/>
          <w:sz w:val="16"/>
        </w:rPr>
        <w:t xml:space="preserve"> it </w:t>
      </w:r>
      <w:r w:rsidRPr="00E55120">
        <w:rPr>
          <w:rStyle w:val="Emphasis"/>
          <w:rFonts w:asciiTheme="minorHAnsi" w:hAnsiTheme="minorHAnsi" w:cstheme="minorHAnsi"/>
        </w:rPr>
        <w:t xml:space="preserve">to be the case that </w:t>
      </w:r>
      <w:r w:rsidRPr="00E55120">
        <w:rPr>
          <w:rStyle w:val="Emphasis"/>
          <w:rFonts w:asciiTheme="minorHAnsi" w:hAnsiTheme="minorHAnsi" w:cstheme="minorHAnsi"/>
          <w:highlight w:val="green"/>
        </w:rPr>
        <w:t>A commits an injustice in acquiring R, it would</w:t>
      </w:r>
      <w:r w:rsidRPr="00E55120">
        <w:rPr>
          <w:rStyle w:val="Emphasis"/>
          <w:rFonts w:asciiTheme="minorHAnsi" w:hAnsiTheme="minorHAnsi" w:cstheme="minorHAnsi"/>
        </w:rPr>
        <w:t xml:space="preserve"> also </w:t>
      </w:r>
      <w:r w:rsidRPr="00E55120">
        <w:rPr>
          <w:rStyle w:val="Emphasis"/>
          <w:rFonts w:asciiTheme="minorHAnsi" w:hAnsiTheme="minorHAnsi" w:cstheme="minorHAnsi"/>
          <w:highlight w:val="green"/>
        </w:rPr>
        <w:t>have to be the case that there is some individual B</w:t>
      </w:r>
      <w:r w:rsidRPr="00E55120">
        <w:rPr>
          <w:rFonts w:asciiTheme="minorHAnsi" w:hAnsiTheme="minorHAnsi" w:cstheme="minorHAnsi"/>
          <w:sz w:val="16"/>
        </w:rPr>
        <w:t xml:space="preserve"> (or perhaps a group of individuals) </w:t>
      </w:r>
      <w:r w:rsidRPr="00E55120">
        <w:rPr>
          <w:rStyle w:val="Emphasis"/>
          <w:rFonts w:asciiTheme="minorHAnsi" w:hAnsiTheme="minorHAnsi" w:cstheme="minorHAnsi"/>
          <w:highlight w:val="green"/>
        </w:rPr>
        <w:t>against whom A commits the injustice</w:t>
      </w:r>
      <w:r w:rsidRPr="00E55120">
        <w:rPr>
          <w:rStyle w:val="Emphasis"/>
          <w:rFonts w:asciiTheme="minorHAnsi" w:hAnsiTheme="minorHAnsi" w:cstheme="minorHAnsi"/>
        </w:rPr>
        <w:t xml:space="preserve">. But </w:t>
      </w:r>
      <w:r w:rsidRPr="00E55120">
        <w:rPr>
          <w:rStyle w:val="Emphasis"/>
          <w:rFonts w:asciiTheme="minorHAnsi" w:hAnsiTheme="minorHAnsi" w:cstheme="minorHAnsi"/>
          <w:highlight w:val="green"/>
        </w:rPr>
        <w:t>for B to have been wronged</w:t>
      </w:r>
      <w:r w:rsidRPr="00E55120">
        <w:rPr>
          <w:rStyle w:val="Emphasis"/>
          <w:rFonts w:asciiTheme="minorHAnsi" w:hAnsiTheme="minorHAnsi" w:cstheme="minorHAnsi"/>
        </w:rPr>
        <w:t xml:space="preserve"> by A’s acquisi- tion of R, </w:t>
      </w:r>
      <w:r w:rsidRPr="00E55120">
        <w:rPr>
          <w:rStyle w:val="Emphasis"/>
          <w:rFonts w:asciiTheme="minorHAnsi" w:hAnsiTheme="minorHAnsi" w:cstheme="minorHAnsi"/>
          <w:highlight w:val="green"/>
        </w:rPr>
        <w:t>B would have to have</w:t>
      </w:r>
      <w:r w:rsidRPr="00E55120">
        <w:rPr>
          <w:rFonts w:asciiTheme="minorHAnsi" w:hAnsiTheme="minorHAnsi" w:cstheme="minorHAnsi"/>
          <w:sz w:val="16"/>
        </w:rPr>
        <w:t xml:space="preserve"> had a rightful claim over R, </w:t>
      </w:r>
      <w:r w:rsidRPr="00E55120">
        <w:rPr>
          <w:rStyle w:val="Emphasis"/>
          <w:rFonts w:asciiTheme="minorHAnsi" w:hAnsiTheme="minorHAnsi" w:cstheme="minorHAnsi"/>
          <w:highlight w:val="green"/>
        </w:rPr>
        <w:t>a right to R.</w:t>
      </w:r>
      <w:r w:rsidRPr="00E55120">
        <w:rPr>
          <w:rFonts w:asciiTheme="minorHAnsi" w:hAnsiTheme="minorHAnsi" w:cstheme="minorHAnsi"/>
          <w:sz w:val="16"/>
        </w:rPr>
        <w:t xml:space="preserve"> By hypothesis, </w:t>
      </w:r>
      <w:r w:rsidRPr="00E55120">
        <w:rPr>
          <w:rStyle w:val="Emphasis"/>
          <w:rFonts w:asciiTheme="minorHAnsi" w:hAnsiTheme="minorHAnsi" w:cstheme="minorHAnsi"/>
          <w:highlight w:val="green"/>
        </w:rPr>
        <w:t>however, B did not</w:t>
      </w:r>
      <w:r w:rsidRPr="00E55120">
        <w:rPr>
          <w:rStyle w:val="Emphasis"/>
          <w:rFonts w:asciiTheme="minorHAnsi" w:hAnsiTheme="minorHAnsi" w:cstheme="minorHAnsi"/>
        </w:rPr>
        <w:t xml:space="preserve"> have a right to R, </w:t>
      </w:r>
      <w:r w:rsidRPr="00E55120">
        <w:rPr>
          <w:rStyle w:val="Emphasis"/>
          <w:rFonts w:asciiTheme="minorHAnsi" w:hAnsiTheme="minorHAnsi" w:cstheme="minorHAnsi"/>
          <w:highlight w:val="green"/>
        </w:rPr>
        <w:t>because</w:t>
      </w:r>
      <w:r w:rsidRPr="00E55120">
        <w:rPr>
          <w:rFonts w:asciiTheme="minorHAnsi" w:hAnsiTheme="minorHAnsi" w:cstheme="minorHAnsi"/>
          <w:sz w:val="16"/>
        </w:rPr>
        <w:t xml:space="preserve"> no one had a right to it—</w:t>
      </w:r>
      <w:r w:rsidRPr="00E55120">
        <w:rPr>
          <w:rStyle w:val="Emphasis"/>
          <w:rFonts w:asciiTheme="minorHAnsi" w:hAnsiTheme="minorHAnsi" w:cstheme="minorHAnsi"/>
          <w:highlight w:val="green"/>
        </w:rPr>
        <w:t>it was unowned</w:t>
      </w:r>
      <w:r w:rsidRPr="00E55120">
        <w:rPr>
          <w:rFonts w:asciiTheme="minorHAnsi" w:hAnsiTheme="minorHAnsi" w:cstheme="minorHAnsi"/>
          <w:sz w:val="16"/>
        </w:rPr>
        <w:t xml:space="preserve">, after all. </w:t>
      </w:r>
      <w:r w:rsidRPr="00E55120">
        <w:rPr>
          <w:rStyle w:val="Emphasis"/>
          <w:rFonts w:asciiTheme="minorHAnsi" w:hAnsiTheme="minorHAnsi" w:cstheme="minorHAnsi"/>
          <w:highlight w:val="green"/>
        </w:rPr>
        <w:t>So B was not wronged and could not have been</w:t>
      </w:r>
      <w:r w:rsidRPr="00E55120">
        <w:rPr>
          <w:rFonts w:asciiTheme="minorHAnsi" w:hAnsiTheme="minorHAnsi" w:cstheme="minorHAnsi"/>
          <w:sz w:val="16"/>
        </w:rPr>
        <w:t xml:space="preserve">. In fact, </w:t>
      </w:r>
      <w:r w:rsidRPr="00E55120">
        <w:rPr>
          <w:rStyle w:val="Emphasis"/>
          <w:rFonts w:asciiTheme="minorHAnsi" w:hAnsiTheme="minorHAnsi" w:cstheme="minorHAnsi"/>
        </w:rPr>
        <w:t>the</w:t>
      </w:r>
      <w:r w:rsidRPr="00E55120">
        <w:rPr>
          <w:rFonts w:asciiTheme="minorHAnsi" w:hAnsiTheme="minorHAnsi" w:cstheme="minorHAnsi"/>
          <w:sz w:val="16"/>
        </w:rPr>
        <w:t xml:space="preserve"> very </w:t>
      </w:r>
      <w:r w:rsidRPr="00E55120">
        <w:rPr>
          <w:rStyle w:val="Emphasis"/>
          <w:rFonts w:asciiTheme="minorHAnsi" w:hAnsiTheme="minorHAnsi" w:cstheme="minorHAnsi"/>
        </w:rPr>
        <w:t>first person who could conceivably be wronged by anyone’s use of R would be</w:t>
      </w:r>
      <w:r w:rsidRPr="00E55120">
        <w:rPr>
          <w:rFonts w:asciiTheme="minorHAnsi" w:hAnsiTheme="minorHAnsi" w:cstheme="minorHAnsi"/>
          <w:sz w:val="16"/>
        </w:rPr>
        <w:t xml:space="preserve">, not B, but </w:t>
      </w:r>
      <w:r w:rsidRPr="00E55120">
        <w:rPr>
          <w:rStyle w:val="Emphasis"/>
          <w:rFonts w:asciiTheme="minorHAnsi" w:hAnsiTheme="minorHAnsi" w:cstheme="minorHAnsi"/>
        </w:rPr>
        <w:t>A himself,</w:t>
      </w:r>
      <w:r w:rsidRPr="00E55120">
        <w:rPr>
          <w:rFonts w:asciiTheme="minorHAnsi" w:hAnsiTheme="minorHAnsi" w:cstheme="minorHAnsi"/>
          <w:sz w:val="16"/>
        </w:rPr>
        <w:t xml:space="preserve"> since A is the first one to own R. </w:t>
      </w:r>
      <w:r w:rsidRPr="00E55120">
        <w:rPr>
          <w:rStyle w:val="Emphasis"/>
          <w:rFonts w:asciiTheme="minorHAnsi" w:hAnsiTheme="minorHAnsi" w:cstheme="minorHAnsi"/>
        </w:rPr>
        <w:t>Such a wrong would in the nature of the case be an injustice in transfer</w:t>
      </w:r>
      <w:r w:rsidRPr="00E55120">
        <w:rPr>
          <w:rFonts w:asciiTheme="minorHAnsi" w:hAnsiTheme="minorHAnsi" w:cstheme="minorHAnsi"/>
          <w:sz w:val="16"/>
        </w:rPr>
        <w:t>—in unjustly taking from A what is rightfully his—</w:t>
      </w:r>
      <w:r w:rsidRPr="00E55120">
        <w:rPr>
          <w:rStyle w:val="Emphasis"/>
          <w:rFonts w:asciiTheme="minorHAnsi" w:hAnsiTheme="minorHAnsi" w:cstheme="minorHAnsi"/>
        </w:rPr>
        <w:t xml:space="preserve">not in initial acquisition. </w:t>
      </w:r>
      <w:r w:rsidRPr="00E55120">
        <w:rPr>
          <w:rStyle w:val="Emphasis"/>
          <w:rFonts w:asciiTheme="minorHAnsi" w:hAnsiTheme="minorHAnsi" w:cstheme="minorHAnsi"/>
          <w:highlight w:val="green"/>
        </w:rPr>
        <w:t>The same thing</w:t>
      </w:r>
      <w:r w:rsidRPr="00E55120">
        <w:rPr>
          <w:rFonts w:asciiTheme="minorHAnsi" w:hAnsiTheme="minorHAnsi" w:cstheme="minorHAnsi"/>
          <w:sz w:val="16"/>
        </w:rPr>
        <w:t xml:space="preserve">, by extension, </w:t>
      </w:r>
      <w:r w:rsidRPr="00E55120">
        <w:rPr>
          <w:rStyle w:val="Emphasis"/>
          <w:rFonts w:asciiTheme="minorHAnsi" w:hAnsiTheme="minorHAnsi" w:cstheme="minorHAnsi"/>
          <w:highlight w:val="green"/>
        </w:rPr>
        <w:t>will be true of all unowned resources</w:t>
      </w:r>
      <w:r w:rsidRPr="00E55120">
        <w:rPr>
          <w:rFonts w:asciiTheme="minorHAnsi" w:hAnsiTheme="minorHAnsi" w:cstheme="minorHAnsi"/>
          <w:sz w:val="16"/>
        </w:rPr>
        <w:t xml:space="preserve">: it is only after some- one has initially acquired them that anyone could unjustly come to possess them, via unjust transfer. </w:t>
      </w:r>
      <w:r w:rsidRPr="00E55120">
        <w:rPr>
          <w:rStyle w:val="Emphasis"/>
          <w:rFonts w:asciiTheme="minorHAnsi" w:hAnsiTheme="minorHAnsi" w:cstheme="minorHAnsi"/>
        </w:rPr>
        <w:t>It is impossible,</w:t>
      </w:r>
      <w:r w:rsidRPr="00E55120">
        <w:rPr>
          <w:rFonts w:asciiTheme="minorHAnsi" w:hAnsiTheme="minorHAnsi" w:cstheme="minorHAnsi"/>
          <w:sz w:val="16"/>
        </w:rPr>
        <w:t xml:space="preserve"> then, </w:t>
      </w:r>
      <w:r w:rsidRPr="00E55120">
        <w:rPr>
          <w:rStyle w:val="Emphasis"/>
          <w:rFonts w:asciiTheme="minorHAnsi" w:hAnsiTheme="minorHAnsi" w:cstheme="minorHAnsi"/>
        </w:rPr>
        <w:t>for there to be any injustices in initial acquisition</w:t>
      </w:r>
      <w:r w:rsidRPr="00E55120">
        <w:rPr>
          <w:rFonts w:asciiTheme="minorHAnsi" w:hAnsiTheme="minorHAnsi" w:cstheme="minorHAnsi"/>
          <w:sz w:val="16"/>
        </w:rPr>
        <w:t>.7</w:t>
      </w:r>
    </w:p>
    <w:bookmarkEnd w:id="0"/>
    <w:p w14:paraId="291B7F52" w14:textId="6CD9EE57" w:rsidR="00E95014" w:rsidRDefault="00355EA1" w:rsidP="006A5694">
      <w:pPr>
        <w:pStyle w:val="Heading3"/>
      </w:pPr>
      <w:r>
        <w:t>DA</w:t>
      </w:r>
    </w:p>
    <w:p w14:paraId="66D9ED4D" w14:textId="77777777" w:rsidR="00355EA1" w:rsidRPr="00DE33BD" w:rsidRDefault="00355EA1" w:rsidP="00355EA1">
      <w:pPr>
        <w:pStyle w:val="Heading4"/>
        <w:rPr>
          <w:rFonts w:cs="Calibri"/>
        </w:rPr>
      </w:pPr>
      <w:bookmarkStart w:id="1" w:name="_Hlk94816016"/>
      <w:r>
        <w:rPr>
          <w:rFonts w:cs="Calibri"/>
        </w:rPr>
        <w:t>The plan</w:t>
      </w:r>
      <w:r w:rsidRPr="00DE33BD">
        <w:rPr>
          <w:rFonts w:cs="Calibri"/>
        </w:rPr>
        <w:t xml:space="preserve"> requires clarifying international space law---causes strategic bargaining to extract concessions </w:t>
      </w:r>
    </w:p>
    <w:p w14:paraId="51719E27" w14:textId="77777777" w:rsidR="00355EA1" w:rsidRPr="00DE33BD" w:rsidRDefault="00355EA1" w:rsidP="00355EA1">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0ECD2FB0" w14:textId="77777777" w:rsidR="00355EA1" w:rsidRPr="00DE33BD" w:rsidRDefault="00355EA1" w:rsidP="00355EA1">
      <w:pPr>
        <w:rPr>
          <w:sz w:val="16"/>
          <w:szCs w:val="16"/>
        </w:rPr>
      </w:pPr>
      <w:r w:rsidRPr="00DE33BD">
        <w:rPr>
          <w:sz w:val="16"/>
          <w:szCs w:val="16"/>
        </w:rPr>
        <w:t>V. MITIGATION VS. REMOVAL</w:t>
      </w:r>
    </w:p>
    <w:p w14:paraId="70AB2D87" w14:textId="77777777" w:rsidR="00355EA1" w:rsidRPr="00DE33BD" w:rsidRDefault="00355EA1" w:rsidP="00355EA1">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71FE95E4" w14:textId="77777777" w:rsidR="00355EA1" w:rsidRPr="00DD79F1" w:rsidRDefault="00355EA1" w:rsidP="00355EA1">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4EC943CA" w14:textId="77777777" w:rsidR="00355EA1" w:rsidRPr="00DE33BD" w:rsidRDefault="00355EA1" w:rsidP="00355EA1">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1A3A6EE2" w14:textId="77777777" w:rsidR="00355EA1" w:rsidRPr="00DE33BD" w:rsidRDefault="00355EA1" w:rsidP="00355EA1">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4EBC870D" w14:textId="77777777" w:rsidR="00355EA1" w:rsidRPr="00DE33BD" w:rsidRDefault="00355EA1" w:rsidP="00355EA1">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3195EB58" w14:textId="77777777" w:rsidR="00355EA1" w:rsidRPr="00212B24" w:rsidRDefault="00355EA1" w:rsidP="00355EA1">
      <w:pPr>
        <w:pStyle w:val="Heading4"/>
        <w:rPr>
          <w:b w:val="0"/>
          <w:bCs/>
        </w:rPr>
      </w:pPr>
      <w:r>
        <w:t>Russia uses negotiations to push the PPWT---erodes US space dominance</w:t>
      </w:r>
      <w:r w:rsidRPr="00212B24">
        <w:rPr>
          <w:b w:val="0"/>
        </w:rPr>
        <w:t>---unilat solves</w:t>
      </w:r>
    </w:p>
    <w:p w14:paraId="5F725ED7" w14:textId="77777777" w:rsidR="00355EA1" w:rsidRDefault="00355EA1" w:rsidP="00355EA1">
      <w:r>
        <w:t xml:space="preserve">Michael </w:t>
      </w:r>
      <w:r w:rsidRPr="002467E8">
        <w:rPr>
          <w:rStyle w:val="Style13ptBold"/>
        </w:rPr>
        <w:t>Listner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41AD5012" w14:textId="77777777" w:rsidR="00355EA1" w:rsidRPr="00EB170E" w:rsidRDefault="00355EA1" w:rsidP="00355EA1">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30E5A6F2" w14:textId="77777777" w:rsidR="00355EA1" w:rsidRPr="00FE63F2" w:rsidRDefault="00355EA1" w:rsidP="00355EA1">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754254AC" w14:textId="77777777" w:rsidR="00355EA1" w:rsidRPr="00FE63F2" w:rsidRDefault="00355EA1" w:rsidP="00355EA1">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0CB7449F" w14:textId="77777777" w:rsidR="00355EA1" w:rsidRPr="00FE63F2" w:rsidRDefault="00355EA1" w:rsidP="00355EA1">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6DD03E3B" w14:textId="77777777" w:rsidR="00355EA1" w:rsidRPr="00FE63F2" w:rsidRDefault="00355EA1" w:rsidP="00355EA1">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68F05FA8" w14:textId="77777777" w:rsidR="00355EA1" w:rsidRPr="00E54708" w:rsidRDefault="00355EA1" w:rsidP="00355EA1">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6892A48B" w14:textId="77777777" w:rsidR="00355EA1" w:rsidRPr="00FE63F2" w:rsidRDefault="00355EA1" w:rsidP="00355EA1">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5CBF53A4" w14:textId="77777777" w:rsidR="00355EA1" w:rsidRPr="00FE63F2" w:rsidRDefault="00355EA1" w:rsidP="00355EA1">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32F8B10A" w14:textId="77777777" w:rsidR="00355EA1" w:rsidRPr="00FE63F2" w:rsidRDefault="00355EA1" w:rsidP="00355EA1">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09ACAD25" w14:textId="77777777" w:rsidR="00355EA1" w:rsidRPr="007F01F5" w:rsidRDefault="00355EA1" w:rsidP="00355EA1">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407B161F" w14:textId="77777777" w:rsidR="00355EA1" w:rsidRDefault="00355EA1" w:rsidP="00355EA1">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4D0C6725" w14:textId="77777777" w:rsidR="00355EA1" w:rsidRDefault="00355EA1" w:rsidP="00355EA1">
      <w:pPr>
        <w:pStyle w:val="Heading4"/>
      </w:pPr>
      <w:r>
        <w:t>The PPWT prohibits space-based missile defense</w:t>
      </w:r>
    </w:p>
    <w:p w14:paraId="6FDDE602" w14:textId="77777777" w:rsidR="00355EA1" w:rsidRDefault="00355EA1" w:rsidP="00355EA1">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8" w:history="1">
        <w:r w:rsidRPr="00DF3EC5">
          <w:rPr>
            <w:rStyle w:val="Hyperlink"/>
          </w:rPr>
          <w:t>https://digitalcommons.unl.edu/cgi/viewcontent.cgi?referer=&amp;httpsredir=1&amp;article=1086&amp;context=spacelaw</w:t>
        </w:r>
      </w:hyperlink>
    </w:p>
    <w:p w14:paraId="2ECDC653" w14:textId="77777777" w:rsidR="00355EA1" w:rsidRPr="00CA7AC9" w:rsidRDefault="00355EA1" w:rsidP="00355EA1">
      <w:pPr>
        <w:rPr>
          <w:sz w:val="16"/>
          <w:szCs w:val="16"/>
        </w:rPr>
      </w:pPr>
      <w:r w:rsidRPr="00CA7AC9">
        <w:rPr>
          <w:sz w:val="16"/>
          <w:szCs w:val="16"/>
        </w:rPr>
        <w:t>B. Avoid Arms Control Traps in Space</w:t>
      </w:r>
    </w:p>
    <w:p w14:paraId="273E31B3" w14:textId="77777777" w:rsidR="00355EA1" w:rsidRPr="00212B24" w:rsidRDefault="00355EA1" w:rsidP="00355EA1">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180567D0" w14:textId="77777777" w:rsidR="00355EA1" w:rsidRPr="00212B24" w:rsidRDefault="00355EA1" w:rsidP="00355EA1">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226C4A7D" w14:textId="77777777" w:rsidR="00355EA1" w:rsidRPr="00CA7AC9" w:rsidRDefault="00355EA1" w:rsidP="00355EA1">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2F727288" w14:textId="77777777" w:rsidR="00355EA1" w:rsidRPr="00CA7AC9" w:rsidRDefault="00355EA1" w:rsidP="00355EA1">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54A08C12" w14:textId="77777777" w:rsidR="00355EA1" w:rsidRPr="00212B24" w:rsidRDefault="00355EA1" w:rsidP="00355EA1">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2E2A5F03" w14:textId="77777777" w:rsidR="00355EA1" w:rsidRDefault="00355EA1" w:rsidP="00355EA1">
      <w:pPr>
        <w:pStyle w:val="Heading4"/>
      </w:pPr>
      <w:r>
        <w:t>Causes rogue state missile threats---that escalates</w:t>
      </w:r>
    </w:p>
    <w:p w14:paraId="2A8BD314" w14:textId="77777777" w:rsidR="00355EA1" w:rsidRPr="00826255" w:rsidRDefault="00355EA1" w:rsidP="00355EA1">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512D69B3" w14:textId="77777777" w:rsidR="00355EA1" w:rsidRPr="001C1B40" w:rsidRDefault="00355EA1" w:rsidP="00355EA1">
      <w:pPr>
        <w:rPr>
          <w:sz w:val="16"/>
          <w:szCs w:val="16"/>
        </w:rPr>
      </w:pPr>
      <w:r w:rsidRPr="001C1B40">
        <w:rPr>
          <w:sz w:val="16"/>
          <w:szCs w:val="16"/>
        </w:rPr>
        <w:t>U.S. Homeland Missile Defense will Stay Ahead of Rogue States’ Missile Threats</w:t>
      </w:r>
    </w:p>
    <w:p w14:paraId="563CE426" w14:textId="77777777" w:rsidR="00355EA1" w:rsidRPr="001C1B40" w:rsidRDefault="00355EA1" w:rsidP="00355EA1">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790963C3" w14:textId="77777777" w:rsidR="00355EA1" w:rsidRPr="00422DF9" w:rsidRDefault="00355EA1" w:rsidP="00355EA1">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7845277F" w14:textId="77777777" w:rsidR="00355EA1" w:rsidRPr="00A86086" w:rsidRDefault="00355EA1" w:rsidP="00355EA1">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1009367D" w14:textId="77777777" w:rsidR="00355EA1" w:rsidRPr="00587AC9" w:rsidRDefault="00355EA1" w:rsidP="00355EA1">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4C7C1CEC" w14:textId="77777777" w:rsidR="00355EA1" w:rsidRPr="00252179" w:rsidRDefault="00355EA1" w:rsidP="00355EA1">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506E5676" w14:textId="77777777" w:rsidR="00355EA1" w:rsidRPr="00252179" w:rsidRDefault="00355EA1" w:rsidP="00355EA1">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bookmarkEnd w:id="1"/>
    <w:p w14:paraId="2CC5C9C4" w14:textId="4EC0244E" w:rsidR="00355EA1" w:rsidRDefault="005A0E9E" w:rsidP="005A0E9E">
      <w:pPr>
        <w:pStyle w:val="Heading2"/>
      </w:pPr>
      <w:r>
        <w:t>Case</w:t>
      </w:r>
    </w:p>
    <w:p w14:paraId="3C3D9449" w14:textId="7B509C9D" w:rsidR="005A0E9E" w:rsidRDefault="005A0E9E" w:rsidP="005A0E9E">
      <w:pPr>
        <w:pStyle w:val="Heading3"/>
      </w:pPr>
      <w:r>
        <w:t>1NC – AT: Util</w:t>
      </w:r>
    </w:p>
    <w:p w14:paraId="130B4DC8" w14:textId="77777777" w:rsidR="00BB707C" w:rsidRPr="00696FED" w:rsidRDefault="00BB707C" w:rsidP="00BB707C">
      <w:pPr>
        <w:pStyle w:val="Heading4"/>
        <w:rPr>
          <w:bCs/>
        </w:rPr>
      </w:pPr>
      <w:r w:rsidRPr="00696FED">
        <w:t>1] Calculative regress—util would require we calculate how much time to spend on our calculations and so on—means we’re never ever to take productive actions.</w:t>
      </w:r>
    </w:p>
    <w:p w14:paraId="33B3B0F9" w14:textId="77777777" w:rsidR="00BB707C" w:rsidRPr="00696FED" w:rsidRDefault="00BB707C" w:rsidP="00BB707C">
      <w:pPr>
        <w:pStyle w:val="Heading4"/>
        <w:rPr>
          <w:bCs/>
        </w:rPr>
      </w:pPr>
      <w:r w:rsidRPr="00696FED">
        <w:t>2] Act util collapses to rule util—people who always try to act in the right way make mistakes and would never be able to make decisions—only rule util solves, where we have the rule that is most likely to, in most instances, do more good. That rule is the NC—protection of freedom is a good base line because without direct violation of each other’s sovereignty, we’re way less likely to do harm to them.</w:t>
      </w:r>
    </w:p>
    <w:p w14:paraId="0F990698" w14:textId="77777777" w:rsidR="00BB707C" w:rsidRPr="00696FED" w:rsidRDefault="00BB707C" w:rsidP="00BB707C">
      <w:pPr>
        <w:pStyle w:val="Heading4"/>
        <w:rPr>
          <w:bCs/>
        </w:rPr>
      </w:pPr>
      <w:r w:rsidRPr="00696FED">
        <w:t xml:space="preserve">3] </w:t>
      </w:r>
      <w:bookmarkStart w:id="2" w:name="_Hlk23681103"/>
      <w:r w:rsidRPr="00696FED">
        <w:t xml:space="preserve">Valuing a state of affairs concerning a person assumes we value that person in the first place—you wouldn’t care about a person being sad if you didn’t value that person—means util presupposes deontological obligations to respect humanity </w:t>
      </w:r>
    </w:p>
    <w:bookmarkEnd w:id="2"/>
    <w:p w14:paraId="7C9EA94A" w14:textId="77777777" w:rsidR="00BB707C" w:rsidRPr="00696FED" w:rsidRDefault="00BB707C" w:rsidP="00BB707C">
      <w:pPr>
        <w:pStyle w:val="Heading4"/>
        <w:rPr>
          <w:bCs/>
        </w:rPr>
      </w:pPr>
      <w:r w:rsidRPr="00696FED">
        <w:t xml:space="preserve">4] </w:t>
      </w:r>
      <w:bookmarkStart w:id="3" w:name="_Hlk23681255"/>
      <w:r w:rsidRPr="00696FED">
        <w:t>Util’s repugnant—it can’t ever recognize things as intrinsically bad—even things like slavery and rape could be obligatory to have some chance of a greater future good</w:t>
      </w:r>
    </w:p>
    <w:bookmarkEnd w:id="3"/>
    <w:p w14:paraId="6DD1854D" w14:textId="7D0AA5B0" w:rsidR="00BB707C" w:rsidRDefault="00BB707C" w:rsidP="00BB707C">
      <w:pPr>
        <w:pStyle w:val="Heading4"/>
      </w:pPr>
      <w:r w:rsidRPr="00696FED">
        <w:t xml:space="preserve">5] </w:t>
      </w:r>
      <w:bookmarkStart w:id="4" w:name="_Hlk23681296"/>
      <w:r w:rsidRPr="00696FED">
        <w:t>Can’t aggregate—people have different conceptions of pleasure and pain—there are people like masochists who enjoy physical pain</w:t>
      </w:r>
      <w:bookmarkEnd w:id="4"/>
    </w:p>
    <w:p w14:paraId="1C834C7F" w14:textId="44DC2A1B" w:rsidR="00811525" w:rsidRDefault="00811525" w:rsidP="00811525">
      <w:pPr>
        <w:pStyle w:val="Heading3"/>
      </w:pPr>
      <w:r>
        <w:t>1NC – AT: Solvency</w:t>
      </w:r>
    </w:p>
    <w:p w14:paraId="65706E1A" w14:textId="157AC580" w:rsidR="00811525" w:rsidRPr="00CF6D80" w:rsidRDefault="00811525" w:rsidP="00811525">
      <w:pPr>
        <w:pStyle w:val="Heading4"/>
      </w:pPr>
      <w:r>
        <w:t>Their ev concedes a Public Trust Doctrine isn’t sufficient to solve – too malleable, no incentives and no regulation.</w:t>
      </w:r>
    </w:p>
    <w:p w14:paraId="253CCDA3" w14:textId="77777777" w:rsidR="00811525" w:rsidRPr="006C41B6" w:rsidRDefault="00811525" w:rsidP="00811525">
      <w:pPr>
        <w:rPr>
          <w:sz w:val="18"/>
          <w:szCs w:val="18"/>
        </w:rPr>
      </w:pPr>
      <w:r>
        <w:rPr>
          <w:rStyle w:val="Style13ptBold"/>
        </w:rPr>
        <w:t xml:space="preserve">1AC </w:t>
      </w: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r>
        <w:rPr>
          <w:sz w:val="18"/>
          <w:szCs w:val="18"/>
        </w:rPr>
        <w:t xml:space="preserve"> // recut MNHS NL</w:t>
      </w:r>
    </w:p>
    <w:p w14:paraId="28A9B92A" w14:textId="77777777" w:rsidR="00811525" w:rsidRPr="00A86525" w:rsidRDefault="00811525" w:rsidP="00811525">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w:t>
      </w:r>
      <w:r w:rsidRPr="00B107F6">
        <w:rPr>
          <w:highlight w:val="cyan"/>
        </w:rPr>
        <w:t xml:space="preserve">The </w:t>
      </w:r>
      <w:r w:rsidRPr="00B107F6">
        <w:rPr>
          <w:highlight w:val="cyan"/>
          <w:u w:val="single"/>
        </w:rPr>
        <w:t>doctrine</w:t>
      </w:r>
      <w:r w:rsidRPr="00B107F6">
        <w:rPr>
          <w:highlight w:val="cyan"/>
        </w:rPr>
        <w:t xml:space="preserve"> also appears to be </w:t>
      </w:r>
      <w:r w:rsidRPr="00B107F6">
        <w:rPr>
          <w:highlight w:val="cyan"/>
          <w:u w:val="single"/>
        </w:rPr>
        <w:t>infinitely malleable</w:t>
      </w:r>
      <w:r w:rsidRPr="00B107F6">
        <w:t xml:space="preserve">. </w:t>
      </w:r>
      <w:r w:rsidRPr="00B57841">
        <w:rPr>
          <w:sz w:val="14"/>
        </w:rPr>
        <w:t xml:space="preserve">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w:t>
      </w:r>
      <w:r w:rsidRPr="00B107F6">
        <w:rPr>
          <w:highlight w:val="cyan"/>
        </w:rPr>
        <w:t xml:space="preserve">the </w:t>
      </w:r>
      <w:r w:rsidRPr="00B107F6">
        <w:rPr>
          <w:rStyle w:val="Emphasis"/>
          <w:highlight w:val="cyan"/>
        </w:rPr>
        <w:t>PTD</w:t>
      </w:r>
      <w:r w:rsidRPr="00B107F6">
        <w:t xml:space="preserve"> </w:t>
      </w:r>
      <w:r w:rsidRPr="00B107F6">
        <w:rPr>
          <w:highlight w:val="cyan"/>
        </w:rPr>
        <w:t xml:space="preserve">seems the </w:t>
      </w:r>
      <w:r w:rsidRPr="00B107F6">
        <w:rPr>
          <w:rStyle w:val="Emphasis"/>
          <w:highlight w:val="cyan"/>
          <w:bdr w:val="single" w:sz="18" w:space="0" w:color="auto"/>
        </w:rPr>
        <w:t xml:space="preserve">most suited to keep order </w:t>
      </w:r>
      <w:r w:rsidRPr="00B107F6">
        <w:rPr>
          <w:rStyle w:val="Emphasis"/>
          <w:highlight w:val="green"/>
          <w:bdr w:val="single" w:sz="18" w:space="0" w:color="auto"/>
        </w:rPr>
        <w:t>in space</w:t>
      </w:r>
      <w:r w:rsidRPr="00B107F6">
        <w:t xml:space="preserve"> </w:t>
      </w:r>
      <w:r w:rsidRPr="00B107F6">
        <w:rPr>
          <w:highlight w:val="cyan"/>
        </w:rPr>
        <w:t>until a regulatory regime is imposed</w:t>
      </w:r>
      <w:r w:rsidRPr="00B107F6">
        <w:t xml:space="preserve">. However, </w:t>
      </w:r>
      <w:r w:rsidRPr="00B107F6">
        <w:rPr>
          <w:highlight w:val="cyan"/>
        </w:rPr>
        <w:t>the doctrine provides no incentives for development</w:t>
      </w:r>
      <w:r w:rsidRPr="00B107F6">
        <w:t xml:space="preserve"> of trust resources; rather</w:t>
      </w:r>
      <w:r w:rsidRPr="00B107F6">
        <w:rPr>
          <w:highlight w:val="cyan"/>
        </w:rPr>
        <w:t>, it might be used to limit</w:t>
      </w:r>
      <w:r w:rsidRPr="00B107F6">
        <w:t xml:space="preserve"> or curtail that </w:t>
      </w:r>
      <w:r w:rsidRPr="00B107F6">
        <w:rPr>
          <w:highlight w:val="cyan"/>
        </w:rPr>
        <w:t>development, making it</w:t>
      </w:r>
      <w:r w:rsidRPr="00B107F6">
        <w:t xml:space="preserve"> an imperfect, perhaps even </w:t>
      </w:r>
      <w:r w:rsidRPr="00B107F6">
        <w:rPr>
          <w:highlight w:val="cyan"/>
        </w:rPr>
        <w:t>counter-productive</w:t>
      </w:r>
      <w:r w:rsidRPr="00B107F6">
        <w:t xml:space="preserve"> solution by itself to the extent that such development might be beneficial</w:t>
      </w:r>
      <w:r w:rsidRPr="00B57841">
        <w:rPr>
          <w:sz w:val="14"/>
          <w:szCs w:val="16"/>
        </w:rPr>
        <w:t xml:space="preserve">.533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w:t>
      </w:r>
      <w:r w:rsidRPr="00703643">
        <w:t xml:space="preserve">But, </w:t>
      </w:r>
      <w:r w:rsidRPr="00703643">
        <w:rPr>
          <w:highlight w:val="cyan"/>
        </w:rPr>
        <w:t xml:space="preserve">the </w:t>
      </w:r>
      <w:r w:rsidRPr="00703643">
        <w:rPr>
          <w:highlight w:val="cyan"/>
          <w:u w:val="single"/>
        </w:rPr>
        <w:t>legal framework</w:t>
      </w:r>
      <w:r w:rsidRPr="00703643">
        <w:rPr>
          <w:u w:val="single"/>
        </w:rPr>
        <w:t xml:space="preserve"> </w:t>
      </w:r>
      <w:r w:rsidRPr="00703643">
        <w:rPr>
          <w:highlight w:val="cyan"/>
          <w:u w:val="single"/>
        </w:rPr>
        <w:t>for</w:t>
      </w:r>
      <w:r w:rsidRPr="00703643">
        <w:rPr>
          <w:u w:val="single"/>
        </w:rPr>
        <w:t xml:space="preserve"> managing these </w:t>
      </w:r>
      <w:r w:rsidRPr="00703643">
        <w:rPr>
          <w:highlight w:val="cyan"/>
          <w:u w:val="single"/>
        </w:rPr>
        <w:t>initiatives is almost nonexistent</w:t>
      </w:r>
      <w:r w:rsidRPr="00703643">
        <w: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w:t>
      </w:r>
      <w:r w:rsidRPr="00703643">
        <w:rPr>
          <w:highlight w:val="cyan"/>
        </w:rPr>
        <w:t>. In the absence of regulation</w:t>
      </w:r>
      <w:r w:rsidRPr="00703643">
        <w:t xml:space="preserve">, much of the </w:t>
      </w:r>
      <w:r w:rsidRPr="00703643">
        <w:rPr>
          <w:highlight w:val="cyan"/>
        </w:rPr>
        <w:t>current debate centers on what</w:t>
      </w:r>
      <w:r w:rsidRPr="00703643">
        <w:t xml:space="preserve"> </w:t>
      </w:r>
      <w:r w:rsidRPr="00703643">
        <w:rPr>
          <w:highlight w:val="cyan"/>
        </w:rPr>
        <w:t>property regime should be applied</w:t>
      </w:r>
      <w:r w:rsidRPr="00703643">
        <w:t xml:space="preserve"> in outer space.</w:t>
      </w:r>
      <w:r w:rsidRPr="00B57841">
        <w:rPr>
          <w:sz w:val="14"/>
          <w:szCs w:val="16"/>
        </w:rPr>
        <w:t xml:space="preserv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4D483044" w14:textId="4A42F2E1" w:rsidR="00811525" w:rsidRDefault="00811525" w:rsidP="00811525"/>
    <w:p w14:paraId="056C6B8C" w14:textId="06D2D737" w:rsidR="00C0317D" w:rsidRDefault="00C0317D" w:rsidP="00C0317D">
      <w:pPr>
        <w:pStyle w:val="Heading3"/>
      </w:pPr>
      <w:r>
        <w:t>1NC – AT: Sustainability</w:t>
      </w:r>
    </w:p>
    <w:p w14:paraId="79EE1FDF" w14:textId="77777777" w:rsidR="00C0317D" w:rsidRDefault="00C0317D" w:rsidP="00C0317D">
      <w:pPr>
        <w:pStyle w:val="Heading4"/>
      </w:pPr>
      <w:r>
        <w:t>No extinction</w:t>
      </w:r>
    </w:p>
    <w:p w14:paraId="3F49AFF0" w14:textId="77777777" w:rsidR="00C0317D" w:rsidRPr="00650BF8" w:rsidRDefault="00C0317D" w:rsidP="00C0317D">
      <w:pPr>
        <w:rPr>
          <w:rStyle w:val="Style13ptBold"/>
        </w:rPr>
      </w:pPr>
      <w:r w:rsidRPr="00650BF8">
        <w:rPr>
          <w:rStyle w:val="Style13ptBold"/>
        </w:rPr>
        <w:t>Bojanowski 14</w:t>
      </w:r>
    </w:p>
    <w:p w14:paraId="62AF3448" w14:textId="1D1AFA23" w:rsidR="00C0317D" w:rsidRDefault="00C0317D" w:rsidP="00C0317D">
      <w:r>
        <w:t>Axel Bojanowski, staff writer, Citing the IPCC and Ragnar Kinzelbach, a zoologist at the University of Rostock, Der Spiegel, March 26, 2014, “UN Backtracks: Will Global Warming Really Trigger Mass Extinctions?”, http://www.spiegel.de/international/world/new-un-climate-report-casts-doubt-on-earlier-extinction-predictions-a-960569.html#</w:t>
      </w:r>
    </w:p>
    <w:p w14:paraId="7675A31E" w14:textId="77777777" w:rsidR="00C0317D" w:rsidRDefault="00C0317D" w:rsidP="00C0317D">
      <w:r>
        <w:t xml:space="preserve">Humans have shrunk the habitats of many life forms, through unsustainable agriculture, fishing or hunting. And it is going to get even worse. </w:t>
      </w:r>
      <w:r w:rsidRPr="00650BF8">
        <w:rPr>
          <w:rStyle w:val="StyleUnderline"/>
        </w:rPr>
        <w:t xml:space="preserve">Global </w:t>
      </w:r>
      <w:r w:rsidRPr="009D5F1F">
        <w:rPr>
          <w:rStyle w:val="StyleUnderline"/>
          <w:highlight w:val="green"/>
        </w:rPr>
        <w:t>warming is said to</w:t>
      </w:r>
      <w:r w:rsidRPr="00650BF8">
        <w:rPr>
          <w:rStyle w:val="StyleUnderline"/>
        </w:rPr>
        <w:t xml:space="preserve"> be </w:t>
      </w:r>
      <w:r w:rsidRPr="009D5F1F">
        <w:rPr>
          <w:rStyle w:val="StyleUnderline"/>
          <w:highlight w:val="green"/>
        </w:rPr>
        <w:t>threaten</w:t>
      </w:r>
      <w:r w:rsidRPr="00650BF8">
        <w:rPr>
          <w:rStyle w:val="StyleUnderline"/>
        </w:rPr>
        <w:t xml:space="preserve">ing </w:t>
      </w:r>
      <w:r w:rsidRPr="009D5F1F">
        <w:rPr>
          <w:rStyle w:val="StyleUnderline"/>
          <w:highlight w:val="green"/>
        </w:rPr>
        <w:t>thousands of</w:t>
      </w:r>
      <w:r w:rsidRPr="00650BF8">
        <w:rPr>
          <w:rStyle w:val="StyleUnderline"/>
        </w:rPr>
        <w:t xml:space="preserve"> animal and plant </w:t>
      </w:r>
      <w:r w:rsidRPr="009D5F1F">
        <w:rPr>
          <w:rStyle w:val="StyleUnderline"/>
          <w:highlight w:val="green"/>
        </w:rPr>
        <w:t>species</w:t>
      </w:r>
      <w:r w:rsidRPr="00650BF8">
        <w:rPr>
          <w:rStyle w:val="StyleUnderline"/>
        </w:rPr>
        <w:t xml:space="preserve"> with extinction</w:t>
      </w:r>
      <w:r>
        <w:t>. That, at least, is what the Intergovernmental Panel on Climate Change (IPCC) has been predicting for years.</w:t>
      </w:r>
    </w:p>
    <w:p w14:paraId="19FFA47F" w14:textId="77777777" w:rsidR="00C0317D" w:rsidRDefault="00C0317D" w:rsidP="00C0317D">
      <w:r w:rsidRPr="009D5F1F">
        <w:rPr>
          <w:rStyle w:val="Emphasis"/>
          <w:highlight w:val="green"/>
        </w:rPr>
        <w:t>But the UN</w:t>
      </w:r>
      <w:r w:rsidRPr="00650BF8">
        <w:rPr>
          <w:rStyle w:val="Emphasis"/>
        </w:rPr>
        <w:t xml:space="preserve"> climate body</w:t>
      </w:r>
      <w:r>
        <w:t xml:space="preserve"> now says it </w:t>
      </w:r>
      <w:r w:rsidRPr="009D5F1F">
        <w:rPr>
          <w:rStyle w:val="Emphasis"/>
          <w:highlight w:val="green"/>
        </w:rPr>
        <w:t>is no longer</w:t>
      </w:r>
      <w:r>
        <w:t xml:space="preserve"> so </w:t>
      </w:r>
      <w:r w:rsidRPr="009D5F1F">
        <w:rPr>
          <w:rStyle w:val="Emphasis"/>
          <w:highlight w:val="green"/>
        </w:rPr>
        <w:t>certain</w:t>
      </w:r>
      <w:r>
        <w:t xml:space="preserve">. The second part of the IPCC's new assessment report is due to be presented next Monday in Yokohama, Japan. On the one hand, a classified draft of the report notes that a further "increased extinction risk for a substantial number of species during and beyond the 21st century" is to be expected. On the other hand, </w:t>
      </w:r>
      <w:r w:rsidRPr="009D5F1F">
        <w:rPr>
          <w:rStyle w:val="StyleUnderline"/>
          <w:highlight w:val="green"/>
        </w:rPr>
        <w:t>the IPCC admits</w:t>
      </w:r>
      <w:r>
        <w:t xml:space="preserve"> that </w:t>
      </w:r>
      <w:r w:rsidRPr="009D5F1F">
        <w:rPr>
          <w:rStyle w:val="Emphasis"/>
          <w:highlight w:val="green"/>
        </w:rPr>
        <w:t>there is no evidence climate change has led to even a single species becoming extinct</w:t>
      </w:r>
      <w:r w:rsidRPr="00650BF8">
        <w:rPr>
          <w:rStyle w:val="Emphasis"/>
        </w:rPr>
        <w:t xml:space="preserve"> thus far</w:t>
      </w:r>
      <w:r>
        <w:t>.</w:t>
      </w:r>
    </w:p>
    <w:p w14:paraId="7F565381" w14:textId="77777777" w:rsidR="00C0317D" w:rsidRDefault="00C0317D" w:rsidP="00C0317D">
      <w:r>
        <w:t>'Crocodile Tears'</w:t>
      </w:r>
    </w:p>
    <w:p w14:paraId="2DCE84FC" w14:textId="77777777" w:rsidR="00C0317D" w:rsidRDefault="00C0317D" w:rsidP="00C0317D">
      <w:r>
        <w:t xml:space="preserve">At most, the draft report says, climate change may have played a role in the disappearance of a few amphibians, fresh water fish and mollusks. Yet </w:t>
      </w:r>
      <w:r w:rsidRPr="00650BF8">
        <w:rPr>
          <w:rStyle w:val="Emphasis"/>
        </w:rPr>
        <w:t>even</w:t>
      </w:r>
      <w:r>
        <w:t xml:space="preserve"> the icons of catastrophic global warming, the </w:t>
      </w:r>
      <w:r w:rsidRPr="009D5F1F">
        <w:rPr>
          <w:rStyle w:val="Emphasis"/>
          <w:highlight w:val="green"/>
        </w:rPr>
        <w:t>polar bears, are doing</w:t>
      </w:r>
      <w:r w:rsidRPr="00650BF8">
        <w:rPr>
          <w:rStyle w:val="Emphasis"/>
        </w:rPr>
        <w:t xml:space="preserve"> surprisingly </w:t>
      </w:r>
      <w:r w:rsidRPr="009D5F1F">
        <w:rPr>
          <w:rStyle w:val="Emphasis"/>
          <w:highlight w:val="green"/>
        </w:rPr>
        <w:t>well</w:t>
      </w:r>
      <w:r w:rsidRPr="009D5F1F">
        <w:rPr>
          <w:highlight w:val="green"/>
        </w:rPr>
        <w:t>.</w:t>
      </w:r>
      <w:r>
        <w:t xml:space="preserve"> Their population has remained stable despite the shrinking of the Arctic ice cap.</w:t>
      </w:r>
    </w:p>
    <w:p w14:paraId="66D07A9B" w14:textId="77777777" w:rsidR="00C0317D" w:rsidRDefault="00C0317D" w:rsidP="00C0317D">
      <w:r>
        <w:t xml:space="preserve">Ragnar Kinzelbach, a zoologist at the University of Rostock, says essential data is missing for most other life forms, making it virtually impossible to forecast the potential effects of climate change. </w:t>
      </w:r>
      <w:r w:rsidRPr="00650BF8">
        <w:rPr>
          <w:rStyle w:val="StyleUnderline"/>
        </w:rPr>
        <w:t>Given the myriad other human encroachments in the natural environment</w:t>
      </w:r>
      <w:r>
        <w:t>, Kinzelbach says, "</w:t>
      </w:r>
      <w:r w:rsidRPr="00650BF8">
        <w:rPr>
          <w:rStyle w:val="Emphasis"/>
        </w:rPr>
        <w:t>crocodile tears over an animal kingdom threatened by climate change are less than convincing.</w:t>
      </w:r>
      <w:r>
        <w:t>"</w:t>
      </w:r>
    </w:p>
    <w:p w14:paraId="66FC7BF3" w14:textId="77777777" w:rsidR="00C0317D" w:rsidRDefault="00C0317D" w:rsidP="00C0317D">
      <w:r>
        <w:t xml:space="preserve">The draft report includes a surprising admission by </w:t>
      </w:r>
      <w:r w:rsidRPr="009D5F1F">
        <w:rPr>
          <w:rStyle w:val="Emphasis"/>
          <w:highlight w:val="green"/>
        </w:rPr>
        <w:t>the IPCC</w:t>
      </w:r>
      <w:r>
        <w:t xml:space="preserve"> -- that it </w:t>
      </w:r>
      <w:r w:rsidRPr="009D5F1F">
        <w:rPr>
          <w:rStyle w:val="Emphasis"/>
          <w:highlight w:val="green"/>
        </w:rPr>
        <w:t>doubts its own</w:t>
      </w:r>
      <w:r w:rsidRPr="00650BF8">
        <w:rPr>
          <w:rStyle w:val="Emphasis"/>
        </w:rPr>
        <w:t xml:space="preserve"> computer </w:t>
      </w:r>
      <w:r w:rsidRPr="009D5F1F">
        <w:rPr>
          <w:rStyle w:val="Emphasis"/>
          <w:highlight w:val="green"/>
        </w:rPr>
        <w:t>simulations for</w:t>
      </w:r>
      <w:r w:rsidRPr="00650BF8">
        <w:rPr>
          <w:rStyle w:val="Emphasis"/>
        </w:rPr>
        <w:t xml:space="preserve"> species </w:t>
      </w:r>
      <w:r w:rsidRPr="009D5F1F">
        <w:rPr>
          <w:rStyle w:val="Emphasis"/>
          <w:highlight w:val="green"/>
        </w:rPr>
        <w:t>extinctions</w:t>
      </w:r>
      <w:r>
        <w:t xml:space="preserve">. "There is very little confidence that models currently predict extinction risk accurately," the report notes. </w:t>
      </w:r>
      <w:r w:rsidRPr="009D5F1F">
        <w:rPr>
          <w:rStyle w:val="Emphasis"/>
          <w:highlight w:val="green"/>
        </w:rPr>
        <w:t>Very low extinction rates despite</w:t>
      </w:r>
      <w:r w:rsidRPr="00650BF8">
        <w:rPr>
          <w:rStyle w:val="Emphasis"/>
        </w:rPr>
        <w:t xml:space="preserve"> considerable </w:t>
      </w:r>
      <w:r w:rsidRPr="009D5F1F">
        <w:rPr>
          <w:rStyle w:val="Emphasis"/>
          <w:highlight w:val="green"/>
        </w:rPr>
        <w:t>climate variability during</w:t>
      </w:r>
      <w:r w:rsidRPr="00650BF8">
        <w:rPr>
          <w:rStyle w:val="Emphasis"/>
        </w:rPr>
        <w:t xml:space="preserve"> past </w:t>
      </w:r>
      <w:r w:rsidRPr="009D5F1F">
        <w:rPr>
          <w:rStyle w:val="Emphasis"/>
          <w:highlight w:val="green"/>
        </w:rPr>
        <w:t>hundreds of thousands of years</w:t>
      </w:r>
      <w:r>
        <w:t xml:space="preserve"> have </w:t>
      </w:r>
      <w:r w:rsidRPr="009D5F1F">
        <w:rPr>
          <w:rStyle w:val="StyleUnderline"/>
          <w:highlight w:val="green"/>
        </w:rPr>
        <w:t>led to concern</w:t>
      </w:r>
      <w:r>
        <w:t xml:space="preserve"> that "</w:t>
      </w:r>
      <w:r w:rsidRPr="009D5F1F">
        <w:rPr>
          <w:rStyle w:val="StyleUnderline"/>
          <w:highlight w:val="green"/>
        </w:rPr>
        <w:t>forecasts</w:t>
      </w:r>
      <w:r w:rsidRPr="00650BF8">
        <w:rPr>
          <w:rStyle w:val="StyleUnderline"/>
        </w:rPr>
        <w:t xml:space="preserve"> for very high extinction rates due entirely to climate change</w:t>
      </w:r>
      <w:r>
        <w:t xml:space="preserve"> </w:t>
      </w:r>
      <w:r w:rsidRPr="009D5F1F">
        <w:rPr>
          <w:rStyle w:val="Emphasis"/>
          <w:highlight w:val="green"/>
        </w:rPr>
        <w:t>may be overestimated</w:t>
      </w:r>
      <w:r w:rsidRPr="00650BF8">
        <w:rPr>
          <w:rStyle w:val="Emphasis"/>
        </w:rPr>
        <w:t>.</w:t>
      </w:r>
      <w:r>
        <w:t>"</w:t>
      </w:r>
    </w:p>
    <w:p w14:paraId="7F2C0BD7" w14:textId="77777777" w:rsidR="00C0317D" w:rsidRDefault="00C0317D" w:rsidP="00C0317D">
      <w:r>
        <w:t xml:space="preserve">In the last assessment report, Climate Change 2007, the IPCC predicted that 20 to 30 percent of all animal and plant species faced a high risk for extinction should average global temperatures rise by 2 to 3 degrees Celsius (3.6 to 5 degrees Fahrenheit). The current draft report says that </w:t>
      </w:r>
      <w:r w:rsidRPr="00650BF8">
        <w:rPr>
          <w:rStyle w:val="Emphasis"/>
        </w:rPr>
        <w:t xml:space="preserve">scientific </w:t>
      </w:r>
      <w:r w:rsidRPr="009D5F1F">
        <w:rPr>
          <w:rStyle w:val="Emphasis"/>
          <w:highlight w:val="green"/>
        </w:rPr>
        <w:t>uncertainties have "become</w:t>
      </w:r>
      <w:r>
        <w:t xml:space="preserve"> more </w:t>
      </w:r>
      <w:r w:rsidRPr="009D5F1F">
        <w:rPr>
          <w:rStyle w:val="Emphasis"/>
          <w:highlight w:val="green"/>
        </w:rPr>
        <w:t>apparent" since 2007.</w:t>
      </w:r>
    </w:p>
    <w:p w14:paraId="57CF2CE4" w14:textId="77777777" w:rsidR="00C0317D" w:rsidRDefault="00C0317D" w:rsidP="00C0317D">
      <w:r>
        <w:t xml:space="preserve">It notes that </w:t>
      </w:r>
      <w:r w:rsidRPr="009D5F1F">
        <w:rPr>
          <w:rStyle w:val="StyleUnderline"/>
          <w:highlight w:val="green"/>
        </w:rPr>
        <w:t>key environmental processes</w:t>
      </w:r>
      <w:r w:rsidRPr="00650BF8">
        <w:rPr>
          <w:rStyle w:val="StyleUnderline"/>
        </w:rPr>
        <w:t xml:space="preserve"> and life form characteristics </w:t>
      </w:r>
      <w:r w:rsidRPr="009D5F1F">
        <w:rPr>
          <w:rStyle w:val="StyleUnderline"/>
          <w:highlight w:val="green"/>
        </w:rPr>
        <w:t>were</w:t>
      </w:r>
      <w:r w:rsidRPr="009D5F1F">
        <w:rPr>
          <w:highlight w:val="green"/>
        </w:rPr>
        <w:t xml:space="preserve"> </w:t>
      </w:r>
      <w:r w:rsidRPr="009D5F1F">
        <w:rPr>
          <w:rStyle w:val="Emphasis"/>
          <w:highlight w:val="green"/>
        </w:rPr>
        <w:t>given scant consideration</w:t>
      </w:r>
      <w:r w:rsidRPr="00650BF8">
        <w:rPr>
          <w:rStyle w:val="Emphasis"/>
        </w:rPr>
        <w:t xml:space="preserve"> in the models</w:t>
      </w:r>
      <w:r>
        <w:t xml:space="preserve"> -- </w:t>
      </w:r>
      <w:r w:rsidRPr="00650BF8">
        <w:rPr>
          <w:rStyle w:val="Emphasis"/>
        </w:rPr>
        <w:t xml:space="preserve">the </w:t>
      </w:r>
      <w:r w:rsidRPr="009D5F1F">
        <w:rPr>
          <w:rStyle w:val="Emphasis"/>
          <w:highlight w:val="green"/>
        </w:rPr>
        <w:t>ability of</w:t>
      </w:r>
      <w:r w:rsidRPr="00650BF8">
        <w:rPr>
          <w:rStyle w:val="Emphasis"/>
        </w:rPr>
        <w:t xml:space="preserve"> plants and </w:t>
      </w:r>
      <w:r w:rsidRPr="009D5F1F">
        <w:rPr>
          <w:rStyle w:val="Emphasis"/>
          <w:highlight w:val="green"/>
        </w:rPr>
        <w:t>animals to adapt to new</w:t>
      </w:r>
      <w:r w:rsidRPr="00650BF8">
        <w:rPr>
          <w:rStyle w:val="Emphasis"/>
        </w:rPr>
        <w:t xml:space="preserve"> climatic </w:t>
      </w:r>
      <w:r w:rsidRPr="009D5F1F">
        <w:rPr>
          <w:rStyle w:val="Emphasis"/>
          <w:highlight w:val="green"/>
        </w:rPr>
        <w:t>conditions</w:t>
      </w:r>
      <w:r>
        <w:t>, for example. Consequently, the new assessment report will not include any concrete figures regarding the percentage of species that could become extinct as a result of global warming.</w:t>
      </w:r>
    </w:p>
    <w:p w14:paraId="41FA1559" w14:textId="77777777" w:rsidR="00C0317D" w:rsidRDefault="00C0317D" w:rsidP="00C0317D"/>
    <w:p w14:paraId="3211CE1A" w14:textId="77777777" w:rsidR="00C0317D" w:rsidRDefault="00C0317D" w:rsidP="00C0317D">
      <w:pPr>
        <w:pStyle w:val="Heading4"/>
      </w:pPr>
      <w:r>
        <w:t>Warming doesn't cause extinction</w:t>
      </w:r>
    </w:p>
    <w:p w14:paraId="701C7BF5" w14:textId="77777777" w:rsidR="00C0317D" w:rsidRDefault="00C0317D" w:rsidP="00C0317D">
      <w:r>
        <w:t xml:space="preserve">Bjørn </w:t>
      </w:r>
      <w:r>
        <w:rPr>
          <w:rStyle w:val="Style13ptBold"/>
        </w:rPr>
        <w:t>Lomborg</w:t>
      </w:r>
      <w:r>
        <w:t>, an adjunct professor at the Copenhagen Business School, founded and directs the Copenhagen Consensus Center, Project Syndicate, February 14, 20</w:t>
      </w:r>
      <w:r>
        <w:rPr>
          <w:rStyle w:val="Style13ptBold"/>
        </w:rPr>
        <w:t>14</w:t>
      </w:r>
      <w:r>
        <w:t>, "The Davos Apocalypse", http://www.project-syndicate.org/commentary/bj-rn-lomborg-criticizes-global-leaders-for-creating-an-atmosphere-of-panic-about-climate-change</w:t>
      </w:r>
    </w:p>
    <w:p w14:paraId="0FCC4EE8" w14:textId="77777777" w:rsidR="00C0317D" w:rsidRDefault="00C0317D" w:rsidP="00C0317D"/>
    <w:p w14:paraId="2BFBD926" w14:textId="77777777" w:rsidR="00C0317D" w:rsidRDefault="00C0317D" w:rsidP="00C0317D">
      <w:r>
        <w:rPr>
          <w:u w:val="single"/>
        </w:rPr>
        <w:t xml:space="preserve">The apocalyptic bombast is </w:t>
      </w:r>
      <w:r>
        <w:t xml:space="preserve">even more </w:t>
      </w:r>
      <w:r>
        <w:rPr>
          <w:u w:val="single"/>
        </w:rPr>
        <w:t>disturbing</w:t>
      </w:r>
      <w:r>
        <w:t>. According to Angel Gurría, Secretary-General of the OECD, “our planet is warming dangerously,” and we need to act now “to avoid catastrophe”; the United Nations climate chief, Christiana Figueres, maintains that global warming means that “the world economy is at risk.”</w:t>
      </w:r>
    </w:p>
    <w:p w14:paraId="77C6497D" w14:textId="77777777" w:rsidR="00C0317D" w:rsidRDefault="00C0317D" w:rsidP="00C0317D">
      <w:pPr>
        <w:rPr>
          <w:u w:val="single"/>
        </w:rPr>
      </w:pPr>
      <w:r>
        <w:t xml:space="preserve">Former UN Secretary-General </w:t>
      </w:r>
      <w:r>
        <w:rPr>
          <w:u w:val="single"/>
        </w:rPr>
        <w:t xml:space="preserve">Kofi Annan takes the prize for the </w:t>
      </w:r>
      <w:r>
        <w:rPr>
          <w:b/>
          <w:u w:val="single"/>
        </w:rPr>
        <w:t>most extreme rhetoric</w:t>
      </w:r>
      <w:r>
        <w:rPr>
          <w:u w:val="single"/>
        </w:rPr>
        <w:t>,</w:t>
      </w:r>
      <w:r>
        <w:t xml:space="preserve"> claiming that not curbing global warming is “</w:t>
      </w:r>
      <w:r>
        <w:rPr>
          <w:u w:val="single"/>
        </w:rPr>
        <w:t>a terrible gamble with the future of the planet and with life itself.”</w:t>
      </w:r>
    </w:p>
    <w:p w14:paraId="0CFE3394" w14:textId="77777777" w:rsidR="00C0317D" w:rsidRDefault="00C0317D" w:rsidP="00C0317D">
      <w:pPr>
        <w:rPr>
          <w:b/>
          <w:u w:val="single"/>
        </w:rPr>
      </w:pPr>
      <w:r>
        <w:rPr>
          <w:u w:val="single"/>
        </w:rPr>
        <w:t xml:space="preserve">Yet, </w:t>
      </w:r>
      <w:r w:rsidRPr="009D5F1F">
        <w:rPr>
          <w:rStyle w:val="Emphasis"/>
          <w:highlight w:val="green"/>
        </w:rPr>
        <w:t>the rhetoric is unconvincing</w:t>
      </w:r>
      <w:r>
        <w:t xml:space="preserve">. Yes, global warming is real and man-made. But </w:t>
      </w:r>
      <w:r>
        <w:rPr>
          <w:u w:val="single"/>
        </w:rPr>
        <w:t>creating panic</w:t>
      </w:r>
      <w:r>
        <w:t xml:space="preserve"> and proposing unrealistic policies </w:t>
      </w:r>
      <w:r>
        <w:rPr>
          <w:b/>
          <w:u w:val="single"/>
        </w:rPr>
        <w:t>will not help in tackling the problem.</w:t>
      </w:r>
    </w:p>
    <w:p w14:paraId="0F0D6F4A" w14:textId="77777777" w:rsidR="00C0317D" w:rsidRDefault="00C0317D" w:rsidP="00C0317D">
      <w:r>
        <w:t xml:space="preserve">Both Annan and Gurría cited Typhoon Haiyan in the Philippines last November as evidence of increased climate-change-related damage. Never mind that the latest report by </w:t>
      </w:r>
      <w:r>
        <w:rPr>
          <w:u w:val="single"/>
        </w:rPr>
        <w:t xml:space="preserve">the </w:t>
      </w:r>
      <w:r>
        <w:t>UN Intergovernmental Panel on Climate Change (</w:t>
      </w:r>
      <w:r w:rsidRPr="009D5F1F">
        <w:rPr>
          <w:highlight w:val="green"/>
          <w:u w:val="single"/>
        </w:rPr>
        <w:t>IPCC</w:t>
      </w:r>
      <w:r>
        <w:t>) found that “</w:t>
      </w:r>
      <w:r>
        <w:rPr>
          <w:u w:val="single"/>
        </w:rPr>
        <w:t xml:space="preserve">current </w:t>
      </w:r>
      <w:r w:rsidRPr="009D5F1F">
        <w:rPr>
          <w:highlight w:val="green"/>
          <w:u w:val="single"/>
        </w:rPr>
        <w:t>datasets indicate no</w:t>
      </w:r>
      <w:r>
        <w:rPr>
          <w:u w:val="single"/>
        </w:rPr>
        <w:t xml:space="preserve"> significant observed </w:t>
      </w:r>
      <w:r w:rsidRPr="009D5F1F">
        <w:rPr>
          <w:highlight w:val="green"/>
          <w:u w:val="single"/>
        </w:rPr>
        <w:t>trends</w:t>
      </w:r>
      <w:r>
        <w:rPr>
          <w:u w:val="single"/>
        </w:rPr>
        <w:t xml:space="preserve"> in global tropical cyclone frequency</w:t>
      </w:r>
      <w:r>
        <w:t xml:space="preserve"> over the past century” </w:t>
      </w:r>
      <w:r w:rsidRPr="009D5F1F">
        <w:rPr>
          <w:highlight w:val="green"/>
          <w:u w:val="single"/>
        </w:rPr>
        <w:t>and reported “low confidence” that</w:t>
      </w:r>
      <w:r>
        <w:rPr>
          <w:u w:val="single"/>
        </w:rPr>
        <w:t xml:space="preserve"> any </w:t>
      </w:r>
      <w:r w:rsidRPr="009D5F1F">
        <w:rPr>
          <w:highlight w:val="green"/>
          <w:u w:val="single"/>
        </w:rPr>
        <w:t>changes in hurricanes</w:t>
      </w:r>
      <w:r>
        <w:t xml:space="preserve"> in recent (or future) decades </w:t>
      </w:r>
      <w:r w:rsidRPr="009D5F1F">
        <w:rPr>
          <w:highlight w:val="green"/>
          <w:u w:val="single"/>
        </w:rPr>
        <w:t xml:space="preserve">had </w:t>
      </w:r>
      <w:r w:rsidRPr="009D5F1F">
        <w:rPr>
          <w:rStyle w:val="Emphasis"/>
          <w:highlight w:val="green"/>
        </w:rPr>
        <w:t>anything to do with</w:t>
      </w:r>
      <w:r>
        <w:rPr>
          <w:rStyle w:val="Emphasis"/>
        </w:rPr>
        <w:t xml:space="preserve"> global </w:t>
      </w:r>
      <w:r w:rsidRPr="009D5F1F">
        <w:rPr>
          <w:rStyle w:val="Emphasis"/>
          <w:highlight w:val="green"/>
        </w:rPr>
        <w:t>warming</w:t>
      </w:r>
      <w:r>
        <w:t>.</w:t>
      </w:r>
    </w:p>
    <w:p w14:paraId="1173180B" w14:textId="77777777" w:rsidR="00C0317D" w:rsidRDefault="00C0317D" w:rsidP="00C0317D">
      <w:r>
        <w:t>Annan and Gurría also neglected to note that global Accumulated Cyclone Energy, an index for total hurricane activity, is hovering at the lowest values seen since the 1970’s. Indeed, the trend for strong hurricanes around the Philippines has declined since 1951.</w:t>
      </w:r>
    </w:p>
    <w:p w14:paraId="076E0D48" w14:textId="77777777" w:rsidR="00C0317D" w:rsidRDefault="00C0317D" w:rsidP="00C0317D">
      <w:r>
        <w:t xml:space="preserve">Similarly, Gurría tells us that Hurricane </w:t>
      </w:r>
      <w:r>
        <w:rPr>
          <w:u w:val="single"/>
        </w:rPr>
        <w:t>Sandy</w:t>
      </w:r>
      <w:r>
        <w:t xml:space="preserve">, which slammed into New York City in 2012, </w:t>
      </w:r>
      <w:r>
        <w:rPr>
          <w:u w:val="single"/>
        </w:rPr>
        <w:t>is an example of inaction on climate change</w:t>
      </w:r>
      <w:r>
        <w:t xml:space="preserve">, costing the United States “the equivalent of 0.5% of its GDP” each year. In fact, </w:t>
      </w:r>
      <w:r>
        <w:rPr>
          <w:u w:val="single"/>
        </w:rPr>
        <w:t xml:space="preserve">the US currently is experiencing the longest absence of intense landfall hurricanes </w:t>
      </w:r>
      <w:r>
        <w:rPr>
          <w:b/>
          <w:u w:val="single"/>
        </w:rPr>
        <w:t>since records began</w:t>
      </w:r>
      <w:r>
        <w:t xml:space="preserve"> in 1900, while the adjusted damage cost for the US during this period, including Hurricane Sandy, has fallen slightly.</w:t>
      </w:r>
    </w:p>
    <w:p w14:paraId="240027E0" w14:textId="77777777" w:rsidR="00C0317D" w:rsidRDefault="00C0317D" w:rsidP="00C0317D">
      <w:pPr>
        <w:rPr>
          <w:u w:val="single"/>
        </w:rPr>
      </w:pPr>
      <w:r>
        <w:t xml:space="preserve">Figueres claims “that current annual losses worldwide due to extreme weather and disasters could be a staggering 12% of annual global GDP.” But the study she cites shows only a possible loss of 1-12% of GDP in the future, and this is estimated not globally but within just eight carefully selected, climate-vulnerable regions or cities. By contrast, according to the IPCC, </w:t>
      </w:r>
      <w:r>
        <w:rPr>
          <w:u w:val="single"/>
        </w:rPr>
        <w:t xml:space="preserve">“long-term trends in economic </w:t>
      </w:r>
      <w:r w:rsidRPr="009D5F1F">
        <w:rPr>
          <w:highlight w:val="green"/>
          <w:u w:val="single"/>
        </w:rPr>
        <w:t>disaster</w:t>
      </w:r>
      <w:r>
        <w:rPr>
          <w:u w:val="single"/>
        </w:rPr>
        <w:t xml:space="preserve"> losses adjusted for wealth </w:t>
      </w:r>
      <w:r>
        <w:t xml:space="preserve">and population </w:t>
      </w:r>
      <w:r w:rsidRPr="009D5F1F">
        <w:rPr>
          <w:highlight w:val="green"/>
          <w:u w:val="single"/>
        </w:rPr>
        <w:t xml:space="preserve">increases </w:t>
      </w:r>
      <w:r w:rsidRPr="009D5F1F">
        <w:rPr>
          <w:b/>
          <w:highlight w:val="green"/>
          <w:u w:val="single"/>
        </w:rPr>
        <w:t>have not been attributed to climate change</w:t>
      </w:r>
      <w:r>
        <w:rPr>
          <w:u w:val="single"/>
        </w:rPr>
        <w:t>.”</w:t>
      </w:r>
    </w:p>
    <w:p w14:paraId="35067000" w14:textId="77777777" w:rsidR="00C0317D" w:rsidRDefault="00C0317D" w:rsidP="00C0317D">
      <w:r>
        <w:t xml:space="preserve">On the contrary, </w:t>
      </w:r>
      <w:r>
        <w:rPr>
          <w:u w:val="single"/>
        </w:rPr>
        <w:t xml:space="preserve">the bulk of </w:t>
      </w:r>
      <w:r w:rsidRPr="009D5F1F">
        <w:rPr>
          <w:highlight w:val="green"/>
          <w:u w:val="single"/>
        </w:rPr>
        <w:t>peer-reviewed</w:t>
      </w:r>
      <w:r>
        <w:t xml:space="preserve"> economic </w:t>
      </w:r>
      <w:r w:rsidRPr="009D5F1F">
        <w:rPr>
          <w:highlight w:val="green"/>
          <w:u w:val="single"/>
        </w:rPr>
        <w:t>evidence indicates</w:t>
      </w:r>
      <w:r>
        <w:rPr>
          <w:u w:val="single"/>
        </w:rPr>
        <w:t xml:space="preserve"> that, up to around 2050-2070, </w:t>
      </w:r>
      <w:r w:rsidRPr="009D5F1F">
        <w:rPr>
          <w:highlight w:val="green"/>
          <w:u w:val="single"/>
        </w:rPr>
        <w:t>the net</w:t>
      </w:r>
      <w:r>
        <w:rPr>
          <w:u w:val="single"/>
        </w:rPr>
        <w:t xml:space="preserve"> global </w:t>
      </w:r>
      <w:r w:rsidRPr="009D5F1F">
        <w:rPr>
          <w:highlight w:val="green"/>
          <w:u w:val="single"/>
        </w:rPr>
        <w:t>economic impact</w:t>
      </w:r>
      <w:r>
        <w:rPr>
          <w:u w:val="single"/>
        </w:rPr>
        <w:t xml:space="preserve"> of rising temperatures </w:t>
      </w:r>
      <w:r w:rsidRPr="009D5F1F">
        <w:rPr>
          <w:highlight w:val="green"/>
          <w:u w:val="single"/>
        </w:rPr>
        <w:t xml:space="preserve">is </w:t>
      </w:r>
      <w:r w:rsidRPr="009D5F1F">
        <w:rPr>
          <w:rStyle w:val="Emphasis"/>
          <w:highlight w:val="green"/>
        </w:rPr>
        <w:t>likely to be positive</w:t>
      </w:r>
      <w:r>
        <w:rPr>
          <w:u w:val="single"/>
        </w:rPr>
        <w:t>. Although</w:t>
      </w:r>
      <w:r>
        <w:t xml:space="preserve"> global </w:t>
      </w:r>
      <w:r>
        <w:rPr>
          <w:u w:val="single"/>
        </w:rPr>
        <w:t xml:space="preserve">warming will create costs </w:t>
      </w:r>
      <w:r>
        <w:t>stemming from more heat-related deaths and water stress</w:t>
      </w:r>
      <w:r>
        <w:rPr>
          <w:u w:val="single"/>
        </w:rPr>
        <w:t xml:space="preserve">, they will be </w:t>
      </w:r>
      <w:r>
        <w:rPr>
          <w:b/>
          <w:u w:val="single"/>
        </w:rPr>
        <w:t>outweighed by the benefits</w:t>
      </w:r>
      <w:r>
        <w:rPr>
          <w:u w:val="single"/>
        </w:rPr>
        <w:t xml:space="preserve"> from many fewer cold-related deaths</w:t>
      </w:r>
      <w:r>
        <w:t xml:space="preserve"> and higher agricultural productivity from higher levels of CO2.</w:t>
      </w:r>
    </w:p>
    <w:p w14:paraId="53038F9C" w14:textId="77777777" w:rsidR="00C0317D" w:rsidRDefault="00C0317D" w:rsidP="00C0317D">
      <w:r>
        <w:t>Global warming is a long-term problem. Most models indicate that the cost toward the end of the century will be 1-5% of world GDP. This is not a trivial loss; but nor does it put “the world economy at risk.” For comparison, the IPCC expects that by the end of the century, the average person in the developing world will be 1,400-1,800% richer than today.</w:t>
      </w:r>
    </w:p>
    <w:p w14:paraId="4AA924D2" w14:textId="77777777" w:rsidR="00C0317D" w:rsidRDefault="00C0317D" w:rsidP="00C0317D">
      <w:r>
        <w:t xml:space="preserve">Such </w:t>
      </w:r>
      <w:r>
        <w:rPr>
          <w:u w:val="single"/>
        </w:rPr>
        <w:t xml:space="preserve">incorrect statements by leading officials reinforce </w:t>
      </w:r>
      <w:r>
        <w:rPr>
          <w:b/>
          <w:u w:val="single"/>
        </w:rPr>
        <w:t>wasteful policies</w:t>
      </w:r>
      <w:r>
        <w:rPr>
          <w:u w:val="single"/>
        </w:rPr>
        <w:t xml:space="preserve"> based on </w:t>
      </w:r>
      <w:r>
        <w:rPr>
          <w:b/>
          <w:u w:val="single"/>
        </w:rPr>
        <w:t>wishful thinking</w:t>
      </w:r>
      <w:r>
        <w:t xml:space="preserve">. Figueres sees “momentum growing toward” climate policies as countries like China “reduce coal use.” In the real world, </w:t>
      </w:r>
      <w:r w:rsidRPr="009D5F1F">
        <w:rPr>
          <w:highlight w:val="green"/>
          <w:u w:val="single"/>
        </w:rPr>
        <w:t>China accounts for</w:t>
      </w:r>
      <w:r>
        <w:rPr>
          <w:u w:val="single"/>
        </w:rPr>
        <w:t xml:space="preserve"> almost </w:t>
      </w:r>
      <w:r w:rsidRPr="009D5F1F">
        <w:rPr>
          <w:highlight w:val="green"/>
          <w:u w:val="single"/>
        </w:rPr>
        <w:t>60% of the global increase in coal</w:t>
      </w:r>
      <w:r>
        <w:rPr>
          <w:u w:val="single"/>
        </w:rPr>
        <w:t xml:space="preserve"> consumption</w:t>
      </w:r>
      <w:r>
        <w:t xml:space="preserve"> from 2012 to 2014, according to the International Energy Agency. While Figueres lauds China for dramatically increasing its solar-power capacity in 2013, the increase in China’s reliance on coal power was 27 times greater.</w:t>
      </w:r>
    </w:p>
    <w:p w14:paraId="55F65B43" w14:textId="77777777" w:rsidR="00C0317D" w:rsidRDefault="00C0317D" w:rsidP="00C0317D">
      <w:pPr>
        <w:rPr>
          <w:u w:val="single"/>
        </w:rPr>
      </w:pPr>
      <w:r>
        <w:rPr>
          <w:u w:val="single"/>
        </w:rPr>
        <w:t>Figueres’s weak grasp on the facts has led her not only to conclude that China is “doing it right</w:t>
      </w:r>
      <w:r>
        <w:t xml:space="preserve">” on climate change, </w:t>
      </w:r>
      <w:r>
        <w:rPr>
          <w:u w:val="single"/>
        </w:rPr>
        <w:t>but also to speculate that China has succeeded</w:t>
      </w:r>
      <w:r>
        <w:t xml:space="preserve"> because its “political system avoids some of the legislative hurdles seen in countries including the US.” In other words, </w:t>
      </w:r>
      <w:r>
        <w:rPr>
          <w:u w:val="single"/>
        </w:rPr>
        <w:t>the UN’s top climate official seems to be suggesting that an authoritarian political system is better for the planet.</w:t>
      </w:r>
    </w:p>
    <w:p w14:paraId="67180469" w14:textId="77777777" w:rsidR="00C0317D" w:rsidRDefault="00C0317D" w:rsidP="00C0317D">
      <w:r>
        <w:t xml:space="preserve">The fact remains that </w:t>
      </w:r>
      <w:r>
        <w:rPr>
          <w:u w:val="single"/>
        </w:rPr>
        <w:t xml:space="preserve">global </w:t>
      </w:r>
      <w:r w:rsidRPr="009D5F1F">
        <w:rPr>
          <w:highlight w:val="green"/>
          <w:u w:val="single"/>
        </w:rPr>
        <w:t>wind and solar power</w:t>
      </w:r>
      <w:r>
        <w:rPr>
          <w:u w:val="single"/>
        </w:rPr>
        <w:t xml:space="preserve"> usage</w:t>
      </w:r>
      <w:r>
        <w:t xml:space="preserve"> in 2012 </w:t>
      </w:r>
      <w:r w:rsidRPr="009D5F1F">
        <w:rPr>
          <w:highlight w:val="green"/>
          <w:u w:val="single"/>
        </w:rPr>
        <w:t>cut, at most, 275 million tons of CO2</w:t>
      </w:r>
      <w:r>
        <w:rPr>
          <w:u w:val="single"/>
        </w:rPr>
        <w:t xml:space="preserve">, while </w:t>
      </w:r>
      <w:r w:rsidRPr="009D5F1F">
        <w:rPr>
          <w:highlight w:val="green"/>
          <w:u w:val="single"/>
        </w:rPr>
        <w:t>soaking up $60 billion</w:t>
      </w:r>
      <w:r>
        <w:rPr>
          <w:u w:val="single"/>
        </w:rPr>
        <w:t xml:space="preserve"> in subsidies.</w:t>
      </w:r>
      <w:r>
        <w:t xml:space="preserve"> With the electricity worth possibly $10 billion, the average cost of cutting a ton of CO2 is about $180. The biggest peer-reviewed estimate of the damage cost of CO2 is about $5 per ton. This means that solar and wind power avoid about $0.03 of climate damage for every dollar spent.</w:t>
      </w:r>
    </w:p>
    <w:p w14:paraId="1F6E1FA4" w14:textId="77777777" w:rsidR="00C0317D" w:rsidRDefault="00C0317D" w:rsidP="00C0317D">
      <w:r>
        <w:t xml:space="preserve">Compare this to smarter technological solutions. In the short run, </w:t>
      </w:r>
      <w:r>
        <w:rPr>
          <w:u w:val="single"/>
        </w:rPr>
        <w:t>the US shale-energy revolution has replaced high-polluting coal with cheaper, cleaner natural gas.</w:t>
      </w:r>
      <w:r>
        <w:t xml:space="preserve"> This has cut about 300 million tons of US emissions – more than all the world’s solar and wind power combined – and at the same time has profited Americans by saving them $100 billion in energy costs.</w:t>
      </w:r>
    </w:p>
    <w:p w14:paraId="5EC094D8" w14:textId="77777777" w:rsidR="00C0317D" w:rsidRDefault="00C0317D" w:rsidP="00C0317D">
      <w:r>
        <w:t xml:space="preserve">In the long run, </w:t>
      </w:r>
      <w:r>
        <w:rPr>
          <w:u w:val="single"/>
        </w:rPr>
        <w:t>current investment in green research and development will help drive the price of future renewable energy below that of fossil fuels</w:t>
      </w:r>
      <w:r>
        <w:t xml:space="preserve">, enabling a choice that is both environmentally and economically sound. In the meantime, </w:t>
      </w:r>
      <w:r w:rsidRPr="009D5F1F">
        <w:rPr>
          <w:highlight w:val="green"/>
          <w:u w:val="single"/>
        </w:rPr>
        <w:t xml:space="preserve">even dramatic cuts in CO2 emissions will have </w:t>
      </w:r>
      <w:r w:rsidRPr="009D5F1F">
        <w:rPr>
          <w:rStyle w:val="Emphasis"/>
          <w:highlight w:val="green"/>
        </w:rPr>
        <w:t>very little impact</w:t>
      </w:r>
      <w:r>
        <w:t xml:space="preserve"> on hurricanes 50-100 years from now. Lifting billions of people out of poverty, however, would not only be intrinsically good; it would also make societies much more resilient in the face of extreme weather, whether caused by global warming or not.</w:t>
      </w:r>
    </w:p>
    <w:p w14:paraId="619706D6" w14:textId="03D94578" w:rsidR="00C0317D" w:rsidRDefault="00C0317D" w:rsidP="00C0317D"/>
    <w:p w14:paraId="414AAF10" w14:textId="63BFF9D9" w:rsidR="00C0317D" w:rsidRDefault="00C0317D" w:rsidP="00C0317D">
      <w:pPr>
        <w:pStyle w:val="Heading3"/>
      </w:pPr>
      <w:r>
        <w:t>1NC – AT: Collisions/Ozone</w:t>
      </w:r>
    </w:p>
    <w:p w14:paraId="791E78DA" w14:textId="77777777" w:rsidR="00C0317D" w:rsidRDefault="00C0317D" w:rsidP="00C0317D">
      <w:pPr>
        <w:pStyle w:val="Heading4"/>
      </w:pPr>
      <w:r>
        <w:t>2</w:t>
      </w:r>
      <w:r w:rsidRPr="00DA1F80">
        <w:t xml:space="preserve">] Private entities are making efforts to be environmental friendly, NewShepard had </w:t>
      </w:r>
      <w:r>
        <w:t xml:space="preserve">virtually </w:t>
      </w:r>
      <w:r w:rsidRPr="00DA1F80">
        <w:t>zero carbon emissions</w:t>
      </w:r>
      <w:r>
        <w:t xml:space="preserve"> – it used liquid hydrogen and liquid oxygen instead</w:t>
      </w:r>
      <w:r w:rsidRPr="00DA1F80">
        <w:t>.</w:t>
      </w:r>
    </w:p>
    <w:p w14:paraId="210F2A86" w14:textId="77777777" w:rsidR="00C0317D" w:rsidRPr="00F141BC" w:rsidRDefault="00C0317D" w:rsidP="00C0317D">
      <w:r w:rsidRPr="00F141BC">
        <w:rPr>
          <w:rStyle w:val="Style13ptBold"/>
        </w:rPr>
        <w:t>Mann 21</w:t>
      </w:r>
      <w:r>
        <w:t xml:space="preserve"> </w:t>
      </w:r>
      <w:hyperlink w:history="1">
        <w:r w:rsidRPr="003B62CD">
          <w:rPr>
            <w:rStyle w:val="Hyperlink"/>
          </w:rPr>
          <w:t>(Mann, Adam. “How Much Will Jeff Bezos' New Shepard Rocket Warm the Planet?” LiveScience, Purch, 19 July 2021, www.livescience.com/new-shepard-emissions.html.)//DebateDrills</w:t>
        </w:r>
      </w:hyperlink>
      <w:r>
        <w:t xml:space="preserve"> AY</w:t>
      </w:r>
    </w:p>
    <w:p w14:paraId="5DDF1CBC" w14:textId="77777777" w:rsidR="00C0317D" w:rsidRPr="00F141BC" w:rsidRDefault="00C0317D" w:rsidP="00C0317D">
      <w:pPr>
        <w:rPr>
          <w:sz w:val="16"/>
        </w:rPr>
      </w:pPr>
      <w:r w:rsidRPr="00F141BC">
        <w:rPr>
          <w:rStyle w:val="Emphasis"/>
          <w:highlight w:val="green"/>
        </w:rPr>
        <w:t>New Shepard</w:t>
      </w:r>
      <w:r w:rsidRPr="00F141BC">
        <w:rPr>
          <w:sz w:val="16"/>
        </w:rPr>
        <w:t xml:space="preserve">, which billionaire Bezos will ride on its initial crewed flight tomorrow (July 20), is </w:t>
      </w:r>
      <w:r w:rsidRPr="00F141BC">
        <w:rPr>
          <w:rStyle w:val="Emphasis"/>
          <w:highlight w:val="green"/>
        </w:rPr>
        <w:t>combining liquid </w:t>
      </w:r>
      <w:hyperlink r:id="rId9" w:history="1">
        <w:r w:rsidRPr="00F141BC">
          <w:rPr>
            <w:rStyle w:val="Emphasis"/>
            <w:highlight w:val="green"/>
          </w:rPr>
          <w:t>hydrogen</w:t>
        </w:r>
      </w:hyperlink>
      <w:r w:rsidRPr="00F141BC">
        <w:rPr>
          <w:rStyle w:val="Emphasis"/>
          <w:highlight w:val="green"/>
        </w:rPr>
        <w:t> and liquid </w:t>
      </w:r>
      <w:hyperlink r:id="rId10" w:history="1">
        <w:r w:rsidRPr="00F141BC">
          <w:rPr>
            <w:rStyle w:val="Emphasis"/>
            <w:highlight w:val="green"/>
          </w:rPr>
          <w:t>oxygen</w:t>
        </w:r>
      </w:hyperlink>
      <w:r w:rsidRPr="00F141BC">
        <w:rPr>
          <w:rStyle w:val="Emphasis"/>
          <w:highlight w:val="green"/>
        </w:rPr>
        <w:t> in its engine</w:t>
      </w:r>
      <w:r w:rsidRPr="00F141BC">
        <w:rPr>
          <w:rStyle w:val="Emphasis"/>
        </w:rPr>
        <w:t xml:space="preserve"> </w:t>
      </w:r>
      <w:r w:rsidRPr="00F141BC">
        <w:rPr>
          <w:sz w:val="16"/>
        </w:rPr>
        <w:t xml:space="preserve">to generate thrust, meaning "the main </w:t>
      </w:r>
      <w:r w:rsidRPr="00F141BC">
        <w:rPr>
          <w:rStyle w:val="Emphasis"/>
          <w:highlight w:val="green"/>
        </w:rPr>
        <w:t>emissions will be water and some minor combustion products, and virtually no CO2</w:t>
      </w:r>
      <w:r w:rsidRPr="00F141BC">
        <w:rPr>
          <w:sz w:val="16"/>
        </w:rPr>
        <w:t xml:space="preserve">," Darin Toohey, an atmospheric scientist at the University of Colorado, Boulder, told Live Science in an email. (Water — H2O — is composed of hydrogen and oxygen.) </w:t>
      </w:r>
    </w:p>
    <w:p w14:paraId="535E5221" w14:textId="77777777" w:rsidR="00C0317D" w:rsidRPr="00DA1F80" w:rsidRDefault="00C0317D" w:rsidP="00C0317D">
      <w:pPr>
        <w:pStyle w:val="Heading4"/>
      </w:pPr>
      <w:r>
        <w:t>3</w:t>
      </w:r>
      <w:r w:rsidRPr="00DA1F80">
        <w:t>] Terrestrial activities thump - EVEN IF private rockets do contribute to emissions, they’re still incomparable to commercial plane flights – the aff can’t solve for emissions or warming. also, turn - private spaceflight is a developing industry, means companies can pursue more environmental friendly strategies – Blue Origin already is.</w:t>
      </w:r>
    </w:p>
    <w:p w14:paraId="6481A32A" w14:textId="77777777" w:rsidR="00C0317D" w:rsidRPr="00DA1F80" w:rsidRDefault="00C0317D" w:rsidP="00C0317D">
      <w:pPr>
        <w:rPr>
          <w:rStyle w:val="Style13ptBold"/>
          <w:b w:val="0"/>
          <w:bCs w:val="0"/>
          <w:sz w:val="22"/>
        </w:rPr>
      </w:pPr>
      <w:r w:rsidRPr="00DA1F80">
        <w:rPr>
          <w:rStyle w:val="Style13ptBold"/>
        </w:rPr>
        <w:t>Wood 21</w:t>
      </w:r>
      <w:r w:rsidRPr="00DA1F80">
        <w:t xml:space="preserve"> (</w:t>
      </w:r>
      <w:hyperlink r:id="rId11" w:history="1">
        <w:r w:rsidRPr="00DA1F80">
          <w:rPr>
            <w:rStyle w:val="Hyperlink"/>
          </w:rPr>
          <w:t>Wood, Charlie. “How Blue Origin, SpaceX, Virgin Galactic Space Race Could Impact the Atmosphere.” CNBC, CNBC, 28 Aug. 2021, www.cnbc.com/2021/08/27/how-blue-origin-spacex-virgin-galactic-space-race-could-impact-the-atmosphere.html.)</w:t>
        </w:r>
      </w:hyperlink>
      <w:r w:rsidRPr="00DA1F80">
        <w:rPr>
          <w:rStyle w:val="Hyperlink"/>
        </w:rPr>
        <w:t xml:space="preserve"> //DebateDrills AY</w:t>
      </w:r>
    </w:p>
    <w:p w14:paraId="5C5D60AB" w14:textId="77777777" w:rsidR="00C0317D" w:rsidRPr="00DA1F80" w:rsidRDefault="00C0317D" w:rsidP="00C0317D">
      <w:pPr>
        <w:pStyle w:val="NormalWeb"/>
        <w:rPr>
          <w:rFonts w:asciiTheme="minorHAnsi" w:hAnsiTheme="minorHAnsi" w:cstheme="minorHAnsi"/>
          <w:color w:val="000000"/>
          <w:sz w:val="16"/>
          <w:szCs w:val="27"/>
        </w:rPr>
      </w:pPr>
      <w:r w:rsidRPr="00DA1F80">
        <w:rPr>
          <w:rFonts w:asciiTheme="minorHAnsi" w:hAnsiTheme="minorHAnsi" w:cstheme="minorHAnsi"/>
          <w:color w:val="000000"/>
          <w:sz w:val="16"/>
          <w:szCs w:val="27"/>
        </w:rPr>
        <w:t xml:space="preserve">But </w:t>
      </w:r>
      <w:r w:rsidRPr="00DA1F80">
        <w:rPr>
          <w:rStyle w:val="Emphasis"/>
          <w:rFonts w:asciiTheme="minorHAnsi" w:hAnsiTheme="minorHAnsi" w:cstheme="minorHAnsi"/>
          <w:highlight w:val="green"/>
        </w:rPr>
        <w:t xml:space="preserve">there are </w:t>
      </w:r>
      <w:r w:rsidRPr="00DA1F80">
        <w:rPr>
          <w:rFonts w:asciiTheme="minorHAnsi" w:hAnsiTheme="minorHAnsi" w:cstheme="minorHAnsi"/>
          <w:sz w:val="16"/>
          <w:lang w:eastAsia="en-US"/>
        </w:rPr>
        <w:t>vastly</w:t>
      </w:r>
      <w:r w:rsidRPr="00DA1F80">
        <w:rPr>
          <w:rStyle w:val="Emphasis"/>
          <w:rFonts w:asciiTheme="minorHAnsi" w:hAnsiTheme="minorHAnsi" w:cstheme="minorHAnsi"/>
          <w:highlight w:val="green"/>
        </w:rPr>
        <w:t xml:space="preserve"> more commercial plane flights than space launches </w:t>
      </w:r>
      <w:r w:rsidRPr="00DA1F80">
        <w:rPr>
          <w:lang w:eastAsia="en-US"/>
        </w:rPr>
        <w:t>—</w:t>
      </w:r>
      <w:r w:rsidRPr="00DA1F80">
        <w:rPr>
          <w:rStyle w:val="Emphasis"/>
          <w:rFonts w:asciiTheme="minorHAnsi" w:hAnsiTheme="minorHAnsi" w:cstheme="minorHAnsi"/>
          <w:highlight w:val="green"/>
        </w:rPr>
        <w:t> </w:t>
      </w:r>
      <w:hyperlink r:id="rId12" w:tgtFrame="_blank" w:history="1">
        <w:r w:rsidRPr="00DA1F80">
          <w:rPr>
            <w:rStyle w:val="Emphasis"/>
            <w:rFonts w:asciiTheme="minorHAnsi" w:hAnsiTheme="minorHAnsi" w:cstheme="minorHAnsi"/>
            <w:highlight w:val="green"/>
          </w:rPr>
          <w:t>39 million</w:t>
        </w:r>
      </w:hyperlink>
      <w:r w:rsidRPr="00DA1F80">
        <w:rPr>
          <w:rStyle w:val="Emphasis"/>
          <w:rFonts w:asciiTheme="minorHAnsi" w:hAnsiTheme="minorHAnsi" w:cstheme="minorHAnsi"/>
          <w:highlight w:val="green"/>
        </w:rPr>
        <w:t> versus </w:t>
      </w:r>
      <w:hyperlink r:id="rId13" w:tgtFrame="_blank" w:history="1">
        <w:r w:rsidRPr="00DA1F80">
          <w:rPr>
            <w:rStyle w:val="Emphasis"/>
            <w:rFonts w:asciiTheme="minorHAnsi" w:hAnsiTheme="minorHAnsi" w:cstheme="minorHAnsi"/>
            <w:highlight w:val="green"/>
          </w:rPr>
          <w:t>114</w:t>
        </w:r>
      </w:hyperlink>
      <w:r w:rsidRPr="00DA1F80">
        <w:rPr>
          <w:rFonts w:asciiTheme="minorHAnsi" w:hAnsiTheme="minorHAnsi" w:cstheme="minorHAnsi"/>
          <w:color w:val="000000"/>
          <w:sz w:val="16"/>
          <w:szCs w:val="27"/>
        </w:rPr>
        <w:t xml:space="preserve"> in 2018, respectively — </w:t>
      </w:r>
      <w:r w:rsidRPr="00DA1F80">
        <w:rPr>
          <w:rStyle w:val="Emphasis"/>
          <w:rFonts w:asciiTheme="minorHAnsi" w:hAnsiTheme="minorHAnsi" w:cstheme="minorHAnsi"/>
          <w:highlight w:val="green"/>
        </w:rPr>
        <w:t>too many for the space industry to catch up in even the most ambitious scenarios.</w:t>
      </w:r>
      <w:r w:rsidRPr="00DA1F80">
        <w:rPr>
          <w:rFonts w:asciiTheme="minorHAnsi" w:hAnsiTheme="minorHAnsi" w:cstheme="minorHAnsi"/>
          <w:color w:val="000000"/>
          <w:sz w:val="16"/>
          <w:szCs w:val="27"/>
        </w:rPr>
        <w:t xml:space="preserve"> Today, </w:t>
      </w:r>
      <w:r w:rsidRPr="00DA1F80">
        <w:rPr>
          <w:rStyle w:val="Emphasis"/>
          <w:rFonts w:asciiTheme="minorHAnsi" w:hAnsiTheme="minorHAnsi" w:cstheme="minorHAnsi"/>
          <w:highlight w:val="green"/>
        </w:rPr>
        <w:t>rockets collectively burn </w:t>
      </w:r>
      <w:hyperlink r:id="rId14" w:tgtFrame="_blank" w:history="1">
        <w:r w:rsidRPr="00DA1F80">
          <w:rPr>
            <w:rStyle w:val="Emphasis"/>
            <w:rFonts w:asciiTheme="minorHAnsi" w:hAnsiTheme="minorHAnsi" w:cstheme="minorHAnsi"/>
            <w:highlight w:val="green"/>
          </w:rPr>
          <w:t>about 0.1%</w:t>
        </w:r>
      </w:hyperlink>
      <w:r w:rsidRPr="00DA1F80">
        <w:rPr>
          <w:rStyle w:val="Emphasis"/>
          <w:rFonts w:asciiTheme="minorHAnsi" w:hAnsiTheme="minorHAnsi" w:cstheme="minorHAnsi"/>
          <w:highlight w:val="green"/>
        </w:rPr>
        <w:t> as much fuel as planes do,</w:t>
      </w:r>
      <w:r w:rsidRPr="00DA1F80">
        <w:rPr>
          <w:rFonts w:asciiTheme="minorHAnsi" w:hAnsiTheme="minorHAnsi" w:cstheme="minorHAnsi"/>
          <w:color w:val="000000"/>
          <w:sz w:val="16"/>
          <w:szCs w:val="27"/>
        </w:rPr>
        <w:t xml:space="preserve"> making their carbon emissions a rounding error in comparison. Whittaker points out, however, that such calculations neglect the unknown but likely substantial carbon footprint of producing, transporting and cooling the tons upon tons of fuel used in space launches “While it doesn’t match aviation, it’s still a big add-on,” he says. </w:t>
      </w:r>
      <w:r w:rsidRPr="00DA1F80">
        <w:rPr>
          <w:rStyle w:val="Emphasis"/>
          <w:rFonts w:asciiTheme="minorHAnsi" w:hAnsiTheme="minorHAnsi" w:cstheme="minorHAnsi"/>
          <w:highlight w:val="green"/>
        </w:rPr>
        <w:t>To achieve carbon neutrality, he hopes the industry will follow Blue Origin’s lead and use carbon-free fuels as well as greening operations</w:t>
      </w:r>
      <w:r w:rsidRPr="00DA1F80">
        <w:rPr>
          <w:rFonts w:asciiTheme="minorHAnsi" w:hAnsiTheme="minorHAnsi" w:cstheme="minorHAnsi"/>
          <w:color w:val="000000"/>
          <w:sz w:val="16"/>
          <w:szCs w:val="27"/>
        </w:rPr>
        <w:t xml:space="preserve"> by producing fuel locally from renewable energy sources. </w:t>
      </w:r>
    </w:p>
    <w:p w14:paraId="055254DE" w14:textId="77777777" w:rsidR="00C0317D" w:rsidRPr="00DA1F80" w:rsidRDefault="00C0317D" w:rsidP="00C0317D">
      <w:pPr>
        <w:pStyle w:val="Heading4"/>
      </w:pPr>
      <w:r>
        <w:t>4</w:t>
      </w:r>
      <w:r w:rsidRPr="00DA1F80">
        <w:t xml:space="preserve">] </w:t>
      </w:r>
      <w:r>
        <w:t>Turn</w:t>
      </w:r>
      <w:r w:rsidRPr="00DA1F80">
        <w:t xml:space="preserve"> – the space industry is driving environmental friendly futures and contributing to combating climate change. </w:t>
      </w:r>
    </w:p>
    <w:p w14:paraId="428E8CD5" w14:textId="77777777" w:rsidR="00C0317D" w:rsidRPr="00DA1F80" w:rsidRDefault="00C0317D" w:rsidP="00C0317D">
      <w:r w:rsidRPr="00DA1F80">
        <w:rPr>
          <w:rStyle w:val="Style13ptBold"/>
        </w:rPr>
        <w:t xml:space="preserve">Wood 21 </w:t>
      </w:r>
      <w:r w:rsidRPr="00DA1F80">
        <w:t>(</w:t>
      </w:r>
      <w:hyperlink r:id="rId15" w:history="1">
        <w:r w:rsidRPr="00DA1F80">
          <w:rPr>
            <w:rStyle w:val="Hyperlink"/>
          </w:rPr>
          <w:t>Wood, Charlie. “How Blue Origin, SpaceX, Virgin Galactic Space Race Could Impact the Atmosphere.” CNBC, CNBC, 28 Aug. 2021, www.cnbc.com/2021/08/27/how-blue-origin-spacex-virgin-galactic-space-race-could-impact-the-atmosphere.html.)//DebateDrills</w:t>
        </w:r>
      </w:hyperlink>
      <w:r w:rsidRPr="00DA1F80">
        <w:t xml:space="preserve"> AY</w:t>
      </w:r>
    </w:p>
    <w:p w14:paraId="71BDAC74" w14:textId="77777777" w:rsidR="00C0317D" w:rsidRPr="00DA1F80" w:rsidRDefault="00C0317D" w:rsidP="00C0317D">
      <w:pPr>
        <w:pStyle w:val="NormalWeb"/>
        <w:rPr>
          <w:rFonts w:asciiTheme="minorHAnsi" w:hAnsiTheme="minorHAnsi" w:cstheme="minorHAnsi"/>
          <w:color w:val="000000"/>
          <w:sz w:val="16"/>
          <w:szCs w:val="27"/>
        </w:rPr>
      </w:pPr>
      <w:r w:rsidRPr="00DA1F80">
        <w:rPr>
          <w:rStyle w:val="Emphasis"/>
          <w:highlight w:val="green"/>
        </w:rPr>
        <w:t>Access to space has revolutionized</w:t>
      </w:r>
      <w:r w:rsidRPr="00DA1F80">
        <w:rPr>
          <w:rFonts w:asciiTheme="minorHAnsi" w:hAnsiTheme="minorHAnsi" w:cstheme="minorHAnsi"/>
          <w:color w:val="000000"/>
          <w:sz w:val="16"/>
          <w:szCs w:val="27"/>
        </w:rPr>
        <w:t xml:space="preserve"> weather forecasting, communications technology and </w:t>
      </w:r>
      <w:r w:rsidRPr="00DA1F80">
        <w:rPr>
          <w:rStyle w:val="Emphasis"/>
          <w:highlight w:val="green"/>
        </w:rPr>
        <w:t>researchers’ ability to understand</w:t>
      </w:r>
      <w:r w:rsidRPr="00DA1F80">
        <w:rPr>
          <w:rFonts w:asciiTheme="minorHAnsi" w:hAnsiTheme="minorHAnsi" w:cstheme="minorHAnsi"/>
          <w:color w:val="000000"/>
          <w:sz w:val="16"/>
          <w:szCs w:val="27"/>
        </w:rPr>
        <w:t xml:space="preserve"> how human activities have altered the Earth’s </w:t>
      </w:r>
      <w:r w:rsidRPr="00DA1F80">
        <w:rPr>
          <w:rStyle w:val="Emphasis"/>
          <w:highlight w:val="green"/>
        </w:rPr>
        <w:t>climate</w:t>
      </w:r>
      <w:r w:rsidRPr="00DA1F80">
        <w:rPr>
          <w:rFonts w:asciiTheme="minorHAnsi" w:hAnsiTheme="minorHAnsi" w:cstheme="minorHAnsi"/>
          <w:color w:val="000000"/>
          <w:sz w:val="16"/>
          <w:szCs w:val="27"/>
        </w:rPr>
        <w:t xml:space="preserve">. It has also </w:t>
      </w:r>
      <w:r w:rsidRPr="00DA1F80">
        <w:rPr>
          <w:rStyle w:val="Emphasis"/>
          <w:highlight w:val="green"/>
        </w:rPr>
        <w:t>enabled space-based facilities</w:t>
      </w:r>
      <w:r w:rsidRPr="00DA1F80">
        <w:rPr>
          <w:rFonts w:asciiTheme="minorHAnsi" w:hAnsiTheme="minorHAnsi" w:cstheme="minorHAnsi"/>
          <w:color w:val="000000"/>
          <w:sz w:val="16"/>
          <w:szCs w:val="27"/>
        </w:rPr>
        <w:t xml:space="preserve"> like the International Space Station and a fleet of space telescopes </w:t>
      </w:r>
      <w:r w:rsidRPr="00DA1F80">
        <w:rPr>
          <w:rStyle w:val="Emphasis"/>
          <w:highlight w:val="green"/>
        </w:rPr>
        <w:t>to carry out transformational basic research.</w:t>
      </w:r>
      <w:r w:rsidRPr="00DA1F80">
        <w:rPr>
          <w:rFonts w:asciiTheme="minorHAnsi" w:hAnsiTheme="minorHAnsi" w:cstheme="minorHAnsi"/>
          <w:color w:val="000000"/>
          <w:sz w:val="16"/>
          <w:szCs w:val="27"/>
        </w:rPr>
        <w:t xml:space="preserve"> In the future, a </w:t>
      </w:r>
      <w:r w:rsidRPr="00DA1F80">
        <w:rPr>
          <w:rStyle w:val="Emphasis"/>
          <w:highlight w:val="green"/>
        </w:rPr>
        <w:t>thriving space industry could unlock practical projects from clean, </w:t>
      </w:r>
      <w:hyperlink r:id="rId16" w:history="1">
        <w:r w:rsidRPr="00DA1F80">
          <w:rPr>
            <w:rStyle w:val="Emphasis"/>
            <w:highlight w:val="green"/>
          </w:rPr>
          <w:t>space-based solar power</w:t>
        </w:r>
      </w:hyperlink>
      <w:r w:rsidRPr="00DA1F80">
        <w:rPr>
          <w:rStyle w:val="Emphasis"/>
          <w:highlight w:val="green"/>
        </w:rPr>
        <w:t> to </w:t>
      </w:r>
      <w:hyperlink r:id="rId17" w:history="1">
        <w:r w:rsidRPr="00DA1F80">
          <w:rPr>
            <w:rStyle w:val="Emphasis"/>
            <w:highlight w:val="green"/>
          </w:rPr>
          <w:t>asteroid mining</w:t>
        </w:r>
      </w:hyperlink>
      <w:r w:rsidRPr="00DA1F80">
        <w:rPr>
          <w:rFonts w:asciiTheme="minorHAnsi" w:hAnsiTheme="minorHAnsi" w:cstheme="minorHAnsi"/>
          <w:color w:val="000000"/>
          <w:sz w:val="16"/>
          <w:szCs w:val="27"/>
        </w:rPr>
        <w:t xml:space="preserve">, as well as support the search for life in the solar system and other scientific endeavors. </w:t>
      </w:r>
      <w:r w:rsidRPr="00DA1F80">
        <w:rPr>
          <w:rStyle w:val="Emphasis"/>
          <w:highlight w:val="green"/>
        </w:rPr>
        <w:t>Researchers</w:t>
      </w:r>
      <w:r w:rsidRPr="00DA1F80">
        <w:rPr>
          <w:rStyle w:val="Emphasis"/>
        </w:rPr>
        <w:t xml:space="preserve"> </w:t>
      </w:r>
      <w:r w:rsidRPr="00DA1F80">
        <w:rPr>
          <w:rFonts w:asciiTheme="minorHAnsi" w:hAnsiTheme="minorHAnsi" w:cstheme="minorHAnsi"/>
          <w:color w:val="000000"/>
          <w:sz w:val="16"/>
          <w:szCs w:val="27"/>
        </w:rPr>
        <w:t xml:space="preserve">like Ross </w:t>
      </w:r>
      <w:r w:rsidRPr="00DA1F80">
        <w:rPr>
          <w:rStyle w:val="Emphasis"/>
          <w:highlight w:val="green"/>
        </w:rPr>
        <w:t>don’t want to stop that</w:t>
      </w:r>
      <w:r w:rsidRPr="00DA1F80">
        <w:rPr>
          <w:rFonts w:asciiTheme="minorHAnsi" w:hAnsiTheme="minorHAnsi" w:cstheme="minorHAnsi"/>
          <w:color w:val="000000"/>
          <w:sz w:val="16"/>
          <w:szCs w:val="27"/>
        </w:rPr>
        <w:t xml:space="preserve"> progress. Rather, </w:t>
      </w:r>
      <w:r w:rsidRPr="00DA1F80">
        <w:rPr>
          <w:rStyle w:val="Emphasis"/>
          <w:highlight w:val="green"/>
        </w:rPr>
        <w:t xml:space="preserve">they hope to help make it </w:t>
      </w:r>
      <w:r w:rsidRPr="00DA1F80">
        <w:rPr>
          <w:rStyle w:val="Emphasis"/>
          <w:highlight w:val="green"/>
          <w:lang w:eastAsia="en-US"/>
        </w:rPr>
        <w:t>possible by identifying potential environmental problems ahead of time</w:t>
      </w:r>
      <w:r w:rsidRPr="00DA1F80">
        <w:rPr>
          <w:rFonts w:asciiTheme="minorHAnsi" w:hAnsiTheme="minorHAnsi" w:cstheme="minorHAnsi"/>
          <w:color w:val="000000"/>
          <w:sz w:val="16"/>
          <w:szCs w:val="27"/>
        </w:rPr>
        <w:t xml:space="preserve">. </w:t>
      </w:r>
      <w:r w:rsidRPr="00DA1F80">
        <w:rPr>
          <w:rStyle w:val="Emphasis"/>
          <w:highlight w:val="green"/>
        </w:rPr>
        <w:t>Today’s</w:t>
      </w:r>
      <w:r w:rsidRPr="00DA1F80">
        <w:rPr>
          <w:rFonts w:asciiTheme="minorHAnsi" w:hAnsiTheme="minorHAnsi" w:cstheme="minorHAnsi"/>
          <w:color w:val="000000"/>
          <w:sz w:val="16"/>
          <w:szCs w:val="27"/>
        </w:rPr>
        <w:t xml:space="preserve"> embryonic </w:t>
      </w:r>
      <w:r w:rsidRPr="00DA1F80">
        <w:rPr>
          <w:rStyle w:val="Emphasis"/>
          <w:highlight w:val="green"/>
        </w:rPr>
        <w:t>space industry is</w:t>
      </w:r>
      <w:r w:rsidRPr="00DA1F80">
        <w:rPr>
          <w:rFonts w:asciiTheme="minorHAnsi" w:hAnsiTheme="minorHAnsi" w:cstheme="minorHAnsi"/>
          <w:color w:val="000000"/>
          <w:sz w:val="16"/>
          <w:szCs w:val="27"/>
        </w:rPr>
        <w:t xml:space="preserve"> mostly </w:t>
      </w:r>
      <w:r w:rsidRPr="00DA1F80">
        <w:rPr>
          <w:rStyle w:val="Emphasis"/>
          <w:highlight w:val="green"/>
        </w:rPr>
        <w:t>harmless</w:t>
      </w:r>
      <w:r w:rsidRPr="00DA1F80">
        <w:rPr>
          <w:rFonts w:asciiTheme="minorHAnsi" w:hAnsiTheme="minorHAnsi" w:cstheme="minorHAnsi"/>
          <w:color w:val="000000"/>
          <w:sz w:val="16"/>
          <w:szCs w:val="27"/>
        </w:rPr>
        <w:t xml:space="preserve">, and Ross suggests an </w:t>
      </w:r>
      <w:r w:rsidRPr="00DA1F80">
        <w:rPr>
          <w:rStyle w:val="Emphasis"/>
          <w:highlight w:val="green"/>
        </w:rPr>
        <w:t>environmental research program could help it stay that way</w:t>
      </w:r>
      <w:r w:rsidRPr="00DA1F80">
        <w:rPr>
          <w:rFonts w:asciiTheme="minorHAnsi" w:hAnsiTheme="minorHAnsi" w:cstheme="minorHAnsi"/>
          <w:color w:val="000000"/>
          <w:sz w:val="16"/>
          <w:szCs w:val="27"/>
        </w:rPr>
        <w:t xml:space="preserve"> as it matures. Stratospheric planes could sample rocket plumes directly to learn exactly what they’re spitting out, while satellites and ground-based observatories watch the atmosphere for short-, mid- and long-term effects of launches. There are also the unknown effects of defunct satellites “burning up,” and dumping many tons of metal particles into the upper atmosphere. Supercomputers could run comprehensive simulations to determine what levels and types of space activity can be conducted safely. “We’d like to avoid a surprising future,” Ross says. “We’d like to say right now </w:t>
      </w:r>
      <w:r w:rsidRPr="00DA1F80">
        <w:rPr>
          <w:rStyle w:val="Emphasis"/>
          <w:highlight w:val="green"/>
        </w:rPr>
        <w:t>the space industry can move forward in a sustainable manner.</w:t>
      </w:r>
      <w:r w:rsidRPr="00DA1F80">
        <w:rPr>
          <w:rFonts w:asciiTheme="minorHAnsi" w:hAnsiTheme="minorHAnsi" w:cstheme="minorHAnsi"/>
          <w:color w:val="000000"/>
          <w:sz w:val="16"/>
          <w:szCs w:val="27"/>
        </w:rPr>
        <w:t>”</w:t>
      </w:r>
    </w:p>
    <w:p w14:paraId="148DDF9F" w14:textId="77777777" w:rsidR="00C0317D" w:rsidRPr="00DA1F80" w:rsidRDefault="00C0317D" w:rsidP="00C0317D">
      <w:pPr>
        <w:pStyle w:val="Heading4"/>
      </w:pPr>
      <w:r>
        <w:t>5</w:t>
      </w:r>
      <w:r w:rsidRPr="00DA1F80">
        <w:t xml:space="preserve">] </w:t>
      </w:r>
      <w:r>
        <w:t>P</w:t>
      </w:r>
      <w:r w:rsidRPr="00DA1F80">
        <w:t>rivate entities have been critical to monitoring the environment – their satellites have provided crucial data that is orders of magnitude better than the public sector AND more accessible</w:t>
      </w:r>
    </w:p>
    <w:p w14:paraId="21C88572" w14:textId="77777777" w:rsidR="00C0317D" w:rsidRPr="00DA1F80" w:rsidRDefault="00C0317D" w:rsidP="00C0317D">
      <w:r w:rsidRPr="00DA1F80">
        <w:rPr>
          <w:rStyle w:val="Style13ptBold"/>
        </w:rPr>
        <w:t xml:space="preserve">Harrison and Bednar 17 </w:t>
      </w:r>
      <w:r w:rsidRPr="00DA1F80">
        <w:t>(</w:t>
      </w:r>
      <w:hyperlink r:id="rId18" w:history="1">
        <w:r w:rsidRPr="00DA1F80">
          <w:rPr>
            <w:rStyle w:val="Hyperlink"/>
          </w:rPr>
          <w:t>Harrison, Tanya N., and Daniel Bednar. “Private Satellite Companies Are Providing Critical Information about Climate Change.” Slate Magazine, Slate, 27 Mar. 2017, slate.com/technology/2017/03/how-private-satellite-companies-are-keeping-an-eye-on-climate-change.html.)//DebateDrills</w:t>
        </w:r>
      </w:hyperlink>
      <w:r w:rsidRPr="00DA1F80">
        <w:t xml:space="preserve"> AY</w:t>
      </w:r>
    </w:p>
    <w:p w14:paraId="24B4201C" w14:textId="77777777" w:rsidR="00C0317D" w:rsidRPr="00DA1F80" w:rsidRDefault="00C0317D" w:rsidP="00C0317D">
      <w:pPr>
        <w:rPr>
          <w:sz w:val="16"/>
        </w:rPr>
      </w:pPr>
      <w:r w:rsidRPr="00DA1F80">
        <w:rPr>
          <w:sz w:val="16"/>
        </w:rPr>
        <w:t xml:space="preserve">A </w:t>
      </w:r>
      <w:r w:rsidRPr="00DA1F80">
        <w:rPr>
          <w:rStyle w:val="Emphasis"/>
          <w:highlight w:val="green"/>
        </w:rPr>
        <w:t xml:space="preserve">large portion of this New Space sector is </w:t>
      </w:r>
      <w:r w:rsidRPr="00DA1F80">
        <w:rPr>
          <w:sz w:val="16"/>
        </w:rPr>
        <w:t>the provision of</w:t>
      </w:r>
      <w:r w:rsidRPr="00DA1F80">
        <w:rPr>
          <w:rStyle w:val="Emphasis"/>
          <w:highlight w:val="green"/>
        </w:rPr>
        <w:t xml:space="preserve"> Earth observation data from satellites built and operated by private companies.</w:t>
      </w:r>
      <w:r w:rsidRPr="00DA1F80">
        <w:rPr>
          <w:sz w:val="16"/>
        </w:rPr>
        <w:t xml:space="preserve"> This emerging commercial </w:t>
      </w:r>
      <w:r w:rsidRPr="00DA1F80">
        <w:rPr>
          <w:rStyle w:val="Emphasis"/>
          <w:highlight w:val="green"/>
        </w:rPr>
        <w:t xml:space="preserve">market provides the opportunity for nations that lack </w:t>
      </w:r>
      <w:r w:rsidRPr="00DA1F80">
        <w:rPr>
          <w:sz w:val="16"/>
        </w:rPr>
        <w:t>extensive</w:t>
      </w:r>
      <w:r w:rsidRPr="00DA1F80">
        <w:rPr>
          <w:rStyle w:val="Emphasis"/>
          <w:highlight w:val="green"/>
        </w:rPr>
        <w:t xml:space="preserve"> space programs to obtain high-quality data for a fraction of the cost of launching their own satellites. Satellite images offered by commercial companies </w:t>
      </w:r>
      <w:r w:rsidRPr="00DA1F80">
        <w:rPr>
          <w:sz w:val="16"/>
        </w:rPr>
        <w:t xml:space="preserve">have resolutions as much as an </w:t>
      </w:r>
      <w:r w:rsidRPr="00DA1F80">
        <w:rPr>
          <w:rStyle w:val="Emphasis"/>
          <w:highlight w:val="green"/>
        </w:rPr>
        <w:t>order of magnitude better than the highest-resolution government-owned counterpart</w:t>
      </w:r>
      <w:r w:rsidRPr="00DA1F80">
        <w:rPr>
          <w:sz w:val="16"/>
        </w:rPr>
        <w:t>, the European Space Agency’s Sentinel-2.</w:t>
      </w:r>
      <w:r w:rsidRPr="00DA1F80">
        <w:rPr>
          <w:rStyle w:val="Emphasis"/>
        </w:rPr>
        <w:t xml:space="preserve"> </w:t>
      </w:r>
      <w:r w:rsidRPr="00DA1F80">
        <w:rPr>
          <w:sz w:val="16"/>
        </w:rPr>
        <w:t>This jump—from 10 meters to 1 meter or better in some cases— unlocks resolutions previously only obtainable by government reconnaissance satellites. Thanks to these improvements</w:t>
      </w:r>
      <w:r w:rsidRPr="00DA1F80">
        <w:rPr>
          <w:rStyle w:val="Emphasis"/>
          <w:highlight w:val="green"/>
        </w:rPr>
        <w:t xml:space="preserve">, private companies </w:t>
      </w:r>
      <w:r w:rsidRPr="00DA1F80">
        <w:rPr>
          <w:sz w:val="16"/>
        </w:rPr>
        <w:t>have emerged as some of the</w:t>
      </w:r>
      <w:r w:rsidRPr="00DA1F80">
        <w:rPr>
          <w:rStyle w:val="Emphasis"/>
          <w:highlight w:val="green"/>
        </w:rPr>
        <w:t xml:space="preserve"> top providers of key data for Earth observation</w:t>
      </w:r>
      <w:r w:rsidRPr="00DA1F80">
        <w:rPr>
          <w:sz w:val="16"/>
        </w:rPr>
        <w:t xml:space="preserve">. These emerging space resources </w:t>
      </w:r>
      <w:r w:rsidRPr="00DA1F80">
        <w:rPr>
          <w:rStyle w:val="Emphasis"/>
          <w:highlight w:val="green"/>
        </w:rPr>
        <w:t>offer critical information about our environment and Earth’s changing climate.</w:t>
      </w:r>
      <w:r w:rsidRPr="00DA1F80">
        <w:rPr>
          <w:sz w:val="16"/>
        </w:rPr>
        <w:t xml:space="preserve"> In the U.S. and other developed countries with established space-based resources, it might be taken for granted (well, at least until recently) that NASA, the National Oceanic and Atmospheric Administration, and the Environmental Protection Agency offer widely accessible data and monitoring of weather and climate. But </w:t>
      </w:r>
      <w:r w:rsidRPr="00DA1F80">
        <w:rPr>
          <w:rStyle w:val="Emphasis"/>
          <w:highlight w:val="green"/>
        </w:rPr>
        <w:t>countries like Cambodia, Nigeria, and many small island states</w:t>
      </w:r>
      <w:r w:rsidRPr="00DA1F80">
        <w:rPr>
          <w:sz w:val="16"/>
        </w:rPr>
        <w:t xml:space="preserve">—particularly those that bear the brunt of sea-level rise, biodiversity loss, extreme weather, and tropical storms—are already feeling the effects of climate change. Until recently, they </w:t>
      </w:r>
      <w:r w:rsidRPr="00DA1F80">
        <w:rPr>
          <w:rStyle w:val="Emphasis"/>
          <w:highlight w:val="green"/>
        </w:rPr>
        <w:t>had far fewer space resources to monitor their environments.</w:t>
      </w:r>
      <w:r w:rsidRPr="00DA1F80">
        <w:rPr>
          <w:sz w:val="16"/>
        </w:rPr>
        <w:t xml:space="preserve"> In fact, </w:t>
      </w:r>
      <w:r w:rsidRPr="00DA1F80">
        <w:rPr>
          <w:rStyle w:val="Emphasis"/>
          <w:highlight w:val="green"/>
        </w:rPr>
        <w:t>commercial Earth-observing data is already being utilized to monitor the effects of climate change in developing nations</w:t>
      </w:r>
      <w:r w:rsidRPr="00DA1F80">
        <w:rPr>
          <w:sz w:val="16"/>
        </w:rPr>
        <w:t>. Will Marshall, one of the founders of the San Francisco cube satellite startup Planet, said during his 2014 TED Talk that one of the company’s goals was to “democratize access to satellite data … and information about our planet.” More recently, Andrew Zolli, Planet’s vice president of global impact initiatives, told us, “We have a regular stream of developing country governments—which are traditionally underrepresented in space—purchasing our data for various monitoring purposes.” For instance, he said that Cambodia recently signed a contract with Planet to acquire data for ecosystem monitoring.</w:t>
      </w:r>
      <w:r w:rsidRPr="00DA1F80">
        <w:t xml:space="preserve"> </w:t>
      </w:r>
      <w:r w:rsidRPr="00DA1F80">
        <w:rPr>
          <w:sz w:val="16"/>
        </w:rPr>
        <w:t xml:space="preserve">High-resolution data from DigitalGlobe’s four WorldView satellites has been utilized by Nigerian firm Aerial-View Solutions to create more accurate maps of the country. Improved maps directly feed into infrastructure planning, a key area of importance as the country modernizes in the face of sea-level rise and saltwater intrusion. </w:t>
      </w:r>
      <w:r w:rsidRPr="00DA1F80">
        <w:rPr>
          <w:rStyle w:val="Emphasis"/>
          <w:highlight w:val="green"/>
        </w:rPr>
        <w:t>Some companies have given free data access to researchers studying natural hazards potentially related to climate change.</w:t>
      </w:r>
      <w:r w:rsidRPr="00DA1F80">
        <w:rPr>
          <w:sz w:val="16"/>
        </w:rPr>
        <w:t xml:space="preserve"> The DigitalGlobe Foundation provided an “Imagery Grant” to a team led by Jacob Gaskill at Grand Valley State University investigating landslides on the Caribbean island of St. Vincent, where 78 percent of the population lives in areas at risk for landslides. Andreas Kääb of the University of Oslo utilized Planet data provided to study massive landslides in Tibet triggered by the collapse of glaciers. While the landslides were visible in Landsat and Sentinel-2 data, key clues to their formation were only visible at the resolution of Planet’s images.</w:t>
      </w:r>
    </w:p>
    <w:p w14:paraId="56E0EE92" w14:textId="77777777" w:rsidR="00C0317D" w:rsidRPr="00C0317D" w:rsidRDefault="00C0317D" w:rsidP="00C0317D"/>
    <w:p w14:paraId="635ED916" w14:textId="77777777" w:rsidR="00357C1B" w:rsidRPr="00577757" w:rsidRDefault="00357C1B" w:rsidP="0096096B">
      <w:pPr>
        <w:rPr>
          <w:sz w:val="16"/>
        </w:rPr>
      </w:pPr>
    </w:p>
    <w:p w14:paraId="244A89D1" w14:textId="3BDC81A6" w:rsidR="00C0317D" w:rsidRDefault="00C0317D" w:rsidP="00C0317D">
      <w:pPr>
        <w:pStyle w:val="Heading3"/>
      </w:pPr>
      <w:r>
        <w:t>1NC – AT: Capitalism</w:t>
      </w:r>
    </w:p>
    <w:p w14:paraId="201F0700" w14:textId="77777777" w:rsidR="00342556" w:rsidRDefault="00342556" w:rsidP="00342556">
      <w:pPr>
        <w:pStyle w:val="Heading4"/>
      </w:pPr>
      <w:r>
        <w:t xml:space="preserve">CCS. Markets are key. </w:t>
      </w:r>
    </w:p>
    <w:p w14:paraId="615C3FD3" w14:textId="77777777" w:rsidR="00342556" w:rsidRDefault="00342556" w:rsidP="00342556">
      <w:r w:rsidRPr="00320335">
        <w:t xml:space="preserve">Gregory F. </w:t>
      </w:r>
      <w:r w:rsidRPr="00A216AF">
        <w:rPr>
          <w:rStyle w:val="Style13ptBold"/>
        </w:rPr>
        <w:t>Nemet et al.</w:t>
      </w:r>
      <w:r>
        <w:rPr>
          <w:rStyle w:val="Style13ptBold"/>
        </w:rPr>
        <w:t xml:space="preserve"> 16</w:t>
      </w:r>
      <w:r>
        <w:t>,</w:t>
      </w:r>
      <w:r w:rsidRPr="00320335">
        <w:t xml:space="preserve"> Associate Professor, La Follette School of Public Affairs, University of Wisconsin–Madison</w:t>
      </w:r>
      <w:r>
        <w:t>, Martina Kraus, German Institute for Economic Research Vera Zipperer, German Institute for Economic Research, November,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2B095DAA" w14:textId="77777777" w:rsidR="00342556" w:rsidRDefault="00342556" w:rsidP="00342556"/>
    <w:p w14:paraId="215B1EB2" w14:textId="77777777" w:rsidR="00342556" w:rsidRDefault="00342556" w:rsidP="00342556">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w:t>
      </w:r>
      <w:r>
        <w:rPr>
          <w:highlight w:val="green"/>
          <w:u w:val="single"/>
        </w:rPr>
        <w:t>6</w:t>
      </w:r>
      <w:r w:rsidRPr="00C528CE">
        <w:rPr>
          <w:highlight w:val="green"/>
          <w:u w:val="single"/>
        </w:rPr>
        <w:t>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Finon,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1.9 year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r w:rsidRPr="003C14E4">
        <w:rPr>
          <w:u w:val="single"/>
        </w:rPr>
        <w:t>Hotelling price path in which prices of an exhaustible resource</w:t>
      </w:r>
      <w:r>
        <w:t xml:space="preserve"> (e.g.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r w:rsidRPr="00CF7AC5">
        <w:t>Krautkraemer, 1998; Zak</w:t>
      </w:r>
      <w:r>
        <w:t xml:space="preserve">lan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Lupion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not just under a steadily increasing Hotelling-style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F</w:t>
      </w:r>
      <w:r w:rsidRPr="003C14E4">
        <w:rPr>
          <w:u w:val="single"/>
        </w:rPr>
        <w:t>eatures of robust demand pull include niche markets</w:t>
      </w:r>
      <w:r>
        <w:rPr>
          <w:u w:val="single"/>
        </w:rPr>
        <w:t xml:space="preserve"> </w:t>
      </w:r>
      <w:r>
        <w:t xml:space="preserve">(Kemp et al., 1998), hedging across jurisdictions (Nemet, 2010), </w:t>
      </w:r>
      <w:r w:rsidRPr="003C14E4">
        <w:rPr>
          <w:u w:val="single"/>
        </w:rPr>
        <w:t>and flexible</w:t>
      </w:r>
      <w:r>
        <w:rPr>
          <w:u w:val="single"/>
        </w:rPr>
        <w:t xml:space="preserve"> </w:t>
      </w:r>
      <w:r w:rsidRPr="003C14E4">
        <w:rPr>
          <w:u w:val="single"/>
        </w:rPr>
        <w:t>production</w:t>
      </w:r>
      <w:r>
        <w:t xml:space="preserve"> (Sanchez and Kammen, 2016). Government price guarantees have played an important role as we have seen on synfuels, solar thermal electricity, and on a smaller scale, photovoltaics.</w:t>
      </w:r>
    </w:p>
    <w:p w14:paraId="3FB567A2" w14:textId="77777777" w:rsidR="00342556" w:rsidRDefault="00342556" w:rsidP="00342556"/>
    <w:p w14:paraId="2D558AF1" w14:textId="77777777" w:rsidR="00342556" w:rsidRDefault="00342556" w:rsidP="00342556">
      <w:pPr>
        <w:pStyle w:val="Heading4"/>
      </w:pPr>
      <w:r>
        <w:t>Try or die for CCS to solve warming</w:t>
      </w:r>
    </w:p>
    <w:p w14:paraId="45C01844" w14:textId="77777777" w:rsidR="00342556" w:rsidRPr="006F6973" w:rsidRDefault="00342556" w:rsidP="00342556">
      <w:r>
        <w:rPr>
          <w:rStyle w:val="Style13ptBold"/>
        </w:rPr>
        <w:t xml:space="preserve">Moniz 9/23/19 </w:t>
      </w:r>
      <w:r w:rsidRPr="006F6973">
        <w:t>- 13th Secretary of Energy (2013 to 2017) and is the founder and CEO of the Energy Futures Initiative</w:t>
      </w:r>
    </w:p>
    <w:p w14:paraId="756FC4F0" w14:textId="77777777" w:rsidR="00342556" w:rsidRPr="006F6973" w:rsidRDefault="00342556" w:rsidP="00342556">
      <w:r w:rsidRPr="006F6973">
        <w:t xml:space="preserve">Fredd Krupp is president of the Environmental Defense Fund, Ernest Moniz, “Cutting Climate Pollution Isn’t Enough — We Also Need Carbon Removal,” Text, TheHill, September 23, 2019, </w:t>
      </w:r>
      <w:hyperlink r:id="rId19" w:history="1">
        <w:r w:rsidRPr="006F6973">
          <w:rPr>
            <w:rStyle w:val="Hyperlink"/>
          </w:rPr>
          <w:t>https://thehill.com/opinion/energy-environment/462609-cutting-climate-pollution-isnt-enough-we-also-need-carbon-removal</w:t>
        </w:r>
      </w:hyperlink>
      <w:r w:rsidRPr="006F6973">
        <w:t>.</w:t>
      </w:r>
    </w:p>
    <w:p w14:paraId="5BE31C07" w14:textId="77777777" w:rsidR="00342556" w:rsidRPr="006F6973" w:rsidRDefault="00342556" w:rsidP="00342556"/>
    <w:p w14:paraId="32B727AA" w14:textId="77777777" w:rsidR="00342556" w:rsidRPr="006F6973" w:rsidRDefault="00342556" w:rsidP="00342556">
      <w:pPr>
        <w:rPr>
          <w:sz w:val="16"/>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p>
    <w:p w14:paraId="3779668C" w14:textId="77777777" w:rsidR="00342556" w:rsidRPr="002748D8" w:rsidRDefault="00342556" w:rsidP="00342556">
      <w:pPr>
        <w:rPr>
          <w:rStyle w:val="StyleUnderline"/>
        </w:rPr>
      </w:pPr>
      <w:r w:rsidRPr="006F6973">
        <w:rPr>
          <w:sz w:val="16"/>
        </w:rPr>
        <w:t>T</w:t>
      </w:r>
      <w:r w:rsidRPr="006F6973">
        <w:rPr>
          <w:rStyle w:val="StyleUnderline"/>
        </w:rPr>
        <w:t xml:space="preserve">o meet that target, </w:t>
      </w:r>
      <w:r w:rsidRPr="00C528CE">
        <w:rPr>
          <w:rStyle w:val="Emphasis"/>
          <w:highlight w:val="green"/>
        </w:rPr>
        <w:t>the world must achieve a 100 percent</w:t>
      </w:r>
      <w:r w:rsidRPr="006F6973">
        <w:rPr>
          <w:rStyle w:val="Emphasis"/>
        </w:rPr>
        <w:t xml:space="preserve"> </w:t>
      </w:r>
      <w:r w:rsidRPr="00C528CE">
        <w:rPr>
          <w:rStyle w:val="Emphasis"/>
          <w:highlight w:val="green"/>
        </w:rPr>
        <w:t>clean economy</w:t>
      </w:r>
      <w:r w:rsidRPr="006F6973">
        <w:rPr>
          <w:sz w:val="16"/>
        </w:rPr>
        <w:t xml:space="preserve"> — one </w:t>
      </w:r>
      <w:r w:rsidRPr="00C528CE">
        <w:rPr>
          <w:rStyle w:val="Emphasis"/>
          <w:highlight w:val="green"/>
        </w:rPr>
        <w:t>that produces net zero emissions</w:t>
      </w:r>
      <w:r w:rsidRPr="006F6973">
        <w:rPr>
          <w:sz w:val="16"/>
        </w:rPr>
        <w:t xml:space="preserve">, or no more climate pollution than can be removed from the atmosphere — </w:t>
      </w:r>
      <w:r w:rsidRPr="00C528CE">
        <w:rPr>
          <w:rStyle w:val="Emphasis"/>
          <w:highlight w:val="green"/>
        </w:rPr>
        <w:t>soon</w:t>
      </w:r>
      <w:r w:rsidRPr="006F6973">
        <w:rPr>
          <w:rStyle w:val="Emphasis"/>
        </w:rPr>
        <w:t xml:space="preserve"> </w:t>
      </w:r>
      <w:r w:rsidRPr="00C528CE">
        <w:rPr>
          <w:rStyle w:val="Emphasis"/>
          <w:highlight w:val="gree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p>
    <w:p w14:paraId="475FCEC4" w14:textId="77777777" w:rsidR="00342556" w:rsidRPr="006F6973" w:rsidRDefault="00342556" w:rsidP="00342556">
      <w:pPr>
        <w:rPr>
          <w:sz w:val="16"/>
        </w:rPr>
      </w:pP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418C211A" w14:textId="77777777" w:rsidR="00342556" w:rsidRPr="006F6973" w:rsidRDefault="00342556" w:rsidP="00342556">
      <w:pPr>
        <w:rPr>
          <w:sz w:val="16"/>
        </w:rPr>
      </w:pP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C528CE">
        <w:rPr>
          <w:rStyle w:val="Emphasis"/>
          <w:highlight w:val="green"/>
        </w:rPr>
        <w:t>meeting</w:t>
      </w:r>
      <w:r w:rsidRPr="006F6973">
        <w:rPr>
          <w:sz w:val="16"/>
        </w:rPr>
        <w:t xml:space="preserve"> the </w:t>
      </w:r>
      <w:r w:rsidRPr="00C528CE">
        <w:rPr>
          <w:rStyle w:val="Emphasis"/>
          <w:highlight w:val="green"/>
        </w:rPr>
        <w:t>Paris</w:t>
      </w:r>
      <w:r w:rsidRPr="006F6973">
        <w:rPr>
          <w:sz w:val="16"/>
        </w:rPr>
        <w:t xml:space="preserve"> target </w:t>
      </w:r>
      <w:r w:rsidRPr="00C528CE">
        <w:rPr>
          <w:rStyle w:val="Emphasis"/>
          <w:highlight w:val="gree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C528CE">
        <w:rPr>
          <w:rStyle w:val="StyleUnderline"/>
          <w:highlight w:val="green"/>
        </w:rPr>
        <w:t>because</w:t>
      </w:r>
      <w:r w:rsidRPr="006F6973">
        <w:rPr>
          <w:rStyle w:val="StyleUnderline"/>
        </w:rPr>
        <w:t xml:space="preserve"> </w:t>
      </w:r>
      <w:r w:rsidRPr="00C528CE">
        <w:rPr>
          <w:rStyle w:val="StyleUnderline"/>
          <w:highlight w:val="green"/>
        </w:rPr>
        <w:t>eliminating emissions will be</w:t>
      </w:r>
      <w:r w:rsidRPr="006F6973">
        <w:rPr>
          <w:rStyle w:val="StyleUnderline"/>
        </w:rPr>
        <w:t xml:space="preserve"> very </w:t>
      </w:r>
      <w:r w:rsidRPr="00C528CE">
        <w:rPr>
          <w:rStyle w:val="StyleUnderline"/>
          <w:highlight w:val="green"/>
        </w:rPr>
        <w:t>challenging</w:t>
      </w:r>
      <w:r w:rsidRPr="006F6973">
        <w:rPr>
          <w:rStyle w:val="StyleUnderline"/>
        </w:rPr>
        <w:t xml:space="preserve"> </w:t>
      </w:r>
      <w:r w:rsidRPr="00C528CE">
        <w:rPr>
          <w:rStyle w:val="StyleUnderline"/>
          <w:highlight w:val="green"/>
        </w:rPr>
        <w:t>for</w:t>
      </w:r>
      <w:r w:rsidRPr="006F6973">
        <w:rPr>
          <w:rStyle w:val="StyleUnderline"/>
        </w:rPr>
        <w:t xml:space="preserve"> some sectors, especially </w:t>
      </w:r>
      <w:r w:rsidRPr="006F6973">
        <w:rPr>
          <w:sz w:val="16"/>
        </w:rPr>
        <w:t>the</w:t>
      </w:r>
      <w:r w:rsidRPr="006F6973">
        <w:rPr>
          <w:rStyle w:val="StyleUnderline"/>
        </w:rPr>
        <w:t xml:space="preserve"> </w:t>
      </w:r>
      <w:r w:rsidRPr="00C528CE">
        <w:rPr>
          <w:rStyle w:val="StyleUnderline"/>
          <w:highlight w:val="green"/>
        </w:rPr>
        <w:t>transportation</w:t>
      </w:r>
      <w:r w:rsidRPr="006F6973">
        <w:rPr>
          <w:rStyle w:val="StyleUnderline"/>
        </w:rPr>
        <w:t xml:space="preserve"> </w:t>
      </w:r>
      <w:r w:rsidRPr="006F6973">
        <w:rPr>
          <w:sz w:val="16"/>
        </w:rPr>
        <w:t>industry</w:t>
      </w:r>
      <w:r w:rsidRPr="006F6973">
        <w:rPr>
          <w:rStyle w:val="StyleUnderline"/>
        </w:rPr>
        <w:t xml:space="preserve"> </w:t>
      </w:r>
      <w:r w:rsidRPr="00C528CE">
        <w:rPr>
          <w:rStyle w:val="StyleUnderline"/>
          <w:highlight w:val="green"/>
        </w:rPr>
        <w:t>and</w:t>
      </w:r>
      <w:r w:rsidRPr="006F6973">
        <w:rPr>
          <w:rStyle w:val="StyleUnderline"/>
        </w:rPr>
        <w:t xml:space="preserve"> </w:t>
      </w:r>
      <w:r w:rsidRPr="00C528CE">
        <w:rPr>
          <w:rStyle w:val="StyleUnderline"/>
          <w:highlight w:val="gree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bring concentrations down, helping to stabilize the climate</w:t>
      </w:r>
      <w:r w:rsidRPr="006F6973">
        <w:rPr>
          <w:sz w:val="16"/>
        </w:rPr>
        <w:t xml:space="preserve"> at safer levels. So, </w:t>
      </w:r>
      <w:r w:rsidRPr="006F6973">
        <w:rPr>
          <w:rStyle w:val="Emphasis"/>
        </w:rPr>
        <w:t xml:space="preserve">the push for </w:t>
      </w:r>
      <w:r w:rsidRPr="00C528CE">
        <w:rPr>
          <w:rStyle w:val="Emphasis"/>
          <w:highlight w:val="gree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p>
    <w:p w14:paraId="37DEAB80" w14:textId="77777777" w:rsidR="00342556" w:rsidRPr="006F6973" w:rsidRDefault="00342556" w:rsidP="00342556">
      <w:pPr>
        <w:rPr>
          <w:sz w:val="16"/>
        </w:rPr>
      </w:pPr>
      <w:r w:rsidRPr="006F6973">
        <w:rPr>
          <w:rStyle w:val="Emphasis"/>
        </w:rPr>
        <w:t xml:space="preserve">It is not a question of what we’d prefer. </w:t>
      </w:r>
      <w:r w:rsidRPr="00C528CE">
        <w:rPr>
          <w:rStyle w:val="Emphasis"/>
          <w:highlight w:val="green"/>
        </w:rPr>
        <w:t>It’s a question of insurmountable math</w:t>
      </w:r>
      <w:r w:rsidRPr="00C528CE">
        <w:rPr>
          <w:sz w:val="16"/>
          <w:highlight w:val="green"/>
        </w:rPr>
        <w:t>.</w:t>
      </w:r>
      <w:r w:rsidRPr="006F6973">
        <w:rPr>
          <w:sz w:val="16"/>
        </w:rPr>
        <w:t xml:space="preserve"> </w:t>
      </w:r>
    </w:p>
    <w:p w14:paraId="74662B28" w14:textId="77777777" w:rsidR="00342556" w:rsidRPr="006F6973" w:rsidRDefault="00342556" w:rsidP="00342556">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C528CE">
        <w:rPr>
          <w:rStyle w:val="Emphasis"/>
          <w:highlight w:val="green"/>
        </w:rPr>
        <w:t>ten billion tons</w:t>
      </w:r>
      <w:r w:rsidRPr="006F6973">
        <w:rPr>
          <w:rStyle w:val="Emphasis"/>
        </w:rPr>
        <w:t xml:space="preserve"> of CO2 </w:t>
      </w:r>
      <w:r w:rsidRPr="00C528CE">
        <w:rPr>
          <w:rStyle w:val="Emphasis"/>
          <w:highlight w:val="green"/>
        </w:rPr>
        <w:t>will need to be pulled</w:t>
      </w:r>
      <w:r w:rsidRPr="006F6973">
        <w:rPr>
          <w:sz w:val="16"/>
        </w:rPr>
        <w:t xml:space="preserve"> from the atmosphere </w:t>
      </w:r>
      <w:r w:rsidRPr="00C528CE">
        <w:rPr>
          <w:rStyle w:val="Emphasis"/>
          <w:highlight w:val="gree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0E929FAF" w14:textId="77777777" w:rsidR="00342556" w:rsidRPr="006F6973" w:rsidRDefault="00342556" w:rsidP="00342556">
      <w:pPr>
        <w:rPr>
          <w:sz w:val="16"/>
        </w:rPr>
      </w:pPr>
      <w:r w:rsidRPr="006F6973">
        <w:rPr>
          <w:rStyle w:val="StyleUnderline"/>
        </w:rPr>
        <w:t>The good news is that</w:t>
      </w:r>
      <w:r w:rsidRPr="006F6973">
        <w:rPr>
          <w:sz w:val="16"/>
        </w:rPr>
        <w:t xml:space="preserve"> </w:t>
      </w:r>
      <w:r w:rsidRPr="00C528CE">
        <w:rPr>
          <w:rStyle w:val="Emphasis"/>
          <w:highlight w:val="gree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2A04C3AF" w14:textId="77777777" w:rsidR="00342556" w:rsidRPr="006F6973" w:rsidRDefault="00342556" w:rsidP="00342556">
      <w:pPr>
        <w:rPr>
          <w:sz w:val="16"/>
        </w:rPr>
      </w:pPr>
      <w:r w:rsidRPr="006F6973">
        <w:rPr>
          <w:rStyle w:val="StyleUnderline"/>
        </w:rPr>
        <w:t xml:space="preserve">Technological approaches include </w:t>
      </w:r>
      <w:r w:rsidRPr="00C528CE">
        <w:rPr>
          <w:rStyle w:val="StyleUnderline"/>
          <w:highlight w:val="green"/>
        </w:rPr>
        <w:t>direct air captur</w:t>
      </w:r>
      <w:r w:rsidRPr="006F6973">
        <w:rPr>
          <w:rStyle w:val="StyleUnderline"/>
        </w:rPr>
        <w:t>e</w:t>
      </w:r>
      <w:r w:rsidRPr="006F6973">
        <w:rPr>
          <w:sz w:val="16"/>
        </w:rPr>
        <w:t xml:space="preserve"> — machines that actually suck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C528CE">
        <w:rPr>
          <w:rStyle w:val="StyleUnderline"/>
          <w:highlight w:val="gree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development and </w:t>
      </w:r>
      <w:r w:rsidRPr="00C528CE">
        <w:rPr>
          <w:rStyle w:val="StyleUnderline"/>
          <w:highlight w:val="green"/>
        </w:rPr>
        <w:t>demonstration to ensure viability and affordability</w:t>
      </w:r>
      <w:r w:rsidRPr="006F6973">
        <w:rPr>
          <w:sz w:val="16"/>
        </w:rPr>
        <w:t xml:space="preserve"> at very large scale. </w:t>
      </w:r>
    </w:p>
    <w:p w14:paraId="13D3D284" w14:textId="77777777" w:rsidR="00342556" w:rsidRPr="006F6973" w:rsidRDefault="00342556" w:rsidP="00342556">
      <w:pPr>
        <w:rPr>
          <w:sz w:val="16"/>
        </w:rPr>
      </w:pPr>
      <w:r w:rsidRPr="006F6973">
        <w:rPr>
          <w:sz w:val="16"/>
        </w:rPr>
        <w:t>Despite the urgency, there is no dedicated federal effort to develop these crucial technologies; existing programs are piecemeal and largely focused on sequestering emissions from industrial and electricity generating sources.</w:t>
      </w:r>
    </w:p>
    <w:p w14:paraId="403FBF6F" w14:textId="77777777" w:rsidR="00342556" w:rsidRPr="006F6973" w:rsidRDefault="00342556" w:rsidP="00342556">
      <w:pPr>
        <w:rPr>
          <w:rStyle w:val="StyleUnderline"/>
        </w:rPr>
      </w:pPr>
      <w:r w:rsidRPr="006F6973">
        <w:rPr>
          <w:rStyle w:val="StyleUnderline"/>
        </w:rPr>
        <w:t>The National Academies recommended the rapid establishment of a robust, focused, scalable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689FE8FA" w14:textId="77777777" w:rsidR="00342556" w:rsidRPr="006F6973" w:rsidRDefault="00342556" w:rsidP="00342556">
      <w:pPr>
        <w:rPr>
          <w:sz w:val="16"/>
        </w:rPr>
      </w:pPr>
      <w:r w:rsidRPr="006F6973">
        <w:rPr>
          <w:rStyle w:val="Emphasis"/>
        </w:rPr>
        <w:t xml:space="preserve">Carbon dioxide </w:t>
      </w:r>
      <w:r w:rsidRPr="00C528CE">
        <w:rPr>
          <w:rStyle w:val="Emphasis"/>
          <w:highlight w:val="gree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p>
    <w:p w14:paraId="59B9AEFD" w14:textId="77777777" w:rsidR="00342556" w:rsidRPr="006F6973" w:rsidRDefault="00342556" w:rsidP="00342556">
      <w:pPr>
        <w:rPr>
          <w:sz w:val="16"/>
        </w:rPr>
      </w:pPr>
      <w:r w:rsidRPr="006F6973">
        <w:rPr>
          <w:sz w:val="16"/>
        </w:rPr>
        <w:t xml:space="preserve">But </w:t>
      </w:r>
      <w:r w:rsidRPr="00C528CE">
        <w:rPr>
          <w:rStyle w:val="Emphasis"/>
          <w:highlight w:val="green"/>
        </w:rPr>
        <w:t>CDR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C528CE">
        <w:rPr>
          <w:rStyle w:val="StyleUnderline"/>
          <w:highlight w:val="green"/>
        </w:rPr>
        <w:t>It can provide</w:t>
      </w:r>
      <w:r w:rsidRPr="006F6973">
        <w:rPr>
          <w:rStyle w:val="StyleUnderline"/>
        </w:rPr>
        <w:t xml:space="preserve"> more </w:t>
      </w:r>
      <w:r w:rsidRPr="00C528CE">
        <w:rPr>
          <w:rStyle w:val="StyleUnderline"/>
          <w:highlight w:val="green"/>
        </w:rPr>
        <w:t>flexibility</w:t>
      </w:r>
      <w:r w:rsidRPr="006F6973">
        <w:rPr>
          <w:rStyle w:val="StyleUnderline"/>
        </w:rPr>
        <w:t xml:space="preserve"> and optionality in policy planning, </w:t>
      </w:r>
      <w:r w:rsidRPr="00C528CE">
        <w:rPr>
          <w:rStyle w:val="StyleUnderline"/>
          <w:highlight w:val="green"/>
        </w:rPr>
        <w:t xml:space="preserve">which could </w:t>
      </w:r>
      <w:r w:rsidRPr="00C528CE">
        <w:rPr>
          <w:rStyle w:val="Emphasis"/>
          <w:highlight w:val="green"/>
        </w:rPr>
        <w:t>ease the transition</w:t>
      </w:r>
      <w:r w:rsidRPr="006F6973">
        <w:rPr>
          <w:rStyle w:val="Emphasis"/>
        </w:rPr>
        <w:t xml:space="preserve"> to a carbon-neutral economy </w:t>
      </w:r>
      <w:r w:rsidRPr="00C528CE">
        <w:rPr>
          <w:rStyle w:val="Emphasis"/>
          <w:highlight w:val="green"/>
        </w:rPr>
        <w:t>while</w:t>
      </w:r>
      <w:r w:rsidRPr="006F6973">
        <w:rPr>
          <w:rStyle w:val="Emphasis"/>
        </w:rPr>
        <w:t xml:space="preserve"> </w:t>
      </w:r>
      <w:r w:rsidRPr="00C528CE">
        <w:rPr>
          <w:rStyle w:val="Emphasis"/>
          <w:highlight w:val="gree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14:paraId="437AF687" w14:textId="77777777" w:rsidR="00342556" w:rsidRPr="006F6973" w:rsidRDefault="00342556" w:rsidP="00342556">
      <w:pPr>
        <w:rPr>
          <w:sz w:val="16"/>
        </w:rPr>
      </w:pPr>
      <w:r w:rsidRPr="00C528CE">
        <w:rPr>
          <w:rStyle w:val="Emphasis"/>
          <w:highlight w:val="gree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C528CE">
        <w:rPr>
          <w:rStyle w:val="Emphasis"/>
          <w:highlight w:val="green"/>
        </w:rPr>
        <w:t>We need to correct</w:t>
      </w:r>
      <w:r w:rsidRPr="006F6973">
        <w:rPr>
          <w:rStyle w:val="Emphasis"/>
        </w:rPr>
        <w:t xml:space="preserve"> what we did in </w:t>
      </w:r>
      <w:r w:rsidRPr="00C528CE">
        <w:rPr>
          <w:rStyle w:val="Emphasis"/>
          <w:highlight w:val="green"/>
        </w:rPr>
        <w:t>the past</w:t>
      </w:r>
      <w:r w:rsidRPr="006F6973">
        <w:rPr>
          <w:rStyle w:val="Emphasis"/>
        </w:rPr>
        <w:t xml:space="preserve">. Carbon </w:t>
      </w:r>
      <w:r w:rsidRPr="00C528CE">
        <w:rPr>
          <w:rStyle w:val="Emphasis"/>
          <w:highlight w:val="green"/>
        </w:rPr>
        <w:t>removal is the enabler.</w:t>
      </w:r>
    </w:p>
    <w:p w14:paraId="15668829" w14:textId="7E3A60F0" w:rsidR="00C0317D" w:rsidRDefault="00C0317D" w:rsidP="00C0317D"/>
    <w:p w14:paraId="12650A2F" w14:textId="77777777" w:rsidR="00342556" w:rsidRPr="00AD0F65" w:rsidRDefault="00342556" w:rsidP="00342556">
      <w:pPr>
        <w:pStyle w:val="Heading4"/>
      </w:pPr>
      <w:r>
        <w:t>And solves interstate conflicts which outweighs, while also net-reducing intrastate conflicts</w:t>
      </w:r>
    </w:p>
    <w:p w14:paraId="49447A40" w14:textId="77777777" w:rsidR="00342556" w:rsidRPr="00AD0F65" w:rsidRDefault="00342556" w:rsidP="00342556">
      <w:pPr>
        <w:rPr>
          <w:rStyle w:val="Style13ptBold"/>
        </w:rPr>
      </w:pPr>
      <w:r w:rsidRPr="00AD0F65">
        <w:rPr>
          <w:rStyle w:val="Style13ptBold"/>
        </w:rPr>
        <w:t>Griswold 07</w:t>
      </w:r>
    </w:p>
    <w:p w14:paraId="6312C689" w14:textId="77777777" w:rsidR="00342556" w:rsidRPr="00EE406F" w:rsidRDefault="00342556" w:rsidP="00342556">
      <w:pPr>
        <w:rPr>
          <w:rFonts w:eastAsia="Cambria"/>
        </w:rPr>
      </w:pPr>
      <w:r w:rsidRPr="00EE406F">
        <w:rPr>
          <w:rFonts w:eastAsia="Cambria"/>
        </w:rPr>
        <w:t>Daniel Griswold directs the Center for Trade Policy Studies at the Cato Institute, Cato Institute, April 20, 2007, “Trade, Democracy and Peace: The Virtuous Cycle”, http://www.cato.org/publications/speeches/trade-democracy-peace-virtuous-cycle</w:t>
      </w:r>
    </w:p>
    <w:p w14:paraId="62575514" w14:textId="77777777" w:rsidR="00342556" w:rsidRPr="00EE406F" w:rsidRDefault="00342556" w:rsidP="00342556">
      <w:pPr>
        <w:rPr>
          <w:rFonts w:eastAsia="Cambria"/>
        </w:rPr>
      </w:pPr>
    </w:p>
    <w:p w14:paraId="4B67BBE7" w14:textId="77777777" w:rsidR="00342556" w:rsidRPr="00EE406F" w:rsidRDefault="00342556" w:rsidP="00342556">
      <w:pPr>
        <w:rPr>
          <w:rFonts w:eastAsia="Cambria"/>
        </w:rPr>
      </w:pPr>
      <w:r w:rsidRPr="00EE406F">
        <w:rPr>
          <w:rFonts w:eastAsia="Cambria"/>
        </w:rPr>
        <w:t>The Peace Dividend of Globalization</w:t>
      </w:r>
    </w:p>
    <w:p w14:paraId="65A06C60" w14:textId="77777777" w:rsidR="00342556" w:rsidRPr="00EE406F" w:rsidRDefault="00342556" w:rsidP="00342556">
      <w:pPr>
        <w:rPr>
          <w:rFonts w:eastAsia="Cambria"/>
        </w:rPr>
      </w:pPr>
      <w:r w:rsidRPr="00EE406F">
        <w:rPr>
          <w:rFonts w:eastAsia="Cambria"/>
        </w:rPr>
        <w:t xml:space="preserve">The good news does not stop there. </w:t>
      </w:r>
      <w:r w:rsidRPr="00EE406F">
        <w:rPr>
          <w:rFonts w:eastAsia="Cambria"/>
          <w:u w:val="single"/>
        </w:rPr>
        <w:t>Buried beneath</w:t>
      </w:r>
      <w:r w:rsidRPr="00EE406F">
        <w:rPr>
          <w:rFonts w:eastAsia="Cambria"/>
        </w:rPr>
        <w:t xml:space="preserve"> the daily </w:t>
      </w:r>
      <w:r w:rsidRPr="00EE406F">
        <w:rPr>
          <w:rFonts w:eastAsia="Cambria"/>
          <w:u w:val="single"/>
        </w:rPr>
        <w:t>stories about suicide bombings and insurgency</w:t>
      </w:r>
      <w:r w:rsidRPr="00EE406F">
        <w:rPr>
          <w:rFonts w:eastAsia="Cambria"/>
        </w:rPr>
        <w:t xml:space="preserve"> movements </w:t>
      </w:r>
      <w:r w:rsidRPr="00EE406F">
        <w:rPr>
          <w:rFonts w:eastAsia="Cambria"/>
          <w:u w:val="single"/>
        </w:rPr>
        <w:t>is an</w:t>
      </w:r>
      <w:r w:rsidRPr="00EE406F">
        <w:rPr>
          <w:rFonts w:eastAsia="Cambria"/>
        </w:rPr>
        <w:t xml:space="preserve"> underappreciated but </w:t>
      </w:r>
      <w:r w:rsidRPr="00EE406F">
        <w:rPr>
          <w:rFonts w:eastAsia="Cambria"/>
          <w:u w:val="single"/>
        </w:rPr>
        <w:t>encouraging fact:</w:t>
      </w:r>
      <w:r w:rsidRPr="00EE406F">
        <w:rPr>
          <w:rFonts w:eastAsia="Cambria"/>
        </w:rPr>
        <w:t xml:space="preserve"> </w:t>
      </w:r>
      <w:r w:rsidRPr="00C528CE">
        <w:rPr>
          <w:rFonts w:eastAsia="Cambria"/>
          <w:b/>
          <w:sz w:val="24"/>
          <w:highlight w:val="green"/>
          <w:u w:val="single"/>
          <w:bdr w:val="single" w:sz="8" w:space="0" w:color="auto"/>
        </w:rPr>
        <w:t>The world has</w:t>
      </w:r>
      <w:r w:rsidRPr="00EE406F">
        <w:rPr>
          <w:rFonts w:eastAsia="Cambria"/>
        </w:rPr>
        <w:t xml:space="preserve"> somehow </w:t>
      </w:r>
      <w:r w:rsidRPr="00C528CE">
        <w:rPr>
          <w:rFonts w:eastAsia="Cambria"/>
          <w:b/>
          <w:sz w:val="24"/>
          <w:highlight w:val="green"/>
          <w:u w:val="single"/>
          <w:bdr w:val="single" w:sz="8" w:space="0" w:color="auto"/>
        </w:rPr>
        <w:t>become</w:t>
      </w:r>
      <w:r w:rsidRPr="00EE406F">
        <w:rPr>
          <w:rFonts w:eastAsia="Cambria"/>
        </w:rPr>
        <w:t xml:space="preserve"> a </w:t>
      </w:r>
      <w:r w:rsidRPr="00C528CE">
        <w:rPr>
          <w:rFonts w:eastAsia="Cambria"/>
          <w:b/>
          <w:sz w:val="24"/>
          <w:highlight w:val="green"/>
          <w:u w:val="single"/>
          <w:bdr w:val="single" w:sz="8" w:space="0" w:color="auto"/>
        </w:rPr>
        <w:t>more peaceful</w:t>
      </w:r>
      <w:r w:rsidRPr="00EE406F">
        <w:rPr>
          <w:rFonts w:eastAsia="Cambria"/>
        </w:rPr>
        <w:t xml:space="preserve"> place.</w:t>
      </w:r>
    </w:p>
    <w:p w14:paraId="566A8873" w14:textId="77777777" w:rsidR="00342556" w:rsidRPr="00EE406F" w:rsidRDefault="00342556" w:rsidP="00342556">
      <w:pPr>
        <w:rPr>
          <w:rFonts w:eastAsia="Cambria"/>
        </w:rPr>
      </w:pPr>
      <w:r w:rsidRPr="00EE406F">
        <w:rPr>
          <w:rFonts w:eastAsia="Cambria"/>
        </w:rPr>
        <w:t xml:space="preserve">A little-noticed headline on an Associated Press story a while back reported, “War declining worldwide, studies say.” In 2006, a survey by </w:t>
      </w:r>
      <w:r w:rsidRPr="00EE406F">
        <w:rPr>
          <w:rFonts w:eastAsia="Cambria"/>
          <w:u w:val="single"/>
        </w:rPr>
        <w:t>the</w:t>
      </w:r>
      <w:r w:rsidRPr="00EE406F">
        <w:rPr>
          <w:rFonts w:eastAsia="Cambria"/>
        </w:rPr>
        <w:t xml:space="preserve"> Stockholm </w:t>
      </w:r>
      <w:r w:rsidRPr="00EE406F">
        <w:rPr>
          <w:rFonts w:eastAsia="Cambria"/>
          <w:u w:val="single"/>
        </w:rPr>
        <w:t>International Peace Research Institute found</w:t>
      </w:r>
      <w:r w:rsidRPr="00EE406F">
        <w:rPr>
          <w:rFonts w:eastAsia="Cambria"/>
        </w:rPr>
        <w:t xml:space="preserve"> that </w:t>
      </w:r>
      <w:r w:rsidRPr="00C528CE">
        <w:rPr>
          <w:rFonts w:eastAsia="Cambria"/>
          <w:b/>
          <w:sz w:val="24"/>
          <w:highlight w:val="green"/>
          <w:u w:val="single"/>
          <w:bdr w:val="single" w:sz="8" w:space="0" w:color="auto"/>
        </w:rPr>
        <w:t>the number of</w:t>
      </w:r>
      <w:r w:rsidRPr="00EE406F">
        <w:rPr>
          <w:rFonts w:eastAsia="Cambria"/>
        </w:rPr>
        <w:t xml:space="preserve"> armed </w:t>
      </w:r>
      <w:r w:rsidRPr="00C528CE">
        <w:rPr>
          <w:rFonts w:eastAsia="Cambria"/>
          <w:b/>
          <w:sz w:val="24"/>
          <w:highlight w:val="green"/>
          <w:u w:val="single"/>
          <w:bdr w:val="single" w:sz="8" w:space="0" w:color="auto"/>
        </w:rPr>
        <w:t>conflicts</w:t>
      </w:r>
      <w:r w:rsidRPr="00EE406F">
        <w:rPr>
          <w:rFonts w:eastAsia="Cambria"/>
          <w:b/>
          <w:sz w:val="24"/>
          <w:u w:val="single"/>
          <w:bdr w:val="single" w:sz="8" w:space="0" w:color="auto"/>
        </w:rPr>
        <w:t xml:space="preserve"> around the world </w:t>
      </w:r>
      <w:r w:rsidRPr="00C528CE">
        <w:rPr>
          <w:rFonts w:eastAsia="Cambria"/>
          <w:b/>
          <w:sz w:val="24"/>
          <w:highlight w:val="green"/>
          <w:u w:val="single"/>
          <w:bdr w:val="single" w:sz="8" w:space="0" w:color="auto"/>
        </w:rPr>
        <w:t>has been in decline</w:t>
      </w:r>
      <w:r w:rsidRPr="00EE406F">
        <w:rPr>
          <w:rFonts w:eastAsia="Cambria"/>
          <w:b/>
          <w:sz w:val="24"/>
          <w:u w:val="single"/>
          <w:bdr w:val="single" w:sz="8" w:space="0" w:color="auto"/>
        </w:rPr>
        <w:t xml:space="preserve"> for the past half-century</w:t>
      </w:r>
      <w:r w:rsidRPr="00EE406F">
        <w:rPr>
          <w:rFonts w:eastAsia="Cambria"/>
        </w:rPr>
        <w:t xml:space="preserve">. </w:t>
      </w:r>
      <w:r w:rsidRPr="00EE406F">
        <w:rPr>
          <w:rFonts w:eastAsia="Cambria"/>
          <w:u w:val="single"/>
        </w:rPr>
        <w:t>Since the</w:t>
      </w:r>
      <w:r w:rsidRPr="00EE406F">
        <w:rPr>
          <w:rFonts w:eastAsia="Cambria"/>
        </w:rPr>
        <w:t xml:space="preserve"> early 19</w:t>
      </w:r>
      <w:r w:rsidRPr="00EE406F">
        <w:rPr>
          <w:rFonts w:eastAsia="Cambria"/>
          <w:u w:val="single"/>
        </w:rPr>
        <w:t>90s, ongoing conflicts have dropped from 33 to 17, with all of them now civil conflicts within countries</w:t>
      </w:r>
      <w:r w:rsidRPr="00EE406F">
        <w:rPr>
          <w:rFonts w:eastAsia="Cambria"/>
        </w:rPr>
        <w:t>. The Institute’s latest report found that 2005 marked the second year in a row that no two nations were at war with one another. What a remarkable and wonderful fact.</w:t>
      </w:r>
    </w:p>
    <w:p w14:paraId="50017AFE" w14:textId="77777777" w:rsidR="00342556" w:rsidRPr="00EE406F" w:rsidRDefault="00342556" w:rsidP="00342556">
      <w:pPr>
        <w:rPr>
          <w:rFonts w:eastAsia="Cambria"/>
        </w:rPr>
      </w:pPr>
      <w:r w:rsidRPr="00C528CE">
        <w:rPr>
          <w:rFonts w:eastAsia="Cambria"/>
          <w:b/>
          <w:sz w:val="24"/>
          <w:highlight w:val="green"/>
          <w:u w:val="single"/>
          <w:bdr w:val="single" w:sz="8" w:space="0" w:color="auto"/>
        </w:rPr>
        <w:t>The death toll</w:t>
      </w:r>
      <w:r w:rsidRPr="00EE406F">
        <w:rPr>
          <w:rFonts w:eastAsia="Cambria"/>
        </w:rPr>
        <w:t xml:space="preserve"> from war </w:t>
      </w:r>
      <w:r w:rsidRPr="00C528CE">
        <w:rPr>
          <w:rFonts w:eastAsia="Cambria"/>
          <w:b/>
          <w:sz w:val="24"/>
          <w:highlight w:val="green"/>
          <w:u w:val="single"/>
          <w:bdr w:val="single" w:sz="8" w:space="0" w:color="auto"/>
        </w:rPr>
        <w:t>has</w:t>
      </w:r>
      <w:r w:rsidRPr="00EE406F">
        <w:rPr>
          <w:rFonts w:eastAsia="Cambria"/>
          <w:b/>
          <w:sz w:val="24"/>
          <w:u w:val="single"/>
          <w:bdr w:val="single" w:sz="8" w:space="0" w:color="auto"/>
        </w:rPr>
        <w:t xml:space="preserve"> also </w:t>
      </w:r>
      <w:r w:rsidRPr="00C528CE">
        <w:rPr>
          <w:rFonts w:eastAsia="Cambria"/>
          <w:b/>
          <w:sz w:val="24"/>
          <w:highlight w:val="green"/>
          <w:u w:val="single"/>
          <w:bdr w:val="single" w:sz="8" w:space="0" w:color="auto"/>
        </w:rPr>
        <w:t>been falling</w:t>
      </w:r>
      <w:r w:rsidRPr="00EE406F">
        <w:rPr>
          <w:rFonts w:eastAsia="Cambria"/>
        </w:rPr>
        <w:t>. According to the Associated Press report, “</w:t>
      </w:r>
      <w:r w:rsidRPr="00EE406F">
        <w:rPr>
          <w:rFonts w:eastAsia="Cambria"/>
          <w:u w:val="single"/>
        </w:rPr>
        <w:t>The number killed in battle has fallen to its lowest point in the post-World War II period</w:t>
      </w:r>
      <w:r w:rsidRPr="00EE406F">
        <w:rPr>
          <w:rFonts w:eastAsia="Cambria"/>
        </w:rPr>
        <w:t>, dipping below 20,000 a year by one measure. Peacemaking missions, meanwhile, are growing in number.” Current estimates of people killed by war are down sharply from annual tolls ranging from 40,000 to 100,000 in the 1990s, and from a peak of 700,000 in 1951 during the Korean War.</w:t>
      </w:r>
    </w:p>
    <w:p w14:paraId="63D84C98" w14:textId="77777777" w:rsidR="00342556" w:rsidRPr="00EE406F" w:rsidRDefault="00342556" w:rsidP="00342556">
      <w:pPr>
        <w:rPr>
          <w:rFonts w:eastAsia="Cambria"/>
        </w:rPr>
      </w:pPr>
      <w:r w:rsidRPr="00EE406F">
        <w:rPr>
          <w:rFonts w:eastAsia="Cambria"/>
        </w:rPr>
        <w:t xml:space="preserve">Many causes lie behind the good news—the end of the Cold War and the spread of democracy, among them—but </w:t>
      </w:r>
      <w:r w:rsidRPr="00C528CE">
        <w:rPr>
          <w:rFonts w:eastAsia="Cambria"/>
          <w:b/>
          <w:sz w:val="24"/>
          <w:highlight w:val="green"/>
          <w:u w:val="single"/>
          <w:bdr w:val="single" w:sz="8" w:space="0" w:color="auto"/>
        </w:rPr>
        <w:t>expanding trade</w:t>
      </w:r>
      <w:r w:rsidRPr="00EE406F">
        <w:rPr>
          <w:rFonts w:eastAsia="Cambria"/>
        </w:rPr>
        <w:t xml:space="preserve"> and globalization </w:t>
      </w:r>
      <w:r w:rsidRPr="00C528CE">
        <w:rPr>
          <w:rFonts w:eastAsia="Cambria"/>
          <w:b/>
          <w:sz w:val="24"/>
          <w:highlight w:val="green"/>
          <w:u w:val="single"/>
          <w:bdr w:val="single" w:sz="8" w:space="0" w:color="auto"/>
        </w:rPr>
        <w:t>appear to be playing a major role</w:t>
      </w:r>
      <w:r w:rsidRPr="00EE406F">
        <w:rPr>
          <w:rFonts w:eastAsia="Cambria"/>
          <w:b/>
          <w:sz w:val="24"/>
          <w:u w:val="single"/>
          <w:bdr w:val="single" w:sz="8" w:space="0" w:color="auto"/>
        </w:rPr>
        <w:t xml:space="preserve"> in promoting world peace.</w:t>
      </w:r>
      <w:r w:rsidRPr="00EE406F">
        <w:rPr>
          <w:rFonts w:eastAsia="Cambria"/>
        </w:rPr>
        <w:t xml:space="preserve"> </w:t>
      </w:r>
      <w:r w:rsidRPr="00EE406F">
        <w:rPr>
          <w:rFonts w:eastAsia="Cambria"/>
          <w:u w:val="single"/>
        </w:rPr>
        <w:t>Far from stoking a “World on Fire,”</w:t>
      </w:r>
      <w:r w:rsidRPr="00EE406F">
        <w:rPr>
          <w:rFonts w:eastAsia="Cambria"/>
        </w:rPr>
        <w:t xml:space="preserve"> as one misguided American author argued in a forgettable book</w:t>
      </w:r>
      <w:r w:rsidRPr="008E5983">
        <w:rPr>
          <w:rFonts w:eastAsia="Cambria"/>
        </w:rPr>
        <w:t xml:space="preserve">, </w:t>
      </w:r>
      <w:r w:rsidRPr="008E5983">
        <w:rPr>
          <w:rFonts w:eastAsia="Cambria"/>
          <w:u w:val="single"/>
        </w:rPr>
        <w:t>growing commercial ties between nations have had</w:t>
      </w:r>
      <w:r w:rsidRPr="008E5983">
        <w:rPr>
          <w:rFonts w:eastAsia="Cambria"/>
        </w:rPr>
        <w:t xml:space="preserve"> </w:t>
      </w:r>
      <w:r w:rsidRPr="008E5983">
        <w:rPr>
          <w:rFonts w:eastAsia="Cambria"/>
          <w:b/>
          <w:sz w:val="24"/>
          <w:u w:val="single"/>
          <w:bdr w:val="single" w:sz="8" w:space="0" w:color="auto"/>
        </w:rPr>
        <w:t>a dampening effect on armed conflict and war</w:t>
      </w:r>
      <w:r w:rsidRPr="008E5983">
        <w:rPr>
          <w:rFonts w:eastAsia="Cambria"/>
        </w:rPr>
        <w:t xml:space="preserve">. I would argue that </w:t>
      </w:r>
      <w:r w:rsidRPr="008E5983">
        <w:rPr>
          <w:rFonts w:eastAsia="Cambria"/>
          <w:u w:val="single"/>
        </w:rPr>
        <w:t>free trade</w:t>
      </w:r>
      <w:r w:rsidRPr="008E5983">
        <w:rPr>
          <w:rFonts w:eastAsia="Cambria"/>
        </w:rPr>
        <w:t xml:space="preserve"> and globalization have </w:t>
      </w:r>
      <w:r w:rsidRPr="008E5983">
        <w:rPr>
          <w:rFonts w:eastAsia="Cambria"/>
          <w:u w:val="single"/>
        </w:rPr>
        <w:t>promoted peace in</w:t>
      </w:r>
      <w:r w:rsidRPr="008E5983">
        <w:rPr>
          <w:rFonts w:eastAsia="Cambria"/>
        </w:rPr>
        <w:t xml:space="preserve"> </w:t>
      </w:r>
      <w:r w:rsidRPr="008E5983">
        <w:rPr>
          <w:rFonts w:eastAsia="Cambria"/>
          <w:b/>
          <w:sz w:val="24"/>
          <w:u w:val="single"/>
          <w:bdr w:val="single" w:sz="8" w:space="0" w:color="auto"/>
        </w:rPr>
        <w:t>three main ways</w:t>
      </w:r>
      <w:r w:rsidRPr="008E5983">
        <w:rPr>
          <w:rFonts w:eastAsia="Cambria"/>
        </w:rPr>
        <w:t>.</w:t>
      </w:r>
    </w:p>
    <w:p w14:paraId="7BFF59C1" w14:textId="77777777" w:rsidR="00342556" w:rsidRPr="00EE406F" w:rsidRDefault="00342556" w:rsidP="00342556">
      <w:pPr>
        <w:rPr>
          <w:rFonts w:eastAsia="Cambria"/>
        </w:rPr>
      </w:pPr>
      <w:r w:rsidRPr="00EE406F">
        <w:rPr>
          <w:rFonts w:eastAsia="Cambria"/>
        </w:rPr>
        <w:t xml:space="preserve">First, as I argued a moment ago, </w:t>
      </w:r>
      <w:r w:rsidRPr="00C528CE">
        <w:rPr>
          <w:rFonts w:eastAsia="Cambria"/>
          <w:b/>
          <w:sz w:val="24"/>
          <w:highlight w:val="green"/>
          <w:u w:val="single"/>
          <w:bdr w:val="single" w:sz="8" w:space="0" w:color="auto"/>
        </w:rPr>
        <w:t>trade</w:t>
      </w:r>
      <w:r w:rsidRPr="00EE406F">
        <w:rPr>
          <w:rFonts w:eastAsia="Cambria"/>
        </w:rPr>
        <w:t xml:space="preserve"> and globalization have </w:t>
      </w:r>
      <w:r w:rsidRPr="00C528CE">
        <w:rPr>
          <w:rFonts w:eastAsia="Cambria"/>
          <w:b/>
          <w:sz w:val="24"/>
          <w:highlight w:val="green"/>
          <w:u w:val="single"/>
          <w:bdr w:val="single" w:sz="8" w:space="0" w:color="auto"/>
        </w:rPr>
        <w:t>reinforced</w:t>
      </w:r>
      <w:r w:rsidRPr="00EE406F">
        <w:rPr>
          <w:rFonts w:eastAsia="Cambria"/>
          <w:b/>
          <w:sz w:val="24"/>
          <w:u w:val="single"/>
          <w:bdr w:val="single" w:sz="8" w:space="0" w:color="auto"/>
        </w:rPr>
        <w:t xml:space="preserve"> the trend toward </w:t>
      </w:r>
      <w:r w:rsidRPr="00C528CE">
        <w:rPr>
          <w:rFonts w:eastAsia="Cambria"/>
          <w:b/>
          <w:sz w:val="24"/>
          <w:highlight w:val="green"/>
          <w:u w:val="single"/>
          <w:bdr w:val="single" w:sz="8" w:space="0" w:color="auto"/>
        </w:rPr>
        <w:t>democracy</w:t>
      </w:r>
      <w:r w:rsidRPr="00EE406F">
        <w:rPr>
          <w:rFonts w:eastAsia="Cambria"/>
        </w:rPr>
        <w:t xml:space="preserve">, and </w:t>
      </w:r>
      <w:r w:rsidRPr="00C528CE">
        <w:rPr>
          <w:rFonts w:eastAsia="Cambria"/>
          <w:b/>
          <w:sz w:val="24"/>
          <w:highlight w:val="green"/>
          <w:u w:val="single"/>
          <w:bdr w:val="single" w:sz="8" w:space="0" w:color="auto"/>
        </w:rPr>
        <w:t>democracies tend not to pick fights</w:t>
      </w:r>
      <w:r w:rsidRPr="00EE406F">
        <w:rPr>
          <w:rFonts w:eastAsia="Cambria"/>
          <w:b/>
          <w:sz w:val="24"/>
          <w:u w:val="single"/>
          <w:bdr w:val="single" w:sz="8" w:space="0" w:color="auto"/>
        </w:rPr>
        <w:t xml:space="preserve"> with each other</w:t>
      </w:r>
      <w:r w:rsidRPr="00EE406F">
        <w:rPr>
          <w:rFonts w:eastAsia="Cambria"/>
        </w:rPr>
        <w:t xml:space="preserve">. </w:t>
      </w:r>
      <w:r w:rsidRPr="00EE406F">
        <w:rPr>
          <w:rFonts w:eastAsia="Cambria"/>
          <w:u w:val="single"/>
        </w:rPr>
        <w:t>Thanks</w:t>
      </w:r>
      <w:r w:rsidRPr="00EE406F">
        <w:rPr>
          <w:rFonts w:eastAsia="Cambria"/>
        </w:rPr>
        <w:t xml:space="preserve"> in part </w:t>
      </w:r>
      <w:r w:rsidRPr="00EE406F">
        <w:rPr>
          <w:rFonts w:eastAsia="Cambria"/>
          <w:u w:val="single"/>
        </w:rPr>
        <w:t>to globalization</w:t>
      </w:r>
      <w:r w:rsidRPr="00EE406F">
        <w:rPr>
          <w:rFonts w:eastAsia="Cambria"/>
        </w:rPr>
        <w:t xml:space="preserve">, almost </w:t>
      </w:r>
      <w:r w:rsidRPr="00EE406F">
        <w:rPr>
          <w:rFonts w:eastAsia="Cambria"/>
          <w:u w:val="single"/>
        </w:rPr>
        <w:t>two thirds of the world’s countries</w:t>
      </w:r>
      <w:r w:rsidRPr="00EE406F">
        <w:rPr>
          <w:rFonts w:eastAsia="Cambria"/>
        </w:rPr>
        <w:t xml:space="preserve"> today </w:t>
      </w:r>
      <w:r w:rsidRPr="00EE406F">
        <w:rPr>
          <w:rFonts w:eastAsia="Cambria"/>
          <w:u w:val="single"/>
        </w:rPr>
        <w:t>are democracies</w:t>
      </w:r>
      <w:r w:rsidRPr="00EE406F">
        <w:rPr>
          <w:rFonts w:eastAsia="Cambria"/>
        </w:rPr>
        <w:t xml:space="preserve">—a record high. Some studies have cast doubt on the idea that democracies are less likely to fight wars. While it’s true that democracies rarely if ever war with each other, it is not such a rare occurrence for democracies to engage in wars with non-democracies. We can still hope that </w:t>
      </w:r>
      <w:r w:rsidRPr="00EE406F">
        <w:rPr>
          <w:rFonts w:eastAsia="Cambria"/>
          <w:b/>
          <w:sz w:val="24"/>
          <w:u w:val="single"/>
          <w:bdr w:val="single" w:sz="8" w:space="0" w:color="auto"/>
        </w:rPr>
        <w:t>has more countries turn to democracy, there will be fewer provocations for war</w:t>
      </w:r>
      <w:r w:rsidRPr="00EE406F">
        <w:rPr>
          <w:rFonts w:eastAsia="Cambria"/>
        </w:rPr>
        <w:t xml:space="preserve"> by non-democracies.</w:t>
      </w:r>
    </w:p>
    <w:p w14:paraId="0E232898" w14:textId="77777777" w:rsidR="00342556" w:rsidRPr="00EE406F" w:rsidRDefault="00342556" w:rsidP="00342556">
      <w:pPr>
        <w:rPr>
          <w:rFonts w:eastAsia="Cambria"/>
        </w:rPr>
      </w:pPr>
      <w:r w:rsidRPr="00EE406F">
        <w:rPr>
          <w:rFonts w:eastAsia="Cambria"/>
        </w:rPr>
        <w:t xml:space="preserve">A second and </w:t>
      </w:r>
      <w:r w:rsidRPr="00EE406F">
        <w:rPr>
          <w:rFonts w:eastAsia="Cambria"/>
          <w:u w:val="single"/>
        </w:rPr>
        <w:t>even more potent way</w:t>
      </w:r>
      <w:r w:rsidRPr="00EE406F">
        <w:rPr>
          <w:rFonts w:eastAsia="Cambria"/>
        </w:rPr>
        <w:t xml:space="preserve"> </w:t>
      </w:r>
      <w:r w:rsidRPr="008E5983">
        <w:rPr>
          <w:rFonts w:eastAsia="Cambria"/>
        </w:rPr>
        <w:t xml:space="preserve">that </w:t>
      </w:r>
      <w:r w:rsidRPr="008E5983">
        <w:rPr>
          <w:rFonts w:eastAsia="Cambria"/>
          <w:u w:val="single"/>
        </w:rPr>
        <w:t>trade has promoted peace is</w:t>
      </w:r>
      <w:r w:rsidRPr="008E5983">
        <w:rPr>
          <w:rFonts w:eastAsia="Cambria"/>
        </w:rPr>
        <w:t xml:space="preserve"> by </w:t>
      </w:r>
      <w:r w:rsidRPr="008E5983">
        <w:rPr>
          <w:rFonts w:eastAsia="Cambria"/>
          <w:b/>
          <w:sz w:val="24"/>
          <w:u w:val="single"/>
          <w:bdr w:val="single" w:sz="8" w:space="0" w:color="auto"/>
        </w:rPr>
        <w:t>promoting</w:t>
      </w:r>
      <w:r w:rsidRPr="008E5983">
        <w:rPr>
          <w:rFonts w:eastAsia="Cambria"/>
        </w:rPr>
        <w:t xml:space="preserve"> more </w:t>
      </w:r>
      <w:r w:rsidRPr="008E5983">
        <w:rPr>
          <w:rFonts w:eastAsia="Cambria"/>
          <w:b/>
          <w:sz w:val="24"/>
          <w:u w:val="single"/>
          <w:bdr w:val="single" w:sz="8" w:space="0" w:color="auto"/>
        </w:rPr>
        <w:t>economic integration</w:t>
      </w:r>
      <w:r w:rsidRPr="008E5983">
        <w:rPr>
          <w:rFonts w:eastAsia="Cambria"/>
        </w:rPr>
        <w:t xml:space="preserve">. </w:t>
      </w:r>
      <w:r w:rsidRPr="00C528CE">
        <w:rPr>
          <w:rFonts w:eastAsia="Cambria"/>
          <w:b/>
          <w:sz w:val="24"/>
          <w:highlight w:val="green"/>
          <w:u w:val="single"/>
          <w:bdr w:val="single" w:sz="8" w:space="0" w:color="auto"/>
        </w:rPr>
        <w:t>As</w:t>
      </w:r>
      <w:r w:rsidRPr="00EE406F">
        <w:rPr>
          <w:rFonts w:eastAsia="Cambria"/>
          <w:b/>
          <w:sz w:val="24"/>
          <w:u w:val="single"/>
          <w:bdr w:val="single" w:sz="8" w:space="0" w:color="auto"/>
        </w:rPr>
        <w:t xml:space="preserve"> national </w:t>
      </w:r>
      <w:r w:rsidRPr="00C528CE">
        <w:rPr>
          <w:rFonts w:eastAsia="Cambria"/>
          <w:b/>
          <w:sz w:val="24"/>
          <w:highlight w:val="green"/>
          <w:u w:val="single"/>
          <w:bdr w:val="single" w:sz="8" w:space="0" w:color="auto"/>
        </w:rPr>
        <w:t>economies</w:t>
      </w:r>
      <w:r w:rsidRPr="00EE406F">
        <w:rPr>
          <w:rFonts w:eastAsia="Cambria"/>
          <w:b/>
          <w:sz w:val="24"/>
          <w:u w:val="single"/>
          <w:bdr w:val="single" w:sz="8" w:space="0" w:color="auto"/>
        </w:rPr>
        <w:t xml:space="preserve"> become</w:t>
      </w:r>
      <w:r w:rsidRPr="00EE406F">
        <w:rPr>
          <w:rFonts w:eastAsia="Cambria"/>
        </w:rPr>
        <w:t xml:space="preserve"> </w:t>
      </w:r>
      <w:r w:rsidRPr="00EE406F">
        <w:rPr>
          <w:rFonts w:eastAsia="Cambria"/>
          <w:b/>
          <w:sz w:val="24"/>
          <w:u w:val="single"/>
          <w:bdr w:val="single" w:sz="8" w:space="0" w:color="auto"/>
        </w:rPr>
        <w:t xml:space="preserve">more </w:t>
      </w:r>
      <w:r w:rsidRPr="00C528CE">
        <w:rPr>
          <w:rFonts w:eastAsia="Cambria"/>
          <w:b/>
          <w:sz w:val="24"/>
          <w:highlight w:val="green"/>
          <w:u w:val="single"/>
          <w:bdr w:val="single" w:sz="8" w:space="0" w:color="auto"/>
        </w:rPr>
        <w:t>intertwined</w:t>
      </w:r>
      <w:r w:rsidRPr="00EE406F">
        <w:rPr>
          <w:rFonts w:eastAsia="Cambria"/>
        </w:rPr>
        <w:t xml:space="preserve"> with each other, those </w:t>
      </w:r>
      <w:r w:rsidRPr="00C528CE">
        <w:rPr>
          <w:rFonts w:eastAsia="Cambria"/>
          <w:b/>
          <w:sz w:val="24"/>
          <w:highlight w:val="green"/>
          <w:u w:val="single"/>
          <w:bdr w:val="single" w:sz="8" w:space="0" w:color="auto"/>
        </w:rPr>
        <w:t>nations have more to lose</w:t>
      </w:r>
      <w:r w:rsidRPr="00EE406F">
        <w:rPr>
          <w:rFonts w:eastAsia="Cambria"/>
          <w:b/>
          <w:sz w:val="24"/>
          <w:u w:val="single"/>
          <w:bdr w:val="single" w:sz="8" w:space="0" w:color="auto"/>
        </w:rPr>
        <w:t xml:space="preserve"> should war break out.</w:t>
      </w:r>
      <w:r w:rsidRPr="00EE406F">
        <w:rPr>
          <w:rFonts w:eastAsia="Cambria"/>
        </w:rPr>
        <w:t xml:space="preserve"> </w:t>
      </w:r>
      <w:r w:rsidRPr="00C528CE">
        <w:rPr>
          <w:rFonts w:eastAsia="Cambria"/>
          <w:highlight w:val="green"/>
          <w:u w:val="single"/>
        </w:rPr>
        <w:t>War</w:t>
      </w:r>
      <w:r w:rsidRPr="00EE406F">
        <w:rPr>
          <w:rFonts w:eastAsia="Cambria"/>
          <w:u w:val="single"/>
        </w:rPr>
        <w:t xml:space="preserve"> in a globalized world not only </w:t>
      </w:r>
      <w:r w:rsidRPr="00C528CE">
        <w:rPr>
          <w:rFonts w:eastAsia="Cambria"/>
          <w:highlight w:val="green"/>
          <w:u w:val="single"/>
        </w:rPr>
        <w:t>means</w:t>
      </w:r>
      <w:r w:rsidRPr="00EE406F">
        <w:rPr>
          <w:rFonts w:eastAsia="Cambria"/>
          <w:u w:val="single"/>
        </w:rPr>
        <w:t xml:space="preserve"> human casualties</w:t>
      </w:r>
      <w:r w:rsidRPr="00EE406F">
        <w:rPr>
          <w:rFonts w:eastAsia="Cambria"/>
        </w:rPr>
        <w:t xml:space="preserve"> and bigger government, </w:t>
      </w:r>
      <w:r w:rsidRPr="00EE406F">
        <w:rPr>
          <w:rFonts w:eastAsia="Cambria"/>
          <w:u w:val="single"/>
        </w:rPr>
        <w:t>but</w:t>
      </w:r>
      <w:r w:rsidRPr="00EE406F">
        <w:rPr>
          <w:rFonts w:eastAsia="Cambria"/>
        </w:rPr>
        <w:t xml:space="preserve"> also </w:t>
      </w:r>
      <w:r w:rsidRPr="00C528CE">
        <w:rPr>
          <w:rFonts w:eastAsia="Cambria"/>
          <w:b/>
          <w:sz w:val="24"/>
          <w:highlight w:val="green"/>
          <w:u w:val="single"/>
          <w:bdr w:val="single" w:sz="8" w:space="0" w:color="auto"/>
        </w:rPr>
        <w:t>ruptured trade</w:t>
      </w:r>
      <w:r w:rsidRPr="00EE406F">
        <w:rPr>
          <w:rFonts w:eastAsia="Cambria"/>
          <w:b/>
          <w:sz w:val="24"/>
          <w:u w:val="single"/>
          <w:bdr w:val="single" w:sz="8" w:space="0" w:color="auto"/>
        </w:rPr>
        <w:t xml:space="preserve"> and investment </w:t>
      </w:r>
      <w:r w:rsidRPr="00C528CE">
        <w:rPr>
          <w:rFonts w:eastAsia="Cambria"/>
          <w:b/>
          <w:sz w:val="24"/>
          <w:highlight w:val="green"/>
          <w:u w:val="single"/>
          <w:bdr w:val="single" w:sz="8" w:space="0" w:color="auto"/>
        </w:rPr>
        <w:t>ties that impose lasting damage</w:t>
      </w:r>
      <w:r w:rsidRPr="00EE406F">
        <w:rPr>
          <w:rFonts w:eastAsia="Cambria"/>
        </w:rPr>
        <w:t xml:space="preserve"> on the economy. In short, </w:t>
      </w:r>
      <w:r w:rsidRPr="00C528CE">
        <w:rPr>
          <w:rFonts w:eastAsia="Cambria"/>
          <w:b/>
          <w:sz w:val="24"/>
          <w:highlight w:val="green"/>
          <w:u w:val="single"/>
          <w:bdr w:val="single" w:sz="8" w:space="0" w:color="auto"/>
        </w:rPr>
        <w:t>globalization</w:t>
      </w:r>
      <w:r w:rsidRPr="00EE406F">
        <w:rPr>
          <w:rFonts w:eastAsia="Cambria"/>
        </w:rPr>
        <w:t xml:space="preserve"> has </w:t>
      </w:r>
      <w:r w:rsidRPr="00C528CE">
        <w:rPr>
          <w:rFonts w:eastAsia="Cambria"/>
          <w:b/>
          <w:sz w:val="24"/>
          <w:highlight w:val="green"/>
          <w:u w:val="single"/>
          <w:bdr w:val="single" w:sz="8" w:space="0" w:color="auto"/>
        </w:rPr>
        <w:t>dramatically raised the economic cost of war.</w:t>
      </w:r>
    </w:p>
    <w:p w14:paraId="75D8FCD9" w14:textId="77777777" w:rsidR="00342556" w:rsidRPr="00EE406F" w:rsidRDefault="00342556" w:rsidP="00342556">
      <w:pPr>
        <w:rPr>
          <w:rFonts w:eastAsia="Cambria"/>
        </w:rPr>
      </w:pPr>
      <w:r w:rsidRPr="00EE406F">
        <w:rPr>
          <w:rFonts w:eastAsia="Cambria"/>
        </w:rPr>
        <w:t xml:space="preserve">The 2005 Economic Freedom of the World Report contains an insightful chapter on “Economic Freedom and Peace” by Dr. Erik </w:t>
      </w:r>
      <w:r w:rsidRPr="00EE406F">
        <w:rPr>
          <w:rFonts w:eastAsia="Cambria"/>
          <w:u w:val="single"/>
        </w:rPr>
        <w:t>Gartzke, a professor of political science at Columbia</w:t>
      </w:r>
      <w:r w:rsidRPr="00EE406F">
        <w:rPr>
          <w:rFonts w:eastAsia="Cambria"/>
        </w:rPr>
        <w:t xml:space="preserve"> University. Dr</w:t>
      </w:r>
      <w:r w:rsidRPr="008E5983">
        <w:rPr>
          <w:rFonts w:eastAsia="Cambria"/>
        </w:rPr>
        <w:t xml:space="preserve">. Gartzke </w:t>
      </w:r>
      <w:r w:rsidRPr="008E5983">
        <w:rPr>
          <w:rFonts w:eastAsia="Cambria"/>
          <w:u w:val="single"/>
        </w:rPr>
        <w:t>compares</w:t>
      </w:r>
      <w:r w:rsidRPr="008E5983">
        <w:rPr>
          <w:rFonts w:eastAsia="Cambria"/>
        </w:rPr>
        <w:t xml:space="preserve"> the </w:t>
      </w:r>
      <w:r w:rsidRPr="008E5983">
        <w:rPr>
          <w:rFonts w:eastAsia="Cambria"/>
          <w:u w:val="single"/>
        </w:rPr>
        <w:t>propensity of countries to engage in wars and their level of economic freedom and concludes</w:t>
      </w:r>
      <w:r w:rsidRPr="008E5983">
        <w:rPr>
          <w:rFonts w:eastAsia="Cambria"/>
        </w:rPr>
        <w:t xml:space="preserve"> that </w:t>
      </w:r>
      <w:r w:rsidRPr="008E5983">
        <w:rPr>
          <w:rFonts w:eastAsia="Cambria"/>
          <w:b/>
          <w:sz w:val="24"/>
          <w:u w:val="single"/>
          <w:bdr w:val="single" w:sz="8" w:space="0" w:color="auto"/>
        </w:rPr>
        <w:t>economic freedom</w:t>
      </w:r>
      <w:r w:rsidRPr="008E5983">
        <w:rPr>
          <w:rFonts w:eastAsia="Cambria"/>
        </w:rPr>
        <w:t xml:space="preserve">, including the freedom to trade, </w:t>
      </w:r>
      <w:r w:rsidRPr="008E5983">
        <w:rPr>
          <w:rFonts w:eastAsia="Cambria"/>
          <w:b/>
          <w:sz w:val="24"/>
          <w:u w:val="single"/>
          <w:bdr w:val="single" w:sz="8" w:space="0" w:color="auto"/>
        </w:rPr>
        <w:t>significantly decreases the probability</w:t>
      </w:r>
      <w:r w:rsidRPr="008E5983">
        <w:rPr>
          <w:rFonts w:eastAsia="Cambria"/>
        </w:rPr>
        <w:t xml:space="preserve"> that </w:t>
      </w:r>
      <w:r w:rsidRPr="008E5983">
        <w:rPr>
          <w:rFonts w:eastAsia="Cambria"/>
          <w:b/>
          <w:sz w:val="24"/>
          <w:u w:val="single"/>
          <w:bdr w:val="single" w:sz="8" w:space="0" w:color="auto"/>
        </w:rPr>
        <w:t>a country will experience a military dispute with another</w:t>
      </w:r>
      <w:r w:rsidRPr="008E5983">
        <w:rPr>
          <w:rFonts w:eastAsia="Cambria"/>
        </w:rPr>
        <w:t xml:space="preserve"> country. </w:t>
      </w:r>
      <w:r w:rsidRPr="008E5983">
        <w:rPr>
          <w:rFonts w:eastAsia="Cambria"/>
          <w:u w:val="single"/>
        </w:rPr>
        <w:t>Through econometric analysis, he foun</w:t>
      </w:r>
      <w:r w:rsidRPr="00EE406F">
        <w:rPr>
          <w:rFonts w:eastAsia="Cambria"/>
          <w:u w:val="single"/>
        </w:rPr>
        <w:t>d</w:t>
      </w:r>
      <w:r w:rsidRPr="00EE406F">
        <w:rPr>
          <w:rFonts w:eastAsia="Cambria"/>
        </w:rPr>
        <w:t xml:space="preserve"> that, “</w:t>
      </w:r>
      <w:r w:rsidRPr="00EE406F">
        <w:rPr>
          <w:rFonts w:eastAsia="Cambria"/>
          <w:u w:val="single"/>
        </w:rPr>
        <w:t>Making economies freer translates into making countries more peaceful</w:t>
      </w:r>
      <w:r w:rsidRPr="00EE406F">
        <w:rPr>
          <w:rFonts w:eastAsia="Cambria"/>
        </w:rPr>
        <w:t xml:space="preserve">. At the extremes, </w:t>
      </w:r>
      <w:r w:rsidRPr="00C528CE">
        <w:rPr>
          <w:rFonts w:eastAsia="Cambria"/>
          <w:b/>
          <w:sz w:val="24"/>
          <w:highlight w:val="green"/>
          <w:u w:val="single"/>
          <w:bdr w:val="single" w:sz="8" w:space="0" w:color="auto"/>
        </w:rPr>
        <w:t>the least free states are</w:t>
      </w:r>
      <w:r w:rsidRPr="00EE406F">
        <w:rPr>
          <w:rFonts w:eastAsia="Cambria"/>
          <w:b/>
          <w:sz w:val="24"/>
          <w:u w:val="single"/>
          <w:bdr w:val="single" w:sz="8" w:space="0" w:color="auto"/>
        </w:rPr>
        <w:t xml:space="preserve"> about </w:t>
      </w:r>
      <w:r w:rsidRPr="00C528CE">
        <w:rPr>
          <w:rFonts w:eastAsia="Cambria"/>
          <w:b/>
          <w:sz w:val="24"/>
          <w:highlight w:val="green"/>
          <w:u w:val="single"/>
          <w:bdr w:val="single" w:sz="8" w:space="0" w:color="auto"/>
        </w:rPr>
        <w:t>14 times as conflict prone as the most free</w:t>
      </w:r>
      <w:r w:rsidRPr="00EE406F">
        <w:rPr>
          <w:rFonts w:eastAsia="Cambria"/>
          <w:b/>
          <w:sz w:val="24"/>
          <w:u w:val="single"/>
          <w:bdr w:val="single" w:sz="8" w:space="0" w:color="auto"/>
        </w:rPr>
        <w:t>.</w:t>
      </w:r>
      <w:r w:rsidRPr="00EE406F">
        <w:rPr>
          <w:rFonts w:eastAsia="Cambria"/>
        </w:rPr>
        <w:t>”</w:t>
      </w:r>
    </w:p>
    <w:p w14:paraId="2069026D" w14:textId="77777777" w:rsidR="00342556" w:rsidRPr="00EE406F" w:rsidRDefault="00342556" w:rsidP="00342556">
      <w:pPr>
        <w:rPr>
          <w:rFonts w:eastAsia="Cambria"/>
        </w:rPr>
      </w:pPr>
      <w:r w:rsidRPr="00EE406F">
        <w:rPr>
          <w:rFonts w:eastAsia="Cambria"/>
        </w:rPr>
        <w:t xml:space="preserve">By the way, Dr. </w:t>
      </w:r>
      <w:r w:rsidRPr="00EE406F">
        <w:rPr>
          <w:rFonts w:eastAsia="Cambria"/>
          <w:u w:val="single"/>
        </w:rPr>
        <w:t>Gartzke’s analysis found</w:t>
      </w:r>
      <w:r w:rsidRPr="00EE406F">
        <w:rPr>
          <w:rFonts w:eastAsia="Cambria"/>
        </w:rPr>
        <w:t xml:space="preserve"> that </w:t>
      </w:r>
      <w:r w:rsidRPr="00EE406F">
        <w:rPr>
          <w:rFonts w:eastAsia="Cambria"/>
          <w:u w:val="single"/>
        </w:rPr>
        <w:t>economic freedom was a far more important variable</w:t>
      </w:r>
      <w:r w:rsidRPr="00EE406F">
        <w:rPr>
          <w:rFonts w:eastAsia="Cambria"/>
        </w:rPr>
        <w:t xml:space="preserve"> in determining a countries propensity to go to war </w:t>
      </w:r>
      <w:r w:rsidRPr="00EE406F">
        <w:rPr>
          <w:rFonts w:eastAsia="Cambria"/>
          <w:u w:val="single"/>
        </w:rPr>
        <w:t>than democracy.</w:t>
      </w:r>
    </w:p>
    <w:p w14:paraId="778ED128" w14:textId="77777777" w:rsidR="00342556" w:rsidRPr="00EE406F" w:rsidRDefault="00342556" w:rsidP="00342556">
      <w:pPr>
        <w:rPr>
          <w:rFonts w:eastAsia="Cambria"/>
        </w:rPr>
      </w:pPr>
      <w:r w:rsidRPr="00EE406F">
        <w:rPr>
          <w:rFonts w:eastAsia="Cambria"/>
        </w:rPr>
        <w:t xml:space="preserve">A third reason why </w:t>
      </w:r>
      <w:r w:rsidRPr="00C528CE">
        <w:rPr>
          <w:rFonts w:eastAsia="Cambria"/>
          <w:b/>
          <w:sz w:val="24"/>
          <w:highlight w:val="green"/>
          <w:u w:val="single"/>
          <w:bdr w:val="single" w:sz="8" w:space="0" w:color="auto"/>
        </w:rPr>
        <w:t>free trade</w:t>
      </w:r>
      <w:r w:rsidRPr="00EE406F">
        <w:rPr>
          <w:rFonts w:eastAsia="Cambria"/>
        </w:rPr>
        <w:t xml:space="preserve"> promotes peace is because it </w:t>
      </w:r>
      <w:r w:rsidRPr="00C528CE">
        <w:rPr>
          <w:rFonts w:eastAsia="Cambria"/>
          <w:b/>
          <w:sz w:val="24"/>
          <w:highlight w:val="green"/>
          <w:u w:val="single"/>
          <w:bdr w:val="single" w:sz="8" w:space="0" w:color="auto"/>
        </w:rPr>
        <w:t xml:space="preserve">allows nations to acquire wealth through </w:t>
      </w:r>
      <w:r w:rsidRPr="008E5983">
        <w:rPr>
          <w:rFonts w:eastAsia="Cambria"/>
          <w:b/>
          <w:sz w:val="24"/>
          <w:u w:val="single"/>
          <w:bdr w:val="single" w:sz="8" w:space="0" w:color="auto"/>
        </w:rPr>
        <w:t xml:space="preserve">production and </w:t>
      </w:r>
      <w:r w:rsidRPr="00C528CE">
        <w:rPr>
          <w:rFonts w:eastAsia="Cambria"/>
          <w:b/>
          <w:sz w:val="24"/>
          <w:highlight w:val="green"/>
          <w:u w:val="single"/>
          <w:bdr w:val="single" w:sz="8" w:space="0" w:color="auto"/>
        </w:rPr>
        <w:t>exchange rather than conquest</w:t>
      </w:r>
      <w:r w:rsidRPr="00EE406F">
        <w:rPr>
          <w:rFonts w:eastAsia="Cambria"/>
        </w:rPr>
        <w:t xml:space="preserve"> of territory and resources. </w:t>
      </w:r>
      <w:r w:rsidRPr="00EE406F">
        <w:rPr>
          <w:rFonts w:eastAsia="Cambria"/>
          <w:u w:val="single"/>
        </w:rPr>
        <w:t>As economies develop, wealth is</w:t>
      </w:r>
      <w:r w:rsidRPr="00EE406F">
        <w:rPr>
          <w:rFonts w:eastAsia="Cambria"/>
        </w:rPr>
        <w:t xml:space="preserve"> increasingly </w:t>
      </w:r>
      <w:r w:rsidRPr="00EE406F">
        <w:rPr>
          <w:rFonts w:eastAsia="Cambria"/>
          <w:u w:val="single"/>
        </w:rPr>
        <w:t>measured in</w:t>
      </w:r>
      <w:r w:rsidRPr="00EE406F">
        <w:rPr>
          <w:rFonts w:eastAsia="Cambria"/>
        </w:rPr>
        <w:t xml:space="preserve"> terms of </w:t>
      </w:r>
      <w:r w:rsidRPr="00EE406F">
        <w:rPr>
          <w:rFonts w:eastAsia="Cambria"/>
          <w:b/>
          <w:sz w:val="24"/>
          <w:u w:val="single"/>
          <w:bdr w:val="single" w:sz="8" w:space="0" w:color="auto"/>
        </w:rPr>
        <w:t>i</w:t>
      </w:r>
      <w:r w:rsidRPr="00EE406F">
        <w:rPr>
          <w:rFonts w:eastAsia="Cambria"/>
        </w:rPr>
        <w:t xml:space="preserve">ntellectual </w:t>
      </w:r>
      <w:r w:rsidRPr="00EE406F">
        <w:rPr>
          <w:rFonts w:eastAsia="Cambria"/>
          <w:b/>
          <w:sz w:val="24"/>
          <w:u w:val="single"/>
          <w:bdr w:val="single" w:sz="8" w:space="0" w:color="auto"/>
        </w:rPr>
        <w:t>p</w:t>
      </w:r>
      <w:r w:rsidRPr="00EE406F">
        <w:rPr>
          <w:rFonts w:eastAsia="Cambria"/>
        </w:rPr>
        <w:t xml:space="preserve">roperty, </w:t>
      </w:r>
      <w:r w:rsidRPr="00EE406F">
        <w:rPr>
          <w:rFonts w:eastAsia="Cambria"/>
          <w:u w:val="single"/>
        </w:rPr>
        <w:t>financial assets, and human capital</w:t>
      </w:r>
      <w:r w:rsidRPr="00EE406F">
        <w:rPr>
          <w:rFonts w:eastAsia="Cambria"/>
        </w:rPr>
        <w:t xml:space="preserve">. </w:t>
      </w:r>
      <w:r w:rsidRPr="00EE406F">
        <w:rPr>
          <w:rFonts w:eastAsia="Cambria"/>
          <w:u w:val="single"/>
        </w:rPr>
        <w:t>Such</w:t>
      </w:r>
      <w:r w:rsidRPr="00EE406F">
        <w:rPr>
          <w:rFonts w:eastAsia="Cambria"/>
        </w:rPr>
        <w:t xml:space="preserve"> </w:t>
      </w:r>
      <w:r w:rsidRPr="00EE406F">
        <w:rPr>
          <w:rFonts w:eastAsia="Cambria"/>
          <w:b/>
          <w:sz w:val="24"/>
          <w:u w:val="single"/>
          <w:bdr w:val="single" w:sz="8" w:space="0" w:color="auto"/>
        </w:rPr>
        <w:t>assets cannot be easily seized by armies</w:t>
      </w:r>
      <w:r w:rsidRPr="00EE406F">
        <w:rPr>
          <w:rFonts w:eastAsia="Cambria"/>
        </w:rPr>
        <w:t xml:space="preserve">. In contrast, </w:t>
      </w:r>
      <w:r w:rsidRPr="00EE406F">
        <w:rPr>
          <w:rFonts w:eastAsia="Cambria"/>
          <w:u w:val="single"/>
        </w:rPr>
        <w:t>hard assets</w:t>
      </w:r>
      <w:r w:rsidRPr="00EE406F">
        <w:rPr>
          <w:rFonts w:eastAsia="Cambria"/>
        </w:rPr>
        <w:t xml:space="preserve"> such as minerals and farmland </w:t>
      </w:r>
      <w:r w:rsidRPr="00EE406F">
        <w:rPr>
          <w:rFonts w:eastAsia="Cambria"/>
          <w:u w:val="single"/>
        </w:rPr>
        <w:t>are becoming</w:t>
      </w:r>
      <w:r w:rsidRPr="00EE406F">
        <w:rPr>
          <w:rFonts w:eastAsia="Cambria"/>
        </w:rPr>
        <w:t xml:space="preserve"> relatively </w:t>
      </w:r>
      <w:r w:rsidRPr="00EE406F">
        <w:rPr>
          <w:rFonts w:eastAsia="Cambria"/>
          <w:u w:val="single"/>
        </w:rPr>
        <w:t>less important in a high-tech</w:t>
      </w:r>
      <w:r w:rsidRPr="00EE406F">
        <w:rPr>
          <w:rFonts w:eastAsia="Cambria"/>
        </w:rPr>
        <w:t xml:space="preserve">, service </w:t>
      </w:r>
      <w:r w:rsidRPr="008E5983">
        <w:rPr>
          <w:rFonts w:eastAsia="Cambria"/>
          <w:u w:val="single"/>
        </w:rPr>
        <w:t>economy.</w:t>
      </w:r>
      <w:r w:rsidRPr="008E5983">
        <w:rPr>
          <w:rFonts w:eastAsia="Cambria"/>
        </w:rPr>
        <w:t xml:space="preserve"> </w:t>
      </w:r>
      <w:r w:rsidRPr="008E5983">
        <w:rPr>
          <w:rFonts w:eastAsia="Cambria"/>
          <w:b/>
          <w:sz w:val="24"/>
          <w:u w:val="single"/>
          <w:bdr w:val="single" w:sz="8" w:space="0" w:color="auto"/>
        </w:rPr>
        <w:t>If people need resources outside their national borders, say oil or timber or farm products, they</w:t>
      </w:r>
      <w:r w:rsidRPr="008E5983">
        <w:rPr>
          <w:rFonts w:eastAsia="Cambria"/>
        </w:rPr>
        <w:t xml:space="preserve"> can </w:t>
      </w:r>
      <w:r w:rsidRPr="008E5983">
        <w:rPr>
          <w:rFonts w:eastAsia="Cambria"/>
          <w:b/>
          <w:sz w:val="24"/>
          <w:u w:val="single"/>
          <w:bdr w:val="single" w:sz="8" w:space="0" w:color="auto"/>
        </w:rPr>
        <w:t>acquire them peacefully by trading</w:t>
      </w:r>
      <w:r w:rsidRPr="00EE406F">
        <w:rPr>
          <w:rFonts w:eastAsia="Cambria"/>
          <w:b/>
          <w:sz w:val="24"/>
          <w:u w:val="single"/>
          <w:bdr w:val="single" w:sz="8" w:space="0" w:color="auto"/>
        </w:rPr>
        <w:t xml:space="preserve"> away what they</w:t>
      </w:r>
      <w:r w:rsidRPr="00EE406F">
        <w:rPr>
          <w:rFonts w:eastAsia="Cambria"/>
        </w:rPr>
        <w:t xml:space="preserve"> can </w:t>
      </w:r>
      <w:r w:rsidRPr="00EE406F">
        <w:rPr>
          <w:rFonts w:eastAsia="Cambria"/>
          <w:b/>
          <w:sz w:val="24"/>
          <w:u w:val="single"/>
          <w:bdr w:val="single" w:sz="8" w:space="0" w:color="auto"/>
        </w:rPr>
        <w:t>produce</w:t>
      </w:r>
      <w:r w:rsidRPr="00EE406F">
        <w:rPr>
          <w:rFonts w:eastAsia="Cambria"/>
        </w:rPr>
        <w:t xml:space="preserve"> best </w:t>
      </w:r>
      <w:r w:rsidRPr="00EE406F">
        <w:rPr>
          <w:rFonts w:eastAsia="Cambria"/>
          <w:b/>
          <w:sz w:val="24"/>
          <w:u w:val="single"/>
          <w:bdr w:val="single" w:sz="8" w:space="0" w:color="auto"/>
        </w:rPr>
        <w:t>at home</w:t>
      </w:r>
      <w:r w:rsidRPr="00EE406F">
        <w:rPr>
          <w:rFonts w:eastAsia="Cambria"/>
        </w:rPr>
        <w:t xml:space="preserve">. In short, </w:t>
      </w:r>
      <w:r w:rsidRPr="00C528CE">
        <w:rPr>
          <w:rFonts w:eastAsia="Cambria"/>
          <w:highlight w:val="green"/>
          <w:u w:val="single"/>
        </w:rPr>
        <w:t>globalization</w:t>
      </w:r>
      <w:r w:rsidRPr="00EE406F">
        <w:rPr>
          <w:rFonts w:eastAsia="Cambria"/>
          <w:u w:val="single"/>
        </w:rPr>
        <w:t xml:space="preserve"> and the development it has spurred</w:t>
      </w:r>
      <w:r w:rsidRPr="00EE406F">
        <w:rPr>
          <w:rFonts w:eastAsia="Cambria"/>
        </w:rPr>
        <w:t xml:space="preserve"> have </w:t>
      </w:r>
      <w:r w:rsidRPr="00C528CE">
        <w:rPr>
          <w:rFonts w:eastAsia="Cambria"/>
          <w:b/>
          <w:sz w:val="24"/>
          <w:highlight w:val="green"/>
          <w:u w:val="single"/>
          <w:bdr w:val="single" w:sz="8" w:space="0" w:color="auto"/>
        </w:rPr>
        <w:t>rendered</w:t>
      </w:r>
      <w:r w:rsidRPr="00EE406F">
        <w:rPr>
          <w:rFonts w:eastAsia="Cambria"/>
        </w:rPr>
        <w:t xml:space="preserve"> the </w:t>
      </w:r>
      <w:r w:rsidRPr="00C528CE">
        <w:rPr>
          <w:rFonts w:eastAsia="Cambria"/>
          <w:b/>
          <w:sz w:val="24"/>
          <w:highlight w:val="green"/>
          <w:u w:val="single"/>
          <w:bdr w:val="single" w:sz="8" w:space="0" w:color="auto"/>
        </w:rPr>
        <w:t>spoils of war less valuable.</w:t>
      </w:r>
    </w:p>
    <w:p w14:paraId="3CFAE943" w14:textId="77777777" w:rsidR="00342556" w:rsidRPr="00EE406F" w:rsidRDefault="00342556" w:rsidP="00342556">
      <w:pPr>
        <w:rPr>
          <w:rFonts w:eastAsia="Cambria"/>
          <w:b/>
          <w:iCs w:val="0"/>
          <w:sz w:val="24"/>
          <w:u w:val="single"/>
          <w:bdr w:val="single" w:sz="8" w:space="0" w:color="auto"/>
        </w:rPr>
      </w:pPr>
      <w:r w:rsidRPr="00EE406F">
        <w:rPr>
          <w:rFonts w:eastAsia="Cambria"/>
        </w:rPr>
        <w:t xml:space="preserve">Of course, free trade and globalization do not guarantee peace. Hot-blooded nationalism and ideological fervor can overwhelm cold economic calculations. Any relationship involving human beings will be messy and non-linier. There will always be exceptions and outliers in such complex relationships involving economies and governments. But </w:t>
      </w:r>
      <w:r w:rsidRPr="00EE406F">
        <w:rPr>
          <w:rFonts w:eastAsia="Cambria"/>
          <w:b/>
          <w:sz w:val="24"/>
          <w:u w:val="single"/>
          <w:bdr w:val="single" w:sz="8" w:space="0" w:color="auto"/>
        </w:rPr>
        <w:t>deep trade</w:t>
      </w:r>
      <w:r w:rsidRPr="00EE406F">
        <w:rPr>
          <w:rFonts w:eastAsia="Cambria"/>
        </w:rPr>
        <w:t xml:space="preserve"> and investment </w:t>
      </w:r>
      <w:r w:rsidRPr="00EE406F">
        <w:rPr>
          <w:rFonts w:eastAsia="Cambria"/>
          <w:b/>
          <w:sz w:val="24"/>
          <w:u w:val="single"/>
          <w:bdr w:val="single" w:sz="8" w:space="0" w:color="auto"/>
        </w:rPr>
        <w:t>ties among nations make war less attractive.</w:t>
      </w:r>
    </w:p>
    <w:p w14:paraId="00D38164" w14:textId="77777777" w:rsidR="00342556" w:rsidRPr="00EE406F" w:rsidRDefault="00342556" w:rsidP="00342556">
      <w:pPr>
        <w:rPr>
          <w:rFonts w:eastAsia="Cambria"/>
        </w:rPr>
      </w:pPr>
      <w:r w:rsidRPr="00EE406F">
        <w:rPr>
          <w:rFonts w:eastAsia="Cambria"/>
        </w:rPr>
        <w:t>A Virtuous Cycle of Democracy, Peace and Trade</w:t>
      </w:r>
    </w:p>
    <w:p w14:paraId="4D1788D5" w14:textId="77777777" w:rsidR="00342556" w:rsidRPr="00EE406F" w:rsidRDefault="00342556" w:rsidP="00342556">
      <w:pPr>
        <w:rPr>
          <w:rFonts w:eastAsia="Cambria"/>
        </w:rPr>
      </w:pPr>
      <w:r w:rsidRPr="00EE406F">
        <w:rPr>
          <w:rFonts w:eastAsia="Cambria"/>
          <w:u w:val="single"/>
        </w:rPr>
        <w:t>The global trends we’ve witnessed</w:t>
      </w:r>
      <w:r w:rsidRPr="00EE406F">
        <w:rPr>
          <w:rFonts w:eastAsia="Cambria"/>
        </w:rPr>
        <w:t xml:space="preserve"> in the spread of trade, democracy and peace tend to </w:t>
      </w:r>
      <w:r w:rsidRPr="00EE406F">
        <w:rPr>
          <w:rFonts w:eastAsia="Cambria"/>
          <w:b/>
          <w:sz w:val="24"/>
          <w:u w:val="single"/>
          <w:bdr w:val="single" w:sz="8" w:space="0" w:color="auto"/>
        </w:rPr>
        <w:t>reinforce each</w:t>
      </w:r>
      <w:r w:rsidRPr="00EE406F">
        <w:rPr>
          <w:rFonts w:eastAsia="Cambria"/>
        </w:rPr>
        <w:t xml:space="preserve"> other in a grand and virtuous cycle. As trade and development encourage more representative government, those governments provide more predictability and incremental reform, creating a better climate for trade and investment to flourish. And </w:t>
      </w:r>
      <w:r w:rsidRPr="00EE406F">
        <w:rPr>
          <w:rFonts w:eastAsia="Cambria"/>
          <w:u w:val="single"/>
        </w:rPr>
        <w:t>as the spread of trade</w:t>
      </w:r>
      <w:r w:rsidRPr="00EE406F">
        <w:rPr>
          <w:rFonts w:eastAsia="Cambria"/>
        </w:rPr>
        <w:t xml:space="preserve"> and democracy </w:t>
      </w:r>
      <w:r w:rsidRPr="00EE406F">
        <w:rPr>
          <w:rFonts w:eastAsia="Cambria"/>
          <w:u w:val="single"/>
        </w:rPr>
        <w:t>foster peace, the decline of war creates a more hospitable environment for trade</w:t>
      </w:r>
      <w:r w:rsidRPr="00EE406F">
        <w:rPr>
          <w:rFonts w:eastAsia="Cambria"/>
        </w:rPr>
        <w:t xml:space="preserve"> and economic growth and political stability.</w:t>
      </w:r>
    </w:p>
    <w:p w14:paraId="1AE9335E" w14:textId="77777777" w:rsidR="00342556" w:rsidRPr="00EE406F" w:rsidRDefault="00342556" w:rsidP="00342556">
      <w:pPr>
        <w:rPr>
          <w:rFonts w:eastAsia="Cambria"/>
          <w:u w:val="single"/>
        </w:rPr>
      </w:pPr>
      <w:r w:rsidRPr="00EE406F">
        <w:rPr>
          <w:rFonts w:eastAsia="Cambria"/>
        </w:rPr>
        <w:t xml:space="preserve">We can see this virtuous cycle at work in the world today. The European Union just celebrated its 50th birthday. For many of the same non-economic reasons that motivated the founders of the GATT, the original members of the European community hoped to build a more sturdy foundation for peace. Out of the ashes of World War II, the United States urged Germany, France and other Western European nations to form a common market that has become the European Union. In large part </w:t>
      </w:r>
      <w:r w:rsidRPr="00C528CE">
        <w:rPr>
          <w:rFonts w:eastAsia="Cambria"/>
          <w:highlight w:val="green"/>
          <w:u w:val="single"/>
        </w:rPr>
        <w:t>because of</w:t>
      </w:r>
      <w:r w:rsidRPr="00EE406F">
        <w:rPr>
          <w:rFonts w:eastAsia="Cambria"/>
          <w:u w:val="single"/>
        </w:rPr>
        <w:t xml:space="preserve"> their </w:t>
      </w:r>
      <w:r w:rsidRPr="00C528CE">
        <w:rPr>
          <w:rFonts w:eastAsia="Cambria"/>
          <w:highlight w:val="green"/>
          <w:u w:val="single"/>
        </w:rPr>
        <w:t>intertwined economies</w:t>
      </w:r>
      <w:r w:rsidRPr="00EE406F">
        <w:rPr>
          <w:rFonts w:eastAsia="Cambria"/>
        </w:rPr>
        <w:t xml:space="preserve">, a general </w:t>
      </w:r>
      <w:r w:rsidRPr="00C528CE">
        <w:rPr>
          <w:rFonts w:eastAsia="Cambria"/>
          <w:b/>
          <w:sz w:val="24"/>
          <w:highlight w:val="green"/>
          <w:u w:val="single"/>
          <w:bdr w:val="single" w:sz="8" w:space="0" w:color="auto"/>
        </w:rPr>
        <w:t>war in Europe is</w:t>
      </w:r>
      <w:r w:rsidRPr="00EE406F">
        <w:rPr>
          <w:rFonts w:eastAsia="Cambria"/>
          <w:b/>
          <w:sz w:val="24"/>
          <w:u w:val="single"/>
          <w:bdr w:val="single" w:sz="8" w:space="0" w:color="auto"/>
        </w:rPr>
        <w:t xml:space="preserve"> now </w:t>
      </w:r>
      <w:r w:rsidRPr="00C528CE">
        <w:rPr>
          <w:rFonts w:eastAsia="Cambria"/>
          <w:b/>
          <w:sz w:val="24"/>
          <w:highlight w:val="green"/>
          <w:u w:val="single"/>
          <w:bdr w:val="single" w:sz="8" w:space="0" w:color="auto"/>
        </w:rPr>
        <w:t>unthinkable.</w:t>
      </w:r>
    </w:p>
    <w:p w14:paraId="7F644FDF" w14:textId="77777777" w:rsidR="00342556" w:rsidRPr="00EE406F" w:rsidRDefault="00342556" w:rsidP="00342556">
      <w:pPr>
        <w:rPr>
          <w:rFonts w:eastAsia="Cambria"/>
        </w:rPr>
      </w:pPr>
      <w:r w:rsidRPr="00C528CE">
        <w:rPr>
          <w:rFonts w:eastAsia="Cambria"/>
          <w:b/>
          <w:sz w:val="24"/>
          <w:highlight w:val="green"/>
          <w:u w:val="single"/>
          <w:bdr w:val="single" w:sz="8" w:space="0" w:color="auto"/>
        </w:rPr>
        <w:t>In East Asia</w:t>
      </w:r>
      <w:r w:rsidRPr="00EE406F">
        <w:rPr>
          <w:rFonts w:eastAsia="Cambria"/>
        </w:rPr>
        <w:t xml:space="preserve">, the </w:t>
      </w:r>
      <w:r w:rsidRPr="00C528CE">
        <w:rPr>
          <w:rFonts w:eastAsia="Cambria"/>
          <w:b/>
          <w:sz w:val="24"/>
          <w:highlight w:val="green"/>
          <w:u w:val="single"/>
          <w:bdr w:val="single" w:sz="8" w:space="0" w:color="auto"/>
        </w:rPr>
        <w:t>extensive</w:t>
      </w:r>
      <w:r w:rsidRPr="00EE406F">
        <w:rPr>
          <w:rFonts w:eastAsia="Cambria"/>
        </w:rPr>
        <w:t xml:space="preserve"> and growing </w:t>
      </w:r>
      <w:r w:rsidRPr="00C528CE">
        <w:rPr>
          <w:rFonts w:eastAsia="Cambria"/>
          <w:b/>
          <w:sz w:val="24"/>
          <w:highlight w:val="green"/>
          <w:u w:val="single"/>
          <w:bdr w:val="single" w:sz="8" w:space="0" w:color="auto"/>
        </w:rPr>
        <w:t>economic ties</w:t>
      </w:r>
      <w:r w:rsidRPr="00EE406F">
        <w:rPr>
          <w:rFonts w:eastAsia="Cambria"/>
          <w:b/>
          <w:sz w:val="24"/>
          <w:u w:val="single"/>
          <w:bdr w:val="single" w:sz="8" w:space="0" w:color="auto"/>
        </w:rPr>
        <w:t xml:space="preserve"> among</w:t>
      </w:r>
      <w:r w:rsidRPr="00EE406F">
        <w:rPr>
          <w:rFonts w:eastAsia="Cambria"/>
        </w:rPr>
        <w:t xml:space="preserve"> Mainland </w:t>
      </w:r>
      <w:r w:rsidRPr="00EE406F">
        <w:rPr>
          <w:rFonts w:eastAsia="Cambria"/>
          <w:b/>
          <w:sz w:val="24"/>
          <w:u w:val="single"/>
          <w:bdr w:val="single" w:sz="8" w:space="0" w:color="auto"/>
        </w:rPr>
        <w:t xml:space="preserve">China, Japan, South Korea, and Taiwan </w:t>
      </w:r>
      <w:r w:rsidRPr="00CF7AC5">
        <w:rPr>
          <w:rFonts w:eastAsia="Cambria"/>
          <w:b/>
          <w:sz w:val="24"/>
          <w:u w:val="single"/>
          <w:bdr w:val="single" w:sz="8" w:space="0" w:color="auto"/>
        </w:rPr>
        <w:t>is helping</w:t>
      </w:r>
      <w:r w:rsidRPr="00EE406F">
        <w:rPr>
          <w:rFonts w:eastAsia="Cambria"/>
        </w:rPr>
        <w:t xml:space="preserve"> to </w:t>
      </w:r>
      <w:r w:rsidRPr="00C528CE">
        <w:rPr>
          <w:rFonts w:eastAsia="Cambria"/>
          <w:b/>
          <w:sz w:val="24"/>
          <w:highlight w:val="green"/>
          <w:u w:val="single"/>
          <w:bdr w:val="single" w:sz="8" w:space="0" w:color="auto"/>
        </w:rPr>
        <w:t xml:space="preserve">keep </w:t>
      </w:r>
      <w:r w:rsidRPr="00CF7AC5">
        <w:rPr>
          <w:rFonts w:eastAsia="Cambria"/>
          <w:b/>
          <w:sz w:val="24"/>
          <w:u w:val="single"/>
          <w:bdr w:val="single" w:sz="8" w:space="0" w:color="auto"/>
        </w:rPr>
        <w:t xml:space="preserve">the </w:t>
      </w:r>
      <w:r w:rsidRPr="00C528CE">
        <w:rPr>
          <w:rFonts w:eastAsia="Cambria"/>
          <w:b/>
          <w:sz w:val="24"/>
          <w:highlight w:val="green"/>
          <w:u w:val="single"/>
          <w:bdr w:val="single" w:sz="8" w:space="0" w:color="auto"/>
        </w:rPr>
        <w:t>peace</w:t>
      </w:r>
      <w:r w:rsidRPr="00EE406F">
        <w:rPr>
          <w:rFonts w:eastAsia="Cambria"/>
        </w:rPr>
        <w:t xml:space="preserve">. </w:t>
      </w:r>
      <w:r w:rsidRPr="00EE406F">
        <w:rPr>
          <w:rFonts w:eastAsia="Cambria"/>
          <w:u w:val="single"/>
        </w:rPr>
        <w:t>China’s</w:t>
      </w:r>
      <w:r w:rsidRPr="00EE406F">
        <w:rPr>
          <w:rFonts w:eastAsia="Cambria"/>
        </w:rPr>
        <w:t xml:space="preserve"> communist </w:t>
      </w:r>
      <w:r w:rsidRPr="00EE406F">
        <w:rPr>
          <w:rFonts w:eastAsia="Cambria"/>
          <w:u w:val="single"/>
        </w:rPr>
        <w:t>rulers may</w:t>
      </w:r>
      <w:r w:rsidRPr="00EE406F">
        <w:rPr>
          <w:rFonts w:eastAsia="Cambria"/>
        </w:rPr>
        <w:t xml:space="preserve"> yet decide </w:t>
      </w:r>
      <w:r w:rsidRPr="00EE406F">
        <w:rPr>
          <w:rFonts w:eastAsia="Cambria"/>
          <w:u w:val="single"/>
        </w:rPr>
        <w:t>to go to war</w:t>
      </w:r>
      <w:r w:rsidRPr="00EE406F">
        <w:rPr>
          <w:rFonts w:eastAsia="Cambria"/>
        </w:rPr>
        <w:t xml:space="preserve"> over its “renegade province,” </w:t>
      </w:r>
      <w:r w:rsidRPr="00EE406F">
        <w:rPr>
          <w:rFonts w:eastAsia="Cambria"/>
          <w:u w:val="single"/>
        </w:rPr>
        <w:t>but</w:t>
      </w:r>
      <w:r w:rsidRPr="00EE406F">
        <w:rPr>
          <w:rFonts w:eastAsia="Cambria"/>
        </w:rPr>
        <w:t xml:space="preserve"> </w:t>
      </w:r>
      <w:r w:rsidRPr="00EE406F">
        <w:rPr>
          <w:rFonts w:eastAsia="Cambria"/>
          <w:b/>
          <w:sz w:val="24"/>
          <w:u w:val="single"/>
          <w:bdr w:val="single" w:sz="8" w:space="0" w:color="auto"/>
        </w:rPr>
        <w:t>the economic cost</w:t>
      </w:r>
      <w:r w:rsidRPr="00EE406F">
        <w:rPr>
          <w:rFonts w:eastAsia="Cambria"/>
        </w:rPr>
        <w:t xml:space="preserve"> to their economy </w:t>
      </w:r>
      <w:r w:rsidRPr="00EE406F">
        <w:rPr>
          <w:rFonts w:eastAsia="Cambria"/>
          <w:b/>
          <w:sz w:val="24"/>
          <w:u w:val="single"/>
          <w:bdr w:val="single" w:sz="8" w:space="0" w:color="auto"/>
        </w:rPr>
        <w:t>would be staggering and</w:t>
      </w:r>
      <w:r w:rsidRPr="00EE406F">
        <w:rPr>
          <w:rFonts w:eastAsia="Cambria"/>
        </w:rPr>
        <w:t xml:space="preserve"> could </w:t>
      </w:r>
      <w:r w:rsidRPr="00EE406F">
        <w:rPr>
          <w:rFonts w:eastAsia="Cambria"/>
          <w:b/>
          <w:sz w:val="24"/>
          <w:u w:val="single"/>
          <w:bdr w:val="single" w:sz="8" w:space="0" w:color="auto"/>
        </w:rPr>
        <w:t>provoke</w:t>
      </w:r>
      <w:r w:rsidRPr="00EE406F">
        <w:rPr>
          <w:rFonts w:eastAsia="Cambria"/>
        </w:rPr>
        <w:t xml:space="preserve"> a </w:t>
      </w:r>
      <w:r w:rsidRPr="00EE406F">
        <w:rPr>
          <w:rFonts w:eastAsia="Cambria"/>
          <w:b/>
          <w:sz w:val="24"/>
          <w:u w:val="single"/>
          <w:bdr w:val="single" w:sz="8" w:space="0" w:color="auto"/>
        </w:rPr>
        <w:t>backlash among its citizens</w:t>
      </w:r>
      <w:r w:rsidRPr="00EE406F">
        <w:rPr>
          <w:rFonts w:eastAsia="Cambria"/>
        </w:rPr>
        <w:t xml:space="preserve">. In contrast, poor and isolated </w:t>
      </w:r>
      <w:r w:rsidRPr="00EE406F">
        <w:rPr>
          <w:rFonts w:eastAsia="Cambria"/>
          <w:u w:val="single"/>
        </w:rPr>
        <w:t>North Korea is all the more dangerous because it has nothing to lose economically should it provoke a war.</w:t>
      </w:r>
    </w:p>
    <w:p w14:paraId="46591D17" w14:textId="77777777" w:rsidR="00342556" w:rsidRPr="00AD0F65" w:rsidRDefault="00342556" w:rsidP="00342556">
      <w:pPr>
        <w:rPr>
          <w:rFonts w:eastAsia="Cambria"/>
          <w:b/>
          <w:iCs w:val="0"/>
          <w:sz w:val="24"/>
          <w:u w:val="single"/>
          <w:bdr w:val="single" w:sz="8" w:space="0" w:color="auto"/>
        </w:rPr>
      </w:pPr>
      <w:r w:rsidRPr="00EE406F">
        <w:rPr>
          <w:rFonts w:eastAsia="Cambria"/>
        </w:rPr>
        <w:t xml:space="preserve">In Central America, countries that were racked by guerrilla wars and death squads two decades ago have turned not only to democracy but to expanding trade, culminating in the Central American Free Trade Agreement with the United States. As the Stockholm Institute reported in its 2005 Yearbook, “Since the 1980s, </w:t>
      </w:r>
      <w:r w:rsidRPr="008E5983">
        <w:rPr>
          <w:rFonts w:eastAsia="Cambria"/>
          <w:b/>
          <w:sz w:val="24"/>
          <w:u w:val="single"/>
          <w:bdr w:val="single" w:sz="8" w:space="0" w:color="auto"/>
        </w:rPr>
        <w:t>the introduction of a more open economic model in</w:t>
      </w:r>
      <w:r w:rsidRPr="008E5983">
        <w:rPr>
          <w:rFonts w:eastAsia="Cambria"/>
        </w:rPr>
        <w:t xml:space="preserve"> most</w:t>
      </w:r>
      <w:r w:rsidRPr="00EE406F">
        <w:rPr>
          <w:rFonts w:eastAsia="Cambria"/>
        </w:rPr>
        <w:t xml:space="preserve"> states of the </w:t>
      </w:r>
      <w:r w:rsidRPr="00C528CE">
        <w:rPr>
          <w:rFonts w:eastAsia="Cambria"/>
          <w:b/>
          <w:sz w:val="24"/>
          <w:highlight w:val="green"/>
          <w:u w:val="single"/>
          <w:bdr w:val="single" w:sz="8" w:space="0" w:color="auto"/>
        </w:rPr>
        <w:t>Latin American</w:t>
      </w:r>
      <w:r w:rsidRPr="00EE406F">
        <w:rPr>
          <w:rFonts w:eastAsia="Cambria"/>
        </w:rPr>
        <w:t xml:space="preserve"> </w:t>
      </w:r>
      <w:r w:rsidRPr="00EE406F">
        <w:rPr>
          <w:rFonts w:eastAsia="Cambria"/>
          <w:u w:val="single"/>
        </w:rPr>
        <w:t>and Caribbean region</w:t>
      </w:r>
      <w:r w:rsidRPr="00EE406F">
        <w:rPr>
          <w:rFonts w:eastAsia="Cambria"/>
        </w:rPr>
        <w:t xml:space="preserve"> </w:t>
      </w:r>
      <w:r w:rsidRPr="008E5983">
        <w:rPr>
          <w:rFonts w:eastAsia="Cambria"/>
          <w:b/>
          <w:sz w:val="24"/>
          <w:u w:val="single"/>
          <w:bdr w:val="single" w:sz="8" w:space="0" w:color="auto"/>
        </w:rPr>
        <w:t xml:space="preserve">has been </w:t>
      </w:r>
      <w:r w:rsidRPr="00C528CE">
        <w:rPr>
          <w:rFonts w:eastAsia="Cambria"/>
          <w:b/>
          <w:sz w:val="24"/>
          <w:highlight w:val="green"/>
          <w:u w:val="single"/>
          <w:bdr w:val="single" w:sz="8" w:space="0" w:color="auto"/>
        </w:rPr>
        <w:t>accompanied by</w:t>
      </w:r>
      <w:r w:rsidRPr="00EE406F">
        <w:rPr>
          <w:rFonts w:eastAsia="Cambria"/>
        </w:rPr>
        <w:t xml:space="preserve"> the </w:t>
      </w:r>
      <w:r w:rsidRPr="00EE406F">
        <w:rPr>
          <w:rFonts w:eastAsia="Cambria"/>
          <w:b/>
          <w:sz w:val="24"/>
          <w:u w:val="single"/>
          <w:bdr w:val="single" w:sz="8" w:space="0" w:color="auto"/>
        </w:rPr>
        <w:t>growth of</w:t>
      </w:r>
      <w:r w:rsidRPr="00EE406F">
        <w:rPr>
          <w:rFonts w:eastAsia="Cambria"/>
        </w:rPr>
        <w:t xml:space="preserve"> new </w:t>
      </w:r>
      <w:r w:rsidRPr="00EE406F">
        <w:rPr>
          <w:rFonts w:eastAsia="Cambria"/>
          <w:b/>
          <w:sz w:val="24"/>
          <w:u w:val="single"/>
          <w:bdr w:val="single" w:sz="8" w:space="0" w:color="auto"/>
        </w:rPr>
        <w:t xml:space="preserve">regional structures, the </w:t>
      </w:r>
      <w:r w:rsidRPr="00C528CE">
        <w:rPr>
          <w:rFonts w:eastAsia="Cambria"/>
          <w:b/>
          <w:sz w:val="24"/>
          <w:highlight w:val="green"/>
          <w:u w:val="single"/>
          <w:bdr w:val="single" w:sz="8" w:space="0" w:color="auto"/>
        </w:rPr>
        <w:t>dying</w:t>
      </w:r>
      <w:r w:rsidRPr="00EE406F">
        <w:rPr>
          <w:rFonts w:eastAsia="Cambria"/>
          <w:b/>
          <w:sz w:val="24"/>
          <w:u w:val="single"/>
          <w:bdr w:val="single" w:sz="8" w:space="0" w:color="auto"/>
        </w:rPr>
        <w:t xml:space="preserve"> out of </w:t>
      </w:r>
      <w:r w:rsidRPr="00C528CE">
        <w:rPr>
          <w:rFonts w:eastAsia="Cambria"/>
          <w:b/>
          <w:sz w:val="24"/>
          <w:highlight w:val="green"/>
          <w:u w:val="single"/>
          <w:bdr w:val="single" w:sz="8" w:space="0" w:color="auto"/>
        </w:rPr>
        <w:t xml:space="preserve">interstate </w:t>
      </w:r>
      <w:r w:rsidRPr="008E5983">
        <w:rPr>
          <w:rFonts w:eastAsia="Cambria"/>
          <w:b/>
          <w:sz w:val="24"/>
          <w:u w:val="single"/>
          <w:bdr w:val="single" w:sz="8" w:space="0" w:color="auto"/>
        </w:rPr>
        <w:t xml:space="preserve">conflicts </w:t>
      </w:r>
      <w:r w:rsidRPr="00C528CE">
        <w:rPr>
          <w:rFonts w:eastAsia="Cambria"/>
          <w:b/>
          <w:sz w:val="24"/>
          <w:highlight w:val="green"/>
          <w:u w:val="single"/>
          <w:bdr w:val="single" w:sz="8" w:space="0" w:color="auto"/>
        </w:rPr>
        <w:t>and</w:t>
      </w:r>
      <w:r w:rsidRPr="00EE406F">
        <w:rPr>
          <w:rFonts w:eastAsia="Cambria"/>
        </w:rPr>
        <w:t xml:space="preserve"> a </w:t>
      </w:r>
      <w:r w:rsidRPr="008E5983">
        <w:rPr>
          <w:rFonts w:eastAsia="Cambria"/>
          <w:b/>
          <w:sz w:val="24"/>
          <w:u w:val="single"/>
          <w:bdr w:val="single" w:sz="8" w:space="0" w:color="auto"/>
        </w:rPr>
        <w:t xml:space="preserve">reduction in </w:t>
      </w:r>
      <w:r w:rsidRPr="00C528CE">
        <w:rPr>
          <w:rFonts w:eastAsia="Cambria"/>
          <w:b/>
          <w:sz w:val="24"/>
          <w:highlight w:val="green"/>
          <w:u w:val="single"/>
          <w:bdr w:val="single" w:sz="8" w:space="0" w:color="auto"/>
        </w:rPr>
        <w:t>intra-state conflicts</w:t>
      </w:r>
      <w:r w:rsidRPr="00EE406F">
        <w:rPr>
          <w:rFonts w:eastAsia="Cambria"/>
          <w:b/>
          <w:sz w:val="24"/>
          <w:u w:val="single"/>
          <w:bdr w:val="single" w:sz="8" w:space="0" w:color="auto"/>
        </w:rPr>
        <w:t>.”</w:t>
      </w:r>
    </w:p>
    <w:p w14:paraId="20A5C436" w14:textId="77777777" w:rsidR="00342556" w:rsidRPr="00C0317D" w:rsidRDefault="00342556" w:rsidP="00C0317D"/>
    <w:p w14:paraId="32716654" w14:textId="77777777" w:rsidR="00342556" w:rsidRPr="00211E1C" w:rsidRDefault="00342556" w:rsidP="00342556">
      <w:pPr>
        <w:pStyle w:val="Heading4"/>
        <w:rPr>
          <w:rFonts w:asciiTheme="majorHAnsi" w:hAnsiTheme="majorHAnsi" w:cstheme="majorHAnsi"/>
        </w:rPr>
      </w:pPr>
      <w:r w:rsidRPr="00211E1C">
        <w:rPr>
          <w:rFonts w:asciiTheme="majorHAnsi" w:hAnsiTheme="majorHAnsi" w:cstheme="majorHAnsi"/>
        </w:rPr>
        <w:t xml:space="preserve">Cap key to peace – prefer 40 years of empirics </w:t>
      </w:r>
    </w:p>
    <w:p w14:paraId="436F694D" w14:textId="77777777" w:rsidR="00342556" w:rsidRPr="00211E1C" w:rsidRDefault="00342556" w:rsidP="00342556">
      <w:pPr>
        <w:rPr>
          <w:rFonts w:asciiTheme="majorHAnsi" w:hAnsiTheme="majorHAnsi" w:cstheme="majorHAnsi"/>
        </w:rPr>
      </w:pPr>
      <w:r w:rsidRPr="00211E1C">
        <w:rPr>
          <w:rStyle w:val="Style13ptBold"/>
          <w:rFonts w:asciiTheme="majorHAnsi" w:hAnsiTheme="majorHAnsi" w:cstheme="majorHAnsi"/>
        </w:rPr>
        <w:t>Mousseau 2009</w:t>
      </w:r>
      <w:r w:rsidRPr="00211E1C">
        <w:rPr>
          <w:rFonts w:asciiTheme="majorHAnsi" w:hAnsiTheme="majorHAnsi" w:cstheme="majorHAnsi"/>
        </w:rPr>
        <w:t xml:space="preserve"> [Michael, associate professor of International Relations at Koc University in Istanbul, “The Social Market Roots of Democratic Peace,” International Security Vol 33 No 4, Spring, Muse]</w:t>
      </w:r>
    </w:p>
    <w:p w14:paraId="24277F13" w14:textId="77777777" w:rsidR="00342556" w:rsidRPr="00211E1C" w:rsidRDefault="00342556" w:rsidP="00342556">
      <w:pPr>
        <w:pStyle w:val="CardNotUnderlined"/>
        <w:rPr>
          <w:rFonts w:asciiTheme="majorHAnsi" w:hAnsiTheme="majorHAnsi" w:cstheme="majorHAnsi"/>
        </w:rPr>
      </w:pPr>
      <w:r w:rsidRPr="00211E1C">
        <w:rPr>
          <w:rStyle w:val="StyleUnderline"/>
          <w:rFonts w:asciiTheme="majorHAnsi" w:eastAsia="Calibri" w:hAnsiTheme="majorHAnsi" w:cstheme="majorHAnsi"/>
        </w:rPr>
        <w:t>One of the most important achievements in the study of international security has been</w:t>
      </w:r>
      <w:r w:rsidRPr="00211E1C">
        <w:rPr>
          <w:rFonts w:asciiTheme="majorHAnsi" w:hAnsiTheme="majorHAnsi" w:cstheme="majorHAnsi"/>
        </w:rPr>
        <w:t xml:space="preserve"> the arrival and broad acceptance of the “democratic peace,” that is, </w:t>
      </w:r>
      <w:r w:rsidRPr="00211E1C">
        <w:rPr>
          <w:rStyle w:val="StyleUnderline"/>
          <w:rFonts w:asciiTheme="majorHAnsi" w:eastAsia="Calibri" w:hAnsiTheme="majorHAnsi" w:cstheme="majorHAnsi"/>
        </w:rPr>
        <w:t>the statistically significant absence of war between democracies</w:t>
      </w:r>
      <w:r w:rsidRPr="00211E1C">
        <w:rPr>
          <w:rFonts w:asciiTheme="majorHAnsi" w:hAnsiTheme="majorHAnsi" w:cstheme="majorHAnsi"/>
        </w:rPr>
        <w:t xml:space="preserve">. This discovery has produced a broader acceptance of domestic factors in the study of international conflict. It has also influenced public policy: since the early 1990s, U.S. policymakers have widely embraced democracy as a cause of peace. The extent to which scholars and practitioners can be convinced that democracy causes peace, however, depends on how confident they are in explaining it. Numerous studies have identified democracy as a cause of democratic peace, but none have yielded much meaningful, clear-cut, and nontrivial predictive power—achievements that lie at the heart of scientifically identifying causality. On the contrary, it appears increasingly likely that </w:t>
      </w:r>
      <w:r w:rsidRPr="00211E1C">
        <w:rPr>
          <w:rStyle w:val="StyleUnderline"/>
          <w:rFonts w:asciiTheme="majorHAnsi" w:eastAsia="Calibri" w:hAnsiTheme="majorHAnsi" w:cstheme="majorHAnsi"/>
        </w:rPr>
        <w:t xml:space="preserve">existing </w:t>
      </w:r>
      <w:r w:rsidRPr="00211E1C">
        <w:rPr>
          <w:rFonts w:asciiTheme="majorHAnsi" w:eastAsia="Calibri" w:hAnsiTheme="majorHAnsi" w:cstheme="majorHAnsi"/>
        </w:rPr>
        <w:t>explanations for how democracy causes peace may be incomplete. Several studies have shown that the</w:t>
      </w:r>
      <w:r w:rsidRPr="00211E1C">
        <w:rPr>
          <w:rStyle w:val="StyleUnderline"/>
          <w:rFonts w:asciiTheme="majorHAnsi" w:eastAsia="Calibri" w:hAnsiTheme="majorHAnsi" w:cstheme="majorHAnsi"/>
        </w:rPr>
        <w:t xml:space="preserve"> </w:t>
      </w:r>
      <w:r w:rsidRPr="00211E1C">
        <w:rPr>
          <w:rFonts w:asciiTheme="majorHAnsi" w:eastAsia="Calibri" w:hAnsiTheme="majorHAnsi" w:cstheme="majorHAnsi"/>
        </w:rPr>
        <w:t>impact of democracy on</w:t>
      </w:r>
      <w:r w:rsidRPr="00211E1C">
        <w:rPr>
          <w:rStyle w:val="StyleUnderline"/>
          <w:rFonts w:asciiTheme="majorHAnsi" w:eastAsia="Calibri" w:hAnsiTheme="majorHAnsi" w:cstheme="majorHAnsi"/>
        </w:rPr>
        <w:t xml:space="preserve"> </w:t>
      </w:r>
      <w:r w:rsidRPr="00211E1C">
        <w:rPr>
          <w:rStyle w:val="StyleUnderline"/>
          <w:rFonts w:asciiTheme="majorHAnsi" w:eastAsia="Calibri" w:hAnsiTheme="majorHAnsi" w:cstheme="majorHAnsi"/>
          <w:highlight w:val="green"/>
        </w:rPr>
        <w:t>peace may depend on</w:t>
      </w:r>
      <w:r w:rsidRPr="00211E1C">
        <w:rPr>
          <w:rStyle w:val="StyleUnderline"/>
          <w:rFonts w:asciiTheme="majorHAnsi" w:eastAsia="Calibri" w:hAnsiTheme="majorHAnsi" w:cstheme="majorHAnsi"/>
        </w:rPr>
        <w:t xml:space="preserve"> </w:t>
      </w:r>
      <w:r w:rsidRPr="00211E1C">
        <w:rPr>
          <w:rFonts w:asciiTheme="majorHAnsi" w:eastAsia="Calibri" w:hAnsiTheme="majorHAnsi" w:cstheme="majorHAnsi"/>
        </w:rPr>
        <w:t>the level of</w:t>
      </w:r>
      <w:r w:rsidRPr="00211E1C">
        <w:rPr>
          <w:rStyle w:val="StyleUnderline"/>
          <w:rFonts w:asciiTheme="majorHAnsi" w:eastAsia="Calibri" w:hAnsiTheme="majorHAnsi" w:cstheme="majorHAnsi"/>
        </w:rPr>
        <w:t xml:space="preserve"> </w:t>
      </w:r>
      <w:r w:rsidRPr="00211E1C">
        <w:rPr>
          <w:rStyle w:val="StyleUnderline"/>
          <w:rFonts w:asciiTheme="majorHAnsi" w:eastAsia="Calibri" w:hAnsiTheme="majorHAnsi" w:cstheme="majorHAnsi"/>
          <w:highlight w:val="green"/>
        </w:rPr>
        <w:t>economic development</w:t>
      </w:r>
      <w:r w:rsidRPr="00211E1C">
        <w:rPr>
          <w:rStyle w:val="StyleUnderline"/>
          <w:rFonts w:asciiTheme="majorHAnsi" w:eastAsia="Calibri" w:hAnsiTheme="majorHAnsi" w:cstheme="majorHAnsi"/>
        </w:rPr>
        <w:t xml:space="preserve">.1 No compelling challenges to these findings have been offered, and some </w:t>
      </w:r>
      <w:r w:rsidRPr="00211E1C">
        <w:rPr>
          <w:rStyle w:val="StyleUnderline"/>
          <w:rFonts w:asciiTheme="majorHAnsi" w:eastAsia="Calibri" w:hAnsiTheme="majorHAnsi" w:cstheme="majorHAnsi"/>
          <w:highlight w:val="green"/>
        </w:rPr>
        <w:t xml:space="preserve">scholars </w:t>
      </w:r>
      <w:r w:rsidRPr="00211E1C">
        <w:rPr>
          <w:rStyle w:val="StyleUnderline"/>
          <w:rFonts w:asciiTheme="majorHAnsi" w:eastAsia="Calibri" w:hAnsiTheme="majorHAnsi" w:cstheme="majorHAnsi"/>
        </w:rPr>
        <w:t xml:space="preserve">who once confirmed the democratic peace now </w:t>
      </w:r>
      <w:r w:rsidRPr="00211E1C">
        <w:rPr>
          <w:rStyle w:val="StyleUnderline"/>
          <w:rFonts w:asciiTheme="majorHAnsi" w:eastAsia="Calibri" w:hAnsiTheme="majorHAnsi" w:cstheme="majorHAnsi"/>
          <w:highlight w:val="green"/>
        </w:rPr>
        <w:t>acknowledge the role played by economic conditionality</w:t>
      </w:r>
      <w:r w:rsidRPr="00211E1C">
        <w:rPr>
          <w:rFonts w:asciiTheme="majorHAnsi" w:hAnsiTheme="majorHAnsi" w:cstheme="majorHAnsi"/>
        </w:rPr>
        <w:t xml:space="preserve">.2 It follows that [End Page 52] democracy, alone, may not be the cause of the peace. Instead, some factor related to economic development either causes the peace or qualifies the impact of democracy on peace. This article advances the understanding of the democratic peace by demonstrating how a particular kind of economic development, contract-intensive development, appears to account for this peace. The </w:t>
      </w:r>
      <w:r w:rsidRPr="00211E1C">
        <w:rPr>
          <w:rStyle w:val="StyleUnderline"/>
          <w:rFonts w:asciiTheme="majorHAnsi" w:eastAsia="Calibri" w:hAnsiTheme="majorHAnsi" w:cstheme="majorHAnsi"/>
        </w:rPr>
        <w:t>economic conditionality of the democratic peace was originally predicted by economic norms theory</w:t>
      </w:r>
      <w:r w:rsidRPr="00211E1C">
        <w:rPr>
          <w:rFonts w:asciiTheme="majorHAnsi" w:hAnsiTheme="majorHAnsi" w:cstheme="majorHAnsi"/>
        </w:rPr>
        <w:t xml:space="preserve">, which identifies how liberal values may be rooted in the decisionmaking heuristics of a social market economy—that is, one where most people have the opportunity to choose, as individuals in the market, their sources of income and where to spend it.3 </w:t>
      </w:r>
      <w:r w:rsidRPr="00211E1C">
        <w:rPr>
          <w:rStyle w:val="StyleUnderline"/>
          <w:rFonts w:asciiTheme="majorHAnsi" w:eastAsia="Calibri" w:hAnsiTheme="majorHAnsi" w:cstheme="majorHAnsi"/>
          <w:highlight w:val="green"/>
        </w:rPr>
        <w:t>In</w:t>
      </w:r>
      <w:r w:rsidRPr="00211E1C">
        <w:rPr>
          <w:rFonts w:asciiTheme="majorHAnsi" w:hAnsiTheme="majorHAnsi" w:cstheme="majorHAnsi"/>
          <w:highlight w:val="green"/>
        </w:rPr>
        <w:t xml:space="preserve"> </w:t>
      </w:r>
      <w:r w:rsidRPr="00211E1C">
        <w:rPr>
          <w:rFonts w:asciiTheme="majorHAnsi" w:hAnsiTheme="majorHAnsi" w:cstheme="majorHAnsi"/>
        </w:rPr>
        <w:t>this economy, sometimes called “</w:t>
      </w:r>
      <w:r w:rsidRPr="00211E1C">
        <w:rPr>
          <w:rStyle w:val="StyleUnderline"/>
          <w:rFonts w:asciiTheme="majorHAnsi" w:eastAsia="Calibri" w:hAnsiTheme="majorHAnsi" w:cstheme="majorHAnsi"/>
        </w:rPr>
        <w:t xml:space="preserve">advanced </w:t>
      </w:r>
      <w:r w:rsidRPr="00211E1C">
        <w:rPr>
          <w:rStyle w:val="StyleUnderline"/>
          <w:rFonts w:asciiTheme="majorHAnsi" w:eastAsia="Calibri" w:hAnsiTheme="majorHAnsi" w:cstheme="majorHAnsi"/>
          <w:highlight w:val="green"/>
        </w:rPr>
        <w:t xml:space="preserve">capitalism,” individuals habitually trust strangers in making contracts </w:t>
      </w:r>
      <w:r w:rsidRPr="00211E1C">
        <w:rPr>
          <w:rFonts w:asciiTheme="majorHAnsi" w:hAnsiTheme="majorHAnsi" w:cstheme="majorHAnsi"/>
        </w:rPr>
        <w:t xml:space="preserve">and depend on the state to enforce them impartially. They learn to prefer free choice and the equal application of law, and they expect their government to behave accordingly in foreign affairs. As a consequence, contract-intensive societies tend to agree on the preservation of the Westphalian order of sovereign states and the primacy of international law over power politics, and they are in natural alliance against any entity—state or nonstate—that seeks to challenge this order. This study demonstrates that </w:t>
      </w:r>
      <w:r w:rsidRPr="00211E1C">
        <w:rPr>
          <w:rStyle w:val="StyleUnderline"/>
          <w:rFonts w:asciiTheme="majorHAnsi" w:eastAsia="Calibri" w:hAnsiTheme="majorHAnsi" w:cstheme="majorHAnsi"/>
          <w:highlight w:val="green"/>
        </w:rPr>
        <w:t xml:space="preserve">from 1961 to 2001 </w:t>
      </w:r>
      <w:r w:rsidRPr="00211E1C">
        <w:rPr>
          <w:rStyle w:val="Emphasis"/>
          <w:rFonts w:asciiTheme="majorHAnsi" w:eastAsia="Calibri" w:hAnsiTheme="majorHAnsi" w:cstheme="majorHAnsi"/>
          <w:highlight w:val="green"/>
        </w:rPr>
        <w:t>not a single fatal conflict</w:t>
      </w:r>
      <w:r w:rsidRPr="00211E1C">
        <w:rPr>
          <w:rStyle w:val="StyleUnderline"/>
          <w:rFonts w:asciiTheme="majorHAnsi" w:eastAsia="Calibri" w:hAnsiTheme="majorHAnsi" w:cstheme="majorHAnsi"/>
          <w:highlight w:val="green"/>
        </w:rPr>
        <w:t xml:space="preserve"> occurred among nations with contract-intensive economies</w:t>
      </w:r>
      <w:r w:rsidRPr="00211E1C">
        <w:rPr>
          <w:rFonts w:asciiTheme="majorHAnsi" w:hAnsiTheme="majorHAnsi" w:cstheme="majorHAnsi"/>
        </w:rPr>
        <w:t xml:space="preserve">. In contrast, </w:t>
      </w:r>
      <w:r w:rsidRPr="00211E1C">
        <w:rPr>
          <w:rStyle w:val="StyleUnderline"/>
          <w:rFonts w:asciiTheme="majorHAnsi" w:eastAsia="Calibri" w:hAnsiTheme="majorHAnsi" w:cstheme="majorHAnsi"/>
          <w:highlight w:val="green"/>
        </w:rPr>
        <w:t>democracies without contract-intensive economies engaged each other in several fatal conflicts during this period</w:t>
      </w:r>
      <w:r w:rsidRPr="00211E1C">
        <w:rPr>
          <w:rFonts w:asciiTheme="majorHAnsi" w:hAnsiTheme="majorHAnsi" w:cstheme="majorHAnsi"/>
        </w:rPr>
        <w:t xml:space="preserve">, about the number to be expected if democracy in states without a contracting economy has no impact on foreign policy. These </w:t>
      </w:r>
      <w:r w:rsidRPr="00211E1C">
        <w:rPr>
          <w:rStyle w:val="StyleUnderline"/>
          <w:rFonts w:asciiTheme="majorHAnsi" w:eastAsia="Calibri" w:hAnsiTheme="majorHAnsi" w:cstheme="majorHAnsi"/>
        </w:rPr>
        <w:t>results are highly robust after consideration of many competing causes</w:t>
      </w:r>
      <w:r w:rsidRPr="00211E1C">
        <w:rPr>
          <w:rFonts w:asciiTheme="majorHAnsi" w:hAnsiTheme="majorHAnsi" w:cstheme="majorHAnsi"/>
          <w:sz w:val="10"/>
        </w:rPr>
        <w:t>, few of which have any significant impact on war and peace once the role of the contract-intensive economy variable is considered. The existence of this variable, in contrast, has the strongest impact of all nontrivial variables normally observed in studies of international conflict. Several implications follow from this study. First, this research supports the claims of some critics of the democratic peace who have long argued that a third variable may cause both democracy and peace:4 that variable is a [End Page 53] contract-intensive economy. Second, although challenging the role of democracy as a cause of democratic peace, this study shows that a zone of peace does exist among democratic nations, but it is one that appears to be caused by economic rather than governing institutions. Third, whether or not shared democracy contributes to international peace is an important issue because U.S. leaders’ belief in this proposition has influenced their conduct of foreign policy. President Bill Clinton, for example, supported the United States’ “democratic enlargement” policy because he believed that “democracies don’t attack each other.”5 His successor, George W. Bush, explained that his administration promoted democracy because “democracies don’t go to war with each other.”6 President Barack Obama has asserted that “we benefit from the expansion of democracy” because democracies are “the nations with which we share our deepest values.”7 Although support for democracy may be good for a variety reasons, this article presents compelling evidence that the promotion of peace among nations is not one of them. The article is organized as follows. First, I review the emergence of the democratic peace literature and the evidence linking this peace to economic development. Next, I present several explanations for the role of economic conditionality. I draw out the implications of economic norms theory for explaining stable democracy and peace among nations. After discussing the test conditions, reporting the results, and exploring alternative explanations, I offer a case study of the economic peace involving Greece and Turkey to illustrate the usefulness of the theory. I conclude with several policy implications that follow from the analysis. Two pioneers in the study of the democratic peace were Dean Babst in the 1960s and Rudolph Rummel in the 1970s.8 Key articles by Michael Doyle and [End Page 54] Jack Levy brought increased attention to the concept.9 By the early 1990s, a large number of highly rigorous studies had widely confirmed the proposition that democracies do not go war with each other.10 There are two primary sources of continuing skepticism, however. First, because most explanations for the democratic peace were created after it was first observed—the primary exception being Immanuel Kant in 179511—empirical confirmation for any of them can come only with the observation of novel empirical facts.12 To my knowledge, there are few confirmed, clear-cut, nontrivial, and novel facts that have been explicitly deduced from any explanation for the democratic peace. The closest candidate is the war-winning hypothesis, an expectation deduced from several accounts. The weight of the evidence is mixed as to whether democracies tend to win their wars.13 [End Page 55] Second, the finding that the democratic peace may be conditioned on some level of economic development indicates that</w:t>
      </w:r>
      <w:r w:rsidRPr="00211E1C">
        <w:rPr>
          <w:rFonts w:asciiTheme="majorHAnsi" w:hAnsiTheme="majorHAnsi" w:cstheme="majorHAnsi"/>
        </w:rPr>
        <w:t xml:space="preserve"> </w:t>
      </w:r>
      <w:r w:rsidRPr="00211E1C">
        <w:rPr>
          <w:rStyle w:val="StyleUnderline"/>
          <w:rFonts w:asciiTheme="majorHAnsi" w:eastAsia="Calibri" w:hAnsiTheme="majorHAnsi" w:cstheme="majorHAnsi"/>
        </w:rPr>
        <w:t>democracy, alone, is probably not an independent cause of the peace</w:t>
      </w:r>
      <w:r w:rsidRPr="00211E1C">
        <w:rPr>
          <w:rFonts w:asciiTheme="majorHAnsi" w:hAnsiTheme="majorHAnsi" w:cstheme="majorHAnsi"/>
        </w:rPr>
        <w:t xml:space="preserve">. The most compelling study in this regard appeared in 2003, when several scholars came together to examine their contending expectations.14 The following four hypotheses were tested: (1) the democratic peace holds firm without any conditions; (2) the democratic peace is conditioned by economic development;15 (3) the democratic peace is conditioned by trade;16 and (4) the interaction of trade and development accounts for the democratic peace.17 </w:t>
      </w:r>
      <w:r w:rsidRPr="00211E1C">
        <w:rPr>
          <w:rStyle w:val="StyleUnderline"/>
          <w:rFonts w:asciiTheme="majorHAnsi" w:eastAsia="Calibri" w:hAnsiTheme="majorHAnsi" w:cstheme="majorHAnsi"/>
        </w:rPr>
        <w:t>The test failed</w:t>
      </w:r>
      <w:r w:rsidRPr="00211E1C">
        <w:rPr>
          <w:rFonts w:asciiTheme="majorHAnsi" w:hAnsiTheme="majorHAnsi" w:cstheme="majorHAnsi"/>
        </w:rPr>
        <w:t xml:space="preserve"> </w:t>
      </w:r>
      <w:r w:rsidRPr="00211E1C">
        <w:rPr>
          <w:rFonts w:asciiTheme="majorHAnsi" w:hAnsiTheme="majorHAnsi" w:cstheme="majorHAnsi"/>
          <w:sz w:val="10"/>
        </w:rPr>
        <w:t xml:space="preserve">to support hypotheses (1), (3), and (4), and robustly reconfirmed hypothesis (2). Most other studies that have examined the role of economic conditionality have confirmed it, including those of some scholars who had once supported the democratic peace thesis.18 Some scholars have responded to this finding by stressing that the level of economic development at which democracy becomes significant is low enough that, at least in recent years, most democracies are included among [End Page 56] those nations that do not engage in war with each other.19 But in a previous study, I argued that the exact level at which democracy becomes significant is not important, for two reasons. First, the question probably cannot be answered to everyone’s satisfaction. The precise level is highly sensitive to the researcher’s choice of control variables, sample, and measure of economic development.20 Second, without theory, the predicted level of development at which democracy becomes significant poses the danger of the fallacy of induction. Scholars can be much more confident in predictions grounded in theories with established predictive and explanatory power. Not only have all theories of democracy acting alone in causing the peace been unable to produce compelling novel facts, but the economic conditionality of this peace strongly suggests that all of these theories are, at best, incomplete. The issue is not the level of economic development at which democracy becomes a significant force for peace: it is how development causes the peace. Economic Conditionality and Economic Norms Theory Following the first report of the economic conditionality of the democratic peace, several studies sought to explain it. Azar Gat offered a list of factors potentially associated with what he calls economic “modernization,” including industrialization, which has delinked territory from the production of wealth, and a cultural “feminization” of men caused by urbanization and the service economy.21 Erik Gartzke argued that </w:t>
      </w:r>
      <w:r w:rsidRPr="00211E1C">
        <w:rPr>
          <w:rStyle w:val="StyleUnderline"/>
          <w:rFonts w:asciiTheme="majorHAnsi" w:eastAsia="Calibri" w:hAnsiTheme="majorHAnsi" w:cstheme="majorHAnsi"/>
        </w:rPr>
        <w:t xml:space="preserve">openness of markets may be the cause of the economic peace: </w:t>
      </w:r>
      <w:r w:rsidRPr="00211E1C">
        <w:rPr>
          <w:rStyle w:val="StyleUnderline"/>
          <w:rFonts w:asciiTheme="majorHAnsi" w:eastAsia="Calibri" w:hAnsiTheme="majorHAnsi" w:cstheme="majorHAnsi"/>
          <w:highlight w:val="green"/>
        </w:rPr>
        <w:t>nations with freer capital markets are more dependent than others</w:t>
      </w:r>
      <w:r w:rsidRPr="00211E1C">
        <w:rPr>
          <w:rStyle w:val="StyleUnderline"/>
          <w:rFonts w:asciiTheme="majorHAnsi" w:eastAsia="Calibri" w:hAnsiTheme="majorHAnsi" w:cstheme="majorHAnsi"/>
        </w:rPr>
        <w:t xml:space="preserve"> on international investors, who are likely to divest</w:t>
      </w:r>
      <w:r w:rsidRPr="00211E1C">
        <w:rPr>
          <w:rFonts w:asciiTheme="majorHAnsi" w:hAnsiTheme="majorHAnsi" w:cstheme="majorHAnsi"/>
        </w:rPr>
        <w:t xml:space="preserve"> from a country about to engage </w:t>
      </w:r>
      <w:r w:rsidRPr="00211E1C">
        <w:rPr>
          <w:rStyle w:val="StyleUnderline"/>
          <w:rFonts w:asciiTheme="majorHAnsi" w:eastAsia="Calibri" w:hAnsiTheme="majorHAnsi" w:cstheme="majorHAnsi"/>
        </w:rPr>
        <w:t>in war. Policymakers</w:t>
      </w:r>
      <w:r w:rsidRPr="00211E1C">
        <w:rPr>
          <w:rFonts w:asciiTheme="majorHAnsi" w:hAnsiTheme="majorHAnsi" w:cstheme="majorHAnsi"/>
        </w:rPr>
        <w:t xml:space="preserve"> first recognize which nations have free capital markets and which do not, and then </w:t>
      </w:r>
      <w:r w:rsidRPr="00211E1C">
        <w:rPr>
          <w:rStyle w:val="StyleUnderline"/>
          <w:rFonts w:asciiTheme="majorHAnsi" w:eastAsia="Calibri" w:hAnsiTheme="majorHAnsi" w:cstheme="majorHAnsi"/>
        </w:rPr>
        <w:t>give greater credibility to threats made by those with freer capital markets</w:t>
      </w:r>
      <w:r w:rsidRPr="00211E1C">
        <w:rPr>
          <w:rFonts w:asciiTheme="majorHAnsi" w:hAnsiTheme="majorHAnsi" w:cstheme="majorHAnsi"/>
        </w:rPr>
        <w:t xml:space="preserve"> </w:t>
      </w:r>
      <w:r w:rsidRPr="00211E1C">
        <w:rPr>
          <w:rFonts w:asciiTheme="majorHAnsi" w:hAnsiTheme="majorHAnsi" w:cstheme="majorHAnsi"/>
          <w:sz w:val="11"/>
        </w:rPr>
        <w:t>than those with controlled ones. In theory, this can cause countries with freer capital markets to be more peaceful than others. The role of development in the democratic peace is based, presumably, on the assumption that development and capital openness are related.22 [End Page 57] My explanation for the economic peace integrates two long-standing findings in social science.23 First, research in economics and sociology has established the notion of bounded rationality: that is, individuals economize on the costs of decisionmaking by forming cognitive habits—heuristics—for situations they repeatedly encounter.24 Second, studies in economic history and sociology have documented that dependency on ties with friends and families—clientelism—often constitutes significant portions of trade and services in middle- and lower-income countries.25 It follows that divergent everyday routines of individuals in clientelist and contract-intensive societies should give rise to divergent decisionmaking heuristics. In a previous study, I showed how these divergent heuristics can affect political culture and institutions.26 In clientelist economies, individuals depend on group leaders, called “patrons,” who promote loyalty by providing economic and physical security in the form of gifts. To obtain these gifts, clients learn to habitually signal their willingness to abide by all of their patron’s commands with alacrity. When clientelist societies face rapid change and leadership is fluid, political entrepreneurs offer themselves as new group patrons. To increase the demand for security, these political entrepreneurs promote fear of outsiders. This may explain why societies in civil anarchy or in transition between clientelism and advanced capitalism—when high unemployment rates often coexist with clientelist traditions in large cities—tend to give rise to extremist dogmas that fit in-group worldviews, such as nationalist, Marxist, fascist, and militant Islamist ideologies.27 In contract-intensive societies, in contrast, making contracts with strangers promotes loyalty not to patrons but to a state that enforces these contracts with [End Page 58] impartiality and equal application of the rule of law. Because bigger markets offer more contracting opportunities than smaller ones, and because contracts cannot be arranged unless all parties explicitly state their preferences, individuals habitually perceive it as in their interest to respect the preferences and rights of strangers. Compared with voters in clientelist-integrated societies, voters in contract-intensive societies are more likely to support candidates for office who stress individual freedoms, at home and abroad, and who advocate government transparency and equal enforcement of the law. Discussion of the causes of a nation’s transition from a clientelist to a contract-intensive economy is largely beyond the scope of economic norms theory. Exogenous factors include those that make the benefits of trusting strangers in the market greater than the benefits of personalized ties. The theory identifies political factors as the primary cause of economic changes because a contract-intensive economy cannot exist unless government authorities make the decision to enforce contracts with impartiality. But this decision does not guarantee a contract-intensive economy: geographic factors, such as poor harbors or an absence of neighbors with contract-intensive economies, can constrain markets. 28 There is also a likely feedback loop from an emerging market culture to greater opportunities in the market. As increasing numbers of individuals decide to accept the risk of contracting with strangers—as a society approaches the “tipping point”29—the division of labor must grow increasingly complex. This in turn enhances opportunities in the market, causing more individuals to accept the risk of trusting strangers and their states. The shift in loyalty from group leaders to impartial states is not monotonic, however. Acontract-intensive economy can collapse for a variety of reasons, as the nascent capitalist and quasi-liberal political cultures of Classical Athens and Renaissance Italy did after defeats in foreign wars. In the modern era, the feedback loop seems to have started anew in Holland in the fifteenth century (possibly triggered by climate change), and was soon entered into by its neighbors with good harbors: England, northern France, northwestern Germany, and Scandinavia. Over time, contract norms reached more deeply into these societies. By the eighteenth century, however, in only two societies were [End Page 59] these norms in all likelihood highly institutionalized: possibly Switzerland and almost certainly the northern colonies of British North America, led foremost by the Massachusetts Bay Colony.30 By extrapolating from economic history and global migration patterns (because emigration can inversely reflect the level of opportunities in the market), I was able to determine that by the early twentieth century contract-intensive economies were highly institutionalized in all of the previously mentioned regions, as well as in the settler communities of the American West, Australia, Canada, and New Zealand. But between World Wars I and II, global economic troubles stalled the diffusion of contracting, causing it to decline in northwestern Germany when hyperinflation wiped out the middle class. Drawing on data discussed below, I found that by the 1960s contract norms were institutionalized throughout much of West Germany,  rural France, the southern United States, and northern Italy, as well as Austria, Finland, and Japan.31 By the end of the Cold War, much of the rest of Italy, as well as Portugal, Singapore, South Africa, South Korea, Spain, and Taiwan seemed to have reached the tipping point. Since the end of the ColdWar, the peoples of Argentina, Chile, the Czech Republic, Greece, Hungary, Malaysia, Poland, and Slovenia may have reached it as well. A broad range of research documents the crucial role of economic norms in influencing political and social phenomena. Karl Polanyi’s book The Great Transformation highlights the transition from clientelist to contractual modes of exchange in Europe from the sixteenth to twentieth centuries.32 Studies in anthropology and archaeology document how economic conditions influence political and institutional preferences.33 As predicted by economic norms theory, there exists a correlation between high income and contracting and between low income and clientelism. Experimental studies have confirmed sizable differences in the way individuals from low- and high-income countries react in tests involving economic preferences.34 Studies in comparative politics have confirmed a strong linkage between economic development and stable, liberal [End Page 60] democracy.35 Survey and case studies in sociology and economics have linked in-group norms with collectivist preferences, and economic development with individualist preferences and higher levels of trust among strangers.36 The contract-intensive economy represents only one form of economic development. In the twentieth century, noncapitalist forms of development included fascism, communism, and petro-clientelism. Nations with these forms of development included totalitarian states (command economies—e.g., the Soviet Union), bureaucratic clientelist states (where authorities distributed wealth with an eye toward promoting and maintaining loyalty—e.g., Saudi Arabia), and “hybrid” states involving a mix of clientelism and totalitarianism (e.g., Nazi Germany). To test whether individuals in contract-intensive, higherincome economies think differently from those in other higher-income economies, I obtained data on levels of trust in nations from the World Values Survey project.37 Recall that contract-intensive economies are thought to foster the expectation that strangers will fulfill their contractual commitments, so a crucial prediction of economic norms theory is that, comparatively speaking, nations with contract-intensive economies should tend to have higher levels of impersonal trust than other nations. There are forty-four countries in 1997 with data on all variables. I regressed trust on gross domestic product (logged) and contract-intensive economy (see measure below). The result confirms this expectation: the contract-intensive economy variable, not higher income per se, is associated with higher levels of trust in nations.38 Both economic norms theory and classical liberal theory focus on the role of markets. But their assumptions and implications differ. Classical liberalism assumes that Adam Smith’s “propensity to truck, barter, and exchange” is ingrained [End Page 61] in human nature, and that freer markets (less state regulation and more foreign trade) promote economic development.39 Economic norms theory suggests that the propensity to truck, barter, and exchange is learned from the sustained presence of market-based opportunities, and that these opportunities have geographic and political origins. In this way, economic norms theory identifies the origins and popularity of classical liberal and social contract theories in the sustained presence of market-based opportunities. When contracting in the market becomes the way of life, people begin to think of it as natural and conceive of democratic governance too as a “social” contract or as embedded in “natural” law.40 Economic norms theory thus offers an explanation for why the classical liberal, social contract, and natural law traditions emerged when and where they did: in the areas of northwestern Europe that were developing contract-intensive economies in the seventeenth and eighteenth centuries. In fact, in contrast to what classical liberalism advocates claim, heavy state regulation of the economy may well be a prerequisite for countries to build and sustain a social market economy. Examples include the Scandinavian countries that have both contract-intensive economies and extensive state redistribution and regulation policies. Economic norms theory predicts that the leaders of contact-intensive nations will be less likely than other leaders to visibly challenge the sovereign rights of other states. This is because the modern interstate system is itself based on contract norms of legal equality: the Protestant Reformation was the consequence of the initial rise of contract norms in northwestern Europe in the sixteenth century; and the Treaty of Westphalia, which settled the Thirty Years’ War in 1648, institutionalized these norms across nations.41 Leaders of contract-intensive nations thus tend to view the continuation of the [End Page 62] Westphalian system of legally equal sovereign states, and the supremacy of international law over brute power politics, as consistent with the values and interests of their domestic populations. At first glance, economic norms theory may seem to imply the monadic expectation that contract-intensive nations should be less likely than other nations to engage in militarized conflict. But nothing in this theory suggests this to be true: rather, it is how they perceive their interests that makes contract-intensive nations different from other nations. Because contract-intensive nations consider the preservation of the Westphalian order to be in their interest, they may engage in wars with non-contract-intensive nations that challenge this order: for example, they may oppose states that threaten other states for economic gain in ways that violate international law. Economic norms theory predicts instead two hypotheses, one dyadic and one conditionally monadic. The dyadic hypothesis predicts a peace among contract-intensive nations; the monadic hypothesis predicts that contract-intensive nations, which are almost always highly democratic, will refrain from fighting other democratic nations. Starting with the dyadic hypothesis, the theory predicts that contract-intensive nations not only will be at peace with each other but are in a natural alliance. The alliance is the result of their fundamental agreement across a range of global issues and their consequent tendency to be on the same side in militarized confrontations.42 When the comparatively rare militarized dispute does occur between two contract-intensive nations, they are more likely than others to settle short of deadly force because their domestic audiences— and domestic opposition leaders—are more likely than their counterparts in non-contract-intensive nations to accept resolution through legal arbitration. The monadic hypothesis is conditioned by democracy. Recall that economic norms theory identifies how a contract-intensive economy can cause a population to value liberal democratic government. It follows that voters in contract-intensive democracies expect their leaders to refrain from fighting other democracies, regardless of the latters’ actions or economic conditions. This expectation accords with Spencer Weart’s view that liberal ideology causes [End Page 63] democratic nations to refrain from attacking other democratic nations.43 The key difference between Weart’s thesis and mine is that I predict that liberal ideology originates in contract-intensive economies, and thus only contract-intensive democracies—not other democracies—are so constrained. In this way, economic norms theory offers an explanation for why the promotion of human rights and democracy abroad appears on the agendas of contract-intensive democracies, but seemingly not on those of democracies that lack contract-intensive economies, or nations with other kinds of political systems. If this monadic thesis is correct, then democratic dyads where at least one state has a contract-intensive economy will be peaceful. Tests that do not control for this pattern would yield misleading results. Constructing the Test Conditions To test my hypotheses, I closely followed the analytic procedures used in a previous study.44 I included all fatal militarized disputes and wars as identified in the Correlates of War Militarized Interstate Dispute data set over the years 1961 to 2001.45 I made one modeling change to this previous study by [End Page 64] controlling for the development level of the more developed state in the dyad and its interaction with geographic distance.46 To my knowledge, two sources of direct contracting data across nations are available: investments in stocks and bonds and life insurance policies. Of all economic sectors to gauge, economic securities and life insurance are probably the most informative because it is the essential need for economic security that compels individuals to form loyalties to patrons or liberal states. Unfortunately, national-level data on stocks and bonds include foreign investment, and foreign investment does not reflect a society’s norms. Life insurance contracts, however, are not affected in this way. These contracts should also serve as an accurate indicator of contracting heuristics because, in predominantly clientelist societies, individuals normally protect their families in the event of death through ties with friends and extended families, as children inherit the debts of their parents as well as the favors owed them. In this type of society, few individuals are likely to trust strangers and the state enough to place their family’s welfare in an insurance contract; prevailing heuristics prevent most from even considering it. In societies where contracting is highly institutionalized, in contrast, comparatively few will have the personalized ties that are sufficiently strong and reliable that they will place their family’s security in them; comparatively larger numbers will act on prevailing heuristics and trust their family’s welfare to strangers in the form of life insurance contracts.47 [End Page 65] I gathered cross-national data on active life insurance contracts collected under the auspices of the World Bank from 1960 to 2000.48 Only sixty-five nations are included in the data, however, and many of these only after 1978. It is possible, however, to expand the data to most countries for this period by adopting a binary threshold and assuming that missing data reflect zero contract norms. This assumption follows from economic norms theory: contract-intensive societies are comparatively reliable providers of economic data because contracts must be enforced, and enforcement requires written records. States that promote markets also have an interest in collecting data on contractual transactions, so that they can monitor and promote contractual economic activity as well as tax it. In contrast, recording and tallying clientelist transactions are difficult tasks because they are framed as favors, which is why much more economic data exist on contract-intensive societies than on others, past and present. For instance, we know that in the eleventh and twelfth centuries, merchants in Cairo engaged in extensive contracting with merchants in Spain, North Africa, the Levant, and even India, because many of these contracts were later discovered in a repository of Old Cairo called the Geniza.49 The insurance data are most comprehensive for the years 1979 to 2000, so I identified the contract-intensive nations as those with existing insurance policies above the median level over this period. Additional tests show that the choice of threshold has no effect on the results. I also obtained identical results, unreported, using the original continuous data with missing values treated as missing.50 Model 1 in table 1 confirms the findings of previous studies regarding the relationship between democracy and fatal militarized disputes from 1961 to 2001.</w:t>
      </w:r>
      <w:r w:rsidRPr="00211E1C">
        <w:rPr>
          <w:rFonts w:asciiTheme="majorHAnsi" w:hAnsiTheme="majorHAnsi" w:cstheme="majorHAnsi"/>
          <w:sz w:val="10"/>
        </w:rPr>
        <w:t xml:space="preserve"> </w:t>
      </w:r>
      <w:r w:rsidRPr="00211E1C">
        <w:rPr>
          <w:rStyle w:val="StyleUnderline"/>
          <w:rFonts w:asciiTheme="majorHAnsi" w:eastAsia="Calibri" w:hAnsiTheme="majorHAnsi" w:cstheme="majorHAnsi"/>
        </w:rPr>
        <w:t>The coefficient</w:t>
      </w:r>
      <w:r w:rsidRPr="00211E1C">
        <w:rPr>
          <w:rFonts w:asciiTheme="majorHAnsi" w:hAnsiTheme="majorHAnsi" w:cstheme="majorHAnsi"/>
        </w:rPr>
        <w:t xml:space="preserve"> for DemocracyL (−0.10) </w:t>
      </w:r>
      <w:r w:rsidRPr="00211E1C">
        <w:rPr>
          <w:rStyle w:val="StyleUnderline"/>
          <w:rFonts w:asciiTheme="majorHAnsi" w:eastAsia="Calibri" w:hAnsiTheme="majorHAnsi" w:cstheme="majorHAnsi"/>
        </w:rPr>
        <w:t>is negative and highly significant, confirming the expectation of democratic peace when the presence or absence of contract-intensive economy is not considered</w:t>
      </w:r>
      <w:r w:rsidRPr="00211E1C">
        <w:rPr>
          <w:rFonts w:asciiTheme="majorHAnsi" w:hAnsiTheme="majorHAnsi" w:cstheme="majorHAnsi"/>
        </w:rPr>
        <w:t>.</w:t>
      </w:r>
      <w:r w:rsidRPr="00211E1C">
        <w:rPr>
          <w:rFonts w:asciiTheme="majorHAnsi" w:hAnsiTheme="majorHAnsi" w:cstheme="majorHAnsi"/>
          <w:sz w:val="10"/>
        </w:rPr>
        <w:t xml:space="preserve"> The performance of most of the control variables is similar to that found in these earlier studies.51 To test the dyadic hypothesis that contract-intensive nations refrain from engaging in militarized disputes with each other, I constructed a binary indicator for both states having contract-intensive economies, which I call “Both States CIE.” As can be seen in table 1, the test yields a startling result: the Both States CIE variable must be dropped from the estimate because it predicts peace perfectly; that is, in the sample from 1961 to 2001, no fatal militarized disputes occurred between two nations with contract-intensive economies. A bivariate chi-square test indicates that this peace cannot be reasonably attributed to chance (p &lt; 0.001). In contrast, with the binary measure “Both Coherent Democracies,” as defined by Edward Mansfield and Jack Snyder,52 ten fatal militarized disputes took place between democratic nations that lacked contract-intensive economies. A bivariate chi-square test suggests that this is about the expected number if democracy in countries without a contract-intensive economy does not cause peace among nations (p &lt; 0.715). To test the monadic hypothesis, I distinguished democratic dyads where one state has a contract-intensive economy from those where neither state has one by including the variable “One State CIE” and its interaction with [End Page 68] DemocracyL. As can be seen in model 2 in table 1, the coefficient for the interactive term DemocracyL x One State CIE (−0.20) is negative and significant. This confirms the supplemental monadic hypothesis of a conditional relationship between contract-intensive economy and democracy. Because the coefficients for constituent terms (DemocracyL) in interactive models are meaningful only for cases where the other constituent term (One State CIE) equals zero, the coefficient for DemocracyL (−0.03) in model 2 confirms the results of the bivariate chi-square tests: in countries without a contract-intensive economy, democracy does not cause peace among nations.53 Models 3 and 4 in table 1 repeat the analyses for the onset of war, defined by convention as militarized interstate disputes that include more than 999 battle deaths. The coefficient for DemocracyL (−0.15) in model 3 is negative and highly significant. This confirms the findings of previous studies regarding the relationship between democracy and war from 1961 to 2001. In model 4 all cases where Both States CIE equals one are excluded because this variable predicts peace perfectly. A bivariate chi-square test indicates that this absence of war among contract-intensive nations is probably not the result of chance (p &lt; 0.10). In contrast, the data yield two wars among coherent democracies where both lacked contract-intensive economies over the sample period: Cyprus and Turkey in 1974 and the Kargil war fought between India and Pakistan starting in 1993 (this dispute continued to 1999 when it reached the war level while both countries were still democratic). A chi-square test indicates that this is approximately the number to be expected if democracy without a contract-intensive economy does not prevent wars among nations (p &lt; 0.857).54 The remaining coefficients in model 4 are substantially identical to the results for fatal militarized interstate disputes in model 2. The coefficient for [End Page 69] DemocracyL x One State CIE (−0.30) confirms the supplemental monadic hypothesis of a conditional relationship between a contract-intensive economy and democracy at the war level; the coefficient for DemocracyL (−0.03) confirms that </w:t>
      </w:r>
      <w:r w:rsidRPr="00211E1C">
        <w:rPr>
          <w:rStyle w:val="StyleUnderline"/>
          <w:rFonts w:asciiTheme="majorHAnsi" w:eastAsia="Calibri" w:hAnsiTheme="majorHAnsi" w:cstheme="majorHAnsi"/>
        </w:rPr>
        <w:t>democracy without a contract-intensive economy does not cause peace among nations. Identical results also appear, for fatal militarized disputes and wars</w:t>
      </w:r>
      <w:r w:rsidRPr="00211E1C">
        <w:rPr>
          <w:rFonts w:asciiTheme="majorHAnsi" w:hAnsiTheme="majorHAnsi" w:cstheme="majorHAnsi"/>
        </w:rPr>
        <w:t>,</w:t>
      </w:r>
      <w:r w:rsidRPr="00211E1C">
        <w:rPr>
          <w:rFonts w:asciiTheme="majorHAnsi" w:hAnsiTheme="majorHAnsi" w:cstheme="majorHAnsi"/>
          <w:sz w:val="10"/>
        </w:rPr>
        <w:t xml:space="preserve"> using the dyadic dummy variable for Both Coherent Democracies. One possible explanation for the insignificance of democracy may be that there are too few cases of democracies without contract-intensive economies. The data, however, do not support this conclusion. Economic norms theory predicts that a contract-intensive economy will cause and stabilize democracy: it is thus no surprise that 88 percent of contract-intensive nation-years from 1960 to 2000 are also coherently democratic.55 But non-contract-intensive nations can experiment with democratic government for a host of reasons, and 49 percent of coherent democratic nation-years do not have contract-intensive economies during this period. Because there are about as many democratic nation-years without contract-intensive economies as there are with them, a dearth of non-contract-intensive democratic cases cannot explain the insignificance of the democratic peace. Could the causal arrow point in the opposite direction, with democracy the ultimate cause of contract-intensive economies and peace? The evidence does not support this conclusion. Correlations among independent variables are not calculated in the results of multivariate regressions: coefficients show only the effect of each variable after the potential effects of the others are excluded. If democracy was a direct cause of both contract-intensive economy and peace, then there would be some variance remaining, after its moderate correlation with contract-intensive economy is excluded, that links democracy directly with peace.56 The insignificance of the DemocracyL coefficients in models 2 and 4 in table 1 indicates that no such direct effect exists. In addition, the scholarly consensus is that higher income per capita, which correlates with the contract-intensive economy variable, is far more likely to cause democracy [End Page 70] than democracy is to cause development.57 Still, the analysis here is not designed to test for reverse causation, though performance of such a test would be a valuable addition to the literature. Robustness tests indicate that in analyses of wars, democracy remains highly insignificant under any examined circumstance. In analyses of fatal disputes, on the other hand, the removal of some control variables can cause democracy to reach significance at the 0.10 level, which is the lowest threshold statisticians normally assign significance. Further tests show that democracy is not significant with the removal of all control variables.58 Nor does democracy become significant under any circumstance when observing only bordering nations. This suggests that if peace exists among non-bordering democracies, it is because non-contract-intensive democracies usually have weak economies and thus refrain from fighting each other because they do not have the capability to do so. The results in table 1 support both aspects of the economic peace: the dyadic unconditional peace and the supplemental monadic peace conditioned by democracy. These patterns conform with the economic norms expectation that a contract-intensive economy promotes liberal values and consolidated liberal democracy. Common preferences and interests cause foreign policy agreement and peace among contract-intensive nations, whereas liberal ideology causes contract-intensive democracies to refrain from using force against other democracies, including those without contract-intensive economies. Democracies that lack contract-intensive economies, on the other hand, have no such constraints and do not perceive common interests within the Westphalian order; thus they tend to fight each other about as often as other nations do. Further calculations indicate that a contract-intensive economy is a powerful force for peace. I could not directly estimate the substantive impact of Both States CIE because it predicts peace perfectly, so I reestimated model 2 after combining the dyadic and monadic measures into a single “super” variable: “One or Both States CIE.” I then included the product of this variable and Both Coherent Democracies to identify cases where both states are democracies and at least one has a contract-intensive economy. The results—unreported for reasons [End Page 71] of space—indicate that, among bordering democracies,</w:t>
      </w:r>
      <w:r w:rsidRPr="00211E1C">
        <w:rPr>
          <w:rFonts w:asciiTheme="majorHAnsi" w:hAnsiTheme="majorHAnsi" w:cstheme="majorHAnsi"/>
        </w:rPr>
        <w:t xml:space="preserve"> </w:t>
      </w:r>
      <w:r w:rsidRPr="00211E1C">
        <w:rPr>
          <w:rStyle w:val="StyleUnderline"/>
          <w:rFonts w:asciiTheme="majorHAnsi" w:eastAsia="Calibri" w:hAnsiTheme="majorHAnsi" w:cstheme="majorHAnsi"/>
          <w:highlight w:val="green"/>
        </w:rPr>
        <w:t xml:space="preserve">a change </w:t>
      </w:r>
      <w:r w:rsidRPr="00211E1C">
        <w:rPr>
          <w:rStyle w:val="StyleUnderline"/>
          <w:rFonts w:asciiTheme="majorHAnsi" w:eastAsia="Calibri" w:hAnsiTheme="majorHAnsi" w:cstheme="majorHAnsi"/>
        </w:rPr>
        <w:t xml:space="preserve">from neither to one or both states with a contract-intensive economy </w:t>
      </w:r>
      <w:r w:rsidRPr="00211E1C">
        <w:rPr>
          <w:rStyle w:val="StyleUnderline"/>
          <w:rFonts w:asciiTheme="majorHAnsi" w:eastAsia="Calibri" w:hAnsiTheme="majorHAnsi" w:cstheme="majorHAnsi"/>
          <w:highlight w:val="green"/>
        </w:rPr>
        <w:t>causes a 97 percent reduction in the probability of fatal dispute onset</w:t>
      </w:r>
      <w:r w:rsidRPr="00211E1C">
        <w:rPr>
          <w:rStyle w:val="StyleUnderline"/>
          <w:rFonts w:asciiTheme="majorHAnsi" w:eastAsia="Calibri" w:hAnsiTheme="majorHAnsi" w:cstheme="majorHAnsi"/>
        </w:rPr>
        <w:t>. None of the remaining variables has an impact of this magnitude</w:t>
      </w:r>
      <w:r w:rsidRPr="00211E1C">
        <w:rPr>
          <w:rFonts w:asciiTheme="majorHAnsi" w:hAnsiTheme="majorHAnsi" w:cstheme="majorHAnsi"/>
        </w:rPr>
        <w:t>.</w:t>
      </w:r>
      <w:r w:rsidRPr="00211E1C">
        <w:rPr>
          <w:rFonts w:asciiTheme="majorHAnsi" w:hAnsiTheme="majorHAnsi" w:cstheme="majorHAnsi"/>
          <w:sz w:val="10"/>
        </w:rPr>
        <w:t>59 Exploration of Alternative Explanations This section examines the possibility that the results discussed above may be explained by variables that I have excluded thus far because economic norms theory predicts that they are at least partly caused by the contract-intensive economy variable. Because correlations among independent variables are not credited to any variable in a multivariate regression, economic norms theory predicts that inclusion of the variables below will reduce the impact of the contract-intensive economy variable. Therefore, this section cannot serve as a test of economic norms theory. Instead, it departs from the theory and examines the possibility that competing theories may account for the results discussed above. Economic norms theory identifies contract norms as a cause of economic development. It is also likely, however, that wealthier individuals are better positioned than poorer ones to engage in contracts. To ensure that the results of model 2 in table 1 are not a function of wealth, I added a control for economic development (see model 1 in table 2). The coefficients for the contract-intensive economy variables hold firmly, and the coefficient for DevelopmentL (0.05) is not significant. This means that the results of this study cannot be attributed to the fact that contract-intensive nations tend to be wealthier than other nations.60 Economic norms theory predicts that individuals in contract-intensive societies will be more likely than individuals in other societies to seek profitable contracts wherever they may find them. Because the nature of governance in contract-intensive nations is expected to reflect the contractualist worldview that good government abets the private pursuit of wealth, it predicts that governments of contract-intensive nations will be more likely than others to encourage foreign trade. Trade per capita is not the same as trade interdependence (trade/gross domestic product), however, and economic norms theory does not predict trade interdependence per se. But contract-intensive nations prefer law over brute force, and thus they are more likely to prefer trade over imperialism in foreign economic policy.61 Richard Rosecrance has argued that the decision to trade rather than to fight is a key factor in explaining peace among trading nations.62 Economic norms theory thus complements Rosecrance’s insights, and the contract-intensive economy variable can potentially account for the pacifying role of trade interdependence in international relations. But the reverse is also possible: trade interdependence may account for peace among contract-intensive nations. This is the view of economic liberals: interstate trade promotes market development, democracy, and peace.63 As  can be seen in model 2 in table 2, the coefficient for Trade Interdependence (−0.59) is not significant. It thus appears that contracting is the more likely cause of both trade interdependence and peace among nations. Still, caution must be exercised: the trade variable is close to significant, and this regression model was not designed for resolving this issue. Also, scholars have not settled on how best to gauge trade interdependency.64 Further examination of the impact of trade in conflict is thus warranted. Some explanations for the democratic peace suggest that only democracies with mature or consolidated institutions might be peaceful. In addition, mature democracies may promote contract-intensive economies, suggesting the potential reversal of causation. In model 3 in table 2 the coefficient for Democratic MaturityL (−0.09) is not significant.65 It thus appears that even mature, consolidated democracies are not more peaceful with each other than [End Page 74] other nations. Rather,</w:t>
      </w:r>
      <w:r w:rsidRPr="00211E1C">
        <w:rPr>
          <w:rFonts w:asciiTheme="majorHAnsi" w:hAnsiTheme="majorHAnsi" w:cstheme="majorHAnsi"/>
        </w:rPr>
        <w:t xml:space="preserve"> </w:t>
      </w:r>
      <w:r w:rsidRPr="00211E1C">
        <w:rPr>
          <w:rStyle w:val="StyleUnderline"/>
          <w:rFonts w:asciiTheme="majorHAnsi" w:eastAsia="Calibri" w:hAnsiTheme="majorHAnsi" w:cstheme="majorHAnsi"/>
        </w:rPr>
        <w:t>a contract-intensive economy is the more likely cause of both democratic maturity and the prevailing peace</w:t>
      </w:r>
      <w:r w:rsidRPr="00211E1C">
        <w:rPr>
          <w:rFonts w:asciiTheme="majorHAnsi" w:hAnsiTheme="majorHAnsi" w:cstheme="majorHAnsi"/>
          <w:sz w:val="10"/>
        </w:rPr>
        <w:t xml:space="preserve">. </w:t>
      </w:r>
      <w:r w:rsidRPr="00211E1C">
        <w:rPr>
          <w:rFonts w:asciiTheme="majorHAnsi" w:hAnsiTheme="majorHAnsi" w:cstheme="majorHAnsi"/>
          <w:sz w:val="11"/>
        </w:rPr>
        <w:t xml:space="preserve">Economic norms theory predicts that contract-intensive nations will perceive common security interests in the primacy of international law over power politics, causing them to form alliances. Common interests can develop for other reasons, however, and it is possible that alliances may account for the economic peace.66 In model 4 in table 2, the coefficient for Alliance (0.16) is not significant. The evidence thus favors the conclusion that contract-intensive economy partially accounts for the existence of both alliances and peace. As discussed above, Gat has offered several explanations for the peace among developed democratic nations.67 Most of these are broad and unfalsifiable, but he does offer urbanization and size of the service sector as variables, which he suggests make individuals less accustomed to the suffering of war and therefore opposed to it. But a service economy may be a function of contract norms, which encourage the commodification of services as well as of labor and capital. I gauge the variable Service Economy as the proportion of gross domestic product in the service sectors.68 In model 5 in table 2, the coefficient (0.01) is not significant. Analyses of urbanization show that dyads where both states are highly urbanized are significantly more likely than other dyads to engage in fatal disputes. Neither urbanization nor a service economy is thus a likely explanation for the economic peace. Also discussed above, Gartzke argues that free capital markets might explain the developed democratic peace. But these markets could be caused by contract norms, as states promote foreign trade and financial markets diffuse within, as well as across, international borders. Model 6 in table 2 reports the results using Gartzke’s measure. 69  The coefficient for Capital OpennessL (−0.15) is negative and significant, and coefficients for the contract-intensive economy variable also hold firmly. This suggests that, even if there is some causality stemming from the contract-intensive economy variable, free capital markets have an independent impact on the onset of fatal disputes. In short, the data support both Gartzke’s theory and economic norms theory. This result is reasonable, as the theories do not contain incompatible assumptions and are [End Page 75] not mutually exclusive.70 Further tests show that contract-intensive economy is the far stronger variable, with an impact about twice that of capital openness. Subsequent tests for war onsets produced identical results for all variables except Capital OpennessL, which is not significant at the war level. The Greek-Turkish Case An examination of a case study of recent changes in Greece’s economy and its relations with its neighbor Turkey illustrates how economic norms affect the domestic and foreign politics of nations. I chose this case because both countries have experienced many years of “coherent” democracy as defined above: Greece since 1975, with eighty-four years of democracy previously; and Turkey since 1983, with twenty-five years of democracy previously.71 Nevertheless, from 1960 to 2000, twenty militarized interstate disputes occurred between the two countries, five of which resulted in fatalities. If economic norms theory is correct, these tensions were a function of nationalist and xenophobic attitudes of voters on both sides. In 1990 Greece transitioned from a clientelist to a contract-intensive economy. This offers a direct opportunity to test the economic norms expectation that Greece’s transition to a contract-intensive economy should have been followed by substantial moderation and rationalization of Greek domestic and foreign politics, including Greece’s relations with Turkey. As discussed earlier, an increase in the use of contracts is thought to have political and geographic root causes. For Greece, the political roots stem from a desire to join the European Community (EC) and the role played by the EC in giving politicians an “excuse” to make institutional changes, such as the equitable enforcement of banking and trade laws, which favors the transition to a market economy. Geographically, Greece’s entry into the EC was followed by a substantial increase in foreign investment into the country from 1980 to 1995.72 Starting in 1986, the rate of growth in life insurance contracting in Greece increased dramatically; it crossed the global median into contract-intensive status in 1990. Still, in the year 2000 Greece’s level of per capita life insurance [End Page 76] contracting was only one-twenty-fifth that of the contract-intensive standard-bearers Japan, Switzerland, and the United Kingdom. Most observers agree that the mid-1990s was a turning point in Greek politics. Before then, the two main parties, the Panhellenic Socialist Movement (PASOK) and New Democracy (ND), were primarily agents of bureaucratic clientelism. As economic norms theory would expect, both parties were highly personalist and centered on charismatic leaders prone to populist and ideological bombast.73 Interparty relations were tense and based on opposing social identities and systems of patronage.74 The rule of law was weak,75 and distrust of the state ran deep76; in addition, the people identified with “the political parties rather than governments.”77 In foreign policy there was an “exclusivist notion of ‘Greekness.’”78 In the 1980s and early 1990s, PASOK won elections with the xenophobic, anticapitalist, anti-American, and anti-European rhetoric of its populist leader, Andreas Papandreou. In 1976 Greece confronted Turkey on issues in the Aegean over which the International Court of Justice later ruled the Greeks had no case. When a similar issue arose in 1987, Prime Minister Papandreou asserted that it was time to “teach the Turks a hard lesson.”79 The two countries came close to war in 1976, 1987, and 1996.80 Although during this period Greek and Turkish leaders made frequent attempts to resolve their differences, “these initiatives were not sustainable in the face of an adverse political climate, limited social contacts, high level of biases, and sensationalist press.”81 The watershed moment in Greek politics came in 1996, when Papandreou died and PASOK elected Costas Simitis to replace him. The gulf separating the two leaders was vast. Simitis was elected largely on the platform of [End Page 77] Eksynchronismos (modernization). In the words of Kevin Featherstone, “Simitis and his supporters advocated a greater separation of party from the state” and a break from the “bureaucratic clientelism of the recent past.” Whereas Papandreou “exercised a dominant authority over his party,” Simitis was “more managerial and technocratic.”82 As economic norms theory would expect, PASOK’s choice of a reformer reflected deep-seated changes in Greece’s political culture. The opposition ND also moved to the center, with the nationalist posturing and ideological bravado of both parties largely disappearing from Greece’s political discourse.83 A “cultural shift” occurred,84 as the new rhetoric of reform struck a strong chord with the electorate, which increasingly viewed the leaders of the country’s oldstyle politics as “dinosaurs.”85 Voters began to distance themselves from Greece’s political parties; legal institutions became more central to everyday life; and a “new sense of security changed the way ordinary citizens viewed public life.”86 Reflecting an increased respect for the rule of law, the two leading parties agreed on new protections for individual rights in the constitution. 87 Still, a minority continued to vocalize opposition to what many Greeks called Greece’s growing “Europeanization,” led by Archbishop Christodoulos. Both leading parties also backed fundamental changes in Greece’s foreign policy.88 For Europe, the country that was once viewed as the “black sheep” of European foreign policy had evolved into a more consensual partner.89 Prior to the late 1990s, Greece maintained an uncompromising approach in its relations with Albania, Bulgaria, and Macedonia, and was widely viewed in Europe as the “bully of the Balkans.” In the late 1990s, however, a more cooperative attitude emerged, and Greece’s relations with these countries greatly improved.90 This realignment with other contract-intensive countries following Greece’s own transition to a contract-intensive economy, and its more cooperative attitude toward other democracies, accords with expectations of economic norms theory. [End Page 78] Greece’s foreign policy toward Turkey also underwent fundamental change in the late 1990s.91 Reflecting a change in Greek attitudes, foreign minister Theodoros Pangalos—considered a hard-liner—asserted that “we Greeks must get over the old knee-jerk reaction that if something is bad for Turkey it is good for us.”92 The most significant change occurred in 1999, when Greece moved from perennial obstructer to supporter of Turkey’s membership bid to join the European Union (EU). In all likelihood, this move was not strategic but an outcome of deep-seated shifts in Greeks’ perceptions of their national interest.93 Greek scholars and think tanks have stressed that it is in Greece’s interest to have Turkey in the EU as a partner.94 From 2000 to 2004, Greece and Turkey signed twenty-five major agreements; from 1970 to 2000 there were none.95 It must be recalled, however, that fundamental differences remain over the division of Cyprus and exploitation of the Aegean seabed.96 Resolution of the deeper issues in Greek-Turkish relations would also require change in how Turkish leaders perceive their interests. Unlike Greece, Turkey has not transitioned to a contract-intensive economy. If economic norms theory is correct, then Turkish politics should appear similar to Greek politics before Greece’s transition; this would include strong party loyalties, intense identity issues, and fear of outsiders in the country’s political discourse. In foreign policy, compromise should be difficult, as opposition parties seeking to garner the nationalist identity seize any reason to criticize the government for “giving in” to outsiders. Most observers agree that the above description characterizes Turkish politics today. There is no significant liberal party concerned with individual rights, equal enforcement of the law, or transparency in government. The left is characterized as favoring the elite-led modernization project, which increasingly includes “an intensifying nationalism with an underlying xenophobia”; the right emphasizes communitarian religious identity and social conservatism.97 [End Page 79] Turkey’s national identity includes a strong ethnoreligious dimension, and communitarianism remains a prominent feature: it continues to be a criminal offense to insult Turkishness. The political parties are weakly institutionalized and headed by strong, charismatic leaders who compete over state rents with ideological and populist appeals. Voters identify with parties, and the parties offer competing images of national identity.98 Although Turkey has contributed in many ways to the rapprochement with Greece, domestic core values continue to place constraints on further progress. For instance, Turkey could grant more religious freedom to its Orthodox community. 99 But with the international community, Turks feel that they can rely only on themselves, and the EU concern over Turkey’s human rights record is widely viewed “as part of a design to undermine Turkish national unity.”100 Engagement with Greece is considered risky for any incumbent government because it tends “to generate widespread nationalist sentiments.”101 The opposition can easily brand concessions, even if mutual, as giving in to outsiders and contrary to Turkish interests. Public opinion surveys in Turkey show that there continue to be very low levels of trust in the society, and “popular sentiment towards Greeks tends to be quite negative.”102 Turkey may have engaged with Greece in part due to the “earthquake diplomacy” that occurred after the catastrophic earthquake that struck Turkey in August 1999.103 Consistent with the economic norms expectation of a new universalism in Greek identity, many Greek individuals, nongovernmental organizations, and local authorities, in addition to the Greek government, offered substantial help to the Turks in their time of need. This opened a temporary window of good feeling toward Greece in Turkey that allowed Ankara to sign a number of confidence-building measures with Athens. [End Page 80] An alternative explanation for the improvement in Greek-Turkish relations might be the constraining and moderating role of the EU. It is true that Turkey’s constructive responses to Greek initiatives have been at least partly aimed at satisfying EU conditions for full membership. For instance, after refusing for decades to allow an international solution to the Cyprus dispute, Ankara acquiesced after the EU made doing so a condition of Turkey’s candidacy. In this way, the carrot of the EU acts as political cover for Turkish politicians, just as the EC once did for Greek politicians, offering leaders an “excuse” for “giving in” to the foreigners. Given Greece’s full membership in the EU since 1981, however, EU incentives do not offer a satisfying account for the changes in Greek politics and foreign policy in the 1990s. Recognition of the EC’s role in Greece’s transition to a contract-intensive economy suggests some promise for a more stable peace between Greece and Turkey in the years ahead. Like Greece in the 1980s, after Turkey became an official EU candidate, it experienced an explosion of foreign direct investment. 104 In the 1990s Turkey also experienced a rise in per capita life insurance contracting. If the rate of growth of the 1990s continues, the country will pass the contract-intensive threshold in the year 2019. If the time lag for political change after the economic transition in Turkey is the same as it was in Greece (seven years), significant moderation and individualization of Turkey’s political culture may occur around 2026. If the EU continues to act as an incentive for institutionalizing the market and as a source of foreign investment, Turkey’s change could come sooner.105 Economic norms theory would predict that when this happens, all of Turkey’s security-related issues with Greece will be positively and permanently settled; the enduring rivalry will end; and fatal militarized confrontations in this dyad will be a thing of the past. Conclusion Many policymakers and scholars of international relations believe that the promotion of democracy abroad will enhance global order and the security of the United States and its allies. Yet since the terrorist attacks on New York and [End Page 81] Washington on September 11, 2001, efforts to promote democracy as part of U.S. grand strategy in the Muslim Middle East only increased the influence of anti-U.S. factions in the region, including in Egypt, Lebanon, and the Palestinian territories. This study challenges the strategic assumptions of U.S. policymakers by showing that democracy is not a likely cause of peace among nations. Rather, domestic economic conditions appear to be the main factor in promoting peace. Scholars have erroneously linked democracies with peace because most contract-intensive nations are democratic. But this study showed that about half of all democratic nations lack contract-intensive economies, and these democratic countries are not peaceful. Indeed, all the potential exceptions to the democratic peace—such as the Spanish-American War, the Continuation War of Finland against the Allies during World War II, and the Kargil war between India and Pakistan—are easily accounted for in this study because in each of these wars the democracy on at least one of the sides lacked a contract-intensive economy. This article examined the implications of economic norms theory, which integrates the insights of bounded rationality with research by economic historians to show how voter preferences for democracy and respect for individual rights and equal protection under the law may be rooted in the conditions unique to social market economies, where individuals trust both strangers in making contracts and a state that enforces them with impartiality. In many middle- and low-income countries, in </w:t>
      </w:r>
      <w:r w:rsidRPr="00211E1C">
        <w:rPr>
          <w:rFonts w:asciiTheme="majorHAnsi" w:hAnsiTheme="majorHAnsi" w:cstheme="majorHAnsi"/>
        </w:rPr>
        <w:t xml:space="preserve">contrast, </w:t>
      </w:r>
      <w:r w:rsidRPr="00211E1C">
        <w:rPr>
          <w:rFonts w:asciiTheme="majorHAnsi" w:eastAsia="Calibri" w:hAnsiTheme="majorHAnsi" w:cstheme="majorHAnsi"/>
        </w:rPr>
        <w:t>high structural unemployment encourages dependence on the patronage of friends and family. This dependency can promote the heuristics of identifying and trusting in-groups and their leaders, and distrusting strangers from out-groups and state institutions</w:t>
      </w:r>
      <w:r w:rsidRPr="00211E1C">
        <w:rPr>
          <w:rFonts w:asciiTheme="majorHAnsi" w:hAnsiTheme="majorHAnsi" w:cstheme="majorHAnsi"/>
        </w:rPr>
        <w:t xml:space="preserve">. The study traced the path of causation from economic norms to interstate peace across levels of analysis and methodologies and found that contract-intensive societies are associated with higher levels of trust. It is not this trust, however, that causes peace among contract-intensive nations: </w:t>
      </w:r>
      <w:r w:rsidRPr="00211E1C">
        <w:rPr>
          <w:rFonts w:asciiTheme="majorHAnsi" w:eastAsia="Calibri" w:hAnsiTheme="majorHAnsi" w:cstheme="majorHAnsi"/>
        </w:rPr>
        <w:t>peace is the result of a fundamental agreement among voters and elites in these countries on the Westphalian order of sovereign states</w:t>
      </w:r>
      <w:r w:rsidRPr="00211E1C">
        <w:rPr>
          <w:rFonts w:asciiTheme="majorHAnsi" w:hAnsiTheme="majorHAnsi" w:cstheme="majorHAnsi"/>
        </w:rPr>
        <w:t>, including the primacy of international law over power politics and imperialist</w:t>
      </w:r>
      <w:r w:rsidRPr="00211E1C">
        <w:rPr>
          <w:rFonts w:asciiTheme="majorHAnsi" w:hAnsiTheme="majorHAnsi" w:cstheme="majorHAnsi"/>
          <w:sz w:val="10"/>
        </w:rPr>
        <w:t xml:space="preserve"> bullying. This agreement emerges from the heuristics of their common economic way of life. Leaders of states with contract-intensive economies thus perceive common security interests in defending the global status quo and are in natural alliance against any state or nonstate entity that seeks to challenge it. Although democracies are not inherently peaceful, there is a conditional role for democracy in the economic peace: Because contract-intensive economy [End Page 82] promotes the heuristics that value individual freedom and equitable government, most contract-intensive nations have liberal democratic governments.</w:t>
      </w:r>
      <w:r w:rsidRPr="00211E1C">
        <w:rPr>
          <w:rFonts w:asciiTheme="majorHAnsi" w:hAnsiTheme="majorHAnsi" w:cstheme="majorHAnsi"/>
        </w:rPr>
        <w:t xml:space="preserve"> </w:t>
      </w:r>
      <w:r w:rsidRPr="00211E1C">
        <w:rPr>
          <w:rStyle w:val="StyleUnderline"/>
          <w:rFonts w:asciiTheme="majorHAnsi" w:eastAsia="Calibri" w:hAnsiTheme="majorHAnsi" w:cstheme="majorHAnsi"/>
        </w:rPr>
        <w:t>Valuing democracy, voters and elites in contract-intensive democracies tend to value the promotion of individual rights and democracy abroad</w:t>
      </w:r>
      <w:r w:rsidRPr="00211E1C">
        <w:rPr>
          <w:rFonts w:asciiTheme="majorHAnsi" w:hAnsiTheme="majorHAnsi" w:cstheme="majorHAnsi"/>
        </w:rPr>
        <w:t>. They therefore restrain themselves from fighting other countries perceived as democratic, regardless of their economic or foreign policy behavior. These patterns were confirmed in the quantitative analyses and in a case study of Greece and Turkey.</w:t>
      </w:r>
    </w:p>
    <w:p w14:paraId="1A42B60D" w14:textId="77777777" w:rsidR="00342556" w:rsidRDefault="00342556" w:rsidP="00342556">
      <w:pPr>
        <w:pStyle w:val="Heading4"/>
        <w:rPr>
          <w:rFonts w:asciiTheme="majorHAnsi" w:hAnsiTheme="majorHAnsi" w:cstheme="majorHAnsi"/>
        </w:rPr>
      </w:pPr>
      <w:r w:rsidRPr="00211E1C">
        <w:rPr>
          <w:rFonts w:asciiTheme="majorHAnsi" w:hAnsiTheme="majorHAnsi" w:cstheme="majorHAnsi"/>
        </w:rPr>
        <w:t xml:space="preserve">Proves that even if the alt is better it causes </w:t>
      </w:r>
      <w:r w:rsidRPr="00211E1C">
        <w:rPr>
          <w:rFonts w:asciiTheme="majorHAnsi" w:hAnsiTheme="majorHAnsi" w:cstheme="majorHAnsi"/>
          <w:u w:val="single"/>
        </w:rPr>
        <w:t xml:space="preserve">transition wars – </w:t>
      </w:r>
      <w:r w:rsidRPr="00211E1C">
        <w:rPr>
          <w:rFonts w:asciiTheme="majorHAnsi" w:hAnsiTheme="majorHAnsi" w:cstheme="majorHAnsi"/>
        </w:rPr>
        <w:t xml:space="preserve">prefer empirics </w:t>
      </w:r>
    </w:p>
    <w:p w14:paraId="0206D4F0" w14:textId="65F9CC6F" w:rsidR="00B96845" w:rsidRDefault="00B96845" w:rsidP="00B96845"/>
    <w:p w14:paraId="07E83E2C" w14:textId="77777777" w:rsidR="00342556" w:rsidRPr="00211E1C" w:rsidRDefault="00342556" w:rsidP="00342556">
      <w:pPr>
        <w:pStyle w:val="Heading4"/>
        <w:rPr>
          <w:rFonts w:asciiTheme="majorHAnsi" w:hAnsiTheme="majorHAnsi" w:cstheme="majorHAnsi"/>
        </w:rPr>
      </w:pPr>
      <w:r w:rsidRPr="00211E1C">
        <w:rPr>
          <w:rFonts w:asciiTheme="majorHAnsi" w:hAnsiTheme="majorHAnsi" w:cstheme="majorHAnsi"/>
        </w:rPr>
        <w:t>Free market capitalism has drastically improved the world.</w:t>
      </w:r>
    </w:p>
    <w:p w14:paraId="73A5D49B" w14:textId="77777777" w:rsidR="00342556" w:rsidRPr="00211E1C" w:rsidRDefault="00342556" w:rsidP="00342556">
      <w:pPr>
        <w:rPr>
          <w:rFonts w:asciiTheme="majorHAnsi" w:hAnsiTheme="majorHAnsi" w:cstheme="majorHAnsi"/>
          <w:sz w:val="16"/>
          <w:szCs w:val="16"/>
        </w:rPr>
      </w:pPr>
      <w:r w:rsidRPr="00211E1C">
        <w:rPr>
          <w:rFonts w:asciiTheme="majorHAnsi" w:hAnsiTheme="majorHAnsi" w:cstheme="majorHAnsi"/>
          <w:sz w:val="16"/>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3BDA281C" w14:textId="77777777" w:rsidR="00342556" w:rsidRPr="00211E1C" w:rsidRDefault="00342556" w:rsidP="00342556">
      <w:pPr>
        <w:rPr>
          <w:rFonts w:asciiTheme="majorHAnsi" w:hAnsiTheme="majorHAnsi" w:cstheme="majorHAnsi"/>
          <w:sz w:val="16"/>
        </w:rPr>
      </w:pPr>
      <w:r w:rsidRPr="00211E1C">
        <w:rPr>
          <w:rStyle w:val="Style13ptBold"/>
          <w:rFonts w:asciiTheme="majorHAnsi" w:hAnsiTheme="majorHAnsi" w:cstheme="majorHAnsi"/>
        </w:rPr>
        <w:t>Feyman 14</w:t>
      </w:r>
      <w:r w:rsidRPr="00211E1C">
        <w:rPr>
          <w:rFonts w:asciiTheme="majorHAnsi" w:hAnsiTheme="majorHAnsi" w:cstheme="majorHAnsi"/>
          <w:sz w:val="16"/>
        </w:rPr>
        <w:t xml:space="preserve"> Yevgeniy [adjunct fellow at the Manhattan Institute. He writes on health care policy, entitlement reform, and the Affordable Care Act. His research has focused on a variety of topics, including the physician shortage, the cost of health care reform, and consumer-directed health care. Feyman was previously the deputy director of health policy at the Manhattan Institute and is currently a research assistant in the department of health policy at the Harvard T.H. Chan School of Public Health] “The Golden Age Is Now” May 23, 2014. IB</w:t>
      </w:r>
    </w:p>
    <w:p w14:paraId="3B417FEE" w14:textId="77777777" w:rsidR="00342556" w:rsidRPr="00211E1C" w:rsidRDefault="00342556" w:rsidP="00342556">
      <w:pPr>
        <w:rPr>
          <w:rFonts w:asciiTheme="majorHAnsi" w:hAnsiTheme="majorHAnsi" w:cstheme="majorHAnsi"/>
          <w:sz w:val="16"/>
        </w:rPr>
      </w:pPr>
      <w:r w:rsidRPr="00211E1C">
        <w:rPr>
          <w:rFonts w:asciiTheme="majorHAnsi" w:hAnsiTheme="majorHAnsi" w:cstheme="majorHAnsi"/>
          <w:sz w:val="16"/>
        </w:rPr>
        <w:t xml:space="preserve">In How Much Have Global Problems Cost the World? </w:t>
      </w:r>
      <w:r w:rsidRPr="00211E1C">
        <w:rPr>
          <w:rStyle w:val="Emphasis"/>
          <w:rFonts w:asciiTheme="majorHAnsi" w:hAnsiTheme="majorHAnsi" w:cstheme="majorHAnsi"/>
        </w:rPr>
        <w:t xml:space="preserve">Lomborg and </w:t>
      </w:r>
      <w:r w:rsidRPr="00211E1C">
        <w:rPr>
          <w:rStyle w:val="Emphasis"/>
          <w:rFonts w:asciiTheme="majorHAnsi" w:hAnsiTheme="majorHAnsi" w:cstheme="majorHAnsi"/>
          <w:highlight w:val="green"/>
        </w:rPr>
        <w:t>a group of economists conclude</w:t>
      </w:r>
      <w:r w:rsidRPr="00211E1C">
        <w:rPr>
          <w:rStyle w:val="Emphasis"/>
          <w:rFonts w:asciiTheme="majorHAnsi" w:hAnsiTheme="majorHAnsi" w:cstheme="majorHAnsi"/>
        </w:rPr>
        <w:t xml:space="preserve"> that, with a few exceptions, </w:t>
      </w:r>
      <w:r w:rsidRPr="00211E1C">
        <w:rPr>
          <w:rStyle w:val="Emphasis"/>
          <w:rFonts w:asciiTheme="majorHAnsi" w:hAnsiTheme="majorHAnsi" w:cstheme="majorHAnsi"/>
          <w:highlight w:val="green"/>
        </w:rPr>
        <w:t>the world is richer, freer, healthier, and smarter</w:t>
      </w:r>
      <w:r w:rsidRPr="00211E1C">
        <w:rPr>
          <w:rStyle w:val="Emphasis"/>
          <w:rFonts w:asciiTheme="majorHAnsi" w:hAnsiTheme="majorHAnsi" w:cstheme="majorHAnsi"/>
        </w:rPr>
        <w:t xml:space="preserve"> than it’s ever been.</w:t>
      </w:r>
      <w:r w:rsidRPr="00211E1C">
        <w:rPr>
          <w:rFonts w:asciiTheme="majorHAnsi" w:hAnsiTheme="majorHAnsi" w:cstheme="majorHAnsi"/>
          <w:sz w:val="16"/>
        </w:rPr>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doubling of human life expectancy</w:t>
      </w:r>
      <w:r w:rsidRPr="00211E1C">
        <w:rPr>
          <w:rStyle w:val="Emphasis"/>
          <w:rFonts w:asciiTheme="majorHAnsi" w:hAnsiTheme="majorHAnsi" w:cstheme="majorHAnsi"/>
        </w:rPr>
        <w:t xml:space="preserve"> is one of the most remarkable achievements of the past century. </w:t>
      </w:r>
      <w:r w:rsidRPr="00211E1C">
        <w:rPr>
          <w:rFonts w:asciiTheme="majorHAnsi" w:hAnsiTheme="majorHAnsi" w:cstheme="majorHAnsi"/>
          <w:sz w:val="16"/>
        </w:rPr>
        <w:t>Consider, Lomborg writes, that “</w:t>
      </w:r>
      <w:r w:rsidRPr="00211E1C">
        <w:rPr>
          <w:rStyle w:val="Emphasis"/>
          <w:rFonts w:asciiTheme="majorHAnsi" w:hAnsiTheme="majorHAnsi" w:cstheme="majorHAnsi"/>
        </w:rPr>
        <w:t>the twentieth century saw life expectancy rise by about 3 months for every calendar year.</w:t>
      </w:r>
      <w:r w:rsidRPr="00211E1C">
        <w:rPr>
          <w:rFonts w:asciiTheme="majorHAnsi" w:hAnsiTheme="majorHAnsi" w:cstheme="majorHAnsi"/>
          <w:sz w:val="16"/>
        </w:rPr>
        <w:t xml:space="preserve">” </w:t>
      </w:r>
      <w:r w:rsidRPr="00211E1C">
        <w:rPr>
          <w:rStyle w:val="Emphasis"/>
          <w:rFonts w:asciiTheme="majorHAnsi" w:hAnsiTheme="majorHAnsi" w:cstheme="majorHAnsi"/>
          <w:highlight w:val="green"/>
        </w:rPr>
        <w:t>The average child in 1900 could expect to live to</w:t>
      </w:r>
      <w:r w:rsidRPr="00211E1C">
        <w:rPr>
          <w:rStyle w:val="Emphasis"/>
          <w:rFonts w:asciiTheme="majorHAnsi" w:hAnsiTheme="majorHAnsi" w:cstheme="majorHAnsi"/>
        </w:rPr>
        <w:t xml:space="preserve"> just </w:t>
      </w:r>
      <w:r w:rsidRPr="00211E1C">
        <w:rPr>
          <w:rStyle w:val="Emphasis"/>
          <w:rFonts w:asciiTheme="majorHAnsi" w:hAnsiTheme="majorHAnsi" w:cstheme="majorHAnsi"/>
          <w:highlight w:val="green"/>
        </w:rPr>
        <w:t>32</w:t>
      </w:r>
      <w:r w:rsidRPr="00211E1C">
        <w:rPr>
          <w:rStyle w:val="Emphasis"/>
          <w:rFonts w:asciiTheme="majorHAnsi" w:hAnsiTheme="majorHAnsi" w:cstheme="majorHAnsi"/>
        </w:rPr>
        <w:t xml:space="preserve"> years old; now </w:t>
      </w:r>
      <w:r w:rsidRPr="00211E1C">
        <w:rPr>
          <w:rStyle w:val="Emphasis"/>
          <w:rFonts w:asciiTheme="majorHAnsi" w:hAnsiTheme="majorHAnsi" w:cstheme="majorHAnsi"/>
          <w:highlight w:val="green"/>
        </w:rPr>
        <w:t>that same child should make it to 70.</w:t>
      </w:r>
      <w:r w:rsidRPr="00211E1C">
        <w:rPr>
          <w:rStyle w:val="Emphasis"/>
          <w:rFonts w:asciiTheme="majorHAnsi" w:hAnsiTheme="majorHAnsi" w:cstheme="majorHAnsi"/>
        </w:rPr>
        <w:t xml:space="preserve"> This increase came during a century when </w:t>
      </w:r>
      <w:r w:rsidRPr="00211E1C">
        <w:rPr>
          <w:rStyle w:val="Emphasis"/>
          <w:rFonts w:asciiTheme="majorHAnsi" w:hAnsiTheme="majorHAnsi" w:cstheme="majorHAnsi"/>
          <w:highlight w:val="green"/>
        </w:rPr>
        <w:t>worldwide economic output</w:t>
      </w:r>
      <w:r w:rsidRPr="00211E1C">
        <w:rPr>
          <w:rStyle w:val="Emphasis"/>
          <w:rFonts w:asciiTheme="majorHAnsi" w:hAnsiTheme="majorHAnsi" w:cstheme="majorHAnsi"/>
        </w:rPr>
        <w:t xml:space="preserve">, driven by the spread of </w:t>
      </w:r>
      <w:r w:rsidRPr="00211E1C">
        <w:rPr>
          <w:rStyle w:val="Emphasis"/>
          <w:rFonts w:asciiTheme="majorHAnsi" w:hAnsiTheme="majorHAnsi" w:cstheme="majorHAnsi"/>
          <w:highlight w:val="green"/>
        </w:rPr>
        <w:t>capitalism and freedom</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grew by more than 4,000 percent</w:t>
      </w:r>
      <w:r w:rsidRPr="00211E1C">
        <w:rPr>
          <w:rStyle w:val="Emphasis"/>
          <w:rFonts w:asciiTheme="majorHAnsi" w:hAnsiTheme="majorHAnsi" w:cstheme="majorHAnsi"/>
        </w:rPr>
        <w:t xml:space="preserve">. </w:t>
      </w:r>
      <w:r w:rsidRPr="00211E1C">
        <w:rPr>
          <w:rFonts w:asciiTheme="majorHAnsi" w:hAnsiTheme="majorHAnsi" w:cstheme="majorHAnsi"/>
          <w:sz w:val="16"/>
        </w:rPr>
        <w:t xml:space="preserve">These gains occurred in developed and developing countries alike; among men and women; and even in a sense among children, as child mortality plummeted. </w:t>
      </w:r>
      <w:r w:rsidRPr="00211E1C">
        <w:rPr>
          <w:rStyle w:val="Emphasis"/>
          <w:rFonts w:asciiTheme="majorHAnsi" w:hAnsiTheme="majorHAnsi" w:cstheme="majorHAnsi"/>
        </w:rPr>
        <w:t xml:space="preserve">Why are we living so much longer? Massive </w:t>
      </w:r>
      <w:r w:rsidRPr="00211E1C">
        <w:rPr>
          <w:rStyle w:val="Emphasis"/>
          <w:rFonts w:asciiTheme="majorHAnsi" w:hAnsiTheme="majorHAnsi" w:cstheme="majorHAnsi"/>
          <w:highlight w:val="green"/>
        </w:rPr>
        <w:t>improvements in public health</w:t>
      </w:r>
      <w:r w:rsidRPr="00211E1C">
        <w:rPr>
          <w:rStyle w:val="Emphasis"/>
          <w:rFonts w:asciiTheme="majorHAnsi" w:hAnsiTheme="majorHAnsi" w:cstheme="majorHAnsi"/>
        </w:rPr>
        <w:t xml:space="preserve"> certainly played an important role. The World Health Organization’s </w:t>
      </w:r>
      <w:r w:rsidRPr="00211E1C">
        <w:rPr>
          <w:rStyle w:val="Emphasis"/>
          <w:rFonts w:asciiTheme="majorHAnsi" w:hAnsiTheme="majorHAnsi" w:cstheme="majorHAnsi"/>
          <w:highlight w:val="green"/>
        </w:rPr>
        <w:t>global vaccination efforts</w:t>
      </w:r>
      <w:r w:rsidRPr="00211E1C">
        <w:rPr>
          <w:rStyle w:val="Emphasis"/>
          <w:rFonts w:asciiTheme="majorHAnsi" w:hAnsiTheme="majorHAnsi" w:cstheme="majorHAnsi"/>
        </w:rPr>
        <w:t xml:space="preserve"> essentially eradicated smallpox. But this would have been impossible without the </w:t>
      </w:r>
      <w:r w:rsidRPr="00211E1C">
        <w:rPr>
          <w:rStyle w:val="Emphasis"/>
          <w:rFonts w:asciiTheme="majorHAnsi" w:hAnsiTheme="majorHAnsi" w:cstheme="majorHAnsi"/>
          <w:highlight w:val="green"/>
        </w:rPr>
        <w:t>innovative methods</w:t>
      </w:r>
      <w:r w:rsidRPr="00211E1C">
        <w:rPr>
          <w:rStyle w:val="Emphasis"/>
          <w:rFonts w:asciiTheme="majorHAnsi" w:hAnsiTheme="majorHAnsi" w:cstheme="majorHAnsi"/>
        </w:rPr>
        <w:t xml:space="preserve"> of vaccine preservation </w:t>
      </w:r>
      <w:r w:rsidRPr="00211E1C">
        <w:rPr>
          <w:rStyle w:val="Emphasis"/>
          <w:rFonts w:asciiTheme="majorHAnsi" w:hAnsiTheme="majorHAnsi" w:cstheme="majorHAnsi"/>
          <w:highlight w:val="green"/>
        </w:rPr>
        <w:t>developed in the private sector</w:t>
      </w:r>
      <w:r w:rsidRPr="00211E1C">
        <w:rPr>
          <w:rFonts w:asciiTheme="majorHAnsi" w:hAnsiTheme="majorHAnsi" w:cstheme="majorHAnsi"/>
          <w:sz w:val="16"/>
        </w:rPr>
        <w:t xml:space="preserve"> by British scientist Leslie Collier. </w:t>
      </w:r>
      <w:r w:rsidRPr="00211E1C">
        <w:rPr>
          <w:rStyle w:val="Emphasis"/>
          <w:rFonts w:asciiTheme="majorHAnsi" w:hAnsiTheme="majorHAnsi" w:cstheme="majorHAnsi"/>
          <w:highlight w:val="green"/>
        </w:rPr>
        <w:t>Oral rehydration therapies</w:t>
      </w:r>
      <w:r w:rsidRPr="00211E1C">
        <w:rPr>
          <w:rStyle w:val="Emphasis"/>
          <w:rFonts w:asciiTheme="majorHAnsi" w:hAnsiTheme="majorHAnsi" w:cstheme="majorHAnsi"/>
        </w:rPr>
        <w:t xml:space="preserve"> and </w:t>
      </w:r>
      <w:r w:rsidRPr="00211E1C">
        <w:rPr>
          <w:rStyle w:val="Emphasis"/>
          <w:rFonts w:asciiTheme="majorHAnsi" w:hAnsiTheme="majorHAnsi" w:cstheme="majorHAnsi"/>
          <w:highlight w:val="green"/>
        </w:rPr>
        <w:t>antibiotics</w:t>
      </w:r>
      <w:r w:rsidRPr="00211E1C">
        <w:rPr>
          <w:rStyle w:val="Emphasis"/>
          <w:rFonts w:asciiTheme="majorHAnsi" w:hAnsiTheme="majorHAnsi" w:cstheme="majorHAnsi"/>
        </w:rPr>
        <w:t xml:space="preserve"> have also been instrumental in reducing child mortality. Simply put, </w:t>
      </w:r>
      <w:r w:rsidRPr="00211E1C">
        <w:rPr>
          <w:rStyle w:val="Emphasis"/>
          <w:rFonts w:asciiTheme="majorHAnsi" w:hAnsiTheme="majorHAnsi" w:cstheme="majorHAnsi"/>
          <w:highlight w:val="green"/>
        </w:rPr>
        <w:t>technological progress is the key</w:t>
      </w:r>
      <w:r w:rsidRPr="00211E1C">
        <w:rPr>
          <w:rStyle w:val="Emphasis"/>
          <w:rFonts w:asciiTheme="majorHAnsi" w:hAnsiTheme="majorHAnsi" w:cstheme="majorHAnsi"/>
        </w:rPr>
        <w:t xml:space="preserve"> to these gains—and </w:t>
      </w:r>
      <w:r w:rsidRPr="00211E1C">
        <w:rPr>
          <w:rStyle w:val="Emphasis"/>
          <w:rFonts w:asciiTheme="majorHAnsi" w:hAnsiTheme="majorHAnsi" w:cstheme="majorHAnsi"/>
          <w:highlight w:val="green"/>
        </w:rPr>
        <w:t>market economies have liberated</w:t>
      </w:r>
      <w:r w:rsidRPr="00211E1C">
        <w:rPr>
          <w:rStyle w:val="Emphasis"/>
          <w:rFonts w:asciiTheme="majorHAnsi" w:hAnsiTheme="majorHAnsi" w:cstheme="majorHAnsi"/>
        </w:rPr>
        <w:t xml:space="preserve">, and rewarded, technological </w:t>
      </w:r>
      <w:r w:rsidRPr="00211E1C">
        <w:rPr>
          <w:rStyle w:val="Emphasis"/>
          <w:rFonts w:asciiTheme="majorHAnsi" w:hAnsiTheme="majorHAnsi" w:cstheme="majorHAnsi"/>
          <w:highlight w:val="green"/>
        </w:rPr>
        <w:t>innovation</w:t>
      </w:r>
      <w:r w:rsidRPr="00211E1C">
        <w:rPr>
          <w:rStyle w:val="Emphasis"/>
          <w:rFonts w:asciiTheme="majorHAnsi" w:hAnsiTheme="majorHAnsi" w:cstheme="majorHAnsi"/>
        </w:rPr>
        <w:t>.</w:t>
      </w:r>
      <w:r w:rsidRPr="00211E1C">
        <w:rPr>
          <w:rFonts w:asciiTheme="majorHAnsi" w:hAnsiTheme="majorHAnsi" w:cstheme="majorHAnsi"/>
          <w:sz w:val="16"/>
        </w:rPr>
        <w:t xml:space="preserve"> People are not just living longer, but better—sometimes with government’s help, and sometimes despite it. </w:t>
      </w:r>
      <w:r w:rsidRPr="00211E1C">
        <w:rPr>
          <w:rStyle w:val="Emphasis"/>
          <w:rFonts w:asciiTheme="majorHAnsi" w:hAnsiTheme="majorHAnsi" w:cstheme="majorHAnsi"/>
        </w:rPr>
        <w:t xml:space="preserve">Even </w:t>
      </w:r>
      <w:r w:rsidRPr="00211E1C">
        <w:rPr>
          <w:rStyle w:val="Emphasis"/>
          <w:rFonts w:asciiTheme="majorHAnsi" w:hAnsiTheme="majorHAnsi" w:cstheme="majorHAnsi"/>
          <w:highlight w:val="green"/>
        </w:rPr>
        <w:t>people in</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developing countries</w:t>
      </w:r>
      <w:r w:rsidRPr="00211E1C">
        <w:rPr>
          <w:rFonts w:asciiTheme="majorHAnsi" w:hAnsiTheme="majorHAnsi" w:cstheme="majorHAnsi"/>
          <w:sz w:val="16"/>
        </w:rPr>
        <w:t xml:space="preserve"> of Africa and Latin America </w:t>
      </w:r>
      <w:r w:rsidRPr="00211E1C">
        <w:rPr>
          <w:rStyle w:val="Emphasis"/>
          <w:rFonts w:asciiTheme="majorHAnsi" w:hAnsiTheme="majorHAnsi" w:cstheme="majorHAnsi"/>
        </w:rPr>
        <w:t>a</w:t>
      </w:r>
      <w:r w:rsidRPr="00211E1C">
        <w:rPr>
          <w:rStyle w:val="Emphasis"/>
          <w:rFonts w:asciiTheme="majorHAnsi" w:hAnsiTheme="majorHAnsi" w:cstheme="majorHAnsi"/>
          <w:highlight w:val="green"/>
        </w:rPr>
        <w:t>re better educated and better fed than ever</w:t>
      </w:r>
      <w:r w:rsidRPr="00211E1C">
        <w:rPr>
          <w:rStyle w:val="Emphasis"/>
          <w:rFonts w:asciiTheme="majorHAnsi" w:hAnsiTheme="majorHAnsi" w:cstheme="majorHAnsi"/>
        </w:rPr>
        <w:t xml:space="preserve"> before. Hundreds of thousands of children who would have died during previous eras due to malnutrition are alive today. Here, we can thank massive advancements in </w:t>
      </w:r>
      <w:r w:rsidRPr="00211E1C">
        <w:rPr>
          <w:rStyle w:val="Emphasis"/>
          <w:rFonts w:asciiTheme="majorHAnsi" w:hAnsiTheme="majorHAnsi" w:cstheme="majorHAnsi"/>
          <w:highlight w:val="green"/>
        </w:rPr>
        <w:t>agricultural production unleashed by</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free market</w:t>
      </w:r>
      <w:r w:rsidRPr="00211E1C">
        <w:rPr>
          <w:rStyle w:val="Emphasis"/>
          <w:rFonts w:asciiTheme="majorHAnsi" w:hAnsiTheme="majorHAnsi" w:cstheme="majorHAnsi"/>
        </w:rPr>
        <w:t xml:space="preserve">. In the 1960s, privately funded agricultural researchers </w:t>
      </w:r>
      <w:r w:rsidRPr="00211E1C">
        <w:rPr>
          <w:rStyle w:val="Emphasis"/>
          <w:rFonts w:asciiTheme="majorHAnsi" w:hAnsiTheme="majorHAnsi" w:cstheme="majorHAnsi"/>
          <w:highlight w:val="green"/>
        </w:rPr>
        <w:t>bred new, high-yield strains of corn, wheat</w:t>
      </w:r>
      <w:r w:rsidRPr="00211E1C">
        <w:rPr>
          <w:rStyle w:val="Emphasis"/>
          <w:rFonts w:asciiTheme="majorHAnsi" w:hAnsiTheme="majorHAnsi" w:cstheme="majorHAnsi"/>
        </w:rPr>
        <w:t xml:space="preserve">, and various other crops thanks to </w:t>
      </w:r>
      <w:r w:rsidRPr="00211E1C">
        <w:rPr>
          <w:rStyle w:val="Emphasis"/>
          <w:rFonts w:asciiTheme="majorHAnsi" w:hAnsiTheme="majorHAnsi" w:cstheme="majorHAnsi"/>
          <w:highlight w:val="green"/>
        </w:rPr>
        <w:t>advances in molecular genetics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Globalization helped spread these technologies</w:t>
      </w:r>
      <w:r w:rsidRPr="00211E1C">
        <w:rPr>
          <w:rStyle w:val="Emphasis"/>
          <w:rFonts w:asciiTheme="majorHAnsi" w:hAnsiTheme="majorHAnsi" w:cstheme="majorHAnsi"/>
        </w:rPr>
        <w:t xml:space="preserve"> to developing countries, which used them not only to feed their people, but also to become export powerhouses. This so-called “</w:t>
      </w:r>
      <w:r w:rsidRPr="00211E1C">
        <w:rPr>
          <w:rStyle w:val="Emphasis"/>
          <w:rFonts w:asciiTheme="majorHAnsi" w:hAnsiTheme="majorHAnsi" w:cstheme="majorHAnsi"/>
          <w:highlight w:val="green"/>
        </w:rPr>
        <w:t>green revolution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reinforced both</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educational progress</w:t>
      </w:r>
      <w:r w:rsidRPr="00211E1C">
        <w:rPr>
          <w:rStyle w:val="Emphasis"/>
          <w:rFonts w:asciiTheme="majorHAnsi" w:hAnsiTheme="majorHAnsi" w:cstheme="majorHAnsi"/>
        </w:rPr>
        <w:t xml:space="preserve"> (properly nourished children tend to learn more) </w:t>
      </w:r>
      <w:r w:rsidRPr="00211E1C">
        <w:rPr>
          <w:rStyle w:val="Emphasis"/>
          <w:rFonts w:asciiTheme="majorHAnsi" w:hAnsiTheme="majorHAnsi" w:cstheme="majorHAnsi"/>
          <w:highlight w:val="green"/>
        </w:rPr>
        <w:t>and the life-expectancy gains</w:t>
      </w:r>
      <w:r w:rsidRPr="00211E1C">
        <w:rPr>
          <w:rFonts w:asciiTheme="majorHAnsi" w:hAnsiTheme="majorHAnsi" w:cstheme="majorHAnsi"/>
          <w:sz w:val="16"/>
        </w:rPr>
        <w:t xml:space="preserve"> (better nutrition leads to better health) of the twentieth century. </w:t>
      </w:r>
      <w:r w:rsidRPr="00211E1C">
        <w:rPr>
          <w:rStyle w:val="Emphasis"/>
          <w:rFonts w:asciiTheme="majorHAnsi" w:hAnsiTheme="majorHAnsi" w:cstheme="majorHAnsi"/>
        </w:rPr>
        <w:t xml:space="preserve">These </w:t>
      </w:r>
      <w:r w:rsidRPr="00211E1C">
        <w:rPr>
          <w:rStyle w:val="Emphasis"/>
          <w:rFonts w:asciiTheme="majorHAnsi" w:hAnsiTheme="majorHAnsi" w:cstheme="majorHAnsi"/>
          <w:highlight w:val="green"/>
        </w:rPr>
        <w:t>children live in a world with fewer armed conflicts</w:t>
      </w:r>
      <w:r w:rsidRPr="00211E1C">
        <w:rPr>
          <w:rStyle w:val="Emphasis"/>
          <w:rFonts w:asciiTheme="majorHAnsi" w:hAnsiTheme="majorHAnsi" w:cstheme="majorHAnsi"/>
        </w:rPr>
        <w:t>, netting what the authors call a “peace dividend.” Globalization and trade liberalization have surely contributed to this more peaceful world (on aggregate).</w:t>
      </w:r>
      <w:r w:rsidRPr="00211E1C">
        <w:rPr>
          <w:rFonts w:asciiTheme="majorHAnsi" w:hAnsiTheme="majorHAnsi" w:cstheme="majorHAnsi"/>
          <w:sz w:val="16"/>
        </w:rPr>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century, and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RPr="00211E1C">
        <w:rPr>
          <w:rStyle w:val="Emphasis"/>
          <w:rFonts w:asciiTheme="majorHAnsi" w:hAnsiTheme="majorHAnsi" w:cstheme="majorHAnsi"/>
        </w:rPr>
        <w:t xml:space="preserve">Thanks to the immense gains of the past century, </w:t>
      </w:r>
      <w:r w:rsidRPr="00211E1C">
        <w:rPr>
          <w:rStyle w:val="Emphasis"/>
          <w:rFonts w:asciiTheme="majorHAnsi" w:hAnsiTheme="majorHAnsi" w:cstheme="majorHAnsi"/>
          <w:highlight w:val="green"/>
        </w:rPr>
        <w:t>there has never been a better time to be alive</w:t>
      </w:r>
      <w:r w:rsidRPr="00211E1C">
        <w:rPr>
          <w:rFonts w:asciiTheme="majorHAnsi" w:hAnsiTheme="majorHAnsi" w:cstheme="majorHAnsi"/>
          <w:sz w:val="16"/>
        </w:rPr>
        <w:t>.</w:t>
      </w:r>
    </w:p>
    <w:p w14:paraId="5AD5AB6B" w14:textId="77777777" w:rsidR="00342556" w:rsidRPr="00211E1C" w:rsidRDefault="00342556" w:rsidP="00342556">
      <w:pPr>
        <w:pStyle w:val="Heading4"/>
        <w:rPr>
          <w:rFonts w:asciiTheme="majorHAnsi" w:hAnsiTheme="majorHAnsi" w:cstheme="majorHAnsi"/>
        </w:rPr>
      </w:pPr>
      <w:r w:rsidRPr="00211E1C">
        <w:rPr>
          <w:rFonts w:asciiTheme="majorHAnsi" w:hAnsiTheme="majorHAnsi" w:cstheme="majorHAnsi"/>
        </w:rPr>
        <w:t>We turn poverty.</w:t>
      </w:r>
    </w:p>
    <w:p w14:paraId="521E1F88" w14:textId="77777777" w:rsidR="00342556" w:rsidRPr="00211E1C" w:rsidRDefault="00342556" w:rsidP="00342556">
      <w:pPr>
        <w:rPr>
          <w:rFonts w:asciiTheme="majorHAnsi" w:hAnsiTheme="majorHAnsi" w:cstheme="majorHAnsi"/>
          <w:sz w:val="16"/>
        </w:rPr>
      </w:pPr>
      <w:r w:rsidRPr="00211E1C">
        <w:rPr>
          <w:rStyle w:val="Style13ptBold"/>
          <w:rFonts w:asciiTheme="majorHAnsi" w:hAnsiTheme="majorHAnsi" w:cstheme="majorHAnsi"/>
        </w:rPr>
        <w:t>Horwitz 16</w:t>
      </w:r>
      <w:r w:rsidRPr="00211E1C">
        <w:rPr>
          <w:rFonts w:asciiTheme="majorHAnsi" w:hAnsiTheme="majorHAnsi" w:cstheme="majorHAnsi"/>
          <w:sz w:val="16"/>
        </w:rPr>
        <w:t xml:space="preserve"> Steven Horwitz is the Schnatter Distinguished Professor of Free Enterprise in the Department of Economics at Ball State University, where he also is a Fellow at the John H. Schnatter Institute for Entrepreneurship and Free Enterprise. He is the author of Hayek’s Modern Family: Classical Liberalism and the Evolution of Social Institutions. “Capitalism Is Good for the Poor” June 09, 2016. IB</w:t>
      </w:r>
    </w:p>
    <w:p w14:paraId="68AC8151" w14:textId="77777777" w:rsidR="00342556" w:rsidRPr="00211E1C" w:rsidRDefault="00342556" w:rsidP="00342556">
      <w:pPr>
        <w:rPr>
          <w:rFonts w:asciiTheme="majorHAnsi" w:hAnsiTheme="majorHAnsi" w:cstheme="majorHAnsi"/>
          <w:sz w:val="16"/>
        </w:rPr>
      </w:pPr>
      <w:r w:rsidRPr="00211E1C">
        <w:rPr>
          <w:rStyle w:val="Emphasis"/>
          <w:rFonts w:asciiTheme="majorHAnsi" w:hAnsiTheme="majorHAnsi" w:cstheme="majorHAnsi"/>
          <w:highlight w:val="green"/>
        </w:rPr>
        <w:t>Critics</w:t>
      </w:r>
      <w:r w:rsidRPr="00211E1C">
        <w:rPr>
          <w:rStyle w:val="Emphasis"/>
          <w:rFonts w:asciiTheme="majorHAnsi" w:hAnsiTheme="majorHAnsi" w:cstheme="majorHAnsi"/>
        </w:rPr>
        <w:t xml:space="preserve"> frequently </w:t>
      </w:r>
      <w:r w:rsidRPr="00211E1C">
        <w:rPr>
          <w:rStyle w:val="Emphasis"/>
          <w:rFonts w:asciiTheme="majorHAnsi" w:hAnsiTheme="majorHAnsi" w:cstheme="majorHAnsi"/>
          <w:highlight w:val="green"/>
        </w:rPr>
        <w:t>accuse markets</w:t>
      </w:r>
      <w:r w:rsidRPr="00211E1C">
        <w:rPr>
          <w:rStyle w:val="Emphasis"/>
          <w:rFonts w:asciiTheme="majorHAnsi" w:hAnsiTheme="majorHAnsi" w:cstheme="majorHAnsi"/>
        </w:rPr>
        <w:t xml:space="preserve"> and capitalism </w:t>
      </w:r>
      <w:r w:rsidRPr="00211E1C">
        <w:rPr>
          <w:rStyle w:val="Emphasis"/>
          <w:rFonts w:asciiTheme="majorHAnsi" w:hAnsiTheme="majorHAnsi" w:cstheme="majorHAnsi"/>
          <w:highlight w:val="green"/>
        </w:rPr>
        <w:t>of making life worse for the poor</w:t>
      </w:r>
      <w:r w:rsidRPr="00211E1C">
        <w:rPr>
          <w:rStyle w:val="Emphasis"/>
          <w:rFonts w:asciiTheme="majorHAnsi" w:hAnsiTheme="majorHAnsi" w:cstheme="majorHAnsi"/>
        </w:rPr>
        <w:t xml:space="preserve">. </w:t>
      </w:r>
      <w:r w:rsidRPr="00211E1C">
        <w:rPr>
          <w:rFonts w:asciiTheme="majorHAnsi" w:hAnsiTheme="majorHAnsi" w:cstheme="majorHAnsi"/>
          <w:sz w:val="16"/>
        </w:rPr>
        <w:t xml:space="preserve">This refrain is certainly common in the halls of left-leaning academia as well as in broader intellectual circles. But like so many other criticisms of capitalism, </w:t>
      </w:r>
      <w:r w:rsidRPr="00211E1C">
        <w:rPr>
          <w:rStyle w:val="Emphasis"/>
          <w:rFonts w:asciiTheme="majorHAnsi" w:hAnsiTheme="majorHAnsi" w:cstheme="majorHAnsi"/>
          <w:highlight w:val="green"/>
        </w:rPr>
        <w:t>this</w:t>
      </w:r>
      <w:r w:rsidRPr="00211E1C">
        <w:rPr>
          <w:rStyle w:val="Emphasis"/>
          <w:rFonts w:asciiTheme="majorHAnsi" w:hAnsiTheme="majorHAnsi" w:cstheme="majorHAnsi"/>
        </w:rPr>
        <w:t xml:space="preserve"> one </w:t>
      </w:r>
      <w:r w:rsidRPr="00211E1C">
        <w:rPr>
          <w:rStyle w:val="Emphasis"/>
          <w:rFonts w:asciiTheme="majorHAnsi" w:hAnsiTheme="majorHAnsi" w:cstheme="majorHAnsi"/>
          <w:highlight w:val="green"/>
        </w:rPr>
        <w:t>ignores</w:t>
      </w:r>
      <w:r w:rsidRPr="00211E1C">
        <w:rPr>
          <w:rStyle w:val="Emphasis"/>
          <w:rFonts w:asciiTheme="majorHAnsi" w:hAnsiTheme="majorHAnsi" w:cstheme="majorHAnsi"/>
        </w:rPr>
        <w:t xml:space="preserve"> the very real, and very available, </w:t>
      </w:r>
      <w:r w:rsidRPr="00211E1C">
        <w:rPr>
          <w:rStyle w:val="Emphasis"/>
          <w:rFonts w:asciiTheme="majorHAnsi" w:hAnsiTheme="majorHAnsi" w:cstheme="majorHAnsi"/>
          <w:highlight w:val="green"/>
        </w:rPr>
        <w:t>facts</w:t>
      </w:r>
      <w:r w:rsidRPr="00211E1C">
        <w:rPr>
          <w:rStyle w:val="Emphasis"/>
          <w:rFonts w:asciiTheme="majorHAnsi" w:hAnsiTheme="majorHAnsi" w:cstheme="majorHAnsi"/>
        </w:rPr>
        <w:t xml:space="preserve"> of history</w:t>
      </w:r>
      <w:r w:rsidRPr="00211E1C">
        <w:rPr>
          <w:rFonts w:asciiTheme="majorHAnsi" w:hAnsiTheme="majorHAnsi" w:cstheme="majorHAnsi"/>
          <w:sz w:val="16"/>
        </w:rPr>
        <w:t xml:space="preserve">. </w:t>
      </w:r>
      <w:r w:rsidRPr="00211E1C">
        <w:rPr>
          <w:rStyle w:val="Emphasis"/>
          <w:rFonts w:asciiTheme="majorHAnsi" w:hAnsiTheme="majorHAnsi" w:cstheme="majorHAnsi"/>
        </w:rPr>
        <w:t xml:space="preserve">Nothing has done more to lift humanity out of poverty than the market economy. This claim is true whether we are looking at a time span of decades or of centuries. </w:t>
      </w:r>
      <w:r w:rsidRPr="00211E1C">
        <w:rPr>
          <w:rStyle w:val="Emphasis"/>
          <w:rFonts w:asciiTheme="majorHAnsi" w:hAnsiTheme="majorHAnsi" w:cstheme="majorHAnsi"/>
          <w:highlight w:val="green"/>
        </w:rPr>
        <w:t>The number of people</w:t>
      </w:r>
      <w:r w:rsidRPr="00211E1C">
        <w:rPr>
          <w:rStyle w:val="Emphasis"/>
          <w:rFonts w:asciiTheme="majorHAnsi" w:hAnsiTheme="majorHAnsi" w:cstheme="majorHAnsi"/>
        </w:rPr>
        <w:t xml:space="preserve"> worldwide </w:t>
      </w:r>
      <w:r w:rsidRPr="00211E1C">
        <w:rPr>
          <w:rStyle w:val="Emphasis"/>
          <w:rFonts w:asciiTheme="majorHAnsi" w:hAnsiTheme="majorHAnsi" w:cstheme="majorHAnsi"/>
          <w:highlight w:val="green"/>
        </w:rPr>
        <w:t>living on less than</w:t>
      </w:r>
      <w:r w:rsidRPr="00211E1C">
        <w:rPr>
          <w:rStyle w:val="Emphasis"/>
          <w:rFonts w:asciiTheme="majorHAnsi" w:hAnsiTheme="majorHAnsi" w:cstheme="majorHAnsi"/>
        </w:rPr>
        <w:t xml:space="preserve"> about </w:t>
      </w:r>
      <w:r w:rsidRPr="00211E1C">
        <w:rPr>
          <w:rStyle w:val="Emphasis"/>
          <w:rFonts w:asciiTheme="majorHAnsi" w:hAnsiTheme="majorHAnsi" w:cstheme="majorHAnsi"/>
          <w:highlight w:val="green"/>
        </w:rPr>
        <w:t>two dollars per day</w:t>
      </w:r>
      <w:r w:rsidRPr="00211E1C">
        <w:rPr>
          <w:rStyle w:val="Emphasis"/>
          <w:rFonts w:asciiTheme="majorHAnsi" w:hAnsiTheme="majorHAnsi" w:cstheme="majorHAnsi"/>
        </w:rPr>
        <w:t xml:space="preserve"> today </w:t>
      </w:r>
      <w:r w:rsidRPr="00211E1C">
        <w:rPr>
          <w:rStyle w:val="Emphasis"/>
          <w:rFonts w:asciiTheme="majorHAnsi" w:hAnsiTheme="majorHAnsi" w:cstheme="majorHAnsi"/>
          <w:highlight w:val="green"/>
        </w:rPr>
        <w:t>is less than half</w:t>
      </w:r>
      <w:r w:rsidRPr="00211E1C">
        <w:rPr>
          <w:rStyle w:val="Emphasis"/>
          <w:rFonts w:asciiTheme="majorHAnsi" w:hAnsiTheme="majorHAnsi" w:cstheme="majorHAnsi"/>
        </w:rPr>
        <w:t xml:space="preserve"> of what it was in </w:t>
      </w:r>
      <w:r w:rsidRPr="00211E1C">
        <w:rPr>
          <w:rStyle w:val="Emphasis"/>
          <w:rFonts w:asciiTheme="majorHAnsi" w:hAnsiTheme="majorHAnsi" w:cstheme="majorHAnsi"/>
          <w:highlight w:val="green"/>
        </w:rPr>
        <w:t>1990</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The biggest gains in the fight against poverty have occurred in countries that have opened up their markets</w:t>
      </w:r>
      <w:r w:rsidRPr="00211E1C">
        <w:rPr>
          <w:rFonts w:asciiTheme="majorHAnsi" w:hAnsiTheme="majorHAnsi" w:cstheme="majorHAnsi"/>
          <w:sz w:val="16"/>
        </w:rPr>
        <w:t xml:space="preserve">, such as China and India. If we look over the longer historical period, we can see that the </w:t>
      </w:r>
      <w:r w:rsidRPr="00211E1C">
        <w:rPr>
          <w:rStyle w:val="Emphasis"/>
          <w:rFonts w:asciiTheme="majorHAnsi" w:hAnsiTheme="majorHAnsi" w:cstheme="majorHAnsi"/>
          <w:highlight w:val="green"/>
        </w:rPr>
        <w:t>trends</w:t>
      </w:r>
      <w:r w:rsidRPr="00211E1C">
        <w:rPr>
          <w:rStyle w:val="Emphasis"/>
          <w:rFonts w:asciiTheme="majorHAnsi" w:hAnsiTheme="majorHAnsi" w:cstheme="majorHAnsi"/>
        </w:rPr>
        <w:t xml:space="preserve"> today </w:t>
      </w:r>
      <w:r w:rsidRPr="00211E1C">
        <w:rPr>
          <w:rStyle w:val="Emphasis"/>
          <w:rFonts w:asciiTheme="majorHAnsi" w:hAnsiTheme="majorHAnsi" w:cstheme="majorHAnsi"/>
          <w:highlight w:val="green"/>
        </w:rPr>
        <w:t>are</w:t>
      </w:r>
      <w:r w:rsidRPr="00211E1C">
        <w:rPr>
          <w:rStyle w:val="Emphasis"/>
          <w:rFonts w:asciiTheme="majorHAnsi" w:hAnsiTheme="majorHAnsi" w:cstheme="majorHAnsi"/>
        </w:rPr>
        <w:t xml:space="preserve"> just </w:t>
      </w:r>
      <w:r w:rsidRPr="00211E1C">
        <w:rPr>
          <w:rStyle w:val="Emphasis"/>
          <w:rFonts w:asciiTheme="majorHAnsi" w:hAnsiTheme="majorHAnsi" w:cstheme="majorHAnsi"/>
          <w:highlight w:val="green"/>
        </w:rPr>
        <w:t>the continuation of capitalism’s victories</w:t>
      </w:r>
      <w:r w:rsidRPr="00211E1C">
        <w:rPr>
          <w:rStyle w:val="Emphasis"/>
          <w:rFonts w:asciiTheme="majorHAnsi" w:hAnsiTheme="majorHAnsi" w:cstheme="majorHAnsi"/>
        </w:rPr>
        <w:t xml:space="preserve"> in beating back poverty. For most of human history, </w:t>
      </w:r>
      <w:r w:rsidRPr="00211E1C">
        <w:rPr>
          <w:rStyle w:val="Emphasis"/>
          <w:rFonts w:asciiTheme="majorHAnsi" w:hAnsiTheme="majorHAnsi" w:cstheme="majorHAnsi"/>
          <w:highlight w:val="green"/>
        </w:rPr>
        <w:t>we lived in a world of a few haves and lots of have-nots. That slowly began to change</w:t>
      </w:r>
      <w:r w:rsidRPr="00211E1C">
        <w:rPr>
          <w:rStyle w:val="Emphasis"/>
          <w:rFonts w:asciiTheme="majorHAnsi" w:hAnsiTheme="majorHAnsi" w:cstheme="majorHAnsi"/>
        </w:rPr>
        <w:t xml:space="preserve"> with the advent of capitalism and the Industrial Revolution. </w:t>
      </w:r>
      <w:r w:rsidRPr="00211E1C">
        <w:rPr>
          <w:rFonts w:asciiTheme="majorHAnsi" w:hAnsiTheme="majorHAnsi" w:cstheme="majorHAnsi"/>
          <w:sz w:val="16"/>
        </w:rPr>
        <w:t xml:space="preserve">As economic growth took off and spread throughout the population, it created our own world in the West in which there are a whole bunch of haves and a few have-more-and-betters. For example, </w:t>
      </w:r>
      <w:r w:rsidRPr="00211E1C">
        <w:rPr>
          <w:rStyle w:val="Emphasis"/>
          <w:rFonts w:asciiTheme="majorHAnsi" w:hAnsiTheme="majorHAnsi" w:cstheme="majorHAnsi"/>
          <w:highlight w:val="green"/>
        </w:rPr>
        <w:t>the percentage of American households</w:t>
      </w:r>
      <w:r w:rsidRPr="00211E1C">
        <w:rPr>
          <w:rStyle w:val="Emphasis"/>
          <w:rFonts w:asciiTheme="majorHAnsi" w:hAnsiTheme="majorHAnsi" w:cstheme="majorHAnsi"/>
        </w:rPr>
        <w:t xml:space="preserve"> below the poverty line </w:t>
      </w:r>
      <w:r w:rsidRPr="00211E1C">
        <w:rPr>
          <w:rStyle w:val="Emphasis"/>
          <w:rFonts w:asciiTheme="majorHAnsi" w:hAnsiTheme="majorHAnsi" w:cstheme="majorHAnsi"/>
          <w:highlight w:val="green"/>
        </w:rPr>
        <w:t>who have basic appliances has grown steadily</w:t>
      </w:r>
      <w:r w:rsidRPr="00211E1C">
        <w:rPr>
          <w:rStyle w:val="Emphasis"/>
          <w:rFonts w:asciiTheme="majorHAnsi" w:hAnsiTheme="majorHAnsi" w:cstheme="majorHAnsi"/>
        </w:rPr>
        <w:t xml:space="preserve"> over the last few decades</w:t>
      </w:r>
      <w:r w:rsidRPr="00211E1C">
        <w:rPr>
          <w:rFonts w:asciiTheme="majorHAnsi" w:hAnsiTheme="majorHAnsi" w:cstheme="majorHAnsi"/>
          <w:sz w:val="16"/>
        </w:rPr>
        <w:t xml:space="preserve">, with poor families in 2005 being more likely to own things like a clothes dryer, dishwasher, refrigerator, or air conditioner than the average household was in 1971. And consumer items that didn’t even exist back then, such as cell phones, were owned by half of poor households in 2005 and are owned by a substantial majority of them today. Capitalism has also made poor people’s lives far better by reducing infant and child mortality rates, not to mention maternal death rates during childbirth, and by extending life expectancies by decades. Consider, too, </w:t>
      </w:r>
      <w:r w:rsidRPr="00211E1C">
        <w:rPr>
          <w:rStyle w:val="Emphasis"/>
          <w:rFonts w:asciiTheme="majorHAnsi" w:hAnsiTheme="majorHAnsi" w:cstheme="majorHAnsi"/>
        </w:rPr>
        <w:t>the way ca</w:t>
      </w:r>
      <w:r w:rsidRPr="00211E1C">
        <w:rPr>
          <w:rStyle w:val="Emphasis"/>
          <w:rFonts w:asciiTheme="majorHAnsi" w:hAnsiTheme="majorHAnsi" w:cstheme="majorHAnsi"/>
          <w:highlight w:val="green"/>
        </w:rPr>
        <w:t>pitalism’s engine of growth has enabled the planet to sustain almost 7 billion people</w:t>
      </w:r>
      <w:r w:rsidRPr="00211E1C">
        <w:rPr>
          <w:rStyle w:val="Emphasis"/>
          <w:rFonts w:asciiTheme="majorHAnsi" w:hAnsiTheme="majorHAnsi" w:cstheme="majorHAnsi"/>
        </w:rPr>
        <w:t xml:space="preserve">, compared to 1 billion in 1800. </w:t>
      </w:r>
      <w:r w:rsidRPr="00211E1C">
        <w:rPr>
          <w:rFonts w:asciiTheme="majorHAnsi" w:hAnsiTheme="majorHAnsi" w:cstheme="majorHAnsi"/>
          <w:sz w:val="16"/>
        </w:rPr>
        <w:t xml:space="preserve">As Deirdre McCloskey has noted, </w:t>
      </w:r>
      <w:r w:rsidRPr="00211E1C">
        <w:rPr>
          <w:rStyle w:val="Emphasis"/>
          <w:rFonts w:asciiTheme="majorHAnsi" w:hAnsiTheme="majorHAnsi" w:cstheme="majorHAnsi"/>
        </w:rPr>
        <w:t xml:space="preserve">if you multiply the gains in consumption to the average human by the gain in life expectancy worldwide by 7 (for 7 billion as compared to 1 billion people), </w:t>
      </w:r>
      <w:r w:rsidRPr="00211E1C">
        <w:rPr>
          <w:rStyle w:val="Emphasis"/>
          <w:rFonts w:asciiTheme="majorHAnsi" w:hAnsiTheme="majorHAnsi" w:cstheme="majorHAnsi"/>
          <w:highlight w:val="green"/>
        </w:rPr>
        <w:t>humanity as a whole is better</w:t>
      </w:r>
      <w:r w:rsidRPr="00211E1C">
        <w:rPr>
          <w:rStyle w:val="Emphasis"/>
          <w:rFonts w:asciiTheme="majorHAnsi" w:hAnsiTheme="majorHAnsi" w:cstheme="majorHAnsi"/>
        </w:rPr>
        <w:t xml:space="preserve"> off </w:t>
      </w:r>
      <w:r w:rsidRPr="00211E1C">
        <w:rPr>
          <w:rStyle w:val="Emphasis"/>
          <w:rFonts w:asciiTheme="majorHAnsi" w:hAnsiTheme="majorHAnsi" w:cstheme="majorHAnsi"/>
          <w:highlight w:val="green"/>
        </w:rPr>
        <w:t>by</w:t>
      </w:r>
      <w:r w:rsidRPr="00211E1C">
        <w:rPr>
          <w:rStyle w:val="Emphasis"/>
          <w:rFonts w:asciiTheme="majorHAnsi" w:hAnsiTheme="majorHAnsi" w:cstheme="majorHAnsi"/>
        </w:rPr>
        <w:t xml:space="preserve"> a factor of around 120. That’s not 120 percent better off, but </w:t>
      </w:r>
      <w:r w:rsidRPr="00211E1C">
        <w:rPr>
          <w:rStyle w:val="Emphasis"/>
          <w:rFonts w:asciiTheme="majorHAnsi" w:hAnsiTheme="majorHAnsi" w:cstheme="majorHAnsi"/>
          <w:highlight w:val="green"/>
        </w:rPr>
        <w:t>120 times</w:t>
      </w:r>
      <w:r w:rsidRPr="00211E1C">
        <w:rPr>
          <w:rStyle w:val="Emphasis"/>
          <w:rFonts w:asciiTheme="majorHAnsi" w:hAnsiTheme="majorHAnsi" w:cstheme="majorHAnsi"/>
        </w:rPr>
        <w:t xml:space="preserve"> better off </w:t>
      </w:r>
      <w:r w:rsidRPr="00211E1C">
        <w:rPr>
          <w:rStyle w:val="Emphasis"/>
          <w:rFonts w:asciiTheme="majorHAnsi" w:hAnsiTheme="majorHAnsi" w:cstheme="majorHAnsi"/>
          <w:highlight w:val="green"/>
        </w:rPr>
        <w:t>since 1800</w:t>
      </w:r>
      <w:r w:rsidRPr="00211E1C">
        <w:rPr>
          <w:rFonts w:asciiTheme="majorHAnsi" w:hAnsiTheme="majorHAnsi" w:cstheme="majorHAnsi"/>
          <w:sz w:val="16"/>
        </w:rPr>
        <w:t xml:space="preserve">. The competitive market process has also made education, art, and culture available to more and more people. Even the poorest of Americans, not to mention many of the global poor, have access through the Internet and TV to concerts, books, and works of art that were exclusively the province of the wealthy for centuries. And in the wealthiest countries, </w:t>
      </w:r>
      <w:r w:rsidRPr="00211E1C">
        <w:rPr>
          <w:rStyle w:val="Emphasis"/>
          <w:rFonts w:asciiTheme="majorHAnsi" w:hAnsiTheme="majorHAnsi" w:cstheme="majorHAnsi"/>
        </w:rPr>
        <w:t xml:space="preserve">the dynamics of capitalism have begun to change the very nature of work. Where </w:t>
      </w:r>
      <w:r w:rsidRPr="00211E1C">
        <w:rPr>
          <w:rStyle w:val="Emphasis"/>
          <w:rFonts w:asciiTheme="majorHAnsi" w:hAnsiTheme="majorHAnsi" w:cstheme="majorHAnsi"/>
          <w:highlight w:val="green"/>
        </w:rPr>
        <w:t>once humans toiled for 14 hours per day</w:t>
      </w:r>
      <w:r w:rsidRPr="00211E1C">
        <w:rPr>
          <w:rStyle w:val="Emphasis"/>
          <w:rFonts w:asciiTheme="majorHAnsi" w:hAnsiTheme="majorHAnsi" w:cstheme="majorHAnsi"/>
        </w:rPr>
        <w:t xml:space="preserve"> at backbreaking outdoor labor, now an increasing number of us work inside in climate-controlled comfort.</w:t>
      </w:r>
      <w:r w:rsidRPr="00211E1C">
        <w:rPr>
          <w:rFonts w:asciiTheme="majorHAnsi" w:hAnsiTheme="majorHAnsi" w:cstheme="majorHAnsi"/>
          <w:sz w:val="16"/>
        </w:rPr>
        <w:t xml:space="preserve"> Our workday and workweek have shrunk thanks to the much higher value of labor that comes from working with productive capital. </w:t>
      </w:r>
      <w:r w:rsidRPr="00211E1C">
        <w:rPr>
          <w:rStyle w:val="Emphasis"/>
          <w:rFonts w:asciiTheme="majorHAnsi" w:hAnsiTheme="majorHAnsi" w:cstheme="majorHAnsi"/>
          <w:highlight w:val="green"/>
        </w:rPr>
        <w:t>We spend a</w:t>
      </w:r>
      <w:r w:rsidRPr="00211E1C">
        <w:rPr>
          <w:rStyle w:val="Emphasis"/>
          <w:rFonts w:asciiTheme="majorHAnsi" w:hAnsiTheme="majorHAnsi" w:cstheme="majorHAnsi"/>
        </w:rPr>
        <w:t xml:space="preserve"> much </w:t>
      </w:r>
      <w:r w:rsidRPr="00211E1C">
        <w:rPr>
          <w:rStyle w:val="Emphasis"/>
          <w:rFonts w:asciiTheme="majorHAnsi" w:hAnsiTheme="majorHAnsi" w:cstheme="majorHAnsi"/>
          <w:highlight w:val="green"/>
        </w:rPr>
        <w:t>smaller percentage of our lives working</w:t>
      </w:r>
      <w:r w:rsidRPr="00211E1C">
        <w:rPr>
          <w:rStyle w:val="Emphasis"/>
          <w:rFonts w:asciiTheme="majorHAnsi" w:hAnsiTheme="majorHAnsi" w:cstheme="majorHAnsi"/>
        </w:rPr>
        <w:t xml:space="preserve"> for pay</w:t>
      </w:r>
      <w:r w:rsidRPr="00211E1C">
        <w:rPr>
          <w:rFonts w:asciiTheme="majorHAnsi" w:hAnsiTheme="majorHAnsi" w:cstheme="majorHAnsi"/>
          <w:sz w:val="16"/>
        </w:rPr>
        <w:t xml:space="preserve">, whether we’re rich or poor. And even with economic change, the incomes of the poor are much less variable, as they are not linked to the unpredictable changes in weather that are part and parcel of a predominantly agricultural economy long since disappeared. Think of it this way: the fabulously wealthy kings of old had servants attending to their every need, but an impacted tooth would likely kill them. </w:t>
      </w:r>
      <w:r w:rsidRPr="00211E1C">
        <w:rPr>
          <w:rStyle w:val="Emphasis"/>
          <w:rFonts w:asciiTheme="majorHAnsi" w:hAnsiTheme="majorHAnsi" w:cstheme="majorHAnsi"/>
          <w:highlight w:val="green"/>
        </w:rPr>
        <w:t>The poor in</w:t>
      </w:r>
      <w:r w:rsidRPr="00211E1C">
        <w:rPr>
          <w:rStyle w:val="Emphasis"/>
          <w:rFonts w:asciiTheme="majorHAnsi" w:hAnsiTheme="majorHAnsi" w:cstheme="majorHAnsi"/>
        </w:rPr>
        <w:t xml:space="preserve"> largely </w:t>
      </w:r>
      <w:r w:rsidRPr="00211E1C">
        <w:rPr>
          <w:rStyle w:val="Emphasis"/>
          <w:rFonts w:asciiTheme="majorHAnsi" w:hAnsiTheme="majorHAnsi" w:cstheme="majorHAnsi"/>
          <w:highlight w:val="green"/>
        </w:rPr>
        <w:t>capitalist countries have</w:t>
      </w:r>
      <w:r w:rsidRPr="00211E1C">
        <w:rPr>
          <w:rStyle w:val="Emphasis"/>
          <w:rFonts w:asciiTheme="majorHAnsi" w:hAnsiTheme="majorHAnsi" w:cstheme="majorHAnsi"/>
        </w:rPr>
        <w:t xml:space="preserve"> access to a quality of </w:t>
      </w:r>
      <w:r w:rsidRPr="00211E1C">
        <w:rPr>
          <w:rStyle w:val="Emphasis"/>
          <w:rFonts w:asciiTheme="majorHAnsi" w:hAnsiTheme="majorHAnsi" w:cstheme="majorHAnsi"/>
          <w:highlight w:val="green"/>
        </w:rPr>
        <w:t>medical care</w:t>
      </w:r>
      <w:r w:rsidRPr="00211E1C">
        <w:rPr>
          <w:rStyle w:val="Emphasis"/>
          <w:rFonts w:asciiTheme="majorHAnsi" w:hAnsiTheme="majorHAnsi" w:cstheme="majorHAnsi"/>
        </w:rPr>
        <w:t xml:space="preserve"> and a variety </w:t>
      </w:r>
      <w:r w:rsidRPr="00211E1C">
        <w:rPr>
          <w:rStyle w:val="Emphasis"/>
          <w:rFonts w:asciiTheme="majorHAnsi" w:hAnsiTheme="majorHAnsi" w:cstheme="majorHAnsi"/>
          <w:highlight w:val="green"/>
        </w:rPr>
        <w:t>and</w:t>
      </w:r>
      <w:r w:rsidRPr="00211E1C">
        <w:rPr>
          <w:rStyle w:val="Emphasis"/>
          <w:rFonts w:asciiTheme="majorHAnsi" w:hAnsiTheme="majorHAnsi" w:cstheme="majorHAnsi"/>
        </w:rPr>
        <w:t xml:space="preserve"> quality of </w:t>
      </w:r>
      <w:r w:rsidRPr="00211E1C">
        <w:rPr>
          <w:rStyle w:val="Emphasis"/>
          <w:rFonts w:asciiTheme="majorHAnsi" w:hAnsiTheme="majorHAnsi" w:cstheme="majorHAnsi"/>
          <w:highlight w:val="green"/>
        </w:rPr>
        <w:t>food that</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ancient kings could only dream of</w:t>
      </w:r>
      <w:r w:rsidRPr="00211E1C">
        <w:rPr>
          <w:rFonts w:asciiTheme="majorHAnsi" w:hAnsiTheme="majorHAnsi" w:cstheme="majorHAnsi"/>
          <w:sz w:val="16"/>
        </w:rPr>
        <w:t xml:space="preserve">. Consider, too, </w:t>
      </w:r>
      <w:r w:rsidRPr="00211E1C">
        <w:rPr>
          <w:rStyle w:val="Emphasis"/>
          <w:rFonts w:asciiTheme="majorHAnsi" w:hAnsiTheme="majorHAnsi" w:cstheme="majorHAnsi"/>
        </w:rPr>
        <w:t>that the working poor of London 100 years ago were, at best, able to split a pound of meat per week among all of their children, which were greater in number than the two or three of today.</w:t>
      </w:r>
      <w:r w:rsidRPr="00211E1C">
        <w:rPr>
          <w:rFonts w:asciiTheme="majorHAnsi" w:hAnsiTheme="majorHAnsi" w:cstheme="majorHAnsi"/>
          <w:sz w:val="16"/>
        </w:rPr>
        <w:t xml:space="preserve"> In addition, the whole family ate meat once a week on Sunday, the one day the man of the household was home for dinner. That was meat for a week. Compare that to today, when we worry that poor Americans are too easily able to afford a meal with a quarter pound of meat in it every single day for less than an hour’s labor. Even if you think that capitalism has made poor people overweight, that’s a major accomplishment compared to the precapitalist norm of constant malnutrition and the struggle even 100 years ago for the working poor to get enough calories. The reality is that the rich have always lived well historically, as for centuries they could commandeer human labor to attend to their every need. </w:t>
      </w:r>
      <w:r w:rsidRPr="00211E1C">
        <w:rPr>
          <w:rStyle w:val="Emphasis"/>
          <w:rFonts w:asciiTheme="majorHAnsi" w:hAnsiTheme="majorHAnsi" w:cstheme="majorHAnsi"/>
          <w:highlight w:val="green"/>
        </w:rPr>
        <w:t>In a precapitalist world, the poor had no</w:t>
      </w:r>
      <w:r w:rsidRPr="00211E1C">
        <w:rPr>
          <w:rStyle w:val="Emphasis"/>
          <w:rFonts w:asciiTheme="majorHAnsi" w:hAnsiTheme="majorHAnsi" w:cstheme="majorHAnsi"/>
        </w:rPr>
        <w:t xml:space="preserve"> hope of </w:t>
      </w:r>
      <w:r w:rsidRPr="00211E1C">
        <w:rPr>
          <w:rStyle w:val="Emphasis"/>
          <w:rFonts w:asciiTheme="majorHAnsi" w:hAnsiTheme="majorHAnsi" w:cstheme="majorHAnsi"/>
          <w:highlight w:val="green"/>
        </w:rPr>
        <w:t>upward mobility</w:t>
      </w:r>
      <w:r w:rsidRPr="00211E1C">
        <w:rPr>
          <w:rStyle w:val="Emphasis"/>
          <w:rFonts w:asciiTheme="majorHAnsi" w:hAnsiTheme="majorHAnsi" w:cstheme="majorHAnsi"/>
        </w:rPr>
        <w:t xml:space="preserve"> or of relief from the endless physical drudgery that barely kept them alive</w:t>
      </w:r>
      <w:r w:rsidRPr="00211E1C">
        <w:rPr>
          <w:rFonts w:asciiTheme="majorHAnsi" w:hAnsiTheme="majorHAnsi" w:cstheme="majorHAnsi"/>
          <w:sz w:val="16"/>
        </w:rPr>
        <w:t xml:space="preserve">. Today, the poor in capitalist countries live like kings, thanks mostly to the freeing of labor and the ability to accumulate capital that makes that labor more productive and enriches even the poorest. The falling cost of what were once luxuries and are now necessities, driven by the competitive market and its profit and loss signals, has brought labor-saving machines to the masses. When profit-seeking and innovation became acceptable behavior for the bourgeoisie, the horn of plenty brought forth its bounty, and even the poorest shared in that wealth. </w:t>
      </w:r>
      <w:r w:rsidRPr="00211E1C">
        <w:rPr>
          <w:rStyle w:val="Emphasis"/>
          <w:rFonts w:asciiTheme="majorHAnsi" w:hAnsiTheme="majorHAnsi" w:cstheme="majorHAnsi"/>
          <w:highlight w:val="green"/>
        </w:rPr>
        <w:t>Once people no longer needed permission to innovate</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 xml:space="preserve">and </w:t>
      </w:r>
      <w:r w:rsidRPr="00211E1C">
        <w:rPr>
          <w:rStyle w:val="Emphasis"/>
          <w:rFonts w:asciiTheme="majorHAnsi" w:hAnsiTheme="majorHAnsi" w:cstheme="majorHAnsi"/>
        </w:rPr>
        <w:t xml:space="preserve">once </w:t>
      </w:r>
      <w:r w:rsidRPr="00211E1C">
        <w:rPr>
          <w:rStyle w:val="Emphasis"/>
          <w:rFonts w:asciiTheme="majorHAnsi" w:hAnsiTheme="majorHAnsi" w:cstheme="majorHAnsi"/>
          <w:highlight w:val="green"/>
        </w:rPr>
        <w:t>the value of new inventions was judged by</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improvements they made to</w:t>
      </w:r>
      <w:r w:rsidRPr="00211E1C">
        <w:rPr>
          <w:rStyle w:val="Emphasis"/>
          <w:rFonts w:asciiTheme="majorHAnsi" w:hAnsiTheme="majorHAnsi" w:cstheme="majorHAnsi"/>
        </w:rPr>
        <w:t xml:space="preserve"> the lives of </w:t>
      </w:r>
      <w:r w:rsidRPr="00211E1C">
        <w:rPr>
          <w:rStyle w:val="Emphasis"/>
          <w:rFonts w:asciiTheme="majorHAnsi" w:hAnsiTheme="majorHAnsi" w:cstheme="majorHAnsi"/>
          <w:highlight w:val="green"/>
        </w:rPr>
        <w:t>the masses</w:t>
      </w:r>
      <w:r w:rsidRPr="00211E1C">
        <w:rPr>
          <w:rStyle w:val="Emphasis"/>
          <w:rFonts w:asciiTheme="majorHAnsi" w:hAnsiTheme="majorHAnsi" w:cstheme="majorHAnsi"/>
        </w:rPr>
        <w:t xml:space="preserve"> in the form of profit and loss, </w:t>
      </w:r>
      <w:r w:rsidRPr="00211E1C">
        <w:rPr>
          <w:rStyle w:val="Emphasis"/>
          <w:rFonts w:asciiTheme="majorHAnsi" w:hAnsiTheme="majorHAnsi" w:cstheme="majorHAnsi"/>
          <w:highlight w:val="green"/>
        </w:rPr>
        <w:t>the poor began to live lives of comfort and dignity</w:t>
      </w:r>
      <w:r w:rsidRPr="00211E1C">
        <w:rPr>
          <w:rFonts w:asciiTheme="majorHAnsi" w:hAnsiTheme="majorHAnsi" w:cstheme="majorHAnsi"/>
          <w:sz w:val="16"/>
        </w:rPr>
        <w:t>.</w:t>
      </w:r>
    </w:p>
    <w:p w14:paraId="3B24A55A" w14:textId="77777777" w:rsidR="00342556" w:rsidRPr="00B96845" w:rsidRDefault="00342556" w:rsidP="00B96845"/>
    <w:p w14:paraId="5E9530FD" w14:textId="77777777" w:rsidR="005A0E9E" w:rsidRPr="005A0E9E" w:rsidRDefault="005A0E9E" w:rsidP="005A0E9E"/>
    <w:p w14:paraId="33F7C6B5" w14:textId="77777777" w:rsidR="00355EA1" w:rsidRPr="00E55120" w:rsidRDefault="00355EA1" w:rsidP="00355EA1">
      <w:pPr>
        <w:pStyle w:val="Heading3"/>
      </w:pPr>
    </w:p>
    <w:p w14:paraId="7F996342" w14:textId="77777777" w:rsidR="00355EA1" w:rsidRPr="00355EA1" w:rsidRDefault="00355EA1" w:rsidP="00355EA1"/>
    <w:p w14:paraId="53FE1A56" w14:textId="77777777" w:rsidR="006A5694" w:rsidRPr="006A5694" w:rsidRDefault="006A5694" w:rsidP="006A5694"/>
    <w:p w14:paraId="655D439E" w14:textId="77777777" w:rsidR="006A5694" w:rsidRPr="006A5694" w:rsidRDefault="006A5694" w:rsidP="006A5694"/>
    <w:sectPr w:rsidR="006A5694" w:rsidRPr="006A56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7227D1"/>
    <w:rsid w:val="000139A3"/>
    <w:rsid w:val="00100833"/>
    <w:rsid w:val="00104529"/>
    <w:rsid w:val="00105942"/>
    <w:rsid w:val="00107396"/>
    <w:rsid w:val="00144A4C"/>
    <w:rsid w:val="0016188D"/>
    <w:rsid w:val="00176AB0"/>
    <w:rsid w:val="00177B7D"/>
    <w:rsid w:val="0018322D"/>
    <w:rsid w:val="001B5776"/>
    <w:rsid w:val="001C78A9"/>
    <w:rsid w:val="001E527A"/>
    <w:rsid w:val="001F78CE"/>
    <w:rsid w:val="00251FC7"/>
    <w:rsid w:val="00284D7F"/>
    <w:rsid w:val="002855A7"/>
    <w:rsid w:val="002B146A"/>
    <w:rsid w:val="002B5E17"/>
    <w:rsid w:val="0030222F"/>
    <w:rsid w:val="00315690"/>
    <w:rsid w:val="00316B75"/>
    <w:rsid w:val="00325646"/>
    <w:rsid w:val="00342556"/>
    <w:rsid w:val="003460F2"/>
    <w:rsid w:val="003470BC"/>
    <w:rsid w:val="00355EA1"/>
    <w:rsid w:val="00357C1B"/>
    <w:rsid w:val="0038158C"/>
    <w:rsid w:val="003902BA"/>
    <w:rsid w:val="003A09E2"/>
    <w:rsid w:val="003E06BB"/>
    <w:rsid w:val="00407037"/>
    <w:rsid w:val="004605D6"/>
    <w:rsid w:val="004B5165"/>
    <w:rsid w:val="004C60E8"/>
    <w:rsid w:val="004E3579"/>
    <w:rsid w:val="004E728B"/>
    <w:rsid w:val="004F39E0"/>
    <w:rsid w:val="004F4BFA"/>
    <w:rsid w:val="00537BD5"/>
    <w:rsid w:val="00566E3F"/>
    <w:rsid w:val="0057268A"/>
    <w:rsid w:val="005A0E9E"/>
    <w:rsid w:val="005D2912"/>
    <w:rsid w:val="006029BA"/>
    <w:rsid w:val="0060562A"/>
    <w:rsid w:val="006065BD"/>
    <w:rsid w:val="00645FA9"/>
    <w:rsid w:val="00647866"/>
    <w:rsid w:val="00665003"/>
    <w:rsid w:val="006A2AD0"/>
    <w:rsid w:val="006A5694"/>
    <w:rsid w:val="006C2375"/>
    <w:rsid w:val="006C66CC"/>
    <w:rsid w:val="006D4ECC"/>
    <w:rsid w:val="00712F58"/>
    <w:rsid w:val="00722258"/>
    <w:rsid w:val="007227D1"/>
    <w:rsid w:val="007243E5"/>
    <w:rsid w:val="00766EA0"/>
    <w:rsid w:val="007A2226"/>
    <w:rsid w:val="007C5F32"/>
    <w:rsid w:val="007F5B66"/>
    <w:rsid w:val="00811525"/>
    <w:rsid w:val="00823A1C"/>
    <w:rsid w:val="00845B9D"/>
    <w:rsid w:val="00860984"/>
    <w:rsid w:val="008B3ECB"/>
    <w:rsid w:val="008B4E85"/>
    <w:rsid w:val="008C1B2E"/>
    <w:rsid w:val="009007CE"/>
    <w:rsid w:val="0091532D"/>
    <w:rsid w:val="0091627E"/>
    <w:rsid w:val="0096096B"/>
    <w:rsid w:val="0097032B"/>
    <w:rsid w:val="009D2EAD"/>
    <w:rsid w:val="009D54B2"/>
    <w:rsid w:val="009E1922"/>
    <w:rsid w:val="009F7ED2"/>
    <w:rsid w:val="00A05817"/>
    <w:rsid w:val="00A93661"/>
    <w:rsid w:val="00A95652"/>
    <w:rsid w:val="00AC0AB8"/>
    <w:rsid w:val="00B2452F"/>
    <w:rsid w:val="00B33C6D"/>
    <w:rsid w:val="00B4508F"/>
    <w:rsid w:val="00B55AD5"/>
    <w:rsid w:val="00B8057C"/>
    <w:rsid w:val="00B96845"/>
    <w:rsid w:val="00BB707C"/>
    <w:rsid w:val="00BD6238"/>
    <w:rsid w:val="00BE5ED2"/>
    <w:rsid w:val="00BF593B"/>
    <w:rsid w:val="00BF773A"/>
    <w:rsid w:val="00BF7E81"/>
    <w:rsid w:val="00C0317D"/>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55EA"/>
    <w:rsid w:val="00DA1C92"/>
    <w:rsid w:val="00DA25D4"/>
    <w:rsid w:val="00DA6538"/>
    <w:rsid w:val="00E15E75"/>
    <w:rsid w:val="00E5262C"/>
    <w:rsid w:val="00E76754"/>
    <w:rsid w:val="00E95014"/>
    <w:rsid w:val="00EC7DC4"/>
    <w:rsid w:val="00ED30CF"/>
    <w:rsid w:val="00F176EF"/>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5C1D8"/>
  <w15:chartTrackingRefBased/>
  <w15:docId w15:val="{BC1ADBE9-4372-434D-A799-298C83C00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227D1"/>
    <w:rPr>
      <w:rFonts w:cs="Calibri"/>
    </w:rPr>
  </w:style>
  <w:style w:type="paragraph" w:styleId="Heading1">
    <w:name w:val="heading 1"/>
    <w:aliases w:val="Pocket"/>
    <w:basedOn w:val="Normal"/>
    <w:next w:val="Normal"/>
    <w:link w:val="Heading1Char"/>
    <w:qFormat/>
    <w:rsid w:val="007227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227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227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Tags,T,t"/>
    <w:basedOn w:val="Normal"/>
    <w:next w:val="Normal"/>
    <w:link w:val="Heading4Char"/>
    <w:uiPriority w:val="3"/>
    <w:unhideWhenUsed/>
    <w:qFormat/>
    <w:rsid w:val="007227D1"/>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7227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27D1"/>
  </w:style>
  <w:style w:type="character" w:customStyle="1" w:styleId="Heading1Char">
    <w:name w:val="Heading 1 Char"/>
    <w:aliases w:val="Pocket Char"/>
    <w:basedOn w:val="DefaultParagraphFont"/>
    <w:link w:val="Heading1"/>
    <w:rsid w:val="007227D1"/>
    <w:rPr>
      <w:rFonts w:eastAsiaTheme="majorEastAsia"/>
      <w:b/>
      <w:sz w:val="52"/>
      <w:szCs w:val="32"/>
    </w:rPr>
  </w:style>
  <w:style w:type="character" w:customStyle="1" w:styleId="Heading2Char">
    <w:name w:val="Heading 2 Char"/>
    <w:aliases w:val="Hat Char"/>
    <w:basedOn w:val="DefaultParagraphFont"/>
    <w:link w:val="Heading2"/>
    <w:uiPriority w:val="1"/>
    <w:rsid w:val="007227D1"/>
    <w:rPr>
      <w:rFonts w:eastAsiaTheme="majorEastAsia"/>
      <w:b/>
      <w:sz w:val="44"/>
      <w:szCs w:val="26"/>
      <w:u w:val="double"/>
    </w:rPr>
  </w:style>
  <w:style w:type="character" w:customStyle="1" w:styleId="Heading3Char">
    <w:name w:val="Heading 3 Char"/>
    <w:aliases w:val="Block Char"/>
    <w:basedOn w:val="DefaultParagraphFont"/>
    <w:link w:val="Heading3"/>
    <w:uiPriority w:val="2"/>
    <w:rsid w:val="007227D1"/>
    <w:rPr>
      <w:rFonts w:eastAsiaTheme="majorEastAsia"/>
      <w:b/>
      <w:sz w:val="32"/>
      <w:szCs w:val="24"/>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t Char"/>
    <w:basedOn w:val="DefaultParagraphFont"/>
    <w:link w:val="Heading4"/>
    <w:uiPriority w:val="3"/>
    <w:rsid w:val="007227D1"/>
    <w:rPr>
      <w:rFonts w:eastAsiaTheme="majorEastAsia"/>
      <w:b/>
      <w:iCs w:val="0"/>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7"/>
    <w:qFormat/>
    <w:rsid w:val="007227D1"/>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227D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7227D1"/>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Read,C"/>
    <w:basedOn w:val="DefaultParagraphFont"/>
    <w:link w:val="NoSpacing"/>
    <w:uiPriority w:val="99"/>
    <w:unhideWhenUsed/>
    <w:rsid w:val="007227D1"/>
    <w:rPr>
      <w:color w:val="auto"/>
      <w:u w:val="none"/>
    </w:rPr>
  </w:style>
  <w:style w:type="character" w:styleId="FollowedHyperlink">
    <w:name w:val="FollowedHyperlink"/>
    <w:basedOn w:val="DefaultParagraphFont"/>
    <w:uiPriority w:val="99"/>
    <w:semiHidden/>
    <w:unhideWhenUsed/>
    <w:rsid w:val="007227D1"/>
    <w:rPr>
      <w:color w:val="auto"/>
      <w:u w:val="non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Note Level 21"/>
    <w:basedOn w:val="Heading1"/>
    <w:link w:val="Hyperlink"/>
    <w:autoRedefine/>
    <w:uiPriority w:val="99"/>
    <w:qFormat/>
    <w:rsid w:val="0016188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HAnsi"/>
      <w:b w:val="0"/>
      <w:sz w:val="22"/>
      <w:szCs w:val="22"/>
    </w:rPr>
  </w:style>
  <w:style w:type="paragraph" w:customStyle="1" w:styleId="textbold">
    <w:name w:val="text bold"/>
    <w:basedOn w:val="Normal"/>
    <w:link w:val="Emphasis"/>
    <w:autoRedefine/>
    <w:uiPriority w:val="7"/>
    <w:qFormat/>
    <w:rsid w:val="0016188D"/>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val="0"/>
      <w:u w:val="single"/>
    </w:rPr>
  </w:style>
  <w:style w:type="character" w:styleId="IntenseEmphasis">
    <w:name w:val="Intense Emphasis"/>
    <w:aliases w:val="Bo,Intense Emphasis11111,Heading 3 Char Char Char Char Char,Minimized Char,Underline Char,Heading 3 Char Char1 Char,cit,8.,Sty"/>
    <w:basedOn w:val="DefaultParagraphFont"/>
    <w:uiPriority w:val="6"/>
    <w:qFormat/>
    <w:rsid w:val="006029BA"/>
    <w:rPr>
      <w:b w:val="0"/>
      <w:sz w:val="22"/>
      <w:u w:val="single"/>
    </w:rPr>
  </w:style>
  <w:style w:type="character" w:customStyle="1" w:styleId="underline">
    <w:name w:val="underline"/>
    <w:qFormat/>
    <w:rsid w:val="006029BA"/>
    <w:rPr>
      <w:b/>
      <w:u w:val="single"/>
    </w:rPr>
  </w:style>
  <w:style w:type="paragraph" w:customStyle="1" w:styleId="Emphasis1">
    <w:name w:val="Emphasis1"/>
    <w:basedOn w:val="Normal"/>
    <w:autoRedefine/>
    <w:uiPriority w:val="7"/>
    <w:qFormat/>
    <w:rsid w:val="003E06BB"/>
    <w:pPr>
      <w:pBdr>
        <w:top w:val="single" w:sz="4" w:space="1" w:color="auto"/>
        <w:left w:val="single" w:sz="4" w:space="4" w:color="auto"/>
        <w:bottom w:val="single" w:sz="4" w:space="1" w:color="auto"/>
        <w:right w:val="single" w:sz="4" w:space="4" w:color="auto"/>
      </w:pBdr>
      <w:ind w:left="720"/>
      <w:jc w:val="both"/>
    </w:pPr>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3E06BB"/>
    <w:pPr>
      <w:spacing w:after="0" w:line="240" w:lineRule="auto"/>
    </w:pPr>
    <w:rPr>
      <w:rFonts w:cstheme="majorHAnsi"/>
      <w:iCs w:val="0"/>
      <w:u w:val="single"/>
    </w:rPr>
  </w:style>
  <w:style w:type="character" w:customStyle="1" w:styleId="TitleChar">
    <w:name w:val="Title Char"/>
    <w:aliases w:val="title Char,UNDERLINE Char,Cites and Cards Char,Bold Underlined Char,Debate Normal Char,Block Heading Char"/>
    <w:basedOn w:val="DefaultParagraphFont"/>
    <w:link w:val="Title"/>
    <w:qFormat/>
    <w:rsid w:val="0096096B"/>
    <w:rPr>
      <w:u w:val="single"/>
    </w:rPr>
  </w:style>
  <w:style w:type="paragraph" w:styleId="Title">
    <w:name w:val="Title"/>
    <w:aliases w:val="title,UNDERLINE,Cites and Cards,Bold Underlined,Debate Normal,Block Heading"/>
    <w:basedOn w:val="Normal"/>
    <w:next w:val="Normal"/>
    <w:link w:val="TitleChar"/>
    <w:qFormat/>
    <w:rsid w:val="0096096B"/>
    <w:pPr>
      <w:pBdr>
        <w:bottom w:val="single" w:sz="8" w:space="4" w:color="4F81BD"/>
      </w:pBdr>
      <w:spacing w:after="300"/>
      <w:contextualSpacing/>
    </w:pPr>
    <w:rPr>
      <w:rFonts w:cstheme="majorBidi"/>
      <w:u w:val="single"/>
    </w:rPr>
  </w:style>
  <w:style w:type="character" w:customStyle="1" w:styleId="TitleChar1">
    <w:name w:val="Title Char1"/>
    <w:basedOn w:val="DefaultParagraphFont"/>
    <w:uiPriority w:val="99"/>
    <w:semiHidden/>
    <w:rsid w:val="0096096B"/>
    <w:rPr>
      <w:rFonts w:asciiTheme="majorHAnsi" w:eastAsiaTheme="majorEastAsia" w:hAnsiTheme="majorHAnsi"/>
      <w:spacing w:val="-10"/>
      <w:kern w:val="28"/>
      <w:sz w:val="56"/>
      <w:szCs w:val="56"/>
    </w:rPr>
  </w:style>
  <w:style w:type="paragraph" w:styleId="NormalWeb">
    <w:name w:val="Normal (Web)"/>
    <w:basedOn w:val="Normal"/>
    <w:uiPriority w:val="99"/>
    <w:semiHidden/>
    <w:unhideWhenUsed/>
    <w:rsid w:val="006C66CC"/>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ardNotUnderlined">
    <w:name w:val="Card Not Underlined"/>
    <w:basedOn w:val="Normal"/>
    <w:autoRedefine/>
    <w:rsid w:val="00342556"/>
    <w:rPr>
      <w:rFonts w:eastAsia="Times New Roman" w:cs="Times New Roman"/>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unl.edu/cgi/viewcontent.cgi?referer=&amp;httpsredir=1&amp;article=1086&amp;context=spacelaw" TargetMode="External"/><Relationship Id="rId13" Type="http://schemas.openxmlformats.org/officeDocument/2006/relationships/hyperlink" Target="http://www.spacelaunchreport.com/logyear.html" TargetMode="External"/><Relationship Id="rId18" Type="http://schemas.openxmlformats.org/officeDocument/2006/relationships/hyperlink" Target="https://slate.com/technology/2017/03/how-private-satellite-companies-are-keeping-an-eye-on-climate-change.html)//DebateDrill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cambridge.org/core/journals/social-philosophy-and-policy/article/abs/there-is-no-such-thing-as-an-unjust-initial-acquisition/5C744D6D5C525E711EC75F75BF7109D1)%5bbrackets" TargetMode="External"/><Relationship Id="rId12" Type="http://schemas.openxmlformats.org/officeDocument/2006/relationships/hyperlink" Target="https://www.statista.com/statistics/564769/airline-industry-number-of-flights/" TargetMode="External"/><Relationship Id="rId17" Type="http://schemas.openxmlformats.org/officeDocument/2006/relationships/hyperlink" Target="https://www.cnbc.com/2018/05/15/mining-asteroids-could-be-worth-trillions-of-dollars.html" TargetMode="External"/><Relationship Id="rId2" Type="http://schemas.openxmlformats.org/officeDocument/2006/relationships/numbering" Target="numbering.xml"/><Relationship Id="rId16" Type="http://schemas.openxmlformats.org/officeDocument/2006/relationships/hyperlink" Target="https://www.cnbc.com/2019/03/15/china-plans-a-solar-power-play-in-space-that-nasa-abandoned-long-ago.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thelawdictionary.org/unjust/" TargetMode="External"/><Relationship Id="rId11" Type="http://schemas.openxmlformats.org/officeDocument/2006/relationships/hyperlink" Target="https://www.cnbc.com/2021/08/27/how-blue-origin-spacex-virgin-galactic-space-race-could-impact-the-atmosphere.html)//DebateDrills" TargetMode="External"/><Relationship Id="rId5" Type="http://schemas.openxmlformats.org/officeDocument/2006/relationships/webSettings" Target="webSettings.xml"/><Relationship Id="rId15" Type="http://schemas.openxmlformats.org/officeDocument/2006/relationships/hyperlink" Target="https://www.cnbc.com/2021/08/27/how-blue-origin-spacex-virgin-galactic-space-race-could-impact-the-atmosphere.html)//DebateDrills" TargetMode="External"/><Relationship Id="rId10" Type="http://schemas.openxmlformats.org/officeDocument/2006/relationships/hyperlink" Target="https://www.livescience.com/28738-oxygen.html" TargetMode="External"/><Relationship Id="rId19" Type="http://schemas.openxmlformats.org/officeDocument/2006/relationships/hyperlink" Target="https://thehill.com/opinion/energy-environment/462609-cutting-climate-pollution-isnt-enough-we-also-need-carbon-removal" TargetMode="External"/><Relationship Id="rId4" Type="http://schemas.openxmlformats.org/officeDocument/2006/relationships/settings" Target="settings.xml"/><Relationship Id="rId9" Type="http://schemas.openxmlformats.org/officeDocument/2006/relationships/hyperlink" Target="https://www.livescience.com/28466-hydrogen.html" TargetMode="External"/><Relationship Id="rId14" Type="http://schemas.openxmlformats.org/officeDocument/2006/relationships/hyperlink" Target="https://www.scientificamerican.com/article/an-underappreciated-danger-of-the-new-space-age-global-air-pollu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22238</Words>
  <Characters>126763</Characters>
  <Application>Microsoft Office Word</Application>
  <DocSecurity>0</DocSecurity>
  <Lines>1056</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27</cp:revision>
  <dcterms:created xsi:type="dcterms:W3CDTF">2022-02-06T18:48:00Z</dcterms:created>
  <dcterms:modified xsi:type="dcterms:W3CDTF">2022-02-06T20:19:00Z</dcterms:modified>
</cp:coreProperties>
</file>