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6482A" w14:textId="2A93A3CC" w:rsidR="000E65D1" w:rsidRDefault="000E65D1" w:rsidP="000E65D1">
      <w:pPr>
        <w:pStyle w:val="Heading2"/>
      </w:pPr>
      <w:bookmarkStart w:id="0" w:name="_Hlk91590732"/>
      <w:r>
        <w:t>OFF</w:t>
      </w:r>
    </w:p>
    <w:p w14:paraId="7CFF85B9" w14:textId="22D6B6C2" w:rsidR="00764195" w:rsidRDefault="007E5844" w:rsidP="00764195">
      <w:pPr>
        <w:pStyle w:val="Heading3"/>
      </w:pPr>
      <w:r>
        <w:t>Disclosure</w:t>
      </w:r>
    </w:p>
    <w:p w14:paraId="2FC4F1BE" w14:textId="4AE85860" w:rsidR="00764195" w:rsidRDefault="00764195" w:rsidP="00764195">
      <w:pPr>
        <w:pStyle w:val="Heading4"/>
      </w:pPr>
      <w:proofErr w:type="spellStart"/>
      <w:r>
        <w:t>Interp</w:t>
      </w:r>
      <w:proofErr w:type="spellEnd"/>
      <w:r>
        <w:t xml:space="preserve"> – if the affirmative discloses an affirmative that has previously been read in other rounds, the must also </w:t>
      </w:r>
      <w:proofErr w:type="gramStart"/>
      <w:r>
        <w:t>disclose</w:t>
      </w:r>
      <w:proofErr w:type="gramEnd"/>
      <w:r>
        <w:t xml:space="preserve"> any changes to said affirmative 30 minutes prior to the round.</w:t>
      </w:r>
      <w:r w:rsidR="00D958E1">
        <w:t xml:space="preserve"> To clarify, they must disclose the cards </w:t>
      </w:r>
      <w:proofErr w:type="gramStart"/>
      <w:r w:rsidR="00D958E1">
        <w:t>an analytics</w:t>
      </w:r>
      <w:proofErr w:type="gramEnd"/>
      <w:r w:rsidR="00D958E1">
        <w:t xml:space="preserve"> that are new. Saying “changes are to the </w:t>
      </w:r>
      <w:proofErr w:type="spellStart"/>
      <w:r w:rsidR="00D958E1">
        <w:t>underview</w:t>
      </w:r>
      <w:proofErr w:type="spellEnd"/>
      <w:r w:rsidR="00D958E1">
        <w:t>” isn’t sufficient.</w:t>
      </w:r>
    </w:p>
    <w:p w14:paraId="20AD718D" w14:textId="4E933F34" w:rsidR="00764195" w:rsidRDefault="00764195" w:rsidP="00764195">
      <w:pPr>
        <w:pStyle w:val="Heading4"/>
      </w:pPr>
      <w:r>
        <w:t>Violation – I’ve inserted a screenshot.</w:t>
      </w:r>
    </w:p>
    <w:p w14:paraId="01EC900D" w14:textId="6B5EF43F" w:rsidR="00D958E1" w:rsidRDefault="00D958E1" w:rsidP="00D958E1"/>
    <w:p w14:paraId="34CD1791" w14:textId="021E1E55" w:rsidR="00D958E1" w:rsidRPr="00D958E1" w:rsidRDefault="00D958E1" w:rsidP="00D958E1">
      <w:r>
        <w:rPr>
          <w:noProof/>
        </w:rPr>
        <w:drawing>
          <wp:inline distT="0" distB="0" distL="0" distR="0" wp14:anchorId="682B091A" wp14:editId="3DA51B89">
            <wp:extent cx="4841875" cy="3221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1875" cy="3221355"/>
                    </a:xfrm>
                    <a:prstGeom prst="rect">
                      <a:avLst/>
                    </a:prstGeom>
                    <a:noFill/>
                    <a:ln>
                      <a:noFill/>
                    </a:ln>
                  </pic:spPr>
                </pic:pic>
              </a:graphicData>
            </a:graphic>
          </wp:inline>
        </w:drawing>
      </w:r>
    </w:p>
    <w:p w14:paraId="129572BE" w14:textId="76C94D98" w:rsidR="00764195" w:rsidRDefault="00764195" w:rsidP="00764195">
      <w:pPr>
        <w:pStyle w:val="Heading4"/>
      </w:pPr>
      <w:r>
        <w:t>Prefer –</w:t>
      </w:r>
    </w:p>
    <w:p w14:paraId="18787909" w14:textId="4CFA12F6" w:rsidR="00764195" w:rsidRDefault="00764195" w:rsidP="00764195">
      <w:pPr>
        <w:pStyle w:val="Heading4"/>
      </w:pPr>
      <w:r>
        <w:t>1] Shiftiness – allows the aff to say “it’s x position with changes” but those changes could mean literally anything and could result in the almost the entire 1ac being different from what was on the wiki.</w:t>
      </w:r>
    </w:p>
    <w:p w14:paraId="30B64687" w14:textId="718C1356" w:rsidR="00764195" w:rsidRDefault="00764195" w:rsidP="00764195">
      <w:pPr>
        <w:pStyle w:val="Heading4"/>
      </w:pPr>
      <w:r>
        <w:t xml:space="preserve">2] Neg prep – not disclosing changes encourages cheap shot strategies like reading </w:t>
      </w:r>
      <w:proofErr w:type="spellStart"/>
      <w:r>
        <w:t>trix</w:t>
      </w:r>
      <w:proofErr w:type="spellEnd"/>
      <w:r>
        <w:t xml:space="preserve"> which kills both clash and the ability to test the affirmative.</w:t>
      </w:r>
    </w:p>
    <w:p w14:paraId="0972C694" w14:textId="77777777" w:rsidR="007E5844" w:rsidRPr="00E55120" w:rsidRDefault="007E5844" w:rsidP="007E5844">
      <w:pPr>
        <w:pStyle w:val="Heading4"/>
        <w:rPr>
          <w:rFonts w:asciiTheme="minorHAnsi" w:hAnsiTheme="minorHAnsi" w:cstheme="minorHAnsi"/>
        </w:rPr>
      </w:pPr>
      <w:r w:rsidRPr="00E55120">
        <w:rPr>
          <w:rFonts w:asciiTheme="minorHAnsi" w:hAnsiTheme="minorHAnsi" w:cstheme="minorHAnsi"/>
        </w:rPr>
        <w:t>Fairness because debate’s a game and education because it’s the only portable skill from debate.</w:t>
      </w:r>
      <w:r w:rsidRPr="00E55120">
        <w:rPr>
          <w:rFonts w:asciiTheme="minorHAnsi" w:hAnsiTheme="minorHAnsi" w:cstheme="minorHAnsi"/>
        </w:rPr>
        <w:br/>
        <w:t>Drop the debater – a) Deters future abuse, b) Rectifies time loss, c) DTA encourages baiting – Debaters could fill their cases w/ abusive </w:t>
      </w:r>
      <w:proofErr w:type="spellStart"/>
      <w:r w:rsidRPr="00E55120">
        <w:rPr>
          <w:rFonts w:asciiTheme="minorHAnsi" w:hAnsiTheme="minorHAnsi" w:cstheme="minorHAnsi"/>
        </w:rPr>
        <w:t>args</w:t>
      </w:r>
      <w:proofErr w:type="spellEnd"/>
      <w:r w:rsidRPr="00E55120">
        <w:rPr>
          <w:rFonts w:asciiTheme="minorHAnsi" w:hAnsiTheme="minorHAnsi" w:cstheme="minorHAnsi"/>
        </w:rPr>
        <w:t>, baiting theory and then just drop the argument in the next speech and go for </w:t>
      </w:r>
      <w:proofErr w:type="spellStart"/>
      <w:r w:rsidRPr="00E55120">
        <w:rPr>
          <w:rFonts w:asciiTheme="minorHAnsi" w:hAnsiTheme="minorHAnsi" w:cstheme="minorHAnsi"/>
        </w:rPr>
        <w:t>undercovered</w:t>
      </w:r>
      <w:proofErr w:type="spellEnd"/>
      <w:r w:rsidRPr="00E55120">
        <w:rPr>
          <w:rFonts w:asciiTheme="minorHAnsi" w:hAnsiTheme="minorHAnsi" w:cstheme="minorHAnsi"/>
        </w:rPr>
        <w:t> substance</w:t>
      </w:r>
    </w:p>
    <w:p w14:paraId="1338D012" w14:textId="77777777" w:rsidR="007E5844" w:rsidRPr="00E55120" w:rsidRDefault="007E5844" w:rsidP="007E5844">
      <w:pPr>
        <w:pStyle w:val="Heading4"/>
        <w:rPr>
          <w:rFonts w:asciiTheme="minorHAnsi" w:hAnsiTheme="minorHAnsi" w:cstheme="minorHAnsi"/>
        </w:rPr>
      </w:pPr>
      <w:r w:rsidRPr="00E55120">
        <w:rPr>
          <w:rFonts w:asciiTheme="minorHAnsi" w:hAnsiTheme="minorHAnsi" w:cstheme="minorHAnsi"/>
        </w:rPr>
        <w:t xml:space="preserve">Competing </w:t>
      </w:r>
      <w:proofErr w:type="spellStart"/>
      <w:r w:rsidRPr="00E55120">
        <w:rPr>
          <w:rFonts w:asciiTheme="minorHAnsi" w:hAnsiTheme="minorHAnsi" w:cstheme="minorHAnsi"/>
        </w:rPr>
        <w:t>interps</w:t>
      </w:r>
      <w:proofErr w:type="spellEnd"/>
      <w:r w:rsidRPr="00E55120">
        <w:rPr>
          <w:rFonts w:asciiTheme="minorHAnsi" w:hAnsiTheme="minorHAnsi" w:cstheme="minorHAnsi"/>
        </w:rPr>
        <w:t xml:space="preserve"> – a) It fosters the best norms through encouraging the fairest rule b) Reasonability collapses by debating the </w:t>
      </w:r>
      <w:proofErr w:type="spellStart"/>
      <w:r w:rsidRPr="00E55120">
        <w:rPr>
          <w:rFonts w:asciiTheme="minorHAnsi" w:hAnsiTheme="minorHAnsi" w:cstheme="minorHAnsi"/>
        </w:rPr>
        <w:t>brightline</w:t>
      </w:r>
      <w:proofErr w:type="spellEnd"/>
      <w:r w:rsidRPr="00E55120">
        <w:rPr>
          <w:rFonts w:asciiTheme="minorHAnsi" w:hAnsiTheme="minorHAnsi" w:cstheme="minorHAnsi"/>
        </w:rPr>
        <w:t xml:space="preserve">  </w:t>
      </w:r>
    </w:p>
    <w:p w14:paraId="25CECBF2" w14:textId="222DFB68" w:rsidR="007E5844" w:rsidRPr="007E5844" w:rsidRDefault="007E5844" w:rsidP="007E5844">
      <w:pPr>
        <w:pStyle w:val="Heading4"/>
      </w:pPr>
      <w:r w:rsidRPr="00E55120">
        <w:rPr>
          <w:rFonts w:asciiTheme="minorHAnsi" w:hAnsiTheme="minorHAnsi" w:cstheme="minorHAnsi"/>
        </w:rPr>
        <w:t xml:space="preserve">No RVIs – </w:t>
      </w:r>
      <w:r>
        <w:t xml:space="preserve">1] Skews neg </w:t>
      </w:r>
      <w:proofErr w:type="spellStart"/>
      <w:r>
        <w:t>strat</w:t>
      </w:r>
      <w:proofErr w:type="spellEnd"/>
      <w:r>
        <w:t xml:space="preserve"> since the 2AR can collapse for a persuasive 3min and I can never predict what they’ll say to preempt it, 2] Illogical – you shouldn’t win just cause you’re fair – it’s a litmus test for engaging in substance , 3] Topic ed – no RVI means we can go back to substance, but an RVI means the debate has to be resolved on the theory layer, 4] Chilling effect – new debaters will be scared to read theory because they’re scared of better debaters, which allows experienced debaters to get away with abuse, 5] Norming – I can’t concede the </w:t>
      </w:r>
      <w:proofErr w:type="spellStart"/>
      <w:r>
        <w:t>counterinterp</w:t>
      </w:r>
      <w:proofErr w:type="spellEnd"/>
      <w:r>
        <w:t xml:space="preserve"> if I realize I’m wrong which forces me to argue for bad norms</w:t>
      </w:r>
    </w:p>
    <w:p w14:paraId="05B85B67" w14:textId="77777777" w:rsidR="007E5844" w:rsidRPr="00E55120" w:rsidRDefault="007E5844" w:rsidP="007E5844">
      <w:pPr>
        <w:pStyle w:val="Heading3"/>
        <w:rPr>
          <w:rFonts w:asciiTheme="minorHAnsi" w:eastAsia="Times New Roman" w:hAnsiTheme="minorHAnsi" w:cstheme="minorHAnsi"/>
        </w:rPr>
      </w:pPr>
      <w:r>
        <w:rPr>
          <w:rFonts w:asciiTheme="minorHAnsi" w:eastAsia="Times New Roman" w:hAnsiTheme="minorHAnsi" w:cstheme="minorHAnsi"/>
        </w:rPr>
        <w:t>CSA</w:t>
      </w:r>
    </w:p>
    <w:p w14:paraId="0C972E4D" w14:textId="77777777" w:rsidR="007E5844" w:rsidRPr="00E55120" w:rsidRDefault="007E5844" w:rsidP="007E5844">
      <w:pPr>
        <w:pStyle w:val="Heading4"/>
        <w:rPr>
          <w:rFonts w:asciiTheme="minorHAnsi" w:hAnsiTheme="minorHAnsi" w:cstheme="minorHAnsi"/>
        </w:rPr>
      </w:pP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 if the aff defends anything other than the entire resolution then they must provide a linked article or a card by an author who explicitly advocates against the 1AC advocacy. </w:t>
      </w:r>
      <w:r w:rsidRPr="00E55120">
        <w:rPr>
          <w:rFonts w:asciiTheme="minorHAnsi" w:hAnsiTheme="minorHAnsi" w:cstheme="minorHAnsi"/>
        </w:rPr>
        <w:br/>
        <w:t xml:space="preserve">Violation – </w:t>
      </w:r>
      <w:r w:rsidRPr="00E55120">
        <w:rPr>
          <w:rFonts w:asciiTheme="minorHAnsi" w:hAnsiTheme="minorHAnsi" w:cstheme="minorHAnsi"/>
        </w:rPr>
        <w:br/>
        <w:t xml:space="preserve">Standards – </w:t>
      </w:r>
      <w:r w:rsidRPr="00E55120">
        <w:rPr>
          <w:rFonts w:asciiTheme="minorHAnsi" w:hAnsiTheme="minorHAnsi" w:cstheme="minorHAnsi"/>
        </w:rPr>
        <w:br/>
        <w:t xml:space="preserve">1] </w:t>
      </w:r>
      <w:r w:rsidRPr="00E55120">
        <w:rPr>
          <w:rFonts w:asciiTheme="minorHAnsi" w:hAnsiTheme="minorHAnsi" w:cstheme="minorHAnsi"/>
          <w:u w:val="single"/>
        </w:rPr>
        <w:t>Limits</w:t>
      </w:r>
      <w:r w:rsidRPr="00E55120">
        <w:rPr>
          <w:rFonts w:asciiTheme="minorHAnsi" w:hAnsiTheme="minorHAnsi" w:cstheme="minorHAnsi"/>
        </w:rPr>
        <w:t xml:space="preserve"> – there are infinite things you could defend outside the exact text of the resolution which pushes you to the limits of contestable arguments, even if your </w:t>
      </w: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of the topic is better, the only way to verify if it’s substantively fair is proof of </w:t>
      </w:r>
      <w:proofErr w:type="gramStart"/>
      <w:r w:rsidRPr="00E55120">
        <w:rPr>
          <w:rFonts w:asciiTheme="minorHAnsi" w:hAnsiTheme="minorHAnsi" w:cstheme="minorHAnsi"/>
        </w:rPr>
        <w:t>counter-arguments</w:t>
      </w:r>
      <w:proofErr w:type="gramEnd"/>
      <w:r w:rsidRPr="00E55120">
        <w:rPr>
          <w:rFonts w:asciiTheme="minorHAnsi" w:hAnsiTheme="minorHAnsi" w:cstheme="minorHAnsi"/>
        </w:rPr>
        <w:t xml:space="preserve">. </w:t>
      </w:r>
    </w:p>
    <w:p w14:paraId="1ED7F613" w14:textId="77777777" w:rsidR="007E5844" w:rsidRPr="00E55120" w:rsidRDefault="007E5844" w:rsidP="007E5844">
      <w:pPr>
        <w:pStyle w:val="Heading4"/>
        <w:rPr>
          <w:rFonts w:asciiTheme="minorHAnsi" w:hAnsiTheme="minorHAnsi" w:cstheme="minorHAnsi"/>
        </w:rPr>
      </w:pPr>
      <w:r w:rsidRPr="00E55120">
        <w:rPr>
          <w:rFonts w:asciiTheme="minorHAnsi" w:hAnsiTheme="minorHAnsi" w:cstheme="minorHAnsi"/>
        </w:rPr>
        <w:t xml:space="preserve">2] </w:t>
      </w:r>
      <w:r w:rsidRPr="00E55120">
        <w:rPr>
          <w:rFonts w:asciiTheme="minorHAnsi" w:hAnsiTheme="minorHAnsi" w:cstheme="minorHAnsi"/>
          <w:u w:val="single"/>
        </w:rPr>
        <w:t>Shiftiness</w:t>
      </w:r>
      <w:r w:rsidRPr="00E55120">
        <w:rPr>
          <w:rFonts w:asciiTheme="minorHAnsi" w:hAnsiTheme="minorHAnsi" w:cstheme="minorHAnsi"/>
        </w:rPr>
        <w:t xml:space="preserve"> – having a counter-solvency advocate helps us conceptualize what their advocacy is and how it’s implemented. Intentionally ambiguous affirmatives we don’t know much about can’t spike out of DA’s and CP’s if they have an advocate that delineates these things.</w:t>
      </w:r>
    </w:p>
    <w:p w14:paraId="5E07EFEC" w14:textId="09CD853A" w:rsidR="007E5844" w:rsidRDefault="007E5844" w:rsidP="007E5844">
      <w:pPr>
        <w:pStyle w:val="Heading4"/>
        <w:rPr>
          <w:rFonts w:asciiTheme="minorHAnsi" w:hAnsiTheme="minorHAnsi" w:cstheme="minorHAnsi"/>
        </w:rPr>
      </w:pPr>
      <w:r w:rsidRPr="00E55120">
        <w:rPr>
          <w:rFonts w:asciiTheme="minorHAnsi" w:hAnsiTheme="minorHAnsi" w:cstheme="minorHAnsi"/>
        </w:rPr>
        <w:t xml:space="preserve">3] </w:t>
      </w:r>
      <w:r w:rsidRPr="00E55120">
        <w:rPr>
          <w:rFonts w:asciiTheme="minorHAnsi" w:hAnsiTheme="minorHAnsi" w:cstheme="minorHAnsi"/>
          <w:u w:val="single"/>
        </w:rPr>
        <w:t>Research</w:t>
      </w:r>
      <w:r w:rsidRPr="00E55120">
        <w:rPr>
          <w:rFonts w:asciiTheme="minorHAnsi" w:hAnsiTheme="minorHAnsi" w:cstheme="minorHAnsi"/>
        </w:rPr>
        <w:t xml:space="preserve"> – forces the aff to go to the other side of the library and contest their own </w:t>
      </w:r>
      <w:proofErr w:type="gramStart"/>
      <w:r w:rsidRPr="00E55120">
        <w:rPr>
          <w:rFonts w:asciiTheme="minorHAnsi" w:hAnsiTheme="minorHAnsi" w:cstheme="minorHAnsi"/>
        </w:rPr>
        <w:t>view points</w:t>
      </w:r>
      <w:proofErr w:type="gramEnd"/>
      <w:r w:rsidRPr="00E55120">
        <w:rPr>
          <w:rFonts w:asciiTheme="minorHAnsi" w:hAnsiTheme="minorHAnsi" w:cstheme="minorHAnsi"/>
        </w:rPr>
        <w:t xml:space="preserve">, as well as encouraging in depth-research about their own position. </w:t>
      </w:r>
    </w:p>
    <w:p w14:paraId="2C7CC4C2" w14:textId="77116B99" w:rsidR="00943B20" w:rsidRDefault="00943B20" w:rsidP="00943B20">
      <w:pPr>
        <w:pStyle w:val="Heading3"/>
      </w:pPr>
      <w:r>
        <w:t>K</w:t>
      </w:r>
    </w:p>
    <w:p w14:paraId="783AA1F9" w14:textId="77777777" w:rsidR="00943B20" w:rsidRPr="00F004B9" w:rsidRDefault="00943B20" w:rsidP="00943B20">
      <w:pPr>
        <w:pStyle w:val="Heading4"/>
      </w:pPr>
      <w:r w:rsidRPr="00F004B9">
        <w:t xml:space="preserve">Their refusal to allow contestation of spikes when extended in the NR recreates ableism – people with learning disabilities might miss a spike and lose. </w:t>
      </w:r>
    </w:p>
    <w:p w14:paraId="2534FF52" w14:textId="44B712EA" w:rsidR="00943B20" w:rsidRPr="00F004B9" w:rsidRDefault="00943B20" w:rsidP="00943B20">
      <w:pPr>
        <w:rPr>
          <w:rFonts w:cs="Times New Roman"/>
          <w:b/>
          <w:color w:val="222222"/>
        </w:rPr>
      </w:pPr>
      <w:r w:rsidRPr="00F004B9">
        <w:rPr>
          <w:rFonts w:cs="Times New Roman"/>
          <w:b/>
          <w:color w:val="222222"/>
          <w:u w:val="single"/>
        </w:rPr>
        <w:t>Thompson</w:t>
      </w:r>
      <w:r w:rsidRPr="00F004B9">
        <w:rPr>
          <w:rFonts w:cs="Times New Roman"/>
          <w:b/>
          <w:color w:val="222222"/>
        </w:rPr>
        <w:t>:</w:t>
      </w:r>
      <w:r w:rsidRPr="00F004B9">
        <w:rPr>
          <w:rFonts w:cs="Times New Roman"/>
          <w:sz w:val="16"/>
          <w:szCs w:val="16"/>
        </w:rPr>
        <w:t xml:space="preserve"> Marshall Thompson [debater at Whitman and coach of Harrison HS. Big fan of Wittgenstein, Winnie the Pooh and </w:t>
      </w:r>
      <w:proofErr w:type="gramStart"/>
      <w:r w:rsidRPr="00F004B9">
        <w:rPr>
          <w:rFonts w:cs="Times New Roman"/>
          <w:sz w:val="16"/>
          <w:szCs w:val="16"/>
        </w:rPr>
        <w:t>all around</w:t>
      </w:r>
      <w:proofErr w:type="gramEnd"/>
      <w:r w:rsidRPr="00F004B9">
        <w:rPr>
          <w:rFonts w:cs="Times New Roman"/>
          <w:sz w:val="16"/>
          <w:szCs w:val="16"/>
        </w:rPr>
        <w:t xml:space="preserve"> great guy]. “Musings on Debate.” NSD, PDT, VBI.</w:t>
      </w:r>
    </w:p>
    <w:p w14:paraId="7D33BBC3" w14:textId="77777777" w:rsidR="00943B20" w:rsidRPr="00F004B9" w:rsidRDefault="00943B20" w:rsidP="00943B20">
      <w:pPr>
        <w:rPr>
          <w:rFonts w:cs="Times New Roman"/>
          <w:b/>
          <w:color w:val="222222"/>
          <w:sz w:val="16"/>
        </w:rPr>
      </w:pPr>
      <w:r w:rsidRPr="00F004B9">
        <w:rPr>
          <w:rFonts w:cs="Times New Roman"/>
          <w:b/>
          <w:color w:val="222222"/>
          <w:sz w:val="16"/>
        </w:rPr>
        <w:t xml:space="preserve"> </w:t>
      </w:r>
      <w:r w:rsidRPr="00F004B9">
        <w:rPr>
          <w:rFonts w:cs="Times New Roman"/>
          <w:sz w:val="16"/>
        </w:rPr>
        <w:t xml:space="preserve">First, I think that </w:t>
      </w:r>
      <w:r w:rsidRPr="00F004B9">
        <w:rPr>
          <w:rFonts w:cs="Times New Roman"/>
          <w:b/>
          <w:highlight w:val="green"/>
          <w:u w:val="single"/>
        </w:rPr>
        <w:t>evaluating</w:t>
      </w:r>
      <w:r w:rsidRPr="00F004B9">
        <w:rPr>
          <w:rFonts w:cs="Times New Roman"/>
          <w:b/>
          <w:u w:val="single"/>
        </w:rPr>
        <w:t xml:space="preserve"> who is the better debater via</w:t>
      </w:r>
      <w:r w:rsidRPr="00F004B9">
        <w:rPr>
          <w:rFonts w:cs="Times New Roman"/>
          <w:sz w:val="16"/>
        </w:rPr>
        <w:t xml:space="preserve"> who </w:t>
      </w:r>
      <w:r w:rsidRPr="00F004B9">
        <w:rPr>
          <w:rFonts w:cs="Times New Roman"/>
          <w:b/>
          <w:highlight w:val="green"/>
          <w:u w:val="single"/>
        </w:rPr>
        <w:t>dropped spikes</w:t>
      </w:r>
      <w:r w:rsidRPr="00F004B9">
        <w:rPr>
          <w:rFonts w:cs="Times New Roman"/>
          <w:sz w:val="16"/>
        </w:rPr>
        <w:t xml:space="preserve"> </w:t>
      </w:r>
      <w:r w:rsidRPr="00F004B9">
        <w:rPr>
          <w:rFonts w:cs="Times New Roman"/>
          <w:b/>
          <w:highlight w:val="green"/>
          <w:u w:val="single"/>
        </w:rPr>
        <w:t>excludes</w:t>
      </w:r>
      <w:r w:rsidRPr="00F004B9">
        <w:rPr>
          <w:rFonts w:cs="Times New Roman"/>
          <w:sz w:val="16"/>
        </w:rPr>
        <w:t xml:space="preserve"> lots of specific </w:t>
      </w:r>
      <w:r w:rsidRPr="00F004B9">
        <w:rPr>
          <w:rFonts w:cs="Times New Roman"/>
          <w:b/>
          <w:highlight w:val="green"/>
          <w:u w:val="single"/>
        </w:rPr>
        <w:t>individuals</w:t>
      </w:r>
      <w:r w:rsidRPr="00F004B9">
        <w:rPr>
          <w:rFonts w:cs="Times New Roman"/>
          <w:sz w:val="16"/>
        </w:rPr>
        <w:t xml:space="preserve">, especially those </w:t>
      </w:r>
      <w:r w:rsidRPr="00F004B9">
        <w:rPr>
          <w:rFonts w:cs="Times New Roman"/>
          <w:b/>
          <w:highlight w:val="green"/>
          <w:u w:val="single"/>
        </w:rPr>
        <w:t>with learning disabilities</w:t>
      </w:r>
      <w:r w:rsidRPr="00F004B9">
        <w:rPr>
          <w:rFonts w:cs="Times New Roman"/>
          <w:sz w:val="16"/>
        </w:rPr>
        <w:t xml:space="preserve">. I have both moderate dyslexia and extreme dysgraphia.  Despite debating for four years with a lot of success </w:t>
      </w:r>
      <w:r w:rsidRPr="00F004B9">
        <w:rPr>
          <w:rFonts w:cs="Times New Roman"/>
          <w:b/>
          <w:bCs/>
          <w:u w:val="single"/>
        </w:rPr>
        <w:t>I was never able to deal with spikes</w:t>
      </w:r>
      <w:r w:rsidRPr="00F004B9">
        <w:rPr>
          <w:rFonts w:cs="Times New Roman"/>
          <w:b/>
          <w:bCs/>
          <w:highlight w:val="green"/>
          <w:u w:val="single"/>
        </w:rPr>
        <w:t>. I could not ‘mind-sweep’ because my flow was not clear enough</w:t>
      </w:r>
      <w:r w:rsidRPr="00F004B9">
        <w:rPr>
          <w:rFonts w:cs="Times New Roman"/>
          <w:b/>
          <w:bCs/>
          <w:u w:val="single"/>
        </w:rPr>
        <w:t xml:space="preserve"> to find the arguments I needed</w:t>
      </w:r>
      <w:r w:rsidRPr="00F004B9">
        <w:rPr>
          <w:rFonts w:cs="Times New Roman"/>
          <w:sz w:val="16"/>
        </w:rPr>
        <w:t>, and I was simply too slow a reader to be able to reread through the relevant parts of a case during prep-time.</w:t>
      </w:r>
      <w:r w:rsidRPr="00F004B9">
        <w:rPr>
          <w:rFonts w:cs="Times New Roman"/>
          <w:b/>
          <w:color w:val="222222"/>
          <w:sz w:val="16"/>
        </w:rPr>
        <w:t xml:space="preserve"> </w:t>
      </w:r>
      <w:r w:rsidRPr="00F004B9">
        <w:rPr>
          <w:rFonts w:cs="Times New Roman"/>
          <w:sz w:val="16"/>
        </w:rPr>
        <w:t xml:space="preserve">I was very lucky, my junior year (which was the first year I really competed on the national circuit) spikes were remarkably uncommon. Looking </w:t>
      </w:r>
      <w:proofErr w:type="gramStart"/>
      <w:r w:rsidRPr="00F004B9">
        <w:rPr>
          <w:rFonts w:cs="Times New Roman"/>
          <w:sz w:val="16"/>
        </w:rPr>
        <w:t>back</w:t>
      </w:r>
      <w:proofErr w:type="gramEnd"/>
      <w:r w:rsidRPr="00F004B9">
        <w:rPr>
          <w:rFonts w:cs="Times New Roman"/>
          <w:sz w:val="16"/>
        </w:rPr>
        <w:t xml:space="preserve"> it was in many ways the low-point for spike. They started to be used some my senior year but not anything like the extent they are used today. I am entirely confident, however, in saying that </w:t>
      </w:r>
      <w:r w:rsidRPr="00F004B9">
        <w:rPr>
          <w:rFonts w:cs="Times New Roman"/>
          <w:b/>
          <w:highlight w:val="green"/>
          <w:u w:val="single"/>
        </w:rPr>
        <w:t>if spikes had</w:t>
      </w:r>
      <w:r w:rsidRPr="00F004B9">
        <w:rPr>
          <w:rFonts w:cs="Times New Roman"/>
          <w:sz w:val="16"/>
        </w:rPr>
        <w:t xml:space="preserve"> had </w:t>
      </w:r>
      <w:r w:rsidRPr="00F004B9">
        <w:rPr>
          <w:rFonts w:cs="Times New Roman"/>
          <w:b/>
          <w:u w:val="single"/>
        </w:rPr>
        <w:t xml:space="preserve">anywhere near the same </w:t>
      </w:r>
      <w:r w:rsidRPr="00F004B9">
        <w:rPr>
          <w:rFonts w:cs="Times New Roman"/>
          <w:b/>
          <w:highlight w:val="green"/>
          <w:u w:val="single"/>
        </w:rPr>
        <w:t>prevalence</w:t>
      </w:r>
      <w:r w:rsidRPr="00F004B9">
        <w:rPr>
          <w:rFonts w:cs="Times New Roman"/>
          <w:sz w:val="16"/>
        </w:rPr>
        <w:t xml:space="preserve"> when </w:t>
      </w:r>
      <w:r w:rsidRPr="00F004B9">
        <w:rPr>
          <w:rFonts w:cs="Times New Roman"/>
          <w:b/>
          <w:highlight w:val="green"/>
          <w:u w:val="single"/>
        </w:rPr>
        <w:t>I</w:t>
      </w:r>
      <w:r w:rsidRPr="00F004B9">
        <w:rPr>
          <w:rFonts w:cs="Times New Roman"/>
          <w:sz w:val="16"/>
        </w:rPr>
        <w:t xml:space="preserve"> started doing ‘circuit’ debate as they do now, I—with the specific ways that dyslexia/dysgraphia has affected me—</w:t>
      </w:r>
      <w:r w:rsidRPr="00F004B9">
        <w:rPr>
          <w:rFonts w:cs="Times New Roman"/>
          <w:b/>
          <w:u w:val="single"/>
        </w:rPr>
        <w:t>wou</w:t>
      </w:r>
      <w:r w:rsidRPr="00F004B9">
        <w:rPr>
          <w:rFonts w:cs="Times New Roman"/>
          <w:b/>
          <w:highlight w:val="green"/>
          <w:u w:val="single"/>
        </w:rPr>
        <w:t>ld never have bothered to try to debate</w:t>
      </w:r>
      <w:r w:rsidRPr="00F004B9">
        <w:rPr>
          <w:rFonts w:cs="Times New Roman"/>
          <w:b/>
          <w:u w:val="single"/>
        </w:rPr>
        <w:t xml:space="preserve"> national circuit LD</w:t>
      </w:r>
      <w:r w:rsidRPr="00F004B9">
        <w:rPr>
          <w:rFonts w:cs="Times New Roman"/>
          <w:sz w:val="16"/>
        </w:rPr>
        <w:t xml:space="preserve">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w:t>
      </w:r>
      <w:r w:rsidRPr="00F004B9">
        <w:rPr>
          <w:rFonts w:cs="Times New Roman"/>
          <w:b/>
          <w:highlight w:val="green"/>
          <w:u w:val="single"/>
        </w:rPr>
        <w:t>the values that debate cares about</w:t>
      </w:r>
      <w:r w:rsidRPr="00F004B9">
        <w:rPr>
          <w:rFonts w:cs="Times New Roman"/>
          <w:b/>
          <w:u w:val="single"/>
        </w:rPr>
        <w:t xml:space="preserve"> </w:t>
      </w:r>
      <w:r w:rsidRPr="00F004B9">
        <w:rPr>
          <w:rFonts w:cs="Times New Roman"/>
          <w:sz w:val="16"/>
        </w:rPr>
        <w:t xml:space="preserve">and should be assessing </w:t>
      </w:r>
      <w:r w:rsidRPr="00F004B9">
        <w:rPr>
          <w:rFonts w:cs="Times New Roman"/>
          <w:b/>
          <w:highlight w:val="green"/>
          <w:u w:val="single"/>
        </w:rPr>
        <w:t>are not questions of handwriting or notation</w:t>
      </w:r>
      <w:r w:rsidRPr="00F004B9">
        <w:rPr>
          <w:rFonts w:cs="Times New Roman"/>
          <w:sz w:val="16"/>
        </w:rPr>
        <w:t xml:space="preserve">. We expect notation instrumentally to avoid intervention, but it is not one of the ends of </w:t>
      </w:r>
      <w:proofErr w:type="gramStart"/>
      <w:r w:rsidRPr="00F004B9">
        <w:rPr>
          <w:rFonts w:cs="Times New Roman"/>
          <w:sz w:val="16"/>
        </w:rPr>
        <w:t>debate in itself</w:t>
      </w:r>
      <w:proofErr w:type="gramEnd"/>
      <w:r w:rsidRPr="00F004B9">
        <w:rPr>
          <w:rFonts w:cs="Times New Roman"/>
          <w:sz w:val="16"/>
        </w:rPr>
        <w:t xml:space="preserve">. </w:t>
      </w:r>
      <w:r w:rsidRPr="00F004B9">
        <w:rPr>
          <w:rFonts w:cs="Times New Roman"/>
          <w:b/>
          <w:bCs/>
          <w:u w:val="single"/>
        </w:rPr>
        <w:t xml:space="preserve">Thus, if </w:t>
      </w:r>
      <w:r w:rsidRPr="00F004B9">
        <w:rPr>
          <w:rFonts w:cs="Times New Roman"/>
          <w:b/>
          <w:bCs/>
          <w:highlight w:val="green"/>
          <w:u w:val="single"/>
        </w:rPr>
        <w:t>there is a viable principle upon which we can decrease this</w:t>
      </w:r>
      <w:r w:rsidRPr="00F004B9">
        <w:rPr>
          <w:rFonts w:cs="Times New Roman"/>
          <w:b/>
          <w:bCs/>
          <w:u w:val="single"/>
        </w:rPr>
        <w:t xml:space="preserve"> strategic </w:t>
      </w:r>
      <w:r w:rsidRPr="00F004B9">
        <w:rPr>
          <w:rFonts w:cs="Times New Roman"/>
          <w:b/>
          <w:bCs/>
          <w:highlight w:val="green"/>
          <w:u w:val="single"/>
        </w:rPr>
        <w:t>dimension of spikes</w:t>
      </w:r>
      <w:r w:rsidRPr="00F004B9">
        <w:rPr>
          <w:rFonts w:cs="Times New Roman"/>
          <w:b/>
          <w:bCs/>
          <w:u w:val="single"/>
        </w:rPr>
        <w:t xml:space="preserve"> </w:t>
      </w:r>
      <w:r w:rsidRPr="00F004B9">
        <w:rPr>
          <w:rFonts w:cs="Times New Roman"/>
          <w:b/>
          <w:bCs/>
          <w:highlight w:val="green"/>
          <w:u w:val="single"/>
        </w:rPr>
        <w:t>but maintain non-intervention</w:t>
      </w:r>
      <w:r w:rsidRPr="00F004B9">
        <w:rPr>
          <w:rFonts w:cs="Times New Roman"/>
          <w:b/>
          <w:bCs/>
          <w:u w:val="single"/>
        </w:rPr>
        <w:t xml:space="preserve"> I think </w:t>
      </w:r>
      <w:r w:rsidRPr="00F004B9">
        <w:rPr>
          <w:rFonts w:cs="Times New Roman"/>
          <w:b/>
          <w:bCs/>
          <w:highlight w:val="green"/>
          <w:u w:val="single"/>
        </w:rPr>
        <w:t>we should do so</w:t>
      </w:r>
      <w:r w:rsidRPr="00F004B9">
        <w:rPr>
          <w:rFonts w:cs="Times New Roman"/>
          <w:sz w:val="16"/>
        </w:rPr>
        <w:t xml:space="preserve">.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F004B9">
        <w:rPr>
          <w:rFonts w:cs="Times New Roman"/>
          <w:sz w:val="16"/>
        </w:rPr>
        <w:t>not be</w:t>
      </w:r>
      <w:proofErr w:type="gramEnd"/>
      <w:r w:rsidRPr="00F004B9">
        <w:rPr>
          <w:rFonts w:cs="Times New Roman"/>
          <w:sz w:val="16"/>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 </w:t>
      </w:r>
      <w:r w:rsidRPr="00F004B9">
        <w:rPr>
          <w:rFonts w:cs="Times New Roman"/>
          <w:b/>
          <w:u w:val="single"/>
        </w:rPr>
        <w:t xml:space="preserve">spikes add in a greater dimension of randomness </w:t>
      </w:r>
      <w:r w:rsidRPr="00F004B9">
        <w:rPr>
          <w:rFonts w:cs="Times New Roman"/>
          <w:sz w:val="16"/>
        </w:rPr>
        <w:t xml:space="preserve">to the round. If they are seen then they are ‘caught’ then they don’t really help you win, if they are </w:t>
      </w:r>
      <w:proofErr w:type="gramStart"/>
      <w:r w:rsidRPr="00F004B9">
        <w:rPr>
          <w:rFonts w:cs="Times New Roman"/>
          <w:sz w:val="16"/>
        </w:rPr>
        <w:t>not</w:t>
      </w:r>
      <w:proofErr w:type="gramEnd"/>
      <w:r w:rsidRPr="00F004B9">
        <w:rPr>
          <w:rFonts w:cs="Times New Roman"/>
          <w:sz w:val="16"/>
        </w:rPr>
        <w:t xml:space="preserve"> they do. </w:t>
      </w:r>
      <w:r w:rsidRPr="00F004B9">
        <w:rPr>
          <w:rFonts w:cs="Times New Roman"/>
          <w:b/>
          <w:u w:val="single"/>
        </w:rPr>
        <w:t xml:space="preserve">Against most debaters one can ‘reliably’ beat them or will ‘reliably’ lose to them. With cases with lots of spike </w:t>
      </w:r>
      <w:r w:rsidRPr="00F004B9">
        <w:rPr>
          <w:rFonts w:cs="Times New Roman"/>
          <w:sz w:val="16"/>
        </w:rPr>
        <w:t xml:space="preserve">however, </w:t>
      </w:r>
      <w:r w:rsidRPr="00F004B9">
        <w:rPr>
          <w:rFonts w:cs="Times New Roman"/>
          <w:b/>
          <w:u w:val="single"/>
        </w:rPr>
        <w:t xml:space="preserve">one might generally beat them and </w:t>
      </w:r>
      <w:r w:rsidRPr="00F004B9">
        <w:rPr>
          <w:rFonts w:cs="Times New Roman"/>
          <w:sz w:val="16"/>
        </w:rPr>
        <w:t xml:space="preserve">then </w:t>
      </w:r>
      <w:r w:rsidRPr="00F004B9">
        <w:rPr>
          <w:rFonts w:cs="Times New Roman"/>
          <w:b/>
          <w:u w:val="single"/>
        </w:rPr>
        <w:t>once just miss a spike and it is all over.</w:t>
      </w:r>
      <w:r w:rsidRPr="00F004B9">
        <w:rPr>
          <w:rFonts w:cs="Times New Roman"/>
          <w:sz w:val="16"/>
        </w:rPr>
        <w:t xml:space="preserve"> If the round were to have happened at a different </w:t>
      </w:r>
      <w:proofErr w:type="gramStart"/>
      <w:r w:rsidRPr="00F004B9">
        <w:rPr>
          <w:rFonts w:cs="Times New Roman"/>
          <w:sz w:val="16"/>
        </w:rPr>
        <w:t>time</w:t>
      </w:r>
      <w:proofErr w:type="gramEnd"/>
      <w:r w:rsidRPr="00F004B9">
        <w:rPr>
          <w:rFonts w:cs="Times New Roman"/>
          <w:sz w:val="16"/>
        </w:rPr>
        <w:t xml:space="preserve"> then the spike might have been caught. This ‘luck’ dimension strikes me as at least giving reason to think it does not track with what we want when assessing who did the better debating.</w:t>
      </w:r>
    </w:p>
    <w:p w14:paraId="7259C07E" w14:textId="3E5D6437" w:rsidR="00943B20" w:rsidRDefault="00943B20" w:rsidP="00943B20"/>
    <w:p w14:paraId="474CF1A6" w14:textId="3976A344" w:rsidR="00943B20" w:rsidRPr="00943B20" w:rsidRDefault="00943B20" w:rsidP="00943B20">
      <w:pPr>
        <w:pStyle w:val="Heading4"/>
        <w:rPr>
          <w:rFonts w:cs="Times New Roman"/>
          <w:color w:val="262626"/>
        </w:rPr>
      </w:pPr>
      <w:r w:rsidRPr="00330DA7">
        <w:rPr>
          <w:rFonts w:cs="Times New Roman"/>
          <w:color w:val="262626"/>
        </w:rPr>
        <w:t xml:space="preserve">Ableism is a tactic of oppression that permeates all forms of discrimination - categorization based on normative biological standards justifies every form of discrimination and violence. </w:t>
      </w:r>
    </w:p>
    <w:p w14:paraId="2B7F53AE" w14:textId="53B7075C" w:rsidR="00943B20" w:rsidRPr="00F004B9" w:rsidRDefault="00943B20" w:rsidP="00943B20">
      <w:pPr>
        <w:widowControl w:val="0"/>
        <w:autoSpaceDE w:val="0"/>
        <w:autoSpaceDN w:val="0"/>
        <w:adjustRightInd w:val="0"/>
        <w:rPr>
          <w:color w:val="262626"/>
          <w:sz w:val="28"/>
          <w:szCs w:val="28"/>
        </w:rPr>
      </w:pPr>
      <w:proofErr w:type="spellStart"/>
      <w:r w:rsidRPr="00F004B9">
        <w:rPr>
          <w:b/>
          <w:color w:val="262626"/>
          <w:u w:val="single"/>
        </w:rPr>
        <w:t>S</w:t>
      </w:r>
      <w:r>
        <w:rPr>
          <w:b/>
          <w:color w:val="262626"/>
          <w:u w:val="single"/>
        </w:rPr>
        <w:t>iebers</w:t>
      </w:r>
      <w:proofErr w:type="spellEnd"/>
      <w:r w:rsidRPr="00F004B9">
        <w:rPr>
          <w:b/>
          <w:color w:val="262626"/>
          <w:u w:val="single"/>
        </w:rPr>
        <w:t>:</w:t>
      </w:r>
      <w:r w:rsidRPr="00F004B9">
        <w:rPr>
          <w:b/>
          <w:color w:val="262626"/>
          <w:sz w:val="28"/>
          <w:szCs w:val="28"/>
          <w:u w:val="single"/>
        </w:rPr>
        <w:t xml:space="preserve"> </w:t>
      </w:r>
      <w:proofErr w:type="spellStart"/>
      <w:r w:rsidRPr="00F004B9">
        <w:rPr>
          <w:color w:val="262626"/>
          <w:sz w:val="16"/>
          <w:szCs w:val="16"/>
        </w:rPr>
        <w:t>Siebers</w:t>
      </w:r>
      <w:proofErr w:type="spellEnd"/>
      <w:r w:rsidRPr="00F004B9">
        <w:rPr>
          <w:color w:val="262626"/>
          <w:sz w:val="16"/>
          <w:szCs w:val="16"/>
        </w:rPr>
        <w:t>, Tobin [Professor of Literary and Cultural Criticism @ University of Michigan], “The Aesthetics of Human Disqualification”. October 2009.</w:t>
      </w:r>
      <w:r w:rsidRPr="00F004B9">
        <w:rPr>
          <w:color w:val="262626"/>
          <w:sz w:val="28"/>
          <w:szCs w:val="28"/>
        </w:rPr>
        <w:t xml:space="preserve"> </w:t>
      </w:r>
    </w:p>
    <w:p w14:paraId="4EBA14A6" w14:textId="77777777" w:rsidR="00943B20" w:rsidRPr="00330DA7" w:rsidRDefault="00943B20" w:rsidP="00943B20">
      <w:pPr>
        <w:rPr>
          <w:b/>
          <w:color w:val="262626"/>
          <w:u w:val="single"/>
        </w:rPr>
      </w:pPr>
      <w:r w:rsidRPr="00330DA7">
        <w:rPr>
          <w:color w:val="262626"/>
          <w:sz w:val="16"/>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330DA7">
        <w:rPr>
          <w:b/>
          <w:color w:val="262626"/>
          <w:highlight w:val="green"/>
          <w:u w:val="single"/>
        </w:rPr>
        <w:t>Oppression is justified most often by the attribution of</w:t>
      </w:r>
      <w:r w:rsidRPr="00330DA7">
        <w:rPr>
          <w:b/>
          <w:color w:val="262626"/>
          <w:u w:val="single"/>
        </w:rPr>
        <w:t xml:space="preserve"> natural inferiority-what some call “in-built” or “</w:t>
      </w:r>
      <w:r w:rsidRPr="00330DA7">
        <w:rPr>
          <w:b/>
          <w:color w:val="262626"/>
          <w:highlight w:val="green"/>
          <w:u w:val="single"/>
        </w:rPr>
        <w:t>biological” inferiority</w:t>
      </w:r>
      <w:r w:rsidRPr="00330DA7">
        <w:rPr>
          <w:color w:val="262626"/>
          <w:sz w:val="16"/>
        </w:rPr>
        <w:t xml:space="preserve">. Natural inferiority is always somatic, focusing on the mental and physical features of the group, and it figures as disability. </w:t>
      </w:r>
      <w:r w:rsidRPr="00330DA7">
        <w:rPr>
          <w:b/>
          <w:color w:val="262626"/>
          <w:highlight w:val="green"/>
          <w:u w:val="single"/>
        </w:rPr>
        <w:t>The prototype of biological inferiority is disability</w:t>
      </w:r>
      <w:r w:rsidRPr="00330DA7">
        <w:rPr>
          <w:color w:val="262626"/>
          <w:sz w:val="16"/>
          <w:highlight w:val="green"/>
        </w:rPr>
        <w:t>.</w:t>
      </w:r>
      <w:r w:rsidRPr="00330DA7">
        <w:rPr>
          <w:color w:val="262626"/>
          <w:sz w:val="16"/>
        </w:rPr>
        <w:t xml:space="preserve"> </w:t>
      </w:r>
      <w:r w:rsidRPr="00330DA7">
        <w:rPr>
          <w:b/>
          <w:color w:val="262626"/>
          <w:highlight w:val="green"/>
          <w:u w:val="single"/>
        </w:rPr>
        <w:t>The representation of inferiority always comes back to the appearance of the body</w:t>
      </w:r>
      <w:r w:rsidRPr="00330DA7">
        <w:rPr>
          <w:b/>
          <w:color w:val="262626"/>
          <w:u w:val="single"/>
        </w:rPr>
        <w:t xml:space="preserve"> and the way the body makes other bodies feel</w:t>
      </w:r>
      <w:r w:rsidRPr="00330DA7">
        <w:rPr>
          <w:color w:val="262626"/>
          <w:sz w:val="16"/>
        </w:rPr>
        <w:t xml:space="preserve">. </w:t>
      </w:r>
      <w:proofErr w:type="gramStart"/>
      <w:r w:rsidRPr="00330DA7">
        <w:rPr>
          <w:color w:val="262626"/>
          <w:sz w:val="16"/>
        </w:rPr>
        <w:t>This is why</w:t>
      </w:r>
      <w:proofErr w:type="gramEnd"/>
      <w:r w:rsidRPr="00330DA7">
        <w:rPr>
          <w:color w:val="262626"/>
          <w:sz w:val="16"/>
        </w:rPr>
        <w:t xml:space="preserve">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it is not a matter of reducing other minority identities to disability identity. Rather, it is a matter of understanding the work done by disability in oppressive systems. In disability oppression, the physical and mental properties of the body are socially constructed as disqualifying defects, but this specific type of social construction happens to be integral </w:t>
      </w:r>
      <w:proofErr w:type="gramStart"/>
      <w:r w:rsidRPr="00330DA7">
        <w:rPr>
          <w:color w:val="262626"/>
          <w:sz w:val="16"/>
        </w:rPr>
        <w:t>at the present moment</w:t>
      </w:r>
      <w:proofErr w:type="gramEnd"/>
      <w:r w:rsidRPr="00330DA7">
        <w:rPr>
          <w:color w:val="262626"/>
          <w:sz w:val="16"/>
        </w:rPr>
        <w:t xml:space="preserve"> to the symbolic requirements of oppression in general. In every oppressive system of our day, I want to claim</w:t>
      </w:r>
      <w:r w:rsidRPr="00330DA7">
        <w:rPr>
          <w:sz w:val="16"/>
          <w:highlight w:val="green"/>
        </w:rPr>
        <w:t xml:space="preserve">, </w:t>
      </w:r>
      <w:r w:rsidRPr="00330DA7">
        <w:rPr>
          <w:b/>
          <w:highlight w:val="green"/>
          <w:u w:val="single"/>
        </w:rPr>
        <w:t>the oppressed identity is represented in some way as disabled</w:t>
      </w:r>
      <w:r w:rsidRPr="00330DA7">
        <w:rPr>
          <w:b/>
          <w:color w:val="262626"/>
          <w:u w:val="single"/>
        </w:rPr>
        <w:t>, and although it is hard to understand, the same process obtains when disability is the oppressed identity. “</w:t>
      </w:r>
      <w:r w:rsidRPr="00330DA7">
        <w:rPr>
          <w:b/>
          <w:color w:val="262626"/>
          <w:highlight w:val="green"/>
          <w:u w:val="single"/>
        </w:rPr>
        <w:t xml:space="preserve">Racism” disqualifies </w:t>
      </w:r>
      <w:proofErr w:type="gramStart"/>
      <w:r w:rsidRPr="00330DA7">
        <w:rPr>
          <w:b/>
          <w:color w:val="262626"/>
          <w:highlight w:val="green"/>
          <w:u w:val="single"/>
        </w:rPr>
        <w:t>on the basis of</w:t>
      </w:r>
      <w:proofErr w:type="gramEnd"/>
      <w:r w:rsidRPr="00330DA7">
        <w:rPr>
          <w:b/>
          <w:color w:val="262626"/>
          <w:highlight w:val="green"/>
          <w:u w:val="single"/>
        </w:rPr>
        <w:t xml:space="preserve"> race, providing justification for the inferiority of certain skin colors</w:t>
      </w:r>
      <w:r w:rsidRPr="00330DA7">
        <w:rPr>
          <w:b/>
          <w:color w:val="262626"/>
          <w:u w:val="single"/>
        </w:rPr>
        <w:t>, bloodlines, and physical features. “</w:t>
      </w:r>
      <w:r w:rsidRPr="00330DA7">
        <w:rPr>
          <w:b/>
          <w:color w:val="262626"/>
          <w:highlight w:val="green"/>
          <w:u w:val="single"/>
        </w:rPr>
        <w:t xml:space="preserve">Sexism” disqualifies </w:t>
      </w:r>
      <w:proofErr w:type="gramStart"/>
      <w:r w:rsidRPr="00330DA7">
        <w:rPr>
          <w:b/>
          <w:color w:val="262626"/>
          <w:highlight w:val="green"/>
          <w:u w:val="single"/>
        </w:rPr>
        <w:t>on the basis of</w:t>
      </w:r>
      <w:proofErr w:type="gramEnd"/>
      <w:r w:rsidRPr="00330DA7">
        <w:rPr>
          <w:b/>
          <w:color w:val="262626"/>
          <w:highlight w:val="green"/>
          <w:u w:val="single"/>
        </w:rPr>
        <w:t xml:space="preserve"> sex/gender</w:t>
      </w:r>
      <w:r w:rsidRPr="00330DA7">
        <w:rPr>
          <w:b/>
          <w:color w:val="262626"/>
          <w:u w:val="single"/>
        </w:rPr>
        <w:t xml:space="preserve"> as a direct representation of mental and physical inferiority.</w:t>
      </w:r>
      <w:r w:rsidRPr="00330DA7">
        <w:rPr>
          <w:color w:val="262626"/>
          <w:sz w:val="16"/>
        </w:rPr>
        <w:t xml:space="preserve"> “Classism” disqualifies </w:t>
      </w:r>
      <w:proofErr w:type="gramStart"/>
      <w:r w:rsidRPr="00330DA7">
        <w:rPr>
          <w:color w:val="262626"/>
          <w:sz w:val="16"/>
        </w:rPr>
        <w:t>on the basis of</w:t>
      </w:r>
      <w:proofErr w:type="gramEnd"/>
      <w:r w:rsidRPr="00330DA7">
        <w:rPr>
          <w:color w:val="262626"/>
          <w:sz w:val="16"/>
        </w:rPr>
        <w:t xml:space="preserve"> family lineage and socioeconomic power as proof of inferior genealogical status. “</w:t>
      </w:r>
      <w:r w:rsidRPr="00330DA7">
        <w:rPr>
          <w:b/>
          <w:color w:val="262626"/>
          <w:highlight w:val="green"/>
          <w:u w:val="single"/>
        </w:rPr>
        <w:t xml:space="preserve">Ableism” disqualifies </w:t>
      </w:r>
      <w:proofErr w:type="gramStart"/>
      <w:r w:rsidRPr="00330DA7">
        <w:rPr>
          <w:b/>
          <w:color w:val="262626"/>
          <w:highlight w:val="green"/>
          <w:u w:val="single"/>
        </w:rPr>
        <w:t>on the basis of</w:t>
      </w:r>
      <w:proofErr w:type="gramEnd"/>
      <w:r w:rsidRPr="00330DA7">
        <w:rPr>
          <w:b/>
          <w:color w:val="262626"/>
          <w:u w:val="single"/>
        </w:rPr>
        <w:t xml:space="preserve"> mental and physical differences, </w:t>
      </w:r>
      <w:r w:rsidRPr="00330DA7">
        <w:rPr>
          <w:b/>
          <w:color w:val="262626"/>
          <w:highlight w:val="green"/>
          <w:u w:val="single"/>
        </w:rPr>
        <w:t>first selecting and then stigmatizing them as disabilities</w:t>
      </w:r>
      <w:r w:rsidRPr="00330DA7">
        <w:rPr>
          <w:color w:val="262626"/>
          <w:sz w:val="16"/>
        </w:rPr>
        <w:t xml:space="preserve">. </w:t>
      </w:r>
      <w:r w:rsidRPr="00330DA7">
        <w:rPr>
          <w:b/>
          <w:color w:val="262626"/>
          <w:u w:val="single"/>
        </w:rPr>
        <w:t>The oppressive system occults in each case the fact that the disqualified identity is socially constructed</w:t>
      </w:r>
      <w:r w:rsidRPr="00330DA7">
        <w:rPr>
          <w:color w:val="262626"/>
          <w:sz w:val="16"/>
        </w:rPr>
        <w:t xml:space="preserve">,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330DA7">
        <w:rPr>
          <w:b/>
          <w:color w:val="262626"/>
          <w:highlight w:val="green"/>
          <w:u w:val="single"/>
        </w:rPr>
        <w:t>Disability represents at this moment in time the final frontier of justifiable human inferiority.</w:t>
      </w:r>
    </w:p>
    <w:p w14:paraId="1FDA5737" w14:textId="77777777" w:rsidR="00943B20" w:rsidRPr="00943B20" w:rsidRDefault="00943B20" w:rsidP="00943B20"/>
    <w:p w14:paraId="58283899" w14:textId="0EA35229" w:rsidR="000E65D1" w:rsidRPr="00E55120" w:rsidRDefault="00764195" w:rsidP="000E65D1">
      <w:pPr>
        <w:pStyle w:val="Heading3"/>
        <w:rPr>
          <w:rFonts w:asciiTheme="minorHAnsi" w:hAnsiTheme="minorHAnsi" w:cstheme="minorHAnsi"/>
        </w:rPr>
      </w:pPr>
      <w:r>
        <w:rPr>
          <w:rFonts w:asciiTheme="minorHAnsi" w:hAnsiTheme="minorHAnsi" w:cstheme="minorHAnsi"/>
        </w:rPr>
        <w:t>NC</w:t>
      </w:r>
    </w:p>
    <w:p w14:paraId="1A101CBA" w14:textId="77777777" w:rsidR="000E65D1" w:rsidRPr="002031E4" w:rsidRDefault="000E65D1" w:rsidP="000E65D1">
      <w:pPr>
        <w:pStyle w:val="Heading4"/>
        <w:rPr>
          <w:rFonts w:asciiTheme="minorHAnsi" w:hAnsiTheme="minorHAnsi" w:cstheme="minorHAnsi"/>
        </w:rPr>
      </w:pPr>
      <w:r w:rsidRPr="00E55120">
        <w:rPr>
          <w:rFonts w:asciiTheme="minorHAnsi" w:hAnsiTheme="minorHAnsi" w:cstheme="minorHAnsi"/>
        </w:rPr>
        <w:t>The meta ethic is practical reason.</w:t>
      </w:r>
    </w:p>
    <w:p w14:paraId="772AC88F"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3F5D109B" w14:textId="77777777" w:rsidR="000E65D1" w:rsidRPr="004A25DF" w:rsidRDefault="000E65D1" w:rsidP="000E65D1">
      <w:pPr>
        <w:pStyle w:val="Heading4"/>
        <w:rPr>
          <w:rFonts w:asciiTheme="minorHAnsi" w:hAnsiTheme="minorHAnsi" w:cstheme="minorHAnsi"/>
        </w:rPr>
      </w:pPr>
      <w:r w:rsidRPr="00E55120">
        <w:rPr>
          <w:rFonts w:asciiTheme="minorHAnsi" w:hAnsiTheme="minorHAnsi" w:cstheme="minorHAnsi"/>
        </w:rPr>
        <w:t>2] Empirical uncertainty– evil demon could deceive us, dreaming, simulation, and inability to know other’s experiences makes empiricism an unreliable basis for universal ethics.</w:t>
      </w:r>
    </w:p>
    <w:p w14:paraId="7052F17B"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39070075"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5CA95D3F" w14:textId="77777777" w:rsidR="000E65D1" w:rsidRPr="004A42F9" w:rsidRDefault="000E65D1" w:rsidP="000E65D1">
      <w:pPr>
        <w:pStyle w:val="Heading4"/>
        <w:rPr>
          <w:rFonts w:asciiTheme="minorHAnsi" w:hAnsiTheme="minorHAnsi" w:cstheme="minorHAnsi"/>
        </w:rPr>
      </w:pPr>
      <w:r w:rsidRPr="00E55120">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686B246F"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Thus, the standard is respecting freedom. Prefer additionally –</w:t>
      </w:r>
    </w:p>
    <w:p w14:paraId="71619B66"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48939988"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 xml:space="preserve">2] All other frameworks collapse—non-Kantian theories source obligations in extrinsically good objects, but that presupposes the goodness of the rational will. </w:t>
      </w:r>
    </w:p>
    <w:p w14:paraId="7F0ADAD5" w14:textId="77777777" w:rsidR="000E65D1" w:rsidRPr="00E55120" w:rsidRDefault="000E65D1" w:rsidP="000E65D1">
      <w:pPr>
        <w:pStyle w:val="Heading4"/>
        <w:spacing w:before="0"/>
        <w:rPr>
          <w:rFonts w:asciiTheme="minorHAnsi" w:hAnsiTheme="minorHAnsi" w:cstheme="minorHAnsi"/>
          <w:sz w:val="24"/>
        </w:rPr>
      </w:pPr>
      <w:r w:rsidRPr="00E55120">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5E7A1856" w14:textId="77777777" w:rsidR="000E65D1" w:rsidRPr="00E55120" w:rsidRDefault="000E65D1" w:rsidP="000E65D1">
      <w:pPr>
        <w:rPr>
          <w:rFonts w:asciiTheme="minorHAnsi" w:hAnsiTheme="minorHAnsi" w:cstheme="minorHAnsi"/>
        </w:rPr>
      </w:pPr>
      <w:proofErr w:type="spellStart"/>
      <w:r w:rsidRPr="00E55120">
        <w:rPr>
          <w:rStyle w:val="Style13ptBold"/>
          <w:rFonts w:asciiTheme="minorHAnsi" w:hAnsiTheme="minorHAnsi" w:cstheme="minorHAnsi"/>
        </w:rPr>
        <w:t>Feser</w:t>
      </w:r>
      <w:proofErr w:type="spellEnd"/>
      <w:r w:rsidRPr="00E55120">
        <w:rPr>
          <w:rStyle w:val="Style13ptBold"/>
          <w:rFonts w:asciiTheme="minorHAnsi" w:hAnsiTheme="minorHAnsi" w:cstheme="minorHAnsi"/>
        </w:rPr>
        <w:t xml:space="preserve"> 1</w:t>
      </w:r>
      <w:r w:rsidRPr="00E55120">
        <w:rPr>
          <w:rFonts w:asciiTheme="minorHAnsi" w:hAnsiTheme="minorHAnsi" w:cstheme="minorHAnsi"/>
        </w:rPr>
        <w:t xml:space="preserve">, (Edward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is an American philosopher. He is an Associate Professor of Philosophy at Pasadena City College in Pasadena, California. </w:t>
      </w:r>
      <w:hyperlink r:id="rId7" w:history="1">
        <w:r w:rsidRPr="00E55120">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E55120">
        <w:rPr>
          <w:rFonts w:asciiTheme="minorHAnsi" w:hAnsiTheme="minorHAnsi" w:cstheme="minorHAnsi"/>
        </w:rPr>
        <w:t xml:space="preserve"> for gen lang]//</w:t>
      </w:r>
      <w:proofErr w:type="spellStart"/>
      <w:r w:rsidRPr="00E55120">
        <w:rPr>
          <w:rFonts w:asciiTheme="minorHAnsi" w:hAnsiTheme="minorHAnsi" w:cstheme="minorHAnsi"/>
        </w:rPr>
        <w:t>phs</w:t>
      </w:r>
      <w:proofErr w:type="spellEnd"/>
      <w:r w:rsidRPr="00E55120">
        <w:rPr>
          <w:rFonts w:asciiTheme="minorHAnsi" w:hAnsiTheme="minorHAnsi" w:cstheme="minorHAnsi"/>
        </w:rPr>
        <w:t xml:space="preserve"> </w:t>
      </w:r>
      <w:proofErr w:type="spellStart"/>
      <w:r w:rsidRPr="00E55120">
        <w:rPr>
          <w:rFonts w:asciiTheme="minorHAnsi" w:hAnsiTheme="minorHAnsi" w:cstheme="minorHAnsi"/>
        </w:rPr>
        <w:t>st</w:t>
      </w:r>
      <w:proofErr w:type="spellEnd"/>
    </w:p>
    <w:p w14:paraId="0D0477EF" w14:textId="77777777" w:rsidR="000E65D1" w:rsidRPr="00E55120" w:rsidRDefault="000E65D1" w:rsidP="000E65D1">
      <w:pPr>
        <w:rPr>
          <w:rFonts w:asciiTheme="minorHAnsi" w:hAnsiTheme="minorHAnsi" w:cstheme="minorHAnsi"/>
          <w:sz w:val="16"/>
        </w:rPr>
      </w:pPr>
      <w:r w:rsidRPr="00E55120">
        <w:rPr>
          <w:rFonts w:asciiTheme="minorHAnsi" w:hAnsiTheme="minorHAnsi" w:cstheme="minorHAnsi"/>
          <w:sz w:val="16"/>
        </w:rPr>
        <w:t xml:space="preserve">There is a serious difficulty with this criticism of Nozick, however. It is just this: </w:t>
      </w:r>
      <w:r w:rsidRPr="00E55120">
        <w:rPr>
          <w:rStyle w:val="Emphasis"/>
          <w:rFonts w:asciiTheme="minorHAnsi" w:hAnsiTheme="minorHAnsi" w:cstheme="minorHAnsi"/>
        </w:rPr>
        <w:t>There is no such thing as an unjust initial acquisition of resources;</w:t>
      </w:r>
      <w:r w:rsidRPr="00E55120">
        <w:rPr>
          <w:rFonts w:asciiTheme="minorHAnsi" w:hAnsiTheme="minorHAnsi" w:cstheme="minorHAnsi"/>
          <w:sz w:val="16"/>
        </w:rPr>
        <w:t xml:space="preserve"> therefore</w:t>
      </w:r>
      <w:r w:rsidRPr="00E55120">
        <w:rPr>
          <w:rStyle w:val="Emphasis"/>
          <w:rFonts w:asciiTheme="minorHAnsi" w:hAnsiTheme="minorHAnsi" w:cstheme="minorHAnsi"/>
        </w:rPr>
        <w:t>, there is no case</w:t>
      </w:r>
      <w:r w:rsidRPr="00E55120">
        <w:rPr>
          <w:rFonts w:asciiTheme="minorHAnsi" w:hAnsiTheme="minorHAnsi" w:cstheme="minorHAnsi"/>
          <w:sz w:val="16"/>
        </w:rPr>
        <w:t xml:space="preserve"> to be made </w:t>
      </w:r>
      <w:r w:rsidRPr="00E55120">
        <w:rPr>
          <w:rStyle w:val="Emphasis"/>
          <w:rFonts w:asciiTheme="minorHAnsi" w:hAnsiTheme="minorHAnsi" w:cstheme="minorHAnsi"/>
        </w:rPr>
        <w:t xml:space="preserve">for </w:t>
      </w:r>
      <w:r w:rsidRPr="00E55120">
        <w:rPr>
          <w:rFonts w:asciiTheme="minorHAnsi" w:hAnsiTheme="minorHAnsi" w:cstheme="minorHAnsi"/>
          <w:sz w:val="16"/>
        </w:rPr>
        <w:t xml:space="preserve">redistributive taxation </w:t>
      </w:r>
      <w:proofErr w:type="gramStart"/>
      <w:r w:rsidRPr="00E55120">
        <w:rPr>
          <w:rFonts w:asciiTheme="minorHAnsi" w:hAnsiTheme="minorHAnsi" w:cstheme="minorHAnsi"/>
          <w:sz w:val="16"/>
        </w:rPr>
        <w:t>on the basis of</w:t>
      </w:r>
      <w:proofErr w:type="gramEnd"/>
      <w:r w:rsidRPr="00E55120">
        <w:rPr>
          <w:rFonts w:asciiTheme="minorHAnsi" w:hAnsiTheme="minorHAnsi" w:cstheme="minorHAnsi"/>
          <w:sz w:val="16"/>
        </w:rPr>
        <w:t xml:space="preserve"> </w:t>
      </w:r>
      <w:r w:rsidRPr="00E55120">
        <w:rPr>
          <w:rStyle w:val="Emphasis"/>
          <w:rFonts w:asciiTheme="minorHAnsi" w:hAnsiTheme="minorHAnsi" w:cstheme="minorHAnsi"/>
        </w:rPr>
        <w:t xml:space="preserve">alleged injustices in initial acquisition. </w:t>
      </w:r>
      <w:r w:rsidRPr="00E55120">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E55120">
        <w:rPr>
          <w:rFonts w:asciiTheme="minorHAnsi" w:hAnsiTheme="minorHAnsi" w:cstheme="minorHAnsi"/>
          <w:sz w:val="16"/>
        </w:rPr>
        <w:t>whether or not</w:t>
      </w:r>
      <w:proofErr w:type="gramEnd"/>
      <w:r w:rsidRPr="00E55120">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55120">
        <w:rPr>
          <w:rStyle w:val="Emphasis"/>
          <w:rFonts w:asciiTheme="minorHAnsi" w:hAnsiTheme="minorHAnsi" w:cstheme="minorHAnsi"/>
        </w:rPr>
        <w:t>there is no such challenge to be met in the first place.</w:t>
      </w:r>
      <w:r w:rsidRPr="00E55120">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E55120">
        <w:rPr>
          <w:rFonts w:asciiTheme="minorHAnsi" w:hAnsiTheme="minorHAnsi" w:cstheme="minorHAnsi"/>
          <w:sz w:val="16"/>
        </w:rPr>
        <w:t>intu</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itions</w:t>
      </w:r>
      <w:proofErr w:type="spellEnd"/>
      <w:r w:rsidRPr="00E55120">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E55120">
        <w:rPr>
          <w:rFonts w:asciiTheme="minorHAnsi" w:hAnsiTheme="minorHAnsi" w:cstheme="minorHAnsi"/>
          <w:sz w:val="16"/>
        </w:rPr>
        <w:t>proviso, or</w:t>
      </w:r>
      <w:proofErr w:type="gramEnd"/>
      <w:r w:rsidRPr="00E55120">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E55120">
        <w:rPr>
          <w:rFonts w:asciiTheme="minorHAnsi" w:hAnsiTheme="minorHAnsi" w:cstheme="minorHAnsi"/>
          <w:sz w:val="16"/>
        </w:rPr>
        <w:t>acqui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sition</w:t>
      </w:r>
      <w:proofErr w:type="spellEnd"/>
      <w:r w:rsidRPr="00E55120">
        <w:rPr>
          <w:rFonts w:asciiTheme="minorHAnsi" w:hAnsiTheme="minorHAnsi" w:cstheme="minorHAnsi"/>
          <w:sz w:val="16"/>
        </w:rPr>
        <w:t xml:space="preserve"> and use of property. Section V shows how the results of the </w:t>
      </w:r>
      <w:proofErr w:type="spellStart"/>
      <w:r w:rsidRPr="00E55120">
        <w:rPr>
          <w:rFonts w:asciiTheme="minorHAnsi" w:hAnsiTheme="minorHAnsi" w:cstheme="minorHAnsi"/>
          <w:sz w:val="16"/>
        </w:rPr>
        <w:t>previ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ous</w:t>
      </w:r>
      <w:proofErr w:type="spellEnd"/>
      <w:r w:rsidRPr="00E55120">
        <w:rPr>
          <w:rFonts w:asciiTheme="minorHAnsi" w:hAnsiTheme="minorHAnsi" w:cstheme="minorHAnsi"/>
          <w:sz w:val="16"/>
        </w:rPr>
        <w:t xml:space="preserve"> sections add up to a more satisfying defense of Nozickian property rights than the one given by Nozick </w:t>
      </w:r>
      <w:proofErr w:type="gramStart"/>
      <w:r w:rsidRPr="00E55120">
        <w:rPr>
          <w:rFonts w:asciiTheme="minorHAnsi" w:hAnsiTheme="minorHAnsi" w:cstheme="minorHAnsi"/>
          <w:sz w:val="16"/>
        </w:rPr>
        <w:t>himself, and</w:t>
      </w:r>
      <w:proofErr w:type="gramEnd"/>
      <w:r w:rsidRPr="00E55120">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E55120">
        <w:rPr>
          <w:rStyle w:val="Emphasis"/>
          <w:rFonts w:asciiTheme="minorHAnsi" w:hAnsiTheme="minorHAnsi" w:cstheme="minorHAnsi"/>
        </w:rPr>
        <w:t xml:space="preserve">The reason </w:t>
      </w:r>
      <w:r w:rsidRPr="00E55120">
        <w:rPr>
          <w:rStyle w:val="Emphasis"/>
          <w:rFonts w:asciiTheme="minorHAnsi" w:hAnsiTheme="minorHAnsi" w:cstheme="minorHAnsi"/>
          <w:highlight w:val="green"/>
        </w:rPr>
        <w:t xml:space="preserve">there is no </w:t>
      </w:r>
      <w:r w:rsidRPr="00E55120">
        <w:rPr>
          <w:rStyle w:val="Emphasis"/>
          <w:rFonts w:asciiTheme="minorHAnsi" w:hAnsiTheme="minorHAnsi" w:cstheme="minorHAnsi"/>
        </w:rPr>
        <w:t>such thing as an</w:t>
      </w:r>
      <w:r w:rsidRPr="00E55120">
        <w:rPr>
          <w:rStyle w:val="Emphasis"/>
          <w:rFonts w:asciiTheme="minorHAnsi" w:hAnsiTheme="minorHAnsi" w:cstheme="minorHAnsi"/>
          <w:highlight w:val="green"/>
        </w:rPr>
        <w:t xml:space="preserve"> unjust initial acquisition of resources</w:t>
      </w:r>
      <w:r w:rsidRPr="00E55120">
        <w:rPr>
          <w:rStyle w:val="Emphasis"/>
          <w:rFonts w:asciiTheme="minorHAnsi" w:hAnsiTheme="minorHAnsi" w:cstheme="minorHAnsi"/>
        </w:rPr>
        <w:t xml:space="preserve"> is that there is no such thing as either a just or an unjust initial acquisition of resources.</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The concept of </w:t>
      </w:r>
      <w:r w:rsidRPr="00E55120">
        <w:rPr>
          <w:rStyle w:val="Emphasis"/>
          <w:rFonts w:asciiTheme="minorHAnsi" w:hAnsiTheme="minorHAnsi" w:cstheme="minorHAnsi"/>
        </w:rPr>
        <w:t>justice</w:t>
      </w:r>
      <w:r w:rsidRPr="00E55120">
        <w:rPr>
          <w:rFonts w:asciiTheme="minorHAnsi" w:hAnsiTheme="minorHAnsi" w:cstheme="minorHAnsi"/>
          <w:sz w:val="16"/>
        </w:rPr>
        <w:t>,</w:t>
      </w:r>
      <w:proofErr w:type="gramEnd"/>
      <w:r w:rsidRPr="00E55120">
        <w:rPr>
          <w:rFonts w:asciiTheme="minorHAnsi" w:hAnsiTheme="minorHAnsi" w:cstheme="minorHAnsi"/>
          <w:sz w:val="16"/>
        </w:rPr>
        <w:t xml:space="preserve"> that is to say, simply does not apply to initial acquisition. It </w:t>
      </w:r>
      <w:r w:rsidRPr="00E55120">
        <w:rPr>
          <w:rStyle w:val="Emphasis"/>
          <w:rFonts w:asciiTheme="minorHAnsi" w:hAnsiTheme="minorHAnsi" w:cstheme="minorHAnsi"/>
        </w:rPr>
        <w:t>applies only after initial acquisition has already taken place.</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In particular, </w:t>
      </w:r>
      <w:r w:rsidRPr="00E55120">
        <w:rPr>
          <w:rStyle w:val="Emphasis"/>
          <w:rFonts w:asciiTheme="minorHAnsi" w:hAnsiTheme="minorHAnsi" w:cstheme="minorHAnsi"/>
        </w:rPr>
        <w:t>it</w:t>
      </w:r>
      <w:proofErr w:type="gramEnd"/>
      <w:r w:rsidRPr="00E55120">
        <w:rPr>
          <w:rStyle w:val="Emphasis"/>
          <w:rFonts w:asciiTheme="minorHAnsi" w:hAnsiTheme="minorHAnsi" w:cstheme="minorHAnsi"/>
        </w:rPr>
        <w:t xml:space="preserve"> applies only to transfers of property</w:t>
      </w:r>
      <w:r w:rsidRPr="00E55120">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E55120">
        <w:rPr>
          <w:rStyle w:val="Emphasis"/>
          <w:rFonts w:asciiTheme="minorHAnsi" w:hAnsiTheme="minorHAnsi" w:cstheme="minorHAnsi"/>
          <w:highlight w:val="green"/>
        </w:rPr>
        <w:t>external resources are initially unowned</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Consider the following example. </w:t>
      </w:r>
      <w:r w:rsidRPr="00E55120">
        <w:rPr>
          <w:rStyle w:val="Emphasis"/>
          <w:rFonts w:asciiTheme="minorHAnsi" w:hAnsiTheme="minorHAnsi" w:cstheme="minorHAnsi"/>
          <w:highlight w:val="green"/>
        </w:rPr>
        <w:t>Suppose an individual A seeks</w:t>
      </w:r>
      <w:r w:rsidRPr="00E55120">
        <w:rPr>
          <w:rFonts w:asciiTheme="minorHAnsi" w:hAnsiTheme="minorHAnsi" w:cstheme="minorHAnsi"/>
          <w:sz w:val="16"/>
        </w:rPr>
        <w:t xml:space="preserve"> to acquire </w:t>
      </w:r>
      <w:r w:rsidRPr="00E55120">
        <w:rPr>
          <w:rStyle w:val="Emphasis"/>
          <w:rFonts w:asciiTheme="minorHAnsi" w:hAnsiTheme="minorHAnsi" w:cstheme="minorHAnsi"/>
          <w:highlight w:val="green"/>
        </w:rPr>
        <w:t>some</w:t>
      </w:r>
      <w:r w:rsidRPr="00E55120">
        <w:rPr>
          <w:rStyle w:val="Emphasis"/>
          <w:rFonts w:asciiTheme="minorHAnsi" w:hAnsiTheme="minorHAnsi" w:cstheme="minorHAnsi"/>
        </w:rPr>
        <w:t xml:space="preserve"> previously </w:t>
      </w:r>
      <w:r w:rsidRPr="00E55120">
        <w:rPr>
          <w:rStyle w:val="Emphasis"/>
          <w:rFonts w:asciiTheme="minorHAnsi" w:hAnsiTheme="minorHAnsi" w:cstheme="minorHAnsi"/>
          <w:highlight w:val="green"/>
        </w:rPr>
        <w:t>unowned resource 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For</w:t>
      </w:r>
      <w:r w:rsidRPr="00E55120">
        <w:rPr>
          <w:rFonts w:asciiTheme="minorHAnsi" w:hAnsiTheme="minorHAnsi" w:cstheme="minorHAnsi"/>
          <w:sz w:val="16"/>
        </w:rPr>
        <w:t xml:space="preserve"> it </w:t>
      </w:r>
      <w:r w:rsidRPr="00E55120">
        <w:rPr>
          <w:rStyle w:val="Emphasis"/>
          <w:rFonts w:asciiTheme="minorHAnsi" w:hAnsiTheme="minorHAnsi" w:cstheme="minorHAnsi"/>
        </w:rPr>
        <w:t xml:space="preserve">to be the case that </w:t>
      </w:r>
      <w:r w:rsidRPr="00E55120">
        <w:rPr>
          <w:rStyle w:val="Emphasis"/>
          <w:rFonts w:asciiTheme="minorHAnsi" w:hAnsiTheme="minorHAnsi" w:cstheme="minorHAnsi"/>
          <w:highlight w:val="green"/>
        </w:rPr>
        <w:t>A commits an injustice in acquiring R, it would</w:t>
      </w:r>
      <w:r w:rsidRPr="00E55120">
        <w:rPr>
          <w:rStyle w:val="Emphasis"/>
          <w:rFonts w:asciiTheme="minorHAnsi" w:hAnsiTheme="minorHAnsi" w:cstheme="minorHAnsi"/>
        </w:rPr>
        <w:t xml:space="preserve"> also </w:t>
      </w:r>
      <w:r w:rsidRPr="00E55120">
        <w:rPr>
          <w:rStyle w:val="Emphasis"/>
          <w:rFonts w:asciiTheme="minorHAnsi" w:hAnsiTheme="minorHAnsi" w:cstheme="minorHAnsi"/>
          <w:highlight w:val="green"/>
        </w:rPr>
        <w:t>have to be the case that there is some individual B</w:t>
      </w:r>
      <w:r w:rsidRPr="00E55120">
        <w:rPr>
          <w:rFonts w:asciiTheme="minorHAnsi" w:hAnsiTheme="minorHAnsi" w:cstheme="minorHAnsi"/>
          <w:sz w:val="16"/>
        </w:rPr>
        <w:t xml:space="preserve"> (or perhaps a group of individuals) </w:t>
      </w:r>
      <w:r w:rsidRPr="00E55120">
        <w:rPr>
          <w:rStyle w:val="Emphasis"/>
          <w:rFonts w:asciiTheme="minorHAnsi" w:hAnsiTheme="minorHAnsi" w:cstheme="minorHAnsi"/>
          <w:highlight w:val="green"/>
        </w:rPr>
        <w:t>against whom A commits the injustice</w:t>
      </w:r>
      <w:r w:rsidRPr="00E55120">
        <w:rPr>
          <w:rStyle w:val="Emphasis"/>
          <w:rFonts w:asciiTheme="minorHAnsi" w:hAnsiTheme="minorHAnsi" w:cstheme="minorHAnsi"/>
        </w:rPr>
        <w:t xml:space="preserve">. But </w:t>
      </w:r>
      <w:r w:rsidRPr="00E55120">
        <w:rPr>
          <w:rStyle w:val="Emphasis"/>
          <w:rFonts w:asciiTheme="minorHAnsi" w:hAnsiTheme="minorHAnsi" w:cstheme="minorHAnsi"/>
          <w:highlight w:val="green"/>
        </w:rPr>
        <w:t>for B to have been wronged</w:t>
      </w:r>
      <w:r w:rsidRPr="00E55120">
        <w:rPr>
          <w:rStyle w:val="Emphasis"/>
          <w:rFonts w:asciiTheme="minorHAnsi" w:hAnsiTheme="minorHAnsi" w:cstheme="minorHAnsi"/>
        </w:rPr>
        <w:t xml:space="preserve"> by A’s </w:t>
      </w:r>
      <w:proofErr w:type="spellStart"/>
      <w:r w:rsidRPr="00E55120">
        <w:rPr>
          <w:rStyle w:val="Emphasis"/>
          <w:rFonts w:asciiTheme="minorHAnsi" w:hAnsiTheme="minorHAnsi" w:cstheme="minorHAnsi"/>
        </w:rPr>
        <w:t>acquisi</w:t>
      </w:r>
      <w:proofErr w:type="spellEnd"/>
      <w:r w:rsidRPr="00E55120">
        <w:rPr>
          <w:rStyle w:val="Emphasis"/>
          <w:rFonts w:asciiTheme="minorHAnsi" w:hAnsiTheme="minorHAnsi" w:cstheme="minorHAnsi"/>
        </w:rPr>
        <w:t xml:space="preserve">- </w:t>
      </w:r>
      <w:proofErr w:type="spellStart"/>
      <w:r w:rsidRPr="00E55120">
        <w:rPr>
          <w:rStyle w:val="Emphasis"/>
          <w:rFonts w:asciiTheme="minorHAnsi" w:hAnsiTheme="minorHAnsi" w:cstheme="minorHAnsi"/>
        </w:rPr>
        <w:t>tion</w:t>
      </w:r>
      <w:proofErr w:type="spellEnd"/>
      <w:r w:rsidRPr="00E55120">
        <w:rPr>
          <w:rStyle w:val="Emphasis"/>
          <w:rFonts w:asciiTheme="minorHAnsi" w:hAnsiTheme="minorHAnsi" w:cstheme="minorHAnsi"/>
        </w:rPr>
        <w:t xml:space="preserve"> of R, </w:t>
      </w:r>
      <w:r w:rsidRPr="00E55120">
        <w:rPr>
          <w:rStyle w:val="Emphasis"/>
          <w:rFonts w:asciiTheme="minorHAnsi" w:hAnsiTheme="minorHAnsi" w:cstheme="minorHAnsi"/>
          <w:highlight w:val="green"/>
        </w:rPr>
        <w:t>B would have to have</w:t>
      </w:r>
      <w:r w:rsidRPr="00E55120">
        <w:rPr>
          <w:rFonts w:asciiTheme="minorHAnsi" w:hAnsiTheme="minorHAnsi" w:cstheme="minorHAnsi"/>
          <w:sz w:val="16"/>
        </w:rPr>
        <w:t xml:space="preserve"> had a rightful claim over R, </w:t>
      </w:r>
      <w:r w:rsidRPr="00E55120">
        <w:rPr>
          <w:rStyle w:val="Emphasis"/>
          <w:rFonts w:asciiTheme="minorHAnsi" w:hAnsiTheme="minorHAnsi" w:cstheme="minorHAnsi"/>
          <w:highlight w:val="green"/>
        </w:rPr>
        <w:t>a right to R.</w:t>
      </w:r>
      <w:r w:rsidRPr="00E55120">
        <w:rPr>
          <w:rFonts w:asciiTheme="minorHAnsi" w:hAnsiTheme="minorHAnsi" w:cstheme="minorHAnsi"/>
          <w:sz w:val="16"/>
        </w:rPr>
        <w:t xml:space="preserve"> By hypothesis, </w:t>
      </w:r>
      <w:r w:rsidRPr="00E55120">
        <w:rPr>
          <w:rStyle w:val="Emphasis"/>
          <w:rFonts w:asciiTheme="minorHAnsi" w:hAnsiTheme="minorHAnsi" w:cstheme="minorHAnsi"/>
          <w:highlight w:val="green"/>
        </w:rPr>
        <w:t>however, B did not</w:t>
      </w:r>
      <w:r w:rsidRPr="00E55120">
        <w:rPr>
          <w:rStyle w:val="Emphasis"/>
          <w:rFonts w:asciiTheme="minorHAnsi" w:hAnsiTheme="minorHAnsi" w:cstheme="minorHAnsi"/>
        </w:rPr>
        <w:t xml:space="preserve"> have a right to R, </w:t>
      </w:r>
      <w:r w:rsidRPr="00E55120">
        <w:rPr>
          <w:rStyle w:val="Emphasis"/>
          <w:rFonts w:asciiTheme="minorHAnsi" w:hAnsiTheme="minorHAnsi" w:cstheme="minorHAnsi"/>
          <w:highlight w:val="green"/>
        </w:rPr>
        <w:t>because</w:t>
      </w:r>
      <w:r w:rsidRPr="00E55120">
        <w:rPr>
          <w:rFonts w:asciiTheme="minorHAnsi" w:hAnsiTheme="minorHAnsi" w:cstheme="minorHAnsi"/>
          <w:sz w:val="16"/>
        </w:rPr>
        <w:t xml:space="preserve"> no one had a right to it—</w:t>
      </w:r>
      <w:r w:rsidRPr="00E55120">
        <w:rPr>
          <w:rStyle w:val="Emphasis"/>
          <w:rFonts w:asciiTheme="minorHAnsi" w:hAnsiTheme="minorHAnsi" w:cstheme="minorHAnsi"/>
          <w:highlight w:val="green"/>
        </w:rPr>
        <w:t>it was unowned</w:t>
      </w:r>
      <w:r w:rsidRPr="00E55120">
        <w:rPr>
          <w:rFonts w:asciiTheme="minorHAnsi" w:hAnsiTheme="minorHAnsi" w:cstheme="minorHAnsi"/>
          <w:sz w:val="16"/>
        </w:rPr>
        <w:t xml:space="preserve">, after all. </w:t>
      </w:r>
      <w:proofErr w:type="gramStart"/>
      <w:r w:rsidRPr="00E55120">
        <w:rPr>
          <w:rStyle w:val="Emphasis"/>
          <w:rFonts w:asciiTheme="minorHAnsi" w:hAnsiTheme="minorHAnsi" w:cstheme="minorHAnsi"/>
          <w:highlight w:val="green"/>
        </w:rPr>
        <w:t>So</w:t>
      </w:r>
      <w:proofErr w:type="gramEnd"/>
      <w:r w:rsidRPr="00E55120">
        <w:rPr>
          <w:rStyle w:val="Emphasis"/>
          <w:rFonts w:asciiTheme="minorHAnsi" w:hAnsiTheme="minorHAnsi" w:cstheme="minorHAnsi"/>
          <w:highlight w:val="green"/>
        </w:rPr>
        <w:t xml:space="preserve"> B was not wronged and could not have been</w:t>
      </w:r>
      <w:r w:rsidRPr="00E55120">
        <w:rPr>
          <w:rFonts w:asciiTheme="minorHAnsi" w:hAnsiTheme="minorHAnsi" w:cstheme="minorHAnsi"/>
          <w:sz w:val="16"/>
        </w:rPr>
        <w:t xml:space="preserve">. In fact, </w:t>
      </w:r>
      <w:r w:rsidRPr="00E55120">
        <w:rPr>
          <w:rStyle w:val="Emphasis"/>
          <w:rFonts w:asciiTheme="minorHAnsi" w:hAnsiTheme="minorHAnsi" w:cstheme="minorHAnsi"/>
        </w:rPr>
        <w:t>the</w:t>
      </w:r>
      <w:r w:rsidRPr="00E55120">
        <w:rPr>
          <w:rFonts w:asciiTheme="minorHAnsi" w:hAnsiTheme="minorHAnsi" w:cstheme="minorHAnsi"/>
          <w:sz w:val="16"/>
        </w:rPr>
        <w:t xml:space="preserve"> very </w:t>
      </w:r>
      <w:r w:rsidRPr="00E55120">
        <w:rPr>
          <w:rStyle w:val="Emphasis"/>
          <w:rFonts w:asciiTheme="minorHAnsi" w:hAnsiTheme="minorHAnsi" w:cstheme="minorHAnsi"/>
        </w:rPr>
        <w:t>first person who could conceivably be wronged by anyone’s use of R would be</w:t>
      </w:r>
      <w:r w:rsidRPr="00E55120">
        <w:rPr>
          <w:rFonts w:asciiTheme="minorHAnsi" w:hAnsiTheme="minorHAnsi" w:cstheme="minorHAnsi"/>
          <w:sz w:val="16"/>
        </w:rPr>
        <w:t xml:space="preserve">, not B, but </w:t>
      </w:r>
      <w:r w:rsidRPr="00E55120">
        <w:rPr>
          <w:rStyle w:val="Emphasis"/>
          <w:rFonts w:asciiTheme="minorHAnsi" w:hAnsiTheme="minorHAnsi" w:cstheme="minorHAnsi"/>
        </w:rPr>
        <w:t>A himself,</w:t>
      </w:r>
      <w:r w:rsidRPr="00E55120">
        <w:rPr>
          <w:rFonts w:asciiTheme="minorHAnsi" w:hAnsiTheme="minorHAnsi" w:cstheme="minorHAnsi"/>
          <w:sz w:val="16"/>
        </w:rPr>
        <w:t xml:space="preserve"> since A is the first one to own R. </w:t>
      </w:r>
      <w:r w:rsidRPr="00E55120">
        <w:rPr>
          <w:rStyle w:val="Emphasis"/>
          <w:rFonts w:asciiTheme="minorHAnsi" w:hAnsiTheme="minorHAnsi" w:cstheme="minorHAnsi"/>
        </w:rPr>
        <w:t>Such a wrong would in the nature of the case be an injustice in transfer</w:t>
      </w:r>
      <w:r w:rsidRPr="00E55120">
        <w:rPr>
          <w:rFonts w:asciiTheme="minorHAnsi" w:hAnsiTheme="minorHAnsi" w:cstheme="minorHAnsi"/>
          <w:sz w:val="16"/>
        </w:rPr>
        <w:t>—in unjustly taking from A what is rightfully his—</w:t>
      </w:r>
      <w:r w:rsidRPr="00E55120">
        <w:rPr>
          <w:rStyle w:val="Emphasis"/>
          <w:rFonts w:asciiTheme="minorHAnsi" w:hAnsiTheme="minorHAnsi" w:cstheme="minorHAnsi"/>
        </w:rPr>
        <w:t xml:space="preserve">not in initial acquisition. </w:t>
      </w:r>
      <w:r w:rsidRPr="00E55120">
        <w:rPr>
          <w:rStyle w:val="Emphasis"/>
          <w:rFonts w:asciiTheme="minorHAnsi" w:hAnsiTheme="minorHAnsi" w:cstheme="minorHAnsi"/>
          <w:highlight w:val="green"/>
        </w:rPr>
        <w:t>The same thing</w:t>
      </w:r>
      <w:r w:rsidRPr="00E55120">
        <w:rPr>
          <w:rFonts w:asciiTheme="minorHAnsi" w:hAnsiTheme="minorHAnsi" w:cstheme="minorHAnsi"/>
          <w:sz w:val="16"/>
        </w:rPr>
        <w:t xml:space="preserve">, by extension, </w:t>
      </w:r>
      <w:r w:rsidRPr="00E55120">
        <w:rPr>
          <w:rStyle w:val="Emphasis"/>
          <w:rFonts w:asciiTheme="minorHAnsi" w:hAnsiTheme="minorHAnsi" w:cstheme="minorHAnsi"/>
          <w:highlight w:val="green"/>
        </w:rPr>
        <w:t>will be true of all unowned resources</w:t>
      </w:r>
      <w:r w:rsidRPr="00E55120">
        <w:rPr>
          <w:rFonts w:asciiTheme="minorHAnsi" w:hAnsiTheme="minorHAnsi" w:cstheme="minorHAnsi"/>
          <w:sz w:val="16"/>
        </w:rPr>
        <w:t xml:space="preserve">: it is only after some- one has initially acquired them that anyone could unjustly come to possess them, via unjust transfer. </w:t>
      </w:r>
      <w:r w:rsidRPr="00E55120">
        <w:rPr>
          <w:rStyle w:val="Emphasis"/>
          <w:rFonts w:asciiTheme="minorHAnsi" w:hAnsiTheme="minorHAnsi" w:cstheme="minorHAnsi"/>
        </w:rPr>
        <w:t>It is impossible,</w:t>
      </w:r>
      <w:r w:rsidRPr="00E55120">
        <w:rPr>
          <w:rFonts w:asciiTheme="minorHAnsi" w:hAnsiTheme="minorHAnsi" w:cstheme="minorHAnsi"/>
          <w:sz w:val="16"/>
        </w:rPr>
        <w:t xml:space="preserve"> then, </w:t>
      </w:r>
      <w:r w:rsidRPr="00E55120">
        <w:rPr>
          <w:rStyle w:val="Emphasis"/>
          <w:rFonts w:asciiTheme="minorHAnsi" w:hAnsiTheme="minorHAnsi" w:cstheme="minorHAnsi"/>
        </w:rPr>
        <w:t>for there to be any injustices in initial acquisition</w:t>
      </w:r>
      <w:r w:rsidRPr="00E55120">
        <w:rPr>
          <w:rFonts w:asciiTheme="minorHAnsi" w:hAnsiTheme="minorHAnsi" w:cstheme="minorHAnsi"/>
          <w:sz w:val="16"/>
        </w:rPr>
        <w:t>.7</w:t>
      </w:r>
    </w:p>
    <w:bookmarkEnd w:id="0"/>
    <w:p w14:paraId="7F79B362" w14:textId="356F5EC7" w:rsidR="00A95652" w:rsidRDefault="00764195" w:rsidP="000E65D1">
      <w:pPr>
        <w:pStyle w:val="Heading3"/>
      </w:pPr>
      <w:r>
        <w:t>Hedge</w:t>
      </w:r>
    </w:p>
    <w:p w14:paraId="43505D58" w14:textId="77777777" w:rsidR="000E65D1" w:rsidRPr="00E55120" w:rsidRDefault="000E65D1" w:rsidP="000E65D1">
      <w:pPr>
        <w:pStyle w:val="Heading4"/>
        <w:rPr>
          <w:rFonts w:asciiTheme="minorHAnsi" w:hAnsiTheme="minorHAnsi" w:cstheme="minorHAnsi"/>
        </w:rPr>
      </w:pPr>
      <w:bookmarkStart w:id="1" w:name="_Hlk94386409"/>
      <w:bookmarkStart w:id="2" w:name="_Hlk91592741"/>
      <w:r w:rsidRPr="00E55120">
        <w:rPr>
          <w:rFonts w:asciiTheme="minorHAnsi" w:hAnsiTheme="minorHAnsi" w:cstheme="minorHAnsi"/>
        </w:rPr>
        <w:t>No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7D19D341" w14:textId="77777777" w:rsidR="000E65D1" w:rsidRPr="00E55120" w:rsidRDefault="000E65D1" w:rsidP="000E65D1">
      <w:pPr>
        <w:pStyle w:val="Heading4"/>
        <w:rPr>
          <w:rFonts w:asciiTheme="minorHAnsi" w:hAnsiTheme="minorHAnsi" w:cstheme="minorHAnsi"/>
        </w:rPr>
      </w:pPr>
      <w:bookmarkStart w:id="3" w:name="_Hlk94386414"/>
      <w:bookmarkEnd w:id="1"/>
      <w:r w:rsidRPr="00E55120">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62CA6018" w14:textId="77777777" w:rsidR="000E65D1" w:rsidRPr="00E55120" w:rsidRDefault="000E65D1" w:rsidP="000E65D1">
      <w:pPr>
        <w:pStyle w:val="Heading4"/>
        <w:rPr>
          <w:rFonts w:asciiTheme="minorHAnsi" w:hAnsiTheme="minorHAnsi" w:cstheme="minorHAnsi"/>
        </w:rPr>
      </w:pPr>
      <w:r w:rsidRPr="00E55120">
        <w:rPr>
          <w:rFonts w:asciiTheme="minorHAnsi" w:hAnsiTheme="minorHAnsi" w:cstheme="minorHAnsi"/>
        </w:rPr>
        <w:t xml:space="preserve">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on 1ar theory – 1ar theory is incentivized to restart the debate and avoid the 1n. 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solves because if one position the 1nc was abusive, then ignoring it in the 2ar allows evaluation of substance.</w:t>
      </w:r>
    </w:p>
    <w:p w14:paraId="08D55FC0" w14:textId="77777777" w:rsidR="000E65D1" w:rsidRPr="002031E4" w:rsidRDefault="000E65D1" w:rsidP="000E65D1">
      <w:pPr>
        <w:pStyle w:val="Heading4"/>
        <w:rPr>
          <w:rFonts w:asciiTheme="minorHAnsi" w:hAnsiTheme="minorHAnsi" w:cstheme="minorHAnsi"/>
        </w:rPr>
      </w:pPr>
      <w:r w:rsidRPr="00E55120">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0EADAF4F" w14:textId="1C7B9546" w:rsidR="000E65D1" w:rsidRDefault="00764195" w:rsidP="00764195">
      <w:pPr>
        <w:pStyle w:val="Heading2"/>
      </w:pPr>
      <w:bookmarkStart w:id="4" w:name="_Hlk87035339"/>
      <w:bookmarkEnd w:id="2"/>
      <w:bookmarkEnd w:id="3"/>
      <w:r>
        <w:t>Case</w:t>
      </w:r>
    </w:p>
    <w:p w14:paraId="0DA8E2EF" w14:textId="77777777" w:rsidR="00764195" w:rsidRPr="00E55120" w:rsidRDefault="00764195" w:rsidP="00764195">
      <w:pPr>
        <w:pStyle w:val="Heading3"/>
        <w:rPr>
          <w:rFonts w:asciiTheme="minorHAnsi" w:hAnsiTheme="minorHAnsi" w:cstheme="minorHAnsi"/>
        </w:rPr>
      </w:pPr>
      <w:r w:rsidRPr="00E55120">
        <w:rPr>
          <w:rFonts w:asciiTheme="minorHAnsi" w:hAnsiTheme="minorHAnsi" w:cstheme="minorHAnsi"/>
        </w:rPr>
        <w:t xml:space="preserve">1NC – AT: </w:t>
      </w:r>
      <w:proofErr w:type="spellStart"/>
      <w:r w:rsidRPr="00E55120">
        <w:rPr>
          <w:rFonts w:asciiTheme="minorHAnsi" w:hAnsiTheme="minorHAnsi" w:cstheme="minorHAnsi"/>
        </w:rPr>
        <w:t>Trix</w:t>
      </w:r>
      <w:proofErr w:type="spellEnd"/>
    </w:p>
    <w:p w14:paraId="2316B2FB" w14:textId="77777777" w:rsidR="00764195" w:rsidRPr="00E55120" w:rsidRDefault="00764195" w:rsidP="00764195">
      <w:pPr>
        <w:pStyle w:val="Heading4"/>
        <w:rPr>
          <w:rFonts w:asciiTheme="minorHAnsi" w:hAnsiTheme="minorHAnsi" w:cstheme="minorHAnsi"/>
        </w:rPr>
      </w:pPr>
      <w:bookmarkStart w:id="5" w:name="_Hlk87018327"/>
      <w:bookmarkStart w:id="6" w:name="_Hlk87031886"/>
      <w:r w:rsidRPr="00E55120">
        <w:rPr>
          <w:rFonts w:asciiTheme="minorHAnsi" w:hAnsiTheme="minorHAnsi" w:cstheme="minorHAnsi"/>
        </w:rPr>
        <w:t xml:space="preserve">Allow new 2NR responses to </w:t>
      </w:r>
      <w:proofErr w:type="spellStart"/>
      <w:r w:rsidRPr="00E55120">
        <w:rPr>
          <w:rFonts w:asciiTheme="minorHAnsi" w:hAnsiTheme="minorHAnsi" w:cstheme="minorHAnsi"/>
        </w:rPr>
        <w:t>blippy</w:t>
      </w:r>
      <w:proofErr w:type="spellEnd"/>
      <w:r w:rsidRPr="00E55120">
        <w:rPr>
          <w:rFonts w:asciiTheme="minorHAnsi" w:hAnsiTheme="minorHAnsi" w:cstheme="minorHAnsi"/>
        </w:rPr>
        <w:t xml:space="preserve"> 1ac tricks – a) clash – anything else incentivizes hiding spikes to take out vast swathes of NC offense </w:t>
      </w:r>
      <w:proofErr w:type="gramStart"/>
      <w:r w:rsidRPr="00E55120">
        <w:rPr>
          <w:rFonts w:asciiTheme="minorHAnsi" w:hAnsiTheme="minorHAnsi" w:cstheme="minorHAnsi"/>
        </w:rPr>
        <w:t>i.e.</w:t>
      </w:r>
      <w:proofErr w:type="gramEnd"/>
      <w:r w:rsidRPr="00E55120">
        <w:rPr>
          <w:rFonts w:asciiTheme="minorHAnsi" w:hAnsiTheme="minorHAnsi" w:cstheme="minorHAnsi"/>
        </w:rPr>
        <w:t xml:space="preserve"> no neg fiat, b) inclusion – novices and lay debaters don’t know how to </w:t>
      </w:r>
      <w:proofErr w:type="spellStart"/>
      <w:r w:rsidRPr="00E55120">
        <w:rPr>
          <w:rFonts w:asciiTheme="minorHAnsi" w:hAnsiTheme="minorHAnsi" w:cstheme="minorHAnsi"/>
        </w:rPr>
        <w:t>minesweep</w:t>
      </w:r>
      <w:proofErr w:type="spellEnd"/>
      <w:r w:rsidRPr="00E55120">
        <w:rPr>
          <w:rFonts w:asciiTheme="minorHAnsi" w:hAnsiTheme="minorHAnsi" w:cstheme="minorHAnsi"/>
        </w:rPr>
        <w:t xml:space="preserve"> and are deterred from the activity – voter since you have to be in debate to gain from it </w:t>
      </w:r>
    </w:p>
    <w:p w14:paraId="38DD1DF4"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Marginal skews don’t justify destructive conclusions – the 4-minute 1AR shouldn’t preclude the neg from answering the 1AC nor does it justify eval the debate after the 1NC – punishment should be proportional to the abuse.</w:t>
      </w:r>
    </w:p>
    <w:p w14:paraId="15D2DA28"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Hold the line from the 1AC to the 1AR – none of their arguments have complete warrants nor were they impacted which means any explanation in the 1AR is going to be new which means you should strike it off the flow.</w:t>
      </w:r>
    </w:p>
    <w:bookmarkEnd w:id="5"/>
    <w:p w14:paraId="5507F311"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 xml:space="preserve">Spikes are bad – A] Clash – they incentivize going for </w:t>
      </w:r>
      <w:proofErr w:type="spellStart"/>
      <w:r w:rsidRPr="00E55120">
        <w:rPr>
          <w:rFonts w:asciiTheme="minorHAnsi" w:hAnsiTheme="minorHAnsi" w:cstheme="minorHAnsi"/>
        </w:rPr>
        <w:t>blippy</w:t>
      </w:r>
      <w:proofErr w:type="spellEnd"/>
      <w:r w:rsidRPr="00E55120">
        <w:rPr>
          <w:rFonts w:asciiTheme="minorHAnsi" w:hAnsiTheme="minorHAnsi" w:cstheme="minorHAnsi"/>
        </w:rPr>
        <w:t xml:space="preserve"> arguments that aren’t related to the topic which kills valuable education, B] Time Skew – their model of debate means that I would have to answer every single argument they made or else I would lose the round – means that unless I overcover the spikes there’s no way I can win</w:t>
      </w:r>
    </w:p>
    <w:bookmarkEnd w:id="6"/>
    <w:p w14:paraId="733080C5" w14:textId="77777777" w:rsidR="00764195" w:rsidRPr="00E55120" w:rsidRDefault="00764195" w:rsidP="00764195">
      <w:pPr>
        <w:pStyle w:val="Heading3"/>
        <w:rPr>
          <w:rFonts w:asciiTheme="minorHAnsi" w:hAnsiTheme="minorHAnsi" w:cstheme="minorHAnsi"/>
        </w:rPr>
      </w:pPr>
      <w:r w:rsidRPr="00E55120">
        <w:rPr>
          <w:rFonts w:asciiTheme="minorHAnsi" w:hAnsiTheme="minorHAnsi" w:cstheme="minorHAnsi"/>
        </w:rPr>
        <w:t>1NC – AT: Spikes</w:t>
      </w:r>
    </w:p>
    <w:p w14:paraId="26C8F5F6" w14:textId="77777777" w:rsidR="00764195" w:rsidRPr="00E55120" w:rsidRDefault="00764195" w:rsidP="00764195">
      <w:pPr>
        <w:pStyle w:val="Heading4"/>
        <w:rPr>
          <w:rFonts w:asciiTheme="minorHAnsi" w:hAnsiTheme="minorHAnsi" w:cstheme="minorHAnsi"/>
        </w:rPr>
      </w:pPr>
      <w:bookmarkStart w:id="7" w:name="_Hlk87018309"/>
      <w:r w:rsidRPr="00E55120">
        <w:rPr>
          <w:rFonts w:asciiTheme="minorHAnsi" w:hAnsiTheme="minorHAnsi" w:cstheme="minorHAnsi"/>
        </w:rPr>
        <w:t>1] The lack of a 3N means</w:t>
      </w:r>
    </w:p>
    <w:p w14:paraId="0690A388"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 xml:space="preserve">a. The 2N </w:t>
      </w:r>
      <w:proofErr w:type="gramStart"/>
      <w:r w:rsidRPr="00E55120">
        <w:rPr>
          <w:rFonts w:asciiTheme="minorHAnsi" w:hAnsiTheme="minorHAnsi" w:cstheme="minorHAnsi"/>
        </w:rPr>
        <w:t>has to</w:t>
      </w:r>
      <w:proofErr w:type="gramEnd"/>
      <w:r w:rsidRPr="00E55120">
        <w:rPr>
          <w:rFonts w:asciiTheme="minorHAnsi" w:hAnsiTheme="minorHAnsi" w:cstheme="minorHAnsi"/>
        </w:rPr>
        <w:t xml:space="preserve"> be both forward and backward looking to both respond to the 1AR and predict the 2AR</w:t>
      </w:r>
    </w:p>
    <w:p w14:paraId="75DE3E9E"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b. I can respond to new 1AR positions only once with the 2N, encouraging aff to always introduce new 1AR layers. This hurts clash – 1AR is incentivized to restart the debate and avoid the 1N. Key to education because clash allows us to explain and respond to arguments in-depth.</w:t>
      </w:r>
    </w:p>
    <w:p w14:paraId="6A1525A9"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2] Affirming is not hard</w:t>
      </w:r>
    </w:p>
    <w:p w14:paraId="4852C4BF"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a. 1AR is not that short. People introduce 30 second shells all the time, so it’s long enough to introduce new layers while responding to NC layers</w:t>
      </w:r>
    </w:p>
    <w:p w14:paraId="2A52B2FF"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b. 2AR gets to weigh and the final say on the issues the 2N collapses to</w:t>
      </w:r>
    </w:p>
    <w:p w14:paraId="41A9B1C9"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 xml:space="preserve">c. Empirics on this debate is </w:t>
      </w:r>
      <w:proofErr w:type="gramStart"/>
      <w:r w:rsidRPr="00E55120">
        <w:rPr>
          <w:rFonts w:asciiTheme="minorHAnsi" w:hAnsiTheme="minorHAnsi" w:cstheme="minorHAnsi"/>
        </w:rPr>
        <w:t>really close</w:t>
      </w:r>
      <w:proofErr w:type="gramEnd"/>
      <w:r w:rsidRPr="00E55120">
        <w:rPr>
          <w:rFonts w:asciiTheme="minorHAnsi" w:hAnsiTheme="minorHAnsi" w:cstheme="minorHAnsi"/>
        </w:rPr>
        <w:t xml:space="preserve"> – there is only a 7% side bias, which is statistically not much. </w:t>
      </w:r>
    </w:p>
    <w:p w14:paraId="26163AFF" w14:textId="77777777" w:rsidR="00764195" w:rsidRPr="00E55120" w:rsidRDefault="00764195" w:rsidP="00764195">
      <w:pPr>
        <w:pStyle w:val="Heading4"/>
        <w:rPr>
          <w:rFonts w:asciiTheme="minorHAnsi" w:hAnsiTheme="minorHAnsi" w:cstheme="minorHAnsi"/>
        </w:rPr>
      </w:pPr>
      <w:r w:rsidRPr="00E55120">
        <w:rPr>
          <w:rFonts w:asciiTheme="minorHAnsi" w:hAnsiTheme="minorHAnsi" w:cstheme="minorHAnsi"/>
        </w:rPr>
        <w:t xml:space="preserve">3] Aff gets infinite prep to frame the debate while neg is only reactionary – I can only hope to adapt but your frontlines ensure you will be always ahead </w:t>
      </w:r>
    </w:p>
    <w:p w14:paraId="3DE20D59" w14:textId="77777777" w:rsidR="00764195" w:rsidRPr="00E55120" w:rsidRDefault="00764195" w:rsidP="00764195">
      <w:pPr>
        <w:pStyle w:val="Heading4"/>
        <w:rPr>
          <w:rFonts w:asciiTheme="minorHAnsi" w:hAnsiTheme="minorHAnsi" w:cstheme="minorHAnsi"/>
        </w:rPr>
      </w:pPr>
      <w:proofErr w:type="gramStart"/>
      <w:r w:rsidRPr="00E55120">
        <w:rPr>
          <w:rFonts w:asciiTheme="minorHAnsi" w:hAnsiTheme="minorHAnsi" w:cstheme="minorHAnsi"/>
        </w:rPr>
        <w:t>All of</w:t>
      </w:r>
      <w:proofErr w:type="gramEnd"/>
      <w:r w:rsidRPr="00E55120">
        <w:rPr>
          <w:rFonts w:asciiTheme="minorHAnsi" w:hAnsiTheme="minorHAnsi" w:cstheme="minorHAnsi"/>
        </w:rPr>
        <w:t xml:space="preserve"> these arguments respond to aff spikes that assume affirming is harder, specifically spikes #</w:t>
      </w:r>
    </w:p>
    <w:bookmarkEnd w:id="7"/>
    <w:p w14:paraId="4C1A5F04" w14:textId="49495522" w:rsidR="00764195" w:rsidRDefault="0035144E" w:rsidP="0035144E">
      <w:pPr>
        <w:pStyle w:val="Heading3"/>
      </w:pPr>
      <w:r>
        <w:t>1NC – AT: Framework</w:t>
      </w:r>
    </w:p>
    <w:p w14:paraId="1D53CDE0" w14:textId="42292F0F" w:rsidR="0035144E" w:rsidRDefault="0035144E" w:rsidP="0035144E">
      <w:pPr>
        <w:pStyle w:val="Heading4"/>
      </w:pPr>
      <w:r>
        <w:t xml:space="preserve">AT: </w:t>
      </w:r>
      <w:proofErr w:type="spellStart"/>
      <w:r>
        <w:t>Polzer</w:t>
      </w:r>
      <w:proofErr w:type="spellEnd"/>
      <w:r>
        <w:t xml:space="preserve"> and Wright –</w:t>
      </w:r>
    </w:p>
    <w:p w14:paraId="1ED77274" w14:textId="4AECD054" w:rsidR="0035144E" w:rsidRDefault="0035144E" w:rsidP="0035144E">
      <w:pPr>
        <w:pStyle w:val="Heading4"/>
      </w:pPr>
      <w:r>
        <w:t>1] Only says between 5 and 85 percent – that’s a huge gap and terrible way to base ethics</w:t>
      </w:r>
    </w:p>
    <w:p w14:paraId="7A010226" w14:textId="66C99070" w:rsidR="0035144E" w:rsidRDefault="0035144E" w:rsidP="0035144E">
      <w:pPr>
        <w:pStyle w:val="Heading4"/>
      </w:pPr>
      <w:r>
        <w:t>2] Is ought – just because moral statements are objective or nonobjective doesn’t mean they ought to be – moral statements ought to be objective</w:t>
      </w:r>
    </w:p>
    <w:p w14:paraId="5DB71238" w14:textId="2F1FFDF8" w:rsidR="0035144E" w:rsidRDefault="0035144E" w:rsidP="0035144E">
      <w:pPr>
        <w:pStyle w:val="Heading4"/>
      </w:pPr>
      <w:r>
        <w:t>AT: Value Pluralism –</w:t>
      </w:r>
    </w:p>
    <w:p w14:paraId="5D227C90" w14:textId="12E3B60F" w:rsidR="0035144E" w:rsidRDefault="0035144E" w:rsidP="0035144E">
      <w:pPr>
        <w:pStyle w:val="Heading4"/>
      </w:pPr>
      <w:r>
        <w:t xml:space="preserve">1] Leads to morally reprehensible conclusions – things like slavery weren’t wrong because we “didn’t test them enough” during the 1700s which is a horrible </w:t>
      </w:r>
      <w:proofErr w:type="spellStart"/>
      <w:r>
        <w:t>interpreteation</w:t>
      </w:r>
      <w:proofErr w:type="spellEnd"/>
      <w:r>
        <w:t xml:space="preserve"> – this is just moral relativism with extra steps</w:t>
      </w:r>
    </w:p>
    <w:p w14:paraId="44CC259B" w14:textId="6771D25A" w:rsidR="0035144E" w:rsidRDefault="0035144E" w:rsidP="0035144E">
      <w:pPr>
        <w:pStyle w:val="Heading4"/>
      </w:pPr>
      <w:r>
        <w:t>AT: Performativity –</w:t>
      </w:r>
    </w:p>
    <w:p w14:paraId="680C1A44" w14:textId="2E55C05D" w:rsidR="0035144E" w:rsidRDefault="0035144E" w:rsidP="0035144E">
      <w:pPr>
        <w:pStyle w:val="Heading4"/>
      </w:pPr>
      <w:r>
        <w:t>1] Performativity is a voting issue –</w:t>
      </w:r>
    </w:p>
    <w:p w14:paraId="1AB09CF6" w14:textId="141D0ADF" w:rsidR="0035144E" w:rsidRDefault="0035144E" w:rsidP="0035144E">
      <w:pPr>
        <w:pStyle w:val="Heading4"/>
      </w:pPr>
      <w:r>
        <w:t>2] This is about agonism, not the scientific method</w:t>
      </w:r>
    </w:p>
    <w:p w14:paraId="3936BBC5" w14:textId="3F531E0F" w:rsidR="0035144E" w:rsidRDefault="0035144E" w:rsidP="0035144E">
      <w:pPr>
        <w:pStyle w:val="Heading4"/>
      </w:pPr>
      <w:r>
        <w:t>AT: Serra 2 –</w:t>
      </w:r>
    </w:p>
    <w:p w14:paraId="4D36BC05" w14:textId="04C35894" w:rsidR="0035144E" w:rsidRDefault="0035144E" w:rsidP="0035144E">
      <w:pPr>
        <w:pStyle w:val="Heading4"/>
      </w:pPr>
      <w:r>
        <w:t xml:space="preserve">1] No evidence </w:t>
      </w:r>
      <w:proofErr w:type="gramStart"/>
      <w:r>
        <w:t>cite</w:t>
      </w:r>
      <w:proofErr w:type="gramEnd"/>
      <w:r>
        <w:t xml:space="preserve"> – reject the team for evidence ethics</w:t>
      </w:r>
    </w:p>
    <w:p w14:paraId="5529E228" w14:textId="02B0CCBE" w:rsidR="0035144E" w:rsidRPr="0035144E" w:rsidRDefault="0035144E" w:rsidP="0035144E">
      <w:pPr>
        <w:pStyle w:val="Heading4"/>
      </w:pPr>
      <w:r>
        <w:t xml:space="preserve">2]Deliberation is bad – side constraints on action, </w:t>
      </w:r>
      <w:proofErr w:type="spellStart"/>
      <w:r>
        <w:t>ie</w:t>
      </w:r>
      <w:proofErr w:type="spellEnd"/>
      <w:r>
        <w:t>., goes on forever and need some guide of stopping why – that’s why we have speech times.</w:t>
      </w:r>
    </w:p>
    <w:bookmarkEnd w:id="4"/>
    <w:p w14:paraId="045B72D1" w14:textId="77777777" w:rsidR="000E65D1" w:rsidRPr="000E65D1" w:rsidRDefault="000E65D1" w:rsidP="000E65D1">
      <w:pPr>
        <w:pStyle w:val="Heading3"/>
      </w:pPr>
    </w:p>
    <w:sectPr w:rsidR="000E65D1" w:rsidRPr="000E6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A70815"/>
    <w:rsid w:val="000139A3"/>
    <w:rsid w:val="000E65D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144E"/>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4195"/>
    <w:rsid w:val="00766EA0"/>
    <w:rsid w:val="007A2226"/>
    <w:rsid w:val="007E5844"/>
    <w:rsid w:val="007F5B66"/>
    <w:rsid w:val="00823A1C"/>
    <w:rsid w:val="00845B9D"/>
    <w:rsid w:val="00860984"/>
    <w:rsid w:val="008B3ECB"/>
    <w:rsid w:val="008B4E85"/>
    <w:rsid w:val="008C1B2E"/>
    <w:rsid w:val="009007CE"/>
    <w:rsid w:val="0091627E"/>
    <w:rsid w:val="00943B20"/>
    <w:rsid w:val="0097032B"/>
    <w:rsid w:val="009D2EAD"/>
    <w:rsid w:val="009D54B2"/>
    <w:rsid w:val="009E1922"/>
    <w:rsid w:val="009F7ED2"/>
    <w:rsid w:val="00A70815"/>
    <w:rsid w:val="00A743B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8E1"/>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10A6"/>
  <w15:chartTrackingRefBased/>
  <w15:docId w15:val="{80FDFE06-7EA6-4F18-AA23-81B43720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0815"/>
    <w:rPr>
      <w:rFonts w:cs="Calibri"/>
    </w:rPr>
  </w:style>
  <w:style w:type="paragraph" w:styleId="Heading1">
    <w:name w:val="heading 1"/>
    <w:aliases w:val="Pocket"/>
    <w:basedOn w:val="Normal"/>
    <w:next w:val="Normal"/>
    <w:link w:val="Heading1Char"/>
    <w:qFormat/>
    <w:rsid w:val="00A708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08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08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T,t"/>
    <w:basedOn w:val="Normal"/>
    <w:next w:val="Normal"/>
    <w:link w:val="Heading4Char"/>
    <w:uiPriority w:val="3"/>
    <w:unhideWhenUsed/>
    <w:qFormat/>
    <w:rsid w:val="00A70815"/>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A708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815"/>
  </w:style>
  <w:style w:type="character" w:customStyle="1" w:styleId="Heading1Char">
    <w:name w:val="Heading 1 Char"/>
    <w:aliases w:val="Pocket Char"/>
    <w:basedOn w:val="DefaultParagraphFont"/>
    <w:link w:val="Heading1"/>
    <w:rsid w:val="00A70815"/>
    <w:rPr>
      <w:rFonts w:eastAsiaTheme="majorEastAsia"/>
      <w:b/>
      <w:sz w:val="52"/>
      <w:szCs w:val="32"/>
    </w:rPr>
  </w:style>
  <w:style w:type="character" w:customStyle="1" w:styleId="Heading2Char">
    <w:name w:val="Heading 2 Char"/>
    <w:aliases w:val="Hat Char"/>
    <w:basedOn w:val="DefaultParagraphFont"/>
    <w:link w:val="Heading2"/>
    <w:uiPriority w:val="1"/>
    <w:rsid w:val="00A70815"/>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A70815"/>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a Char"/>
    <w:basedOn w:val="DefaultParagraphFont"/>
    <w:link w:val="Heading4"/>
    <w:uiPriority w:val="3"/>
    <w:rsid w:val="00A70815"/>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70815"/>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70815"/>
    <w:rPr>
      <w:b/>
      <w:bCs/>
      <w:sz w:val="26"/>
      <w:u w:val="none"/>
    </w:rPr>
  </w:style>
  <w:style w:type="character" w:customStyle="1" w:styleId="StyleUnderline">
    <w:name w:val="Style Underline"/>
    <w:aliases w:val="Underline"/>
    <w:basedOn w:val="DefaultParagraphFont"/>
    <w:uiPriority w:val="6"/>
    <w:qFormat/>
    <w:rsid w:val="00A70815"/>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A70815"/>
    <w:rPr>
      <w:color w:val="auto"/>
      <w:u w:val="none"/>
    </w:rPr>
  </w:style>
  <w:style w:type="character" w:styleId="FollowedHyperlink">
    <w:name w:val="FollowedHyperlink"/>
    <w:basedOn w:val="DefaultParagraphFont"/>
    <w:uiPriority w:val="99"/>
    <w:semiHidden/>
    <w:unhideWhenUsed/>
    <w:rsid w:val="00A70815"/>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0E65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0E65D1"/>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3069</Words>
  <Characters>17499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6</cp:revision>
  <dcterms:created xsi:type="dcterms:W3CDTF">2022-02-13T18:48:00Z</dcterms:created>
  <dcterms:modified xsi:type="dcterms:W3CDTF">2022-02-13T19:27:00Z</dcterms:modified>
</cp:coreProperties>
</file>