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54F0" w14:textId="77777777" w:rsidR="00480CEE" w:rsidRPr="00AB7981" w:rsidRDefault="00480CEE" w:rsidP="00480CEE">
      <w:pPr>
        <w:pStyle w:val="Heading3"/>
        <w:rPr>
          <w:rFonts w:asciiTheme="minorHAnsi" w:hAnsiTheme="minorHAnsi" w:cstheme="minorHAnsi"/>
        </w:rPr>
      </w:pPr>
      <w:bookmarkStart w:id="0" w:name="_Hlk91590732"/>
      <w:bookmarkStart w:id="1" w:name="_Hlk93143108"/>
      <w:r w:rsidRPr="00AB7981">
        <w:rPr>
          <w:rFonts w:asciiTheme="minorHAnsi" w:hAnsiTheme="minorHAnsi" w:cstheme="minorHAnsi"/>
        </w:rPr>
        <w:t>1NC – Colt Peacemaker</w:t>
      </w:r>
    </w:p>
    <w:p w14:paraId="36C132C9" w14:textId="77777777" w:rsidR="00480CEE" w:rsidRPr="00AB7981" w:rsidRDefault="00480CEE" w:rsidP="00480CEE">
      <w:pPr>
        <w:pStyle w:val="Heading4"/>
        <w:rPr>
          <w:rFonts w:asciiTheme="minorHAnsi" w:hAnsiTheme="minorHAnsi" w:cstheme="minorHAnsi"/>
        </w:rPr>
      </w:pPr>
      <w:proofErr w:type="spellStart"/>
      <w:r w:rsidRPr="00AB7981">
        <w:rPr>
          <w:rFonts w:asciiTheme="minorHAnsi" w:hAnsiTheme="minorHAnsi" w:cstheme="minorHAnsi"/>
        </w:rPr>
        <w:t>Interp</w:t>
      </w:r>
      <w:proofErr w:type="spellEnd"/>
      <w:r w:rsidRPr="00AB7981">
        <w:rPr>
          <w:rFonts w:asciiTheme="minorHAnsi" w:hAnsiTheme="minorHAnsi" w:cstheme="minorHAnsi"/>
        </w:rPr>
        <w:t xml:space="preserve"> – the aff must explicitly delineate a comprehensive role of the ballot and how the round plays out under it in the form of a text in the 1AC. To clarify, they must –</w:t>
      </w:r>
    </w:p>
    <w:p w14:paraId="2CC61A51"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 xml:space="preserve"> - Clarify how offense links to it, </w:t>
      </w:r>
      <w:proofErr w:type="gramStart"/>
      <w:r w:rsidRPr="00AB7981">
        <w:rPr>
          <w:rFonts w:asciiTheme="minorHAnsi" w:hAnsiTheme="minorHAnsi" w:cstheme="minorHAnsi"/>
        </w:rPr>
        <w:t>e.g.</w:t>
      </w:r>
      <w:proofErr w:type="gramEnd"/>
      <w:r w:rsidRPr="00AB7981">
        <w:rPr>
          <w:rFonts w:asciiTheme="minorHAnsi" w:hAnsiTheme="minorHAnsi" w:cstheme="minorHAnsi"/>
        </w:rPr>
        <w:t xml:space="preserve"> address the pre-fiat vs post-fiat distinction</w:t>
      </w:r>
    </w:p>
    <w:p w14:paraId="46EC7256"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 xml:space="preserve"> - Clarify whether theory is relevant under it</w:t>
      </w:r>
    </w:p>
    <w:p w14:paraId="77EB3012"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 xml:space="preserve"> - Clarify how to weigh between competing advocacies, </w:t>
      </w:r>
      <w:proofErr w:type="gramStart"/>
      <w:r w:rsidRPr="00AB7981">
        <w:rPr>
          <w:rFonts w:asciiTheme="minorHAnsi" w:hAnsiTheme="minorHAnsi" w:cstheme="minorHAnsi"/>
        </w:rPr>
        <w:t>e.g.</w:t>
      </w:r>
      <w:proofErr w:type="gramEnd"/>
      <w:r w:rsidRPr="00AB7981">
        <w:rPr>
          <w:rFonts w:asciiTheme="minorHAnsi" w:hAnsiTheme="minorHAnsi" w:cstheme="minorHAnsi"/>
        </w:rPr>
        <w:t xml:space="preserve"> if the ballot is determined by the flow</w:t>
      </w:r>
    </w:p>
    <w:p w14:paraId="14A012C9"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Violation – there’s no text in the 1AC</w:t>
      </w:r>
    </w:p>
    <w:p w14:paraId="5BFD6064"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Standards –</w:t>
      </w:r>
    </w:p>
    <w:p w14:paraId="2267BF16"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 xml:space="preserve">1] </w:t>
      </w:r>
      <w:r w:rsidRPr="00AB7981">
        <w:rPr>
          <w:rFonts w:asciiTheme="minorHAnsi" w:hAnsiTheme="minorHAnsi" w:cstheme="minorHAnsi"/>
          <w:u w:val="single"/>
        </w:rPr>
        <w:t>Engagement</w:t>
      </w:r>
      <w:r w:rsidRPr="00AB7981">
        <w:rPr>
          <w:rFonts w:asciiTheme="minorHAnsi" w:hAnsiTheme="minorHAnsi" w:cstheme="minorHAnsi"/>
        </w:rPr>
        <w:t xml:space="preserve"> – if I don’t know how the role of the ballot functions, it’s impossible for me to engage the aff, since knowing what counts as offense for me </w:t>
      </w:r>
      <w:proofErr w:type="gramStart"/>
      <w:r w:rsidRPr="00AB7981">
        <w:rPr>
          <w:rFonts w:asciiTheme="minorHAnsi" w:hAnsiTheme="minorHAnsi" w:cstheme="minorHAnsi"/>
        </w:rPr>
        <w:t>is a prerequisite</w:t>
      </w:r>
      <w:proofErr w:type="gramEnd"/>
      <w:r w:rsidRPr="00AB7981">
        <w:rPr>
          <w:rFonts w:asciiTheme="minorHAnsi" w:hAnsiTheme="minorHAnsi" w:cstheme="minorHAnsi"/>
        </w:rPr>
        <w:t xml:space="preserve"> to being able to make meaningful arguments that clash with yours. </w:t>
      </w:r>
    </w:p>
    <w:p w14:paraId="011A71E8"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 xml:space="preserve">2] </w:t>
      </w:r>
      <w:r w:rsidRPr="00AB7981">
        <w:rPr>
          <w:rFonts w:asciiTheme="minorHAnsi" w:hAnsiTheme="minorHAnsi" w:cstheme="minorHAnsi"/>
          <w:u w:val="single"/>
        </w:rPr>
        <w:t>Strategy Skew</w:t>
      </w:r>
      <w:r w:rsidRPr="00AB7981">
        <w:rPr>
          <w:rFonts w:asciiTheme="minorHAnsi" w:hAnsiTheme="minorHAnsi" w:cstheme="minorHAnsi"/>
        </w:rPr>
        <w:t xml:space="preserve"> – you make formulating a strategy impossible since I don’t know what links to your evaluative mechanism. My </w:t>
      </w:r>
      <w:proofErr w:type="spellStart"/>
      <w:r w:rsidRPr="00AB7981">
        <w:rPr>
          <w:rFonts w:asciiTheme="minorHAnsi" w:hAnsiTheme="minorHAnsi" w:cstheme="minorHAnsi"/>
        </w:rPr>
        <w:t>interp</w:t>
      </w:r>
      <w:proofErr w:type="spellEnd"/>
      <w:r w:rsidRPr="00AB7981">
        <w:rPr>
          <w:rFonts w:asciiTheme="minorHAnsi" w:hAnsiTheme="minorHAnsi" w:cstheme="minorHAnsi"/>
        </w:rPr>
        <w:t xml:space="preserve"> means we know what a legitimate neg advocacy is, </w:t>
      </w:r>
      <w:proofErr w:type="gramStart"/>
      <w:r w:rsidRPr="00AB7981">
        <w:rPr>
          <w:rFonts w:asciiTheme="minorHAnsi" w:hAnsiTheme="minorHAnsi" w:cstheme="minorHAnsi"/>
        </w:rPr>
        <w:t>otherwise</w:t>
      </w:r>
      <w:proofErr w:type="gramEnd"/>
      <w:r w:rsidRPr="00AB7981">
        <w:rPr>
          <w:rFonts w:asciiTheme="minorHAnsi" w:hAnsiTheme="minorHAnsi" w:cstheme="minorHAnsi"/>
        </w:rPr>
        <w:t xml:space="preserve"> you can make up reasons mine doesn’t link to the role of the ballot in the next speech.</w:t>
      </w:r>
    </w:p>
    <w:p w14:paraId="6E908C9F"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Fairness – a) evaluation – you presume their arguments false absent proof that they weren’t made abusively b) debate’s a game and thus requires rules to constrain the game otherwise no one would play</w:t>
      </w:r>
      <w:r w:rsidRPr="00AB7981">
        <w:rPr>
          <w:rFonts w:asciiTheme="minorHAnsi" w:hAnsiTheme="minorHAnsi" w:cstheme="minorHAnsi"/>
        </w:rPr>
        <w:br/>
        <w:t>Drop the debater – a) Deters future abuse, b) Rectifies time loss, c) DTA encourages baiting – Debaters could fill their cases w/ abusive </w:t>
      </w:r>
      <w:proofErr w:type="spellStart"/>
      <w:r w:rsidRPr="00AB7981">
        <w:rPr>
          <w:rFonts w:asciiTheme="minorHAnsi" w:hAnsiTheme="minorHAnsi" w:cstheme="minorHAnsi"/>
        </w:rPr>
        <w:t>args</w:t>
      </w:r>
      <w:proofErr w:type="spellEnd"/>
      <w:r w:rsidRPr="00AB7981">
        <w:rPr>
          <w:rFonts w:asciiTheme="minorHAnsi" w:hAnsiTheme="minorHAnsi" w:cstheme="minorHAnsi"/>
        </w:rPr>
        <w:t>, baiting theory and then just drop the argument in the next speech and go for </w:t>
      </w:r>
      <w:proofErr w:type="spellStart"/>
      <w:r w:rsidRPr="00AB7981">
        <w:rPr>
          <w:rFonts w:asciiTheme="minorHAnsi" w:hAnsiTheme="minorHAnsi" w:cstheme="minorHAnsi"/>
        </w:rPr>
        <w:t>undercovered</w:t>
      </w:r>
      <w:proofErr w:type="spellEnd"/>
      <w:r w:rsidRPr="00AB7981">
        <w:rPr>
          <w:rFonts w:asciiTheme="minorHAnsi" w:hAnsiTheme="minorHAnsi" w:cstheme="minorHAnsi"/>
        </w:rPr>
        <w:t> substance</w:t>
      </w:r>
    </w:p>
    <w:p w14:paraId="3A6FAA92"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 xml:space="preserve">Competing </w:t>
      </w:r>
      <w:proofErr w:type="spellStart"/>
      <w:r w:rsidRPr="00AB7981">
        <w:rPr>
          <w:rFonts w:asciiTheme="minorHAnsi" w:hAnsiTheme="minorHAnsi" w:cstheme="minorHAnsi"/>
        </w:rPr>
        <w:t>interps</w:t>
      </w:r>
      <w:proofErr w:type="spellEnd"/>
      <w:r w:rsidRPr="00AB7981">
        <w:rPr>
          <w:rFonts w:asciiTheme="minorHAnsi" w:hAnsiTheme="minorHAnsi" w:cstheme="minorHAnsi"/>
        </w:rPr>
        <w:t xml:space="preserve"> – a) It fosters the best norms through encouraging the fairest rule b) Reasonability collapses by debating the </w:t>
      </w:r>
      <w:proofErr w:type="spellStart"/>
      <w:r w:rsidRPr="00AB7981">
        <w:rPr>
          <w:rFonts w:asciiTheme="minorHAnsi" w:hAnsiTheme="minorHAnsi" w:cstheme="minorHAnsi"/>
        </w:rPr>
        <w:t>brightline</w:t>
      </w:r>
      <w:proofErr w:type="spellEnd"/>
      <w:r w:rsidRPr="00AB7981">
        <w:rPr>
          <w:rFonts w:asciiTheme="minorHAnsi" w:hAnsiTheme="minorHAnsi" w:cstheme="minorHAnsi"/>
        </w:rPr>
        <w:t xml:space="preserve">  </w:t>
      </w:r>
    </w:p>
    <w:p w14:paraId="68EF7D53" w14:textId="77777777" w:rsidR="00480CEE" w:rsidRPr="00AB7981" w:rsidRDefault="00480CEE" w:rsidP="00480CEE">
      <w:pPr>
        <w:pStyle w:val="Heading4"/>
        <w:rPr>
          <w:rFonts w:asciiTheme="minorHAnsi" w:hAnsiTheme="minorHAnsi" w:cstheme="minorHAnsi"/>
        </w:rPr>
      </w:pPr>
      <w:r w:rsidRPr="00AB7981">
        <w:rPr>
          <w:rFonts w:asciiTheme="minorHAnsi" w:hAnsiTheme="minorHAnsi" w:cstheme="minorHAnsi"/>
        </w:rPr>
        <w:t>No RVIs – a) Illogical – you shouldn’t win for proving that you’re fair or </w:t>
      </w:r>
      <w:proofErr w:type="spellStart"/>
      <w:r w:rsidRPr="00AB7981">
        <w:rPr>
          <w:rFonts w:asciiTheme="minorHAnsi" w:hAnsiTheme="minorHAnsi" w:cstheme="minorHAnsi"/>
        </w:rPr>
        <w:t>edication</w:t>
      </w:r>
      <w:proofErr w:type="spellEnd"/>
      <w:r w:rsidRPr="00AB7981">
        <w:rPr>
          <w:rFonts w:asciiTheme="minorHAnsi" w:hAnsiTheme="minorHAnsi" w:cstheme="minorHAnsi"/>
        </w:rPr>
        <w:t> because it’s a prima facie burden – logic outweighs because it determines what </w:t>
      </w:r>
      <w:proofErr w:type="spellStart"/>
      <w:r w:rsidRPr="00AB7981">
        <w:rPr>
          <w:rFonts w:asciiTheme="minorHAnsi" w:hAnsiTheme="minorHAnsi" w:cstheme="minorHAnsi"/>
        </w:rPr>
        <w:t>args</w:t>
      </w:r>
      <w:proofErr w:type="spellEnd"/>
      <w:r w:rsidRPr="00AB7981">
        <w:rPr>
          <w:rFonts w:asciiTheme="minorHAnsi" w:hAnsiTheme="minorHAnsi" w:cstheme="minorHAnsi"/>
        </w:rPr>
        <w:t> count as valid b) It incentivizes you to bait theory and win off a scripted CI c) people will be scared to read theory against good theory debaters and will never be able to check abuse</w:t>
      </w:r>
    </w:p>
    <w:p w14:paraId="46A7D4A2" w14:textId="2F9531E1" w:rsidR="00480CEE" w:rsidRDefault="00480CEE" w:rsidP="00480CEE">
      <w:pPr>
        <w:rPr>
          <w:rFonts w:asciiTheme="minorHAnsi" w:hAnsiTheme="minorHAnsi" w:cstheme="minorHAnsi"/>
        </w:rPr>
      </w:pPr>
    </w:p>
    <w:p w14:paraId="00DD1BC7" w14:textId="77777777" w:rsidR="00480CEE" w:rsidRPr="00A92117" w:rsidRDefault="00480CEE" w:rsidP="00480CEE">
      <w:pPr>
        <w:pStyle w:val="Heading3"/>
        <w:rPr>
          <w:rFonts w:asciiTheme="minorHAnsi" w:eastAsia="Times New Roman" w:hAnsiTheme="minorHAnsi" w:cstheme="minorHAnsi"/>
        </w:rPr>
      </w:pPr>
      <w:bookmarkStart w:id="2" w:name="_Hlk87035339"/>
      <w:r w:rsidRPr="00A92117">
        <w:rPr>
          <w:rFonts w:asciiTheme="minorHAnsi" w:eastAsia="Times New Roman" w:hAnsiTheme="minorHAnsi" w:cstheme="minorHAnsi"/>
        </w:rPr>
        <w:t>1NC – Counter-Solvency Advocate</w:t>
      </w:r>
    </w:p>
    <w:p w14:paraId="3D7F4615" w14:textId="77777777" w:rsidR="00480CEE" w:rsidRPr="00A92117" w:rsidRDefault="00480CEE" w:rsidP="00480CEE">
      <w:pPr>
        <w:pStyle w:val="Heading4"/>
        <w:rPr>
          <w:rFonts w:asciiTheme="minorHAnsi" w:hAnsiTheme="minorHAnsi" w:cstheme="minorHAnsi"/>
        </w:rPr>
      </w:pPr>
      <w:proofErr w:type="spellStart"/>
      <w:r w:rsidRPr="00A92117">
        <w:rPr>
          <w:rFonts w:asciiTheme="minorHAnsi" w:hAnsiTheme="minorHAnsi" w:cstheme="minorHAnsi"/>
        </w:rPr>
        <w:t>Interp</w:t>
      </w:r>
      <w:proofErr w:type="spellEnd"/>
      <w:r w:rsidRPr="00A92117">
        <w:rPr>
          <w:rFonts w:asciiTheme="minorHAnsi" w:hAnsiTheme="minorHAnsi" w:cstheme="minorHAnsi"/>
        </w:rPr>
        <w:t xml:space="preserve"> – if the aff defends anything other than the entire resolution then they must provide a linked article or a card by an author who explicitly advocates against the 1AC advocacy. </w:t>
      </w:r>
      <w:r w:rsidRPr="00A92117">
        <w:rPr>
          <w:rFonts w:asciiTheme="minorHAnsi" w:hAnsiTheme="minorHAnsi" w:cstheme="minorHAnsi"/>
        </w:rPr>
        <w:br/>
        <w:t xml:space="preserve">Violation – </w:t>
      </w:r>
      <w:r w:rsidRPr="00A92117">
        <w:rPr>
          <w:rFonts w:asciiTheme="minorHAnsi" w:hAnsiTheme="minorHAnsi" w:cstheme="minorHAnsi"/>
        </w:rPr>
        <w:br/>
        <w:t xml:space="preserve">Standards – </w:t>
      </w:r>
      <w:r w:rsidRPr="00A92117">
        <w:rPr>
          <w:rFonts w:asciiTheme="minorHAnsi" w:hAnsiTheme="minorHAnsi" w:cstheme="minorHAnsi"/>
        </w:rPr>
        <w:br/>
        <w:t xml:space="preserve">1] </w:t>
      </w:r>
      <w:r w:rsidRPr="00A92117">
        <w:rPr>
          <w:rFonts w:asciiTheme="minorHAnsi" w:hAnsiTheme="minorHAnsi" w:cstheme="minorHAnsi"/>
          <w:u w:val="single"/>
        </w:rPr>
        <w:t>Limits</w:t>
      </w:r>
      <w:r w:rsidRPr="00A92117">
        <w:rPr>
          <w:rFonts w:asciiTheme="minorHAnsi" w:hAnsiTheme="minorHAnsi" w:cstheme="minorHAnsi"/>
        </w:rPr>
        <w:t xml:space="preserve"> – there are infinite things you could defend outside the exact text of the resolution which pushes you to the limits of contestable arguments, even if your </w:t>
      </w:r>
      <w:proofErr w:type="spellStart"/>
      <w:r w:rsidRPr="00A92117">
        <w:rPr>
          <w:rFonts w:asciiTheme="minorHAnsi" w:hAnsiTheme="minorHAnsi" w:cstheme="minorHAnsi"/>
        </w:rPr>
        <w:t>interp</w:t>
      </w:r>
      <w:proofErr w:type="spellEnd"/>
      <w:r w:rsidRPr="00A92117">
        <w:rPr>
          <w:rFonts w:asciiTheme="minorHAnsi" w:hAnsiTheme="minorHAnsi" w:cstheme="minorHAnsi"/>
        </w:rPr>
        <w:t xml:space="preserve"> of the topic is better, the only way to verify if it’s substantively fair is proof of </w:t>
      </w:r>
      <w:proofErr w:type="gramStart"/>
      <w:r w:rsidRPr="00A92117">
        <w:rPr>
          <w:rFonts w:asciiTheme="minorHAnsi" w:hAnsiTheme="minorHAnsi" w:cstheme="minorHAnsi"/>
        </w:rPr>
        <w:t>counter-arguments</w:t>
      </w:r>
      <w:proofErr w:type="gramEnd"/>
      <w:r w:rsidRPr="00A92117">
        <w:rPr>
          <w:rFonts w:asciiTheme="minorHAnsi" w:hAnsiTheme="minorHAnsi" w:cstheme="minorHAnsi"/>
        </w:rPr>
        <w:t xml:space="preserve">. </w:t>
      </w:r>
    </w:p>
    <w:p w14:paraId="56B07496"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 xml:space="preserve">2] </w:t>
      </w:r>
      <w:r w:rsidRPr="00A92117">
        <w:rPr>
          <w:rFonts w:asciiTheme="minorHAnsi" w:hAnsiTheme="minorHAnsi" w:cstheme="minorHAnsi"/>
          <w:u w:val="single"/>
        </w:rPr>
        <w:t>Shiftiness</w:t>
      </w:r>
      <w:r w:rsidRPr="00A92117">
        <w:rPr>
          <w:rFonts w:asciiTheme="minorHAnsi" w:hAnsiTheme="minorHAnsi" w:cstheme="minorHAnsi"/>
        </w:rPr>
        <w:t xml:space="preserve"> – having a counter-solvency advocate helps us conceptualize what their advocacy is and how it’s implemented. Intentionally ambiguous affirmatives we don’t know much about can’t spike out of DA’s and CP’s if they have an advocate that delineates these things.</w:t>
      </w:r>
    </w:p>
    <w:p w14:paraId="4A758571"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 xml:space="preserve">3] </w:t>
      </w:r>
      <w:r w:rsidRPr="00A92117">
        <w:rPr>
          <w:rFonts w:asciiTheme="minorHAnsi" w:hAnsiTheme="minorHAnsi" w:cstheme="minorHAnsi"/>
          <w:u w:val="single"/>
        </w:rPr>
        <w:t>Research</w:t>
      </w:r>
      <w:r w:rsidRPr="00A92117">
        <w:rPr>
          <w:rFonts w:asciiTheme="minorHAnsi" w:hAnsiTheme="minorHAnsi" w:cstheme="minorHAnsi"/>
        </w:rPr>
        <w:t xml:space="preserve"> – forces the aff to go to the other side of the library and contest their own </w:t>
      </w:r>
      <w:proofErr w:type="gramStart"/>
      <w:r w:rsidRPr="00A92117">
        <w:rPr>
          <w:rFonts w:asciiTheme="minorHAnsi" w:hAnsiTheme="minorHAnsi" w:cstheme="minorHAnsi"/>
        </w:rPr>
        <w:t>view points</w:t>
      </w:r>
      <w:proofErr w:type="gramEnd"/>
      <w:r w:rsidRPr="00A92117">
        <w:rPr>
          <w:rFonts w:asciiTheme="minorHAnsi" w:hAnsiTheme="minorHAnsi" w:cstheme="minorHAnsi"/>
        </w:rPr>
        <w:t xml:space="preserve">, as well as encouraging in depth-research about their own position. </w:t>
      </w:r>
    </w:p>
    <w:p w14:paraId="6ECA2758" w14:textId="77777777" w:rsidR="00D600E4" w:rsidRDefault="00480CEE" w:rsidP="00480CEE">
      <w:pPr>
        <w:pStyle w:val="Heading4"/>
        <w:rPr>
          <w:rFonts w:asciiTheme="minorHAnsi" w:hAnsiTheme="minorHAnsi" w:cstheme="minorHAnsi"/>
        </w:rPr>
      </w:pPr>
      <w:r w:rsidRPr="00A92117">
        <w:rPr>
          <w:rFonts w:asciiTheme="minorHAnsi" w:hAnsiTheme="minorHAnsi" w:cstheme="minorHAnsi"/>
        </w:rPr>
        <w:t>Fairness because debate’s a game and education because it’s the only portable skill from debate.</w:t>
      </w:r>
    </w:p>
    <w:p w14:paraId="6DD17304" w14:textId="70026D15" w:rsidR="00D600E4" w:rsidRDefault="00D600E4" w:rsidP="00480CEE">
      <w:pPr>
        <w:pStyle w:val="Heading4"/>
        <w:rPr>
          <w:rFonts w:asciiTheme="minorHAnsi" w:hAnsiTheme="minorHAnsi" w:cstheme="minorHAnsi"/>
        </w:rPr>
      </w:pPr>
      <w:r>
        <w:rPr>
          <w:rFonts w:asciiTheme="minorHAnsi" w:hAnsiTheme="minorHAnsi" w:cstheme="minorHAnsi"/>
        </w:rPr>
        <w:t>Skip</w:t>
      </w:r>
    </w:p>
    <w:p w14:paraId="198D2FEC" w14:textId="33D81A32" w:rsidR="00480CEE" w:rsidRPr="00A92117" w:rsidRDefault="00D600E4" w:rsidP="00480CEE">
      <w:pPr>
        <w:pStyle w:val="Heading4"/>
        <w:rPr>
          <w:rFonts w:asciiTheme="minorHAnsi" w:hAnsiTheme="minorHAnsi" w:cstheme="minorHAnsi"/>
        </w:rPr>
      </w:pPr>
      <w:r>
        <w:rPr>
          <w:rFonts w:asciiTheme="minorHAnsi" w:hAnsiTheme="minorHAnsi" w:cstheme="minorHAnsi"/>
        </w:rPr>
        <w:t>skip</w:t>
      </w:r>
      <w:r w:rsidR="00480CEE" w:rsidRPr="00A92117">
        <w:rPr>
          <w:rFonts w:asciiTheme="minorHAnsi" w:hAnsiTheme="minorHAnsi" w:cstheme="minorHAnsi"/>
        </w:rPr>
        <w:br/>
        <w:t>Drop the debater – a) Deters future abuse, b) Rectifies time loss, c) DTA encourages baiting – Debaters could fill their cases w/ abusive </w:t>
      </w:r>
      <w:proofErr w:type="spellStart"/>
      <w:r w:rsidR="00480CEE" w:rsidRPr="00A92117">
        <w:rPr>
          <w:rFonts w:asciiTheme="minorHAnsi" w:hAnsiTheme="minorHAnsi" w:cstheme="minorHAnsi"/>
        </w:rPr>
        <w:t>args</w:t>
      </w:r>
      <w:proofErr w:type="spellEnd"/>
      <w:r w:rsidR="00480CEE" w:rsidRPr="00A92117">
        <w:rPr>
          <w:rFonts w:asciiTheme="minorHAnsi" w:hAnsiTheme="minorHAnsi" w:cstheme="minorHAnsi"/>
        </w:rPr>
        <w:t>, baiting theory and then just drop the argument in the next speech and go for </w:t>
      </w:r>
      <w:proofErr w:type="spellStart"/>
      <w:r w:rsidR="00480CEE" w:rsidRPr="00A92117">
        <w:rPr>
          <w:rFonts w:asciiTheme="minorHAnsi" w:hAnsiTheme="minorHAnsi" w:cstheme="minorHAnsi"/>
        </w:rPr>
        <w:t>undercovered</w:t>
      </w:r>
      <w:proofErr w:type="spellEnd"/>
      <w:r w:rsidR="00480CEE" w:rsidRPr="00A92117">
        <w:rPr>
          <w:rFonts w:asciiTheme="minorHAnsi" w:hAnsiTheme="minorHAnsi" w:cstheme="minorHAnsi"/>
        </w:rPr>
        <w:t> substance</w:t>
      </w:r>
    </w:p>
    <w:p w14:paraId="58742B7A"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 xml:space="preserve">Competing </w:t>
      </w:r>
      <w:proofErr w:type="spellStart"/>
      <w:r w:rsidRPr="00A92117">
        <w:rPr>
          <w:rFonts w:asciiTheme="minorHAnsi" w:hAnsiTheme="minorHAnsi" w:cstheme="minorHAnsi"/>
        </w:rPr>
        <w:t>interps</w:t>
      </w:r>
      <w:proofErr w:type="spellEnd"/>
      <w:r w:rsidRPr="00A92117">
        <w:rPr>
          <w:rFonts w:asciiTheme="minorHAnsi" w:hAnsiTheme="minorHAnsi" w:cstheme="minorHAnsi"/>
        </w:rPr>
        <w:t xml:space="preserve"> – a) It fosters the best norms through encouraging the fairest rule b) Reasonability collapses by debating the </w:t>
      </w:r>
      <w:proofErr w:type="spellStart"/>
      <w:r w:rsidRPr="00A92117">
        <w:rPr>
          <w:rFonts w:asciiTheme="minorHAnsi" w:hAnsiTheme="minorHAnsi" w:cstheme="minorHAnsi"/>
        </w:rPr>
        <w:t>brightline</w:t>
      </w:r>
      <w:proofErr w:type="spellEnd"/>
      <w:r w:rsidRPr="00A92117">
        <w:rPr>
          <w:rFonts w:asciiTheme="minorHAnsi" w:hAnsiTheme="minorHAnsi" w:cstheme="minorHAnsi"/>
        </w:rPr>
        <w:t xml:space="preserve">  </w:t>
      </w:r>
    </w:p>
    <w:p w14:paraId="7BB4D0BE"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No RVIs – a) Illogical – you shouldn’t win for proving that you’re fair or </w:t>
      </w:r>
      <w:proofErr w:type="spellStart"/>
      <w:r w:rsidRPr="00A92117">
        <w:rPr>
          <w:rFonts w:asciiTheme="minorHAnsi" w:hAnsiTheme="minorHAnsi" w:cstheme="minorHAnsi"/>
        </w:rPr>
        <w:t>edication</w:t>
      </w:r>
      <w:proofErr w:type="spellEnd"/>
      <w:r w:rsidRPr="00A92117">
        <w:rPr>
          <w:rFonts w:asciiTheme="minorHAnsi" w:hAnsiTheme="minorHAnsi" w:cstheme="minorHAnsi"/>
        </w:rPr>
        <w:t xml:space="preserve"> because it’s a prima facie burden – logic </w:t>
      </w:r>
      <w:proofErr w:type="gramStart"/>
      <w:r w:rsidRPr="00A92117">
        <w:rPr>
          <w:rFonts w:asciiTheme="minorHAnsi" w:hAnsiTheme="minorHAnsi" w:cstheme="minorHAnsi"/>
        </w:rPr>
        <w:t>outweighs  because</w:t>
      </w:r>
      <w:proofErr w:type="gramEnd"/>
      <w:r w:rsidRPr="00A92117">
        <w:rPr>
          <w:rFonts w:asciiTheme="minorHAnsi" w:hAnsiTheme="minorHAnsi" w:cstheme="minorHAnsi"/>
        </w:rPr>
        <w:t xml:space="preserve"> it determines what </w:t>
      </w:r>
      <w:proofErr w:type="spellStart"/>
      <w:r w:rsidRPr="00A92117">
        <w:rPr>
          <w:rFonts w:asciiTheme="minorHAnsi" w:hAnsiTheme="minorHAnsi" w:cstheme="minorHAnsi"/>
        </w:rPr>
        <w:t>args</w:t>
      </w:r>
      <w:proofErr w:type="spellEnd"/>
      <w:r w:rsidRPr="00A92117">
        <w:rPr>
          <w:rFonts w:asciiTheme="minorHAnsi" w:hAnsiTheme="minorHAnsi" w:cstheme="minorHAnsi"/>
        </w:rPr>
        <w:t> count as valid b) It incentivizes you to bait theory and win off a scripted CI c) people will be scared to read theory against good theory debaters and will never be able to check abuse</w:t>
      </w:r>
    </w:p>
    <w:bookmarkEnd w:id="2"/>
    <w:p w14:paraId="09A75537" w14:textId="77777777" w:rsidR="00480CEE" w:rsidRPr="00AB7981" w:rsidRDefault="00480CEE" w:rsidP="00480CEE">
      <w:pPr>
        <w:rPr>
          <w:rFonts w:asciiTheme="minorHAnsi" w:hAnsiTheme="minorHAnsi" w:cstheme="minorHAnsi"/>
        </w:rPr>
      </w:pPr>
    </w:p>
    <w:bookmarkEnd w:id="1"/>
    <w:p w14:paraId="1BFD8E27" w14:textId="2F97003F" w:rsidR="0006216B" w:rsidRPr="00AB7981" w:rsidRDefault="0006216B" w:rsidP="0006216B">
      <w:pPr>
        <w:pStyle w:val="Heading3"/>
        <w:rPr>
          <w:rFonts w:asciiTheme="minorHAnsi" w:hAnsiTheme="minorHAnsi" w:cstheme="minorHAnsi"/>
        </w:rPr>
      </w:pPr>
      <w:r w:rsidRPr="00AB7981">
        <w:rPr>
          <w:rFonts w:asciiTheme="minorHAnsi" w:hAnsiTheme="minorHAnsi" w:cstheme="minorHAnsi"/>
        </w:rPr>
        <w:t>1NC – Kant NC</w:t>
      </w:r>
    </w:p>
    <w:p w14:paraId="69433C04"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The meta ethic is practical reason.</w:t>
      </w:r>
    </w:p>
    <w:p w14:paraId="53625B17"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7F4D61EF"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2] Empirical uncertainty– evil demon could deceive us, dreaming, simulation, and inability to know other’s experiences makes empiricism an unreliable basis for universal ethics.</w:t>
      </w:r>
    </w:p>
    <w:p w14:paraId="56B31332"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2EF44B4B"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6CF945D3"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31F897BB"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Thus, the standard is respecting freedom. Prefer additionally –</w:t>
      </w:r>
    </w:p>
    <w:p w14:paraId="28E19FF3"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72C1FDE6"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 xml:space="preserve">2] All other frameworks collapse—non-Kantian theories source obligations in extrinsically good objects, but that presupposes the goodness of the rational will. </w:t>
      </w:r>
    </w:p>
    <w:p w14:paraId="17364B7B"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 xml:space="preserve">3] 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AB7981">
        <w:rPr>
          <w:rFonts w:asciiTheme="minorHAnsi" w:hAnsiTheme="minorHAnsi" w:cstheme="minorHAnsi"/>
        </w:rPr>
        <w:t>have to</w:t>
      </w:r>
      <w:proofErr w:type="gramEnd"/>
      <w:r w:rsidRPr="00AB7981">
        <w:rPr>
          <w:rFonts w:asciiTheme="minorHAnsi" w:hAnsiTheme="minorHAnsi" w:cstheme="minorHAnsi"/>
        </w:rPr>
        <w:t xml:space="preserve"> prep for every unique advantage under each aff, every counterplan, and every </w:t>
      </w:r>
      <w:proofErr w:type="spellStart"/>
      <w:r w:rsidRPr="00AB7981">
        <w:rPr>
          <w:rFonts w:asciiTheme="minorHAnsi" w:hAnsiTheme="minorHAnsi" w:cstheme="minorHAnsi"/>
        </w:rPr>
        <w:t>disad</w:t>
      </w:r>
      <w:proofErr w:type="spellEnd"/>
      <w:r w:rsidRPr="00AB7981">
        <w:rPr>
          <w:rFonts w:asciiTheme="minorHAnsi" w:hAnsiTheme="minorHAnsi" w:cstheme="minorHAnsi"/>
        </w:rPr>
        <w:t xml:space="preserve"> with carded responses to each of them</w:t>
      </w:r>
    </w:p>
    <w:p w14:paraId="18FA68F4" w14:textId="77777777" w:rsidR="0006216B" w:rsidRPr="00AB7981" w:rsidRDefault="0006216B" w:rsidP="0006216B">
      <w:pPr>
        <w:pStyle w:val="Heading4"/>
        <w:spacing w:before="0"/>
        <w:rPr>
          <w:rFonts w:asciiTheme="minorHAnsi" w:hAnsiTheme="minorHAnsi" w:cstheme="minorHAnsi"/>
          <w:sz w:val="24"/>
        </w:rPr>
      </w:pPr>
      <w:r w:rsidRPr="00AB7981">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5999261E" w14:textId="77777777" w:rsidR="0006216B" w:rsidRPr="00AB7981" w:rsidRDefault="0006216B" w:rsidP="0006216B">
      <w:pPr>
        <w:rPr>
          <w:rFonts w:asciiTheme="minorHAnsi" w:hAnsiTheme="minorHAnsi" w:cstheme="minorHAnsi"/>
        </w:rPr>
      </w:pPr>
      <w:proofErr w:type="spellStart"/>
      <w:r w:rsidRPr="00AB7981">
        <w:rPr>
          <w:rStyle w:val="Style13ptBold"/>
          <w:rFonts w:asciiTheme="minorHAnsi" w:hAnsiTheme="minorHAnsi" w:cstheme="minorHAnsi"/>
        </w:rPr>
        <w:t>Feser</w:t>
      </w:r>
      <w:proofErr w:type="spellEnd"/>
      <w:r w:rsidRPr="00AB7981">
        <w:rPr>
          <w:rStyle w:val="Style13ptBold"/>
          <w:rFonts w:asciiTheme="minorHAnsi" w:hAnsiTheme="minorHAnsi" w:cstheme="minorHAnsi"/>
        </w:rPr>
        <w:t xml:space="preserve"> 1</w:t>
      </w:r>
      <w:r w:rsidRPr="00AB7981">
        <w:rPr>
          <w:rFonts w:asciiTheme="minorHAnsi" w:hAnsiTheme="minorHAnsi" w:cstheme="minorHAnsi"/>
        </w:rPr>
        <w:t xml:space="preserve">, (Edward </w:t>
      </w:r>
      <w:proofErr w:type="spellStart"/>
      <w:r w:rsidRPr="00AB7981">
        <w:rPr>
          <w:rFonts w:asciiTheme="minorHAnsi" w:hAnsiTheme="minorHAnsi" w:cstheme="minorHAnsi"/>
        </w:rPr>
        <w:t>Feser</w:t>
      </w:r>
      <w:proofErr w:type="spellEnd"/>
      <w:r w:rsidRPr="00AB7981">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AB7981">
        <w:rPr>
          <w:rFonts w:asciiTheme="minorHAnsi" w:hAnsiTheme="minorHAnsi" w:cstheme="minorHAnsi"/>
        </w:rPr>
        <w:t>Feser</w:t>
      </w:r>
      <w:proofErr w:type="spellEnd"/>
      <w:r w:rsidRPr="00AB7981">
        <w:rPr>
          <w:rFonts w:asciiTheme="minorHAnsi" w:hAnsiTheme="minorHAnsi" w:cstheme="minorHAnsi"/>
        </w:rPr>
        <w:t xml:space="preserve"> is an American philosopher. He is an Associate Professor of Philosophy at Pasadena City College in Pasadena, California. </w:t>
      </w:r>
      <w:hyperlink r:id="rId6" w:history="1">
        <w:r w:rsidRPr="00AB7981">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AB7981">
        <w:rPr>
          <w:rFonts w:asciiTheme="minorHAnsi" w:hAnsiTheme="minorHAnsi" w:cstheme="minorHAnsi"/>
        </w:rPr>
        <w:t xml:space="preserve"> for gen lang]//</w:t>
      </w:r>
      <w:proofErr w:type="spellStart"/>
      <w:r w:rsidRPr="00AB7981">
        <w:rPr>
          <w:rFonts w:asciiTheme="minorHAnsi" w:hAnsiTheme="minorHAnsi" w:cstheme="minorHAnsi"/>
        </w:rPr>
        <w:t>phs</w:t>
      </w:r>
      <w:proofErr w:type="spellEnd"/>
      <w:r w:rsidRPr="00AB7981">
        <w:rPr>
          <w:rFonts w:asciiTheme="minorHAnsi" w:hAnsiTheme="minorHAnsi" w:cstheme="minorHAnsi"/>
        </w:rPr>
        <w:t xml:space="preserve"> </w:t>
      </w:r>
      <w:proofErr w:type="spellStart"/>
      <w:r w:rsidRPr="00AB7981">
        <w:rPr>
          <w:rFonts w:asciiTheme="minorHAnsi" w:hAnsiTheme="minorHAnsi" w:cstheme="minorHAnsi"/>
        </w:rPr>
        <w:t>st</w:t>
      </w:r>
      <w:proofErr w:type="spellEnd"/>
    </w:p>
    <w:p w14:paraId="63581FB1" w14:textId="77777777" w:rsidR="0006216B" w:rsidRPr="00AB7981" w:rsidRDefault="0006216B" w:rsidP="0006216B">
      <w:pPr>
        <w:rPr>
          <w:rFonts w:asciiTheme="minorHAnsi" w:hAnsiTheme="minorHAnsi" w:cstheme="minorHAnsi"/>
          <w:sz w:val="16"/>
        </w:rPr>
      </w:pPr>
      <w:r w:rsidRPr="00AB7981">
        <w:rPr>
          <w:rFonts w:asciiTheme="minorHAnsi" w:hAnsiTheme="minorHAnsi" w:cstheme="minorHAnsi"/>
          <w:sz w:val="16"/>
        </w:rPr>
        <w:t xml:space="preserve">There is a serious difficulty with this criticism of Nozick, however. It is just this: </w:t>
      </w:r>
      <w:r w:rsidRPr="00AB7981">
        <w:rPr>
          <w:rStyle w:val="Emphasis"/>
          <w:rFonts w:asciiTheme="minorHAnsi" w:hAnsiTheme="minorHAnsi" w:cstheme="minorHAnsi"/>
        </w:rPr>
        <w:t>There is no such thing as an unjust initial acquisition of resources;</w:t>
      </w:r>
      <w:r w:rsidRPr="00AB7981">
        <w:rPr>
          <w:rFonts w:asciiTheme="minorHAnsi" w:hAnsiTheme="minorHAnsi" w:cstheme="minorHAnsi"/>
          <w:sz w:val="16"/>
        </w:rPr>
        <w:t xml:space="preserve"> therefore</w:t>
      </w:r>
      <w:r w:rsidRPr="00AB7981">
        <w:rPr>
          <w:rStyle w:val="Emphasis"/>
          <w:rFonts w:asciiTheme="minorHAnsi" w:hAnsiTheme="minorHAnsi" w:cstheme="minorHAnsi"/>
        </w:rPr>
        <w:t>, there is no case</w:t>
      </w:r>
      <w:r w:rsidRPr="00AB7981">
        <w:rPr>
          <w:rFonts w:asciiTheme="minorHAnsi" w:hAnsiTheme="minorHAnsi" w:cstheme="minorHAnsi"/>
          <w:sz w:val="16"/>
        </w:rPr>
        <w:t xml:space="preserve"> to be made </w:t>
      </w:r>
      <w:r w:rsidRPr="00AB7981">
        <w:rPr>
          <w:rStyle w:val="Emphasis"/>
          <w:rFonts w:asciiTheme="minorHAnsi" w:hAnsiTheme="minorHAnsi" w:cstheme="minorHAnsi"/>
        </w:rPr>
        <w:t xml:space="preserve">for </w:t>
      </w:r>
      <w:r w:rsidRPr="00AB7981">
        <w:rPr>
          <w:rFonts w:asciiTheme="minorHAnsi" w:hAnsiTheme="minorHAnsi" w:cstheme="minorHAnsi"/>
          <w:sz w:val="16"/>
        </w:rPr>
        <w:t xml:space="preserve">redistributive taxation </w:t>
      </w:r>
      <w:proofErr w:type="gramStart"/>
      <w:r w:rsidRPr="00AB7981">
        <w:rPr>
          <w:rFonts w:asciiTheme="minorHAnsi" w:hAnsiTheme="minorHAnsi" w:cstheme="minorHAnsi"/>
          <w:sz w:val="16"/>
        </w:rPr>
        <w:t>on the basis of</w:t>
      </w:r>
      <w:proofErr w:type="gramEnd"/>
      <w:r w:rsidRPr="00AB7981">
        <w:rPr>
          <w:rFonts w:asciiTheme="minorHAnsi" w:hAnsiTheme="minorHAnsi" w:cstheme="minorHAnsi"/>
          <w:sz w:val="16"/>
        </w:rPr>
        <w:t xml:space="preserve"> </w:t>
      </w:r>
      <w:r w:rsidRPr="00AB7981">
        <w:rPr>
          <w:rStyle w:val="Emphasis"/>
          <w:rFonts w:asciiTheme="minorHAnsi" w:hAnsiTheme="minorHAnsi" w:cstheme="minorHAnsi"/>
        </w:rPr>
        <w:t xml:space="preserve">alleged injustices in initial acquisition. </w:t>
      </w:r>
      <w:r w:rsidRPr="00AB7981">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t>
      </w:r>
      <w:proofErr w:type="gramStart"/>
      <w:r w:rsidRPr="00AB7981">
        <w:rPr>
          <w:rFonts w:asciiTheme="minorHAnsi" w:hAnsiTheme="minorHAnsi" w:cstheme="minorHAnsi"/>
          <w:sz w:val="16"/>
        </w:rPr>
        <w:t>whether or not</w:t>
      </w:r>
      <w:proofErr w:type="gramEnd"/>
      <w:r w:rsidRPr="00AB7981">
        <w:rPr>
          <w:rFonts w:asciiTheme="minorHAnsi" w:hAnsiTheme="minorHAnsi" w:cstheme="minorHAnsi"/>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AB7981">
        <w:rPr>
          <w:rStyle w:val="Emphasis"/>
          <w:rFonts w:asciiTheme="minorHAnsi" w:hAnsiTheme="minorHAnsi" w:cstheme="minorHAnsi"/>
        </w:rPr>
        <w:t>there is no such challenge to be met in the first place.</w:t>
      </w:r>
      <w:r w:rsidRPr="00AB7981">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AB7981">
        <w:rPr>
          <w:rFonts w:asciiTheme="minorHAnsi" w:hAnsiTheme="minorHAnsi" w:cstheme="minorHAnsi"/>
          <w:sz w:val="16"/>
        </w:rPr>
        <w:t>intu</w:t>
      </w:r>
      <w:proofErr w:type="spellEnd"/>
      <w:r w:rsidRPr="00AB7981">
        <w:rPr>
          <w:rFonts w:asciiTheme="minorHAnsi" w:hAnsiTheme="minorHAnsi" w:cstheme="minorHAnsi"/>
          <w:sz w:val="16"/>
        </w:rPr>
        <w:t xml:space="preserve">- </w:t>
      </w:r>
      <w:proofErr w:type="spellStart"/>
      <w:r w:rsidRPr="00AB7981">
        <w:rPr>
          <w:rFonts w:asciiTheme="minorHAnsi" w:hAnsiTheme="minorHAnsi" w:cstheme="minorHAnsi"/>
          <w:sz w:val="16"/>
        </w:rPr>
        <w:t>itions</w:t>
      </w:r>
      <w:proofErr w:type="spellEnd"/>
      <w:r w:rsidRPr="00AB7981">
        <w:rPr>
          <w:rFonts w:asciiTheme="minorHAnsi" w:hAnsiTheme="minorHAnsi" w:cstheme="minorHAnsi"/>
          <w:sz w:val="16"/>
        </w:rPr>
        <w:t xml:space="preserve"> to the effect that certain specific instances of initial acquisition are unjust and call forth as their remedy the application of a Lockean </w:t>
      </w:r>
      <w:proofErr w:type="gramStart"/>
      <w:r w:rsidRPr="00AB7981">
        <w:rPr>
          <w:rFonts w:asciiTheme="minorHAnsi" w:hAnsiTheme="minorHAnsi" w:cstheme="minorHAnsi"/>
          <w:sz w:val="16"/>
        </w:rPr>
        <w:t>proviso, or</w:t>
      </w:r>
      <w:proofErr w:type="gramEnd"/>
      <w:r w:rsidRPr="00AB7981">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AB7981">
        <w:rPr>
          <w:rFonts w:asciiTheme="minorHAnsi" w:hAnsiTheme="minorHAnsi" w:cstheme="minorHAnsi"/>
          <w:sz w:val="16"/>
        </w:rPr>
        <w:t>acqui</w:t>
      </w:r>
      <w:proofErr w:type="spellEnd"/>
      <w:r w:rsidRPr="00AB7981">
        <w:rPr>
          <w:rFonts w:asciiTheme="minorHAnsi" w:hAnsiTheme="minorHAnsi" w:cstheme="minorHAnsi"/>
          <w:sz w:val="16"/>
        </w:rPr>
        <w:t xml:space="preserve">- </w:t>
      </w:r>
      <w:proofErr w:type="spellStart"/>
      <w:r w:rsidRPr="00AB7981">
        <w:rPr>
          <w:rFonts w:asciiTheme="minorHAnsi" w:hAnsiTheme="minorHAnsi" w:cstheme="minorHAnsi"/>
          <w:sz w:val="16"/>
        </w:rPr>
        <w:t>sition</w:t>
      </w:r>
      <w:proofErr w:type="spellEnd"/>
      <w:r w:rsidRPr="00AB7981">
        <w:rPr>
          <w:rFonts w:asciiTheme="minorHAnsi" w:hAnsiTheme="minorHAnsi" w:cstheme="minorHAnsi"/>
          <w:sz w:val="16"/>
        </w:rPr>
        <w:t xml:space="preserve"> and use of property. Section V shows how the results of the </w:t>
      </w:r>
      <w:proofErr w:type="spellStart"/>
      <w:r w:rsidRPr="00AB7981">
        <w:rPr>
          <w:rFonts w:asciiTheme="minorHAnsi" w:hAnsiTheme="minorHAnsi" w:cstheme="minorHAnsi"/>
          <w:sz w:val="16"/>
        </w:rPr>
        <w:t>previ</w:t>
      </w:r>
      <w:proofErr w:type="spellEnd"/>
      <w:r w:rsidRPr="00AB7981">
        <w:rPr>
          <w:rFonts w:asciiTheme="minorHAnsi" w:hAnsiTheme="minorHAnsi" w:cstheme="minorHAnsi"/>
          <w:sz w:val="16"/>
        </w:rPr>
        <w:t xml:space="preserve">- </w:t>
      </w:r>
      <w:proofErr w:type="spellStart"/>
      <w:r w:rsidRPr="00AB7981">
        <w:rPr>
          <w:rFonts w:asciiTheme="minorHAnsi" w:hAnsiTheme="minorHAnsi" w:cstheme="minorHAnsi"/>
          <w:sz w:val="16"/>
        </w:rPr>
        <w:t>ous</w:t>
      </w:r>
      <w:proofErr w:type="spellEnd"/>
      <w:r w:rsidRPr="00AB7981">
        <w:rPr>
          <w:rFonts w:asciiTheme="minorHAnsi" w:hAnsiTheme="minorHAnsi" w:cstheme="minorHAnsi"/>
          <w:sz w:val="16"/>
        </w:rPr>
        <w:t xml:space="preserve"> sections add up to a more satisfying defense of Nozickian property rights than the one given by Nozick </w:t>
      </w:r>
      <w:proofErr w:type="gramStart"/>
      <w:r w:rsidRPr="00AB7981">
        <w:rPr>
          <w:rFonts w:asciiTheme="minorHAnsi" w:hAnsiTheme="minorHAnsi" w:cstheme="minorHAnsi"/>
          <w:sz w:val="16"/>
        </w:rPr>
        <w:t>himself, and</w:t>
      </w:r>
      <w:proofErr w:type="gramEnd"/>
      <w:r w:rsidRPr="00AB7981">
        <w:rPr>
          <w:rFonts w:asciiTheme="minorHAnsi" w:hAnsiTheme="minorHAnsi" w:cstheme="minorHAnsi"/>
          <w:sz w:val="16"/>
        </w:rPr>
        <w:t xml:space="preserve"> considers some of the implications of this revised conception of initial acquisition for our under- standing of Nozick’s principles of transfer and rectification. II. The Basic Argument </w:t>
      </w:r>
      <w:r w:rsidRPr="00AB7981">
        <w:rPr>
          <w:rStyle w:val="Emphasis"/>
          <w:rFonts w:asciiTheme="minorHAnsi" w:hAnsiTheme="minorHAnsi" w:cstheme="minorHAnsi"/>
        </w:rPr>
        <w:t xml:space="preserve">The reason </w:t>
      </w:r>
      <w:r w:rsidRPr="00AB7981">
        <w:rPr>
          <w:rStyle w:val="Emphasis"/>
          <w:rFonts w:asciiTheme="minorHAnsi" w:hAnsiTheme="minorHAnsi" w:cstheme="minorHAnsi"/>
          <w:highlight w:val="green"/>
        </w:rPr>
        <w:t xml:space="preserve">there is no </w:t>
      </w:r>
      <w:r w:rsidRPr="00AB7981">
        <w:rPr>
          <w:rStyle w:val="Emphasis"/>
          <w:rFonts w:asciiTheme="minorHAnsi" w:hAnsiTheme="minorHAnsi" w:cstheme="minorHAnsi"/>
        </w:rPr>
        <w:t>such thing as an</w:t>
      </w:r>
      <w:r w:rsidRPr="00AB7981">
        <w:rPr>
          <w:rStyle w:val="Emphasis"/>
          <w:rFonts w:asciiTheme="minorHAnsi" w:hAnsiTheme="minorHAnsi" w:cstheme="minorHAnsi"/>
          <w:highlight w:val="green"/>
        </w:rPr>
        <w:t xml:space="preserve"> unjust initial acquisition of resources</w:t>
      </w:r>
      <w:r w:rsidRPr="00AB7981">
        <w:rPr>
          <w:rStyle w:val="Emphasis"/>
          <w:rFonts w:asciiTheme="minorHAnsi" w:hAnsiTheme="minorHAnsi" w:cstheme="minorHAnsi"/>
        </w:rPr>
        <w:t xml:space="preserve"> is that there is no such thing as either a just or an unjust initial acquisition of resources.</w:t>
      </w:r>
      <w:r w:rsidRPr="00AB7981">
        <w:rPr>
          <w:rFonts w:asciiTheme="minorHAnsi" w:hAnsiTheme="minorHAnsi" w:cstheme="minorHAnsi"/>
          <w:sz w:val="16"/>
        </w:rPr>
        <w:t xml:space="preserve"> </w:t>
      </w:r>
      <w:proofErr w:type="gramStart"/>
      <w:r w:rsidRPr="00AB7981">
        <w:rPr>
          <w:rFonts w:asciiTheme="minorHAnsi" w:hAnsiTheme="minorHAnsi" w:cstheme="minorHAnsi"/>
          <w:sz w:val="16"/>
        </w:rPr>
        <w:t xml:space="preserve">The concept of </w:t>
      </w:r>
      <w:r w:rsidRPr="00AB7981">
        <w:rPr>
          <w:rStyle w:val="Emphasis"/>
          <w:rFonts w:asciiTheme="minorHAnsi" w:hAnsiTheme="minorHAnsi" w:cstheme="minorHAnsi"/>
        </w:rPr>
        <w:t>justice</w:t>
      </w:r>
      <w:r w:rsidRPr="00AB7981">
        <w:rPr>
          <w:rFonts w:asciiTheme="minorHAnsi" w:hAnsiTheme="minorHAnsi" w:cstheme="minorHAnsi"/>
          <w:sz w:val="16"/>
        </w:rPr>
        <w:t>,</w:t>
      </w:r>
      <w:proofErr w:type="gramEnd"/>
      <w:r w:rsidRPr="00AB7981">
        <w:rPr>
          <w:rFonts w:asciiTheme="minorHAnsi" w:hAnsiTheme="minorHAnsi" w:cstheme="minorHAnsi"/>
          <w:sz w:val="16"/>
        </w:rPr>
        <w:t xml:space="preserve"> that is to say, simply does not apply to initial acquisition. It </w:t>
      </w:r>
      <w:r w:rsidRPr="00AB7981">
        <w:rPr>
          <w:rStyle w:val="Emphasis"/>
          <w:rFonts w:asciiTheme="minorHAnsi" w:hAnsiTheme="minorHAnsi" w:cstheme="minorHAnsi"/>
        </w:rPr>
        <w:t>applies only after initial acquisition has already taken place.</w:t>
      </w:r>
      <w:r w:rsidRPr="00AB7981">
        <w:rPr>
          <w:rFonts w:asciiTheme="minorHAnsi" w:hAnsiTheme="minorHAnsi" w:cstheme="minorHAnsi"/>
          <w:sz w:val="16"/>
        </w:rPr>
        <w:t xml:space="preserve"> </w:t>
      </w:r>
      <w:proofErr w:type="gramStart"/>
      <w:r w:rsidRPr="00AB7981">
        <w:rPr>
          <w:rFonts w:asciiTheme="minorHAnsi" w:hAnsiTheme="minorHAnsi" w:cstheme="minorHAnsi"/>
          <w:sz w:val="16"/>
        </w:rPr>
        <w:t xml:space="preserve">In particular, </w:t>
      </w:r>
      <w:r w:rsidRPr="00AB7981">
        <w:rPr>
          <w:rStyle w:val="Emphasis"/>
          <w:rFonts w:asciiTheme="minorHAnsi" w:hAnsiTheme="minorHAnsi" w:cstheme="minorHAnsi"/>
        </w:rPr>
        <w:t>it</w:t>
      </w:r>
      <w:proofErr w:type="gramEnd"/>
      <w:r w:rsidRPr="00AB7981">
        <w:rPr>
          <w:rStyle w:val="Emphasis"/>
          <w:rFonts w:asciiTheme="minorHAnsi" w:hAnsiTheme="minorHAnsi" w:cstheme="minorHAnsi"/>
        </w:rPr>
        <w:t xml:space="preserve"> applies only to transfers of property</w:t>
      </w:r>
      <w:r w:rsidRPr="00AB7981">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AB7981">
        <w:rPr>
          <w:rStyle w:val="Emphasis"/>
          <w:rFonts w:asciiTheme="minorHAnsi" w:hAnsiTheme="minorHAnsi" w:cstheme="minorHAnsi"/>
          <w:highlight w:val="green"/>
        </w:rPr>
        <w:t>external resources are initially unowned</w:t>
      </w:r>
      <w:r w:rsidRPr="00AB7981">
        <w:rPr>
          <w:rStyle w:val="Emphasis"/>
          <w:rFonts w:asciiTheme="minorHAnsi" w:hAnsiTheme="minorHAnsi" w:cstheme="minorHAnsi"/>
        </w:rPr>
        <w:t xml:space="preserve">. </w:t>
      </w:r>
      <w:r w:rsidRPr="00AB7981">
        <w:rPr>
          <w:rFonts w:asciiTheme="minorHAnsi" w:hAnsiTheme="minorHAnsi" w:cstheme="minorHAnsi"/>
          <w:sz w:val="16"/>
        </w:rPr>
        <w:t xml:space="preserve">Consider the following example. </w:t>
      </w:r>
      <w:r w:rsidRPr="00AB7981">
        <w:rPr>
          <w:rStyle w:val="Emphasis"/>
          <w:rFonts w:asciiTheme="minorHAnsi" w:hAnsiTheme="minorHAnsi" w:cstheme="minorHAnsi"/>
          <w:highlight w:val="green"/>
        </w:rPr>
        <w:t>Suppose an individual A seeks</w:t>
      </w:r>
      <w:r w:rsidRPr="00AB7981">
        <w:rPr>
          <w:rFonts w:asciiTheme="minorHAnsi" w:hAnsiTheme="minorHAnsi" w:cstheme="minorHAnsi"/>
          <w:sz w:val="16"/>
        </w:rPr>
        <w:t xml:space="preserve"> to acquire </w:t>
      </w:r>
      <w:r w:rsidRPr="00AB7981">
        <w:rPr>
          <w:rStyle w:val="Emphasis"/>
          <w:rFonts w:asciiTheme="minorHAnsi" w:hAnsiTheme="minorHAnsi" w:cstheme="minorHAnsi"/>
          <w:highlight w:val="green"/>
        </w:rPr>
        <w:t>some</w:t>
      </w:r>
      <w:r w:rsidRPr="00AB7981">
        <w:rPr>
          <w:rStyle w:val="Emphasis"/>
          <w:rFonts w:asciiTheme="minorHAnsi" w:hAnsiTheme="minorHAnsi" w:cstheme="minorHAnsi"/>
        </w:rPr>
        <w:t xml:space="preserve"> previously </w:t>
      </w:r>
      <w:r w:rsidRPr="00AB7981">
        <w:rPr>
          <w:rStyle w:val="Emphasis"/>
          <w:rFonts w:asciiTheme="minorHAnsi" w:hAnsiTheme="minorHAnsi" w:cstheme="minorHAnsi"/>
          <w:highlight w:val="green"/>
        </w:rPr>
        <w:t>unowned resource R</w:t>
      </w:r>
      <w:r w:rsidRPr="00AB7981">
        <w:rPr>
          <w:rStyle w:val="Emphasis"/>
          <w:rFonts w:asciiTheme="minorHAnsi" w:hAnsiTheme="minorHAnsi" w:cstheme="minorHAnsi"/>
        </w:rPr>
        <w:t xml:space="preserve">. </w:t>
      </w:r>
      <w:r w:rsidRPr="00AB7981">
        <w:rPr>
          <w:rStyle w:val="Emphasis"/>
          <w:rFonts w:asciiTheme="minorHAnsi" w:hAnsiTheme="minorHAnsi" w:cstheme="minorHAnsi"/>
          <w:highlight w:val="green"/>
        </w:rPr>
        <w:t>For</w:t>
      </w:r>
      <w:r w:rsidRPr="00AB7981">
        <w:rPr>
          <w:rFonts w:asciiTheme="minorHAnsi" w:hAnsiTheme="minorHAnsi" w:cstheme="minorHAnsi"/>
          <w:sz w:val="16"/>
        </w:rPr>
        <w:t xml:space="preserve"> it </w:t>
      </w:r>
      <w:r w:rsidRPr="00AB7981">
        <w:rPr>
          <w:rStyle w:val="Emphasis"/>
          <w:rFonts w:asciiTheme="minorHAnsi" w:hAnsiTheme="minorHAnsi" w:cstheme="minorHAnsi"/>
        </w:rPr>
        <w:t xml:space="preserve">to be the case that </w:t>
      </w:r>
      <w:r w:rsidRPr="00AB7981">
        <w:rPr>
          <w:rStyle w:val="Emphasis"/>
          <w:rFonts w:asciiTheme="minorHAnsi" w:hAnsiTheme="minorHAnsi" w:cstheme="minorHAnsi"/>
          <w:highlight w:val="green"/>
        </w:rPr>
        <w:t>A commits an injustice in acquiring R, it would</w:t>
      </w:r>
      <w:r w:rsidRPr="00AB7981">
        <w:rPr>
          <w:rStyle w:val="Emphasis"/>
          <w:rFonts w:asciiTheme="minorHAnsi" w:hAnsiTheme="minorHAnsi" w:cstheme="minorHAnsi"/>
        </w:rPr>
        <w:t xml:space="preserve"> also </w:t>
      </w:r>
      <w:r w:rsidRPr="00AB7981">
        <w:rPr>
          <w:rStyle w:val="Emphasis"/>
          <w:rFonts w:asciiTheme="minorHAnsi" w:hAnsiTheme="minorHAnsi" w:cstheme="minorHAnsi"/>
          <w:highlight w:val="green"/>
        </w:rPr>
        <w:t>have to be the case that there is some individual B</w:t>
      </w:r>
      <w:r w:rsidRPr="00AB7981">
        <w:rPr>
          <w:rFonts w:asciiTheme="minorHAnsi" w:hAnsiTheme="minorHAnsi" w:cstheme="minorHAnsi"/>
          <w:sz w:val="16"/>
        </w:rPr>
        <w:t xml:space="preserve"> (or perhaps a group of individuals) </w:t>
      </w:r>
      <w:r w:rsidRPr="00AB7981">
        <w:rPr>
          <w:rStyle w:val="Emphasis"/>
          <w:rFonts w:asciiTheme="minorHAnsi" w:hAnsiTheme="minorHAnsi" w:cstheme="minorHAnsi"/>
          <w:highlight w:val="green"/>
        </w:rPr>
        <w:t>against whom A commits the injustice</w:t>
      </w:r>
      <w:r w:rsidRPr="00AB7981">
        <w:rPr>
          <w:rStyle w:val="Emphasis"/>
          <w:rFonts w:asciiTheme="minorHAnsi" w:hAnsiTheme="minorHAnsi" w:cstheme="minorHAnsi"/>
        </w:rPr>
        <w:t xml:space="preserve">. But </w:t>
      </w:r>
      <w:r w:rsidRPr="00AB7981">
        <w:rPr>
          <w:rStyle w:val="Emphasis"/>
          <w:rFonts w:asciiTheme="minorHAnsi" w:hAnsiTheme="minorHAnsi" w:cstheme="minorHAnsi"/>
          <w:highlight w:val="green"/>
        </w:rPr>
        <w:t>for B to have been wronged</w:t>
      </w:r>
      <w:r w:rsidRPr="00AB7981">
        <w:rPr>
          <w:rStyle w:val="Emphasis"/>
          <w:rFonts w:asciiTheme="minorHAnsi" w:hAnsiTheme="minorHAnsi" w:cstheme="minorHAnsi"/>
        </w:rPr>
        <w:t xml:space="preserve"> by A’s </w:t>
      </w:r>
      <w:proofErr w:type="spellStart"/>
      <w:r w:rsidRPr="00AB7981">
        <w:rPr>
          <w:rStyle w:val="Emphasis"/>
          <w:rFonts w:asciiTheme="minorHAnsi" w:hAnsiTheme="minorHAnsi" w:cstheme="minorHAnsi"/>
        </w:rPr>
        <w:t>acquisi</w:t>
      </w:r>
      <w:proofErr w:type="spellEnd"/>
      <w:r w:rsidRPr="00AB7981">
        <w:rPr>
          <w:rStyle w:val="Emphasis"/>
          <w:rFonts w:asciiTheme="minorHAnsi" w:hAnsiTheme="minorHAnsi" w:cstheme="minorHAnsi"/>
        </w:rPr>
        <w:t xml:space="preserve">- </w:t>
      </w:r>
      <w:proofErr w:type="spellStart"/>
      <w:r w:rsidRPr="00AB7981">
        <w:rPr>
          <w:rStyle w:val="Emphasis"/>
          <w:rFonts w:asciiTheme="minorHAnsi" w:hAnsiTheme="minorHAnsi" w:cstheme="minorHAnsi"/>
        </w:rPr>
        <w:t>tion</w:t>
      </w:r>
      <w:proofErr w:type="spellEnd"/>
      <w:r w:rsidRPr="00AB7981">
        <w:rPr>
          <w:rStyle w:val="Emphasis"/>
          <w:rFonts w:asciiTheme="minorHAnsi" w:hAnsiTheme="minorHAnsi" w:cstheme="minorHAnsi"/>
        </w:rPr>
        <w:t xml:space="preserve"> of R, </w:t>
      </w:r>
      <w:r w:rsidRPr="00AB7981">
        <w:rPr>
          <w:rStyle w:val="Emphasis"/>
          <w:rFonts w:asciiTheme="minorHAnsi" w:hAnsiTheme="minorHAnsi" w:cstheme="minorHAnsi"/>
          <w:highlight w:val="green"/>
        </w:rPr>
        <w:t>B would have to have</w:t>
      </w:r>
      <w:r w:rsidRPr="00AB7981">
        <w:rPr>
          <w:rFonts w:asciiTheme="minorHAnsi" w:hAnsiTheme="minorHAnsi" w:cstheme="minorHAnsi"/>
          <w:sz w:val="16"/>
        </w:rPr>
        <w:t xml:space="preserve"> had a rightful claim over R, </w:t>
      </w:r>
      <w:r w:rsidRPr="00AB7981">
        <w:rPr>
          <w:rStyle w:val="Emphasis"/>
          <w:rFonts w:asciiTheme="minorHAnsi" w:hAnsiTheme="minorHAnsi" w:cstheme="minorHAnsi"/>
          <w:highlight w:val="green"/>
        </w:rPr>
        <w:t>a right to R.</w:t>
      </w:r>
      <w:r w:rsidRPr="00AB7981">
        <w:rPr>
          <w:rFonts w:asciiTheme="minorHAnsi" w:hAnsiTheme="minorHAnsi" w:cstheme="minorHAnsi"/>
          <w:sz w:val="16"/>
        </w:rPr>
        <w:t xml:space="preserve"> By hypothesis, </w:t>
      </w:r>
      <w:r w:rsidRPr="00AB7981">
        <w:rPr>
          <w:rStyle w:val="Emphasis"/>
          <w:rFonts w:asciiTheme="minorHAnsi" w:hAnsiTheme="minorHAnsi" w:cstheme="minorHAnsi"/>
          <w:highlight w:val="green"/>
        </w:rPr>
        <w:t>however, B did not</w:t>
      </w:r>
      <w:r w:rsidRPr="00AB7981">
        <w:rPr>
          <w:rStyle w:val="Emphasis"/>
          <w:rFonts w:asciiTheme="minorHAnsi" w:hAnsiTheme="minorHAnsi" w:cstheme="minorHAnsi"/>
        </w:rPr>
        <w:t xml:space="preserve"> have a right to R, </w:t>
      </w:r>
      <w:r w:rsidRPr="00AB7981">
        <w:rPr>
          <w:rStyle w:val="Emphasis"/>
          <w:rFonts w:asciiTheme="minorHAnsi" w:hAnsiTheme="minorHAnsi" w:cstheme="minorHAnsi"/>
          <w:highlight w:val="green"/>
        </w:rPr>
        <w:t>because</w:t>
      </w:r>
      <w:r w:rsidRPr="00AB7981">
        <w:rPr>
          <w:rFonts w:asciiTheme="minorHAnsi" w:hAnsiTheme="minorHAnsi" w:cstheme="minorHAnsi"/>
          <w:sz w:val="16"/>
        </w:rPr>
        <w:t xml:space="preserve"> no one had a right to it—</w:t>
      </w:r>
      <w:r w:rsidRPr="00AB7981">
        <w:rPr>
          <w:rStyle w:val="Emphasis"/>
          <w:rFonts w:asciiTheme="minorHAnsi" w:hAnsiTheme="minorHAnsi" w:cstheme="minorHAnsi"/>
          <w:highlight w:val="green"/>
        </w:rPr>
        <w:t>it was unowned</w:t>
      </w:r>
      <w:r w:rsidRPr="00AB7981">
        <w:rPr>
          <w:rFonts w:asciiTheme="minorHAnsi" w:hAnsiTheme="minorHAnsi" w:cstheme="minorHAnsi"/>
          <w:sz w:val="16"/>
        </w:rPr>
        <w:t xml:space="preserve">, after all. </w:t>
      </w:r>
      <w:proofErr w:type="gramStart"/>
      <w:r w:rsidRPr="00AB7981">
        <w:rPr>
          <w:rStyle w:val="Emphasis"/>
          <w:rFonts w:asciiTheme="minorHAnsi" w:hAnsiTheme="minorHAnsi" w:cstheme="minorHAnsi"/>
          <w:highlight w:val="green"/>
        </w:rPr>
        <w:t>So</w:t>
      </w:r>
      <w:proofErr w:type="gramEnd"/>
      <w:r w:rsidRPr="00AB7981">
        <w:rPr>
          <w:rStyle w:val="Emphasis"/>
          <w:rFonts w:asciiTheme="minorHAnsi" w:hAnsiTheme="minorHAnsi" w:cstheme="minorHAnsi"/>
          <w:highlight w:val="green"/>
        </w:rPr>
        <w:t xml:space="preserve"> B was not wronged and could not have been</w:t>
      </w:r>
      <w:r w:rsidRPr="00AB7981">
        <w:rPr>
          <w:rFonts w:asciiTheme="minorHAnsi" w:hAnsiTheme="minorHAnsi" w:cstheme="minorHAnsi"/>
          <w:sz w:val="16"/>
        </w:rPr>
        <w:t xml:space="preserve">. In fact, </w:t>
      </w:r>
      <w:r w:rsidRPr="00AB7981">
        <w:rPr>
          <w:rStyle w:val="Emphasis"/>
          <w:rFonts w:asciiTheme="minorHAnsi" w:hAnsiTheme="minorHAnsi" w:cstheme="minorHAnsi"/>
        </w:rPr>
        <w:t>the</w:t>
      </w:r>
      <w:r w:rsidRPr="00AB7981">
        <w:rPr>
          <w:rFonts w:asciiTheme="minorHAnsi" w:hAnsiTheme="minorHAnsi" w:cstheme="minorHAnsi"/>
          <w:sz w:val="16"/>
        </w:rPr>
        <w:t xml:space="preserve"> very </w:t>
      </w:r>
      <w:r w:rsidRPr="00AB7981">
        <w:rPr>
          <w:rStyle w:val="Emphasis"/>
          <w:rFonts w:asciiTheme="minorHAnsi" w:hAnsiTheme="minorHAnsi" w:cstheme="minorHAnsi"/>
        </w:rPr>
        <w:t>first person who could conceivably be wronged by anyone’s use of R would be</w:t>
      </w:r>
      <w:r w:rsidRPr="00AB7981">
        <w:rPr>
          <w:rFonts w:asciiTheme="minorHAnsi" w:hAnsiTheme="minorHAnsi" w:cstheme="minorHAnsi"/>
          <w:sz w:val="16"/>
        </w:rPr>
        <w:t xml:space="preserve">, not B, but </w:t>
      </w:r>
      <w:r w:rsidRPr="00AB7981">
        <w:rPr>
          <w:rStyle w:val="Emphasis"/>
          <w:rFonts w:asciiTheme="minorHAnsi" w:hAnsiTheme="minorHAnsi" w:cstheme="minorHAnsi"/>
        </w:rPr>
        <w:t>A himself,</w:t>
      </w:r>
      <w:r w:rsidRPr="00AB7981">
        <w:rPr>
          <w:rFonts w:asciiTheme="minorHAnsi" w:hAnsiTheme="minorHAnsi" w:cstheme="minorHAnsi"/>
          <w:sz w:val="16"/>
        </w:rPr>
        <w:t xml:space="preserve"> since A is the first one to own R. </w:t>
      </w:r>
      <w:r w:rsidRPr="00AB7981">
        <w:rPr>
          <w:rStyle w:val="Emphasis"/>
          <w:rFonts w:asciiTheme="minorHAnsi" w:hAnsiTheme="minorHAnsi" w:cstheme="minorHAnsi"/>
        </w:rPr>
        <w:t>Such a wrong would in the nature of the case be an injustice in transfer</w:t>
      </w:r>
      <w:r w:rsidRPr="00AB7981">
        <w:rPr>
          <w:rFonts w:asciiTheme="minorHAnsi" w:hAnsiTheme="minorHAnsi" w:cstheme="minorHAnsi"/>
          <w:sz w:val="16"/>
        </w:rPr>
        <w:t>—in unjustly taking from A what is rightfully his—</w:t>
      </w:r>
      <w:r w:rsidRPr="00AB7981">
        <w:rPr>
          <w:rStyle w:val="Emphasis"/>
          <w:rFonts w:asciiTheme="minorHAnsi" w:hAnsiTheme="minorHAnsi" w:cstheme="minorHAnsi"/>
        </w:rPr>
        <w:t xml:space="preserve">not in initial acquisition. </w:t>
      </w:r>
      <w:r w:rsidRPr="00AB7981">
        <w:rPr>
          <w:rStyle w:val="Emphasis"/>
          <w:rFonts w:asciiTheme="minorHAnsi" w:hAnsiTheme="minorHAnsi" w:cstheme="minorHAnsi"/>
          <w:highlight w:val="green"/>
        </w:rPr>
        <w:t>The same thing</w:t>
      </w:r>
      <w:r w:rsidRPr="00AB7981">
        <w:rPr>
          <w:rFonts w:asciiTheme="minorHAnsi" w:hAnsiTheme="minorHAnsi" w:cstheme="minorHAnsi"/>
          <w:sz w:val="16"/>
        </w:rPr>
        <w:t xml:space="preserve">, by extension, </w:t>
      </w:r>
      <w:r w:rsidRPr="00AB7981">
        <w:rPr>
          <w:rStyle w:val="Emphasis"/>
          <w:rFonts w:asciiTheme="minorHAnsi" w:hAnsiTheme="minorHAnsi" w:cstheme="minorHAnsi"/>
          <w:highlight w:val="green"/>
        </w:rPr>
        <w:t>will be true of all unowned resources</w:t>
      </w:r>
      <w:r w:rsidRPr="00AB7981">
        <w:rPr>
          <w:rFonts w:asciiTheme="minorHAnsi" w:hAnsiTheme="minorHAnsi" w:cstheme="minorHAnsi"/>
          <w:sz w:val="16"/>
        </w:rPr>
        <w:t xml:space="preserve">: it is only after some- one has initially acquired them that anyone could unjustly come to possess them, via unjust transfer. </w:t>
      </w:r>
      <w:r w:rsidRPr="00AB7981">
        <w:rPr>
          <w:rStyle w:val="Emphasis"/>
          <w:rFonts w:asciiTheme="minorHAnsi" w:hAnsiTheme="minorHAnsi" w:cstheme="minorHAnsi"/>
        </w:rPr>
        <w:t>It is impossible,</w:t>
      </w:r>
      <w:r w:rsidRPr="00AB7981">
        <w:rPr>
          <w:rFonts w:asciiTheme="minorHAnsi" w:hAnsiTheme="minorHAnsi" w:cstheme="minorHAnsi"/>
          <w:sz w:val="16"/>
        </w:rPr>
        <w:t xml:space="preserve"> then, </w:t>
      </w:r>
      <w:r w:rsidRPr="00AB7981">
        <w:rPr>
          <w:rStyle w:val="Emphasis"/>
          <w:rFonts w:asciiTheme="minorHAnsi" w:hAnsiTheme="minorHAnsi" w:cstheme="minorHAnsi"/>
        </w:rPr>
        <w:t>for there to be any injustices in initial acquisition</w:t>
      </w:r>
      <w:r w:rsidRPr="00AB7981">
        <w:rPr>
          <w:rFonts w:asciiTheme="minorHAnsi" w:hAnsiTheme="minorHAnsi" w:cstheme="minorHAnsi"/>
          <w:sz w:val="16"/>
        </w:rPr>
        <w:t>.7</w:t>
      </w:r>
    </w:p>
    <w:p w14:paraId="7F79BD4C" w14:textId="77777777" w:rsidR="0006216B" w:rsidRPr="00AB7981" w:rsidRDefault="0006216B" w:rsidP="0006216B">
      <w:pPr>
        <w:pStyle w:val="Heading3"/>
        <w:rPr>
          <w:rFonts w:asciiTheme="minorHAnsi" w:hAnsiTheme="minorHAnsi" w:cstheme="minorHAnsi"/>
        </w:rPr>
      </w:pPr>
      <w:bookmarkStart w:id="3" w:name="_Hlk93063232"/>
      <w:bookmarkEnd w:id="0"/>
      <w:r w:rsidRPr="00AB7981">
        <w:rPr>
          <w:rFonts w:asciiTheme="minorHAnsi" w:hAnsiTheme="minorHAnsi" w:cstheme="minorHAnsi"/>
        </w:rPr>
        <w:t>1NC – Space Col DA</w:t>
      </w:r>
    </w:p>
    <w:p w14:paraId="7C601726"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Private sector innovation in the commercial space industry is high now.</w:t>
      </w:r>
    </w:p>
    <w:p w14:paraId="0D650777" w14:textId="77777777" w:rsidR="0006216B" w:rsidRPr="00AB7981" w:rsidRDefault="0006216B" w:rsidP="0006216B">
      <w:pPr>
        <w:rPr>
          <w:rFonts w:asciiTheme="minorHAnsi" w:hAnsiTheme="minorHAnsi" w:cstheme="minorHAnsi"/>
        </w:rPr>
      </w:pPr>
      <w:r w:rsidRPr="00AB7981">
        <w:rPr>
          <w:rFonts w:asciiTheme="minorHAnsi" w:hAnsiTheme="minorHAnsi" w:cstheme="minorHAnsi"/>
          <w:b/>
          <w:bCs/>
          <w:sz w:val="26"/>
          <w:szCs w:val="26"/>
        </w:rPr>
        <w:t>Smith 18</w:t>
      </w:r>
      <w:r w:rsidRPr="00AB7981">
        <w:rPr>
          <w:rFonts w:asciiTheme="minorHAnsi" w:hAnsiTheme="minorHAnsi" w:cstheme="minorHAnsi"/>
        </w:rPr>
        <w:t xml:space="preserve"> [Matthew Smith, 6-11-2018, "Commercialized Space and You," Science in the News, https://sitn.hms.harvard.edu/flash/2018/commercialized-space-and-you/]//DDPT</w:t>
      </w:r>
    </w:p>
    <w:p w14:paraId="77DC210A" w14:textId="77777777" w:rsidR="0006216B" w:rsidRPr="00AB7981" w:rsidRDefault="0006216B" w:rsidP="0006216B">
      <w:pPr>
        <w:rPr>
          <w:rFonts w:asciiTheme="minorHAnsi" w:hAnsiTheme="minorHAnsi" w:cstheme="minorHAnsi"/>
        </w:rPr>
      </w:pPr>
      <w:r w:rsidRPr="00AB7981">
        <w:rPr>
          <w:rStyle w:val="StyleUnderline"/>
          <w:rFonts w:asciiTheme="minorHAnsi" w:hAnsiTheme="minorHAnsi" w:cstheme="minorHAnsi"/>
        </w:rPr>
        <w:t>Step aside, NASA</w:t>
      </w:r>
      <w:r w:rsidRPr="00AB7981">
        <w:rPr>
          <w:rFonts w:asciiTheme="minorHAnsi" w:hAnsiTheme="minorHAnsi" w:cstheme="minorHAnsi"/>
        </w:rPr>
        <w:t xml:space="preserve">. The 20th century model of space exploration is running out of fuel, and </w:t>
      </w:r>
      <w:r w:rsidRPr="00AB7981">
        <w:rPr>
          <w:rStyle w:val="Emphasis"/>
          <w:rFonts w:asciiTheme="minorHAnsi" w:hAnsiTheme="minorHAnsi" w:cstheme="minorHAnsi"/>
          <w:highlight w:val="green"/>
        </w:rPr>
        <w:t>private companies</w:t>
      </w:r>
      <w:r w:rsidRPr="00AB7981">
        <w:rPr>
          <w:rStyle w:val="Emphasis"/>
          <w:rFonts w:asciiTheme="minorHAnsi" w:hAnsiTheme="minorHAnsi" w:cstheme="minorHAnsi"/>
        </w:rPr>
        <w:t xml:space="preserve"> are now </w:t>
      </w:r>
      <w:r w:rsidRPr="00AB7981">
        <w:rPr>
          <w:rStyle w:val="Emphasis"/>
          <w:rFonts w:asciiTheme="minorHAnsi" w:hAnsiTheme="minorHAnsi" w:cstheme="minorHAnsi"/>
          <w:highlight w:val="green"/>
        </w:rPr>
        <w:t>leading the race for human expansion across the galaxy</w:t>
      </w:r>
      <w:r w:rsidRPr="00AB7981">
        <w:rPr>
          <w:rFonts w:asciiTheme="minorHAnsi" w:hAnsiTheme="minorHAnsi" w:cstheme="minorHAnsi"/>
        </w:rPr>
        <w:t xml:space="preserve">. </w:t>
      </w:r>
      <w:r w:rsidRPr="00AB7981">
        <w:rPr>
          <w:rStyle w:val="StyleUnderline"/>
          <w:rFonts w:asciiTheme="minorHAnsi" w:hAnsiTheme="minorHAnsi" w:cstheme="minorHAnsi"/>
        </w:rPr>
        <w:t>Elon Musk, Richard Branson, and Jeff Bezos are three of the billionaires leading this extraterrestrial adventure</w:t>
      </w:r>
      <w:r w:rsidRPr="00AB7981">
        <w:rPr>
          <w:rFonts w:asciiTheme="minorHAnsi" w:hAnsiTheme="minorHAnsi" w:cstheme="minorHAnsi"/>
        </w:rPr>
        <w:t xml:space="preserve"> with their respective companies, </w:t>
      </w:r>
      <w:r w:rsidRPr="00AB7981">
        <w:rPr>
          <w:rStyle w:val="StyleUnderline"/>
          <w:rFonts w:asciiTheme="minorHAnsi" w:hAnsiTheme="minorHAnsi" w:cstheme="minorHAnsi"/>
          <w:highlight w:val="green"/>
        </w:rPr>
        <w:t>SpaceX</w:t>
      </w:r>
      <w:r w:rsidRPr="00AB7981">
        <w:rPr>
          <w:rStyle w:val="StyleUnderline"/>
          <w:rFonts w:asciiTheme="minorHAnsi" w:hAnsiTheme="minorHAnsi" w:cstheme="minorHAnsi"/>
        </w:rPr>
        <w:t xml:space="preserve">, </w:t>
      </w:r>
      <w:r w:rsidRPr="00AB7981">
        <w:rPr>
          <w:rStyle w:val="StyleUnderline"/>
          <w:rFonts w:asciiTheme="minorHAnsi" w:hAnsiTheme="minorHAnsi" w:cstheme="minorHAnsi"/>
          <w:highlight w:val="green"/>
        </w:rPr>
        <w:t>Virgin Galactic</w:t>
      </w:r>
      <w:r w:rsidRPr="00AB7981">
        <w:rPr>
          <w:rStyle w:val="StyleUnderline"/>
          <w:rFonts w:asciiTheme="minorHAnsi" w:hAnsiTheme="minorHAnsi" w:cstheme="minorHAnsi"/>
        </w:rPr>
        <w:t xml:space="preserve">, and </w:t>
      </w:r>
      <w:r w:rsidRPr="00AB7981">
        <w:rPr>
          <w:rStyle w:val="StyleUnderline"/>
          <w:rFonts w:asciiTheme="minorHAnsi" w:hAnsiTheme="minorHAnsi" w:cstheme="minorHAnsi"/>
          <w:highlight w:val="green"/>
        </w:rPr>
        <w:t>Blue Origin</w:t>
      </w:r>
      <w:r w:rsidRPr="00AB7981">
        <w:rPr>
          <w:rFonts w:asciiTheme="minorHAnsi" w:hAnsiTheme="minorHAnsi" w:cstheme="minorHAnsi"/>
        </w:rPr>
        <w:t xml:space="preserve">. Bezos, the founder of Amazon and currently the wealthiest person in the world, has a vision of sending autonomous rovers to the Moon and helping to eventually create a Moon Village. He has explained that </w:t>
      </w:r>
      <w:r w:rsidRPr="00AB7981">
        <w:rPr>
          <w:rStyle w:val="Emphasis"/>
          <w:rFonts w:asciiTheme="minorHAnsi" w:hAnsiTheme="minorHAnsi" w:cstheme="minorHAnsi"/>
          <w:highlight w:val="green"/>
        </w:rPr>
        <w:t>collaborations with</w:t>
      </w:r>
      <w:r w:rsidRPr="00AB7981">
        <w:rPr>
          <w:rFonts w:asciiTheme="minorHAnsi" w:hAnsiTheme="minorHAnsi" w:cstheme="minorHAnsi"/>
        </w:rPr>
        <w:t xml:space="preserve"> the National Aeronautics and Space Administration (</w:t>
      </w:r>
      <w:r w:rsidRPr="00AB7981">
        <w:rPr>
          <w:rStyle w:val="Emphasis"/>
          <w:rFonts w:asciiTheme="minorHAnsi" w:hAnsiTheme="minorHAnsi" w:cstheme="minorHAnsi"/>
          <w:highlight w:val="green"/>
        </w:rPr>
        <w:t>NASA</w:t>
      </w:r>
      <w:r w:rsidRPr="00AB7981">
        <w:rPr>
          <w:rFonts w:asciiTheme="minorHAnsi" w:hAnsiTheme="minorHAnsi" w:cstheme="minorHAnsi"/>
        </w:rPr>
        <w:t xml:space="preserve">) </w:t>
      </w:r>
      <w:r w:rsidRPr="00AB7981">
        <w:rPr>
          <w:rStyle w:val="Emphasis"/>
          <w:rFonts w:asciiTheme="minorHAnsi" w:hAnsiTheme="minorHAnsi" w:cstheme="minorHAnsi"/>
        </w:rPr>
        <w:t xml:space="preserve">and other government agencies </w:t>
      </w:r>
      <w:r w:rsidRPr="00AB7981">
        <w:rPr>
          <w:rStyle w:val="Emphasis"/>
          <w:rFonts w:asciiTheme="minorHAnsi" w:hAnsiTheme="minorHAnsi" w:cstheme="minorHAnsi"/>
          <w:highlight w:val="green"/>
        </w:rPr>
        <w:t>are</w:t>
      </w:r>
      <w:r w:rsidRPr="00AB7981">
        <w:rPr>
          <w:rStyle w:val="StyleUnderline"/>
          <w:rFonts w:asciiTheme="minorHAnsi" w:hAnsiTheme="minorHAnsi" w:cstheme="minorHAnsi"/>
        </w:rPr>
        <w:t xml:space="preserve"> encouraged and </w:t>
      </w:r>
      <w:proofErr w:type="gramStart"/>
      <w:r w:rsidRPr="00AB7981">
        <w:rPr>
          <w:rStyle w:val="StyleUnderline"/>
          <w:rFonts w:asciiTheme="minorHAnsi" w:hAnsiTheme="minorHAnsi" w:cstheme="minorHAnsi"/>
          <w:highlight w:val="green"/>
        </w:rPr>
        <w:t>appreciated</w:t>
      </w:r>
      <w:r w:rsidRPr="00AB7981">
        <w:rPr>
          <w:rFonts w:asciiTheme="minorHAnsi" w:hAnsiTheme="minorHAnsi" w:cstheme="minorHAnsi"/>
        </w:rPr>
        <w:t xml:space="preserve">, </w:t>
      </w:r>
      <w:r w:rsidRPr="00AB7981">
        <w:rPr>
          <w:rFonts w:asciiTheme="minorHAnsi" w:hAnsiTheme="minorHAnsi" w:cstheme="minorHAnsi"/>
          <w:highlight w:val="green"/>
        </w:rPr>
        <w:t>but</w:t>
      </w:r>
      <w:proofErr w:type="gramEnd"/>
      <w:r w:rsidRPr="00AB7981">
        <w:rPr>
          <w:rFonts w:asciiTheme="minorHAnsi" w:hAnsiTheme="minorHAnsi" w:cstheme="minorHAnsi"/>
        </w:rPr>
        <w:t xml:space="preserve"> </w:t>
      </w:r>
      <w:r w:rsidRPr="00AB7981">
        <w:rPr>
          <w:rStyle w:val="StyleUnderline"/>
          <w:rFonts w:asciiTheme="minorHAnsi" w:hAnsiTheme="minorHAnsi" w:cstheme="minorHAnsi"/>
        </w:rPr>
        <w:t xml:space="preserve">are </w:t>
      </w:r>
      <w:r w:rsidRPr="00AB7981">
        <w:rPr>
          <w:rStyle w:val="Emphasis"/>
          <w:rFonts w:asciiTheme="minorHAnsi" w:hAnsiTheme="minorHAnsi" w:cstheme="minorHAnsi"/>
          <w:highlight w:val="green"/>
        </w:rPr>
        <w:t>no longer essential</w:t>
      </w:r>
      <w:r w:rsidRPr="00AB7981">
        <w:rPr>
          <w:rStyle w:val="StyleUnderline"/>
          <w:rFonts w:asciiTheme="minorHAnsi" w:hAnsiTheme="minorHAnsi" w:cstheme="minorHAnsi"/>
        </w:rPr>
        <w:t xml:space="preserve"> to achieve his goal</w:t>
      </w:r>
      <w:r w:rsidRPr="00AB7981">
        <w:rPr>
          <w:rFonts w:asciiTheme="minorHAnsi" w:hAnsiTheme="minorHAnsi" w:cstheme="minorHAnsi"/>
        </w:rPr>
        <w:t xml:space="preserve">. </w:t>
      </w:r>
      <w:hyperlink r:id="rId7" w:history="1">
        <w:r w:rsidRPr="00AB7981">
          <w:rPr>
            <w:rStyle w:val="StyleUnderline"/>
            <w:rFonts w:asciiTheme="minorHAnsi" w:hAnsiTheme="minorHAnsi" w:cstheme="minorHAnsi"/>
            <w:highlight w:val="green"/>
          </w:rPr>
          <w:t>Musk</w:t>
        </w:r>
      </w:hyperlink>
      <w:r w:rsidRPr="00AB7981">
        <w:rPr>
          <w:rFonts w:asciiTheme="minorHAnsi" w:hAnsiTheme="minorHAnsi" w:cstheme="minorHAnsi"/>
        </w:rPr>
        <w:t xml:space="preserve">, who co-founded Tesla, has </w:t>
      </w:r>
      <w:r w:rsidRPr="00AB7981">
        <w:rPr>
          <w:rStyle w:val="StyleUnderline"/>
          <w:rFonts w:asciiTheme="minorHAnsi" w:hAnsiTheme="minorHAnsi" w:cstheme="minorHAnsi"/>
          <w:highlight w:val="green"/>
        </w:rPr>
        <w:t>already launched nine rockets</w:t>
      </w:r>
      <w:r w:rsidRPr="00AB7981">
        <w:rPr>
          <w:rFonts w:asciiTheme="minorHAnsi" w:hAnsiTheme="minorHAnsi" w:cstheme="minorHAnsi"/>
        </w:rPr>
        <w:t xml:space="preserve"> within the first five months of 2018, one of which was the most powerful private spacecraft </w:t>
      </w:r>
      <w:hyperlink r:id="rId8" w:history="1">
        <w:r w:rsidRPr="00AB7981">
          <w:rPr>
            <w:rStyle w:val="Hyperlink"/>
            <w:rFonts w:asciiTheme="minorHAnsi" w:hAnsiTheme="minorHAnsi" w:cstheme="minorHAnsi"/>
          </w:rPr>
          <w:t>ever sent into orbit</w:t>
        </w:r>
      </w:hyperlink>
      <w:r w:rsidRPr="00AB7981">
        <w:rPr>
          <w:rFonts w:asciiTheme="minorHAnsi" w:hAnsiTheme="minorHAnsi" w:cstheme="minorHAnsi"/>
        </w:rPr>
        <w:t xml:space="preserve">. Looking forward, </w:t>
      </w:r>
      <w:r w:rsidRPr="00AB7981">
        <w:rPr>
          <w:rStyle w:val="StyleUnderline"/>
          <w:rFonts w:asciiTheme="minorHAnsi" w:hAnsiTheme="minorHAnsi" w:cstheme="minorHAnsi"/>
        </w:rPr>
        <w:t>SpaceX aims to complete its first manned mission to Mars in 2024</w:t>
      </w:r>
      <w:r w:rsidRPr="00AB7981">
        <w:rPr>
          <w:rFonts w:asciiTheme="minorHAnsi" w:hAnsiTheme="minorHAnsi" w:cstheme="minorHAnsi"/>
        </w:rPr>
        <w:t xml:space="preserve">, almost a decade earlier than NASA’s projections. Even the </w:t>
      </w:r>
      <w:r w:rsidRPr="00AB7981">
        <w:rPr>
          <w:rStyle w:val="StyleUnderline"/>
          <w:rFonts w:asciiTheme="minorHAnsi" w:hAnsiTheme="minorHAnsi" w:cstheme="minorHAnsi"/>
          <w:highlight w:val="green"/>
        </w:rPr>
        <w:t>current</w:t>
      </w:r>
      <w:r w:rsidRPr="00AB7981">
        <w:rPr>
          <w:rStyle w:val="StyleUnderline"/>
          <w:rFonts w:asciiTheme="minorHAnsi" w:hAnsiTheme="minorHAnsi" w:cstheme="minorHAnsi"/>
        </w:rPr>
        <w:t xml:space="preserve"> </w:t>
      </w:r>
      <w:r w:rsidRPr="00AB7981">
        <w:rPr>
          <w:rStyle w:val="Emphasis"/>
          <w:rFonts w:asciiTheme="minorHAnsi" w:hAnsiTheme="minorHAnsi" w:cstheme="minorHAnsi"/>
        </w:rPr>
        <w:t xml:space="preserve">US </w:t>
      </w:r>
      <w:r w:rsidRPr="00AB7981">
        <w:rPr>
          <w:rStyle w:val="Emphasis"/>
          <w:rFonts w:asciiTheme="minorHAnsi" w:hAnsiTheme="minorHAnsi" w:cstheme="minorHAnsi"/>
          <w:highlight w:val="green"/>
        </w:rPr>
        <w:t>president</w:t>
      </w:r>
      <w:r w:rsidRPr="00AB7981">
        <w:rPr>
          <w:rStyle w:val="Emphasis"/>
          <w:rFonts w:asciiTheme="minorHAnsi" w:hAnsiTheme="minorHAnsi" w:cstheme="minorHAnsi"/>
        </w:rPr>
        <w:t xml:space="preserve"> is </w:t>
      </w:r>
      <w:r w:rsidRPr="00AB7981">
        <w:rPr>
          <w:rStyle w:val="Emphasis"/>
          <w:rFonts w:asciiTheme="minorHAnsi" w:hAnsiTheme="minorHAnsi" w:cstheme="minorHAnsi"/>
          <w:highlight w:val="green"/>
        </w:rPr>
        <w:t>encouraging</w:t>
      </w:r>
      <w:r w:rsidRPr="00AB7981">
        <w:rPr>
          <w:rStyle w:val="Emphasis"/>
          <w:rFonts w:asciiTheme="minorHAnsi" w:hAnsiTheme="minorHAnsi" w:cstheme="minorHAnsi"/>
        </w:rPr>
        <w:t xml:space="preserve"> this </w:t>
      </w:r>
      <w:r w:rsidRPr="00AB7981">
        <w:rPr>
          <w:rStyle w:val="Emphasis"/>
          <w:rFonts w:asciiTheme="minorHAnsi" w:hAnsiTheme="minorHAnsi" w:cstheme="minorHAnsi"/>
          <w:highlight w:val="green"/>
        </w:rPr>
        <w:t>shift to private companies</w:t>
      </w:r>
      <w:r w:rsidRPr="00AB7981">
        <w:rPr>
          <w:rStyle w:val="StyleUnderline"/>
          <w:rFonts w:asciiTheme="minorHAnsi" w:hAnsiTheme="minorHAnsi" w:cstheme="minorHAnsi"/>
          <w:highlight w:val="green"/>
        </w:rPr>
        <w:t xml:space="preserve"> driving </w:t>
      </w:r>
      <w:hyperlink r:id="rId9" w:history="1">
        <w:r w:rsidRPr="00AB7981">
          <w:rPr>
            <w:rStyle w:val="StyleUnderline"/>
            <w:rFonts w:asciiTheme="minorHAnsi" w:hAnsiTheme="minorHAnsi" w:cstheme="minorHAnsi"/>
            <w:highlight w:val="green"/>
          </w:rPr>
          <w:t>innovation in space</w:t>
        </w:r>
      </w:hyperlink>
      <w:r w:rsidRPr="00AB7981">
        <w:rPr>
          <w:rFonts w:asciiTheme="minorHAnsi" w:hAnsiTheme="minorHAnsi" w:cstheme="minorHAnsi"/>
        </w:rPr>
        <w:t xml:space="preserve">. With </w:t>
      </w:r>
      <w:r w:rsidRPr="00AB7981">
        <w:rPr>
          <w:rStyle w:val="StyleUnderline"/>
          <w:rFonts w:asciiTheme="minorHAnsi" w:hAnsiTheme="minorHAnsi" w:cstheme="minorHAnsi"/>
          <w:highlight w:val="green"/>
        </w:rPr>
        <w:t xml:space="preserve">almost </w:t>
      </w:r>
      <w:hyperlink r:id="rId10" w:anchor="5fdd019b285c" w:history="1">
        <w:r w:rsidRPr="00AB7981">
          <w:rPr>
            <w:rStyle w:val="StyleUnderline"/>
            <w:rFonts w:asciiTheme="minorHAnsi" w:hAnsiTheme="minorHAnsi" w:cstheme="minorHAnsi"/>
            <w:highlight w:val="green"/>
          </w:rPr>
          <w:t>$1 billion</w:t>
        </w:r>
      </w:hyperlink>
      <w:r w:rsidRPr="00AB7981">
        <w:rPr>
          <w:rStyle w:val="StyleUnderline"/>
          <w:rFonts w:asciiTheme="minorHAnsi" w:hAnsiTheme="minorHAnsi" w:cstheme="minorHAnsi"/>
          <w:highlight w:val="green"/>
        </w:rPr>
        <w:t xml:space="preserve"> invested in space-focused startups</w:t>
      </w:r>
      <w:r w:rsidRPr="00AB7981">
        <w:rPr>
          <w:rFonts w:asciiTheme="minorHAnsi" w:hAnsiTheme="minorHAnsi" w:cstheme="minorHAnsi"/>
        </w:rPr>
        <w:t xml:space="preserve"> in the first quarter of 2018, the commercialized </w:t>
      </w:r>
      <w:r w:rsidRPr="00AB7981">
        <w:rPr>
          <w:rStyle w:val="Emphasis"/>
          <w:rFonts w:asciiTheme="minorHAnsi" w:hAnsiTheme="minorHAnsi" w:cstheme="minorHAnsi"/>
          <w:highlight w:val="green"/>
        </w:rPr>
        <w:t>space industry shows no sign of slowing down</w:t>
      </w:r>
      <w:r w:rsidRPr="00AB7981">
        <w:rPr>
          <w:rFonts w:asciiTheme="minorHAnsi" w:hAnsiTheme="minorHAnsi" w:cstheme="minorHAnsi"/>
        </w:rPr>
        <w:t>.</w:t>
      </w:r>
    </w:p>
    <w:p w14:paraId="52EC8168" w14:textId="77777777" w:rsidR="0006216B" w:rsidRPr="00AB7981" w:rsidRDefault="0006216B" w:rsidP="0006216B">
      <w:pPr>
        <w:rPr>
          <w:rFonts w:asciiTheme="minorHAnsi" w:hAnsiTheme="minorHAnsi" w:cstheme="minorHAnsi"/>
        </w:rPr>
      </w:pPr>
    </w:p>
    <w:p w14:paraId="562D4786"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Private space appropriation is uniquely key to ensuring ongoing innovation towards space exploration and colonization.</w:t>
      </w:r>
    </w:p>
    <w:p w14:paraId="221DCA3B" w14:textId="77777777" w:rsidR="0006216B" w:rsidRPr="00AB7981" w:rsidRDefault="0006216B" w:rsidP="0006216B">
      <w:pPr>
        <w:rPr>
          <w:rFonts w:asciiTheme="minorHAnsi" w:hAnsiTheme="minorHAnsi" w:cstheme="minorHAnsi"/>
        </w:rPr>
      </w:pPr>
      <w:r w:rsidRPr="00AB7981">
        <w:rPr>
          <w:rFonts w:asciiTheme="minorHAnsi" w:hAnsiTheme="minorHAnsi" w:cstheme="minorHAnsi"/>
          <w:b/>
          <w:bCs/>
          <w:sz w:val="26"/>
          <w:szCs w:val="26"/>
        </w:rPr>
        <w:t>Cheng 20</w:t>
      </w:r>
      <w:r w:rsidRPr="00AB7981">
        <w:rPr>
          <w:rFonts w:asciiTheme="minorHAnsi" w:hAnsiTheme="minorHAnsi" w:cstheme="minorHAnsi"/>
        </w:rPr>
        <w:t xml:space="preserve"> [Dean Cheng, 09-16-2020, "Outer Space and Private Property," Heritage Foundation, https://www.heritage.org/space-policy/commentary/outer-space-and-private-property]//DDPT</w:t>
      </w:r>
    </w:p>
    <w:p w14:paraId="6BE3F825" w14:textId="77777777" w:rsidR="0006216B" w:rsidRPr="00AB7981" w:rsidRDefault="0006216B" w:rsidP="0006216B">
      <w:pPr>
        <w:rPr>
          <w:rStyle w:val="StyleUnderline"/>
          <w:rFonts w:asciiTheme="minorHAnsi" w:hAnsiTheme="minorHAnsi" w:cstheme="minorHAnsi"/>
        </w:rPr>
      </w:pPr>
      <w:r w:rsidRPr="00AB7981">
        <w:rPr>
          <w:rFonts w:asciiTheme="minorHAnsi" w:hAnsiTheme="minorHAnsi" w:cstheme="minorHAnsi"/>
        </w:rPr>
        <w:t xml:space="preserve">Fully 53 years after the Outer Space Treaty, however, this has begun to change. </w:t>
      </w:r>
      <w:r w:rsidRPr="00AB7981">
        <w:rPr>
          <w:rStyle w:val="StyleUnderline"/>
          <w:rFonts w:asciiTheme="minorHAnsi" w:hAnsiTheme="minorHAnsi" w:cstheme="minorHAnsi"/>
        </w:rPr>
        <w:t xml:space="preserve">The </w:t>
      </w:r>
      <w:r w:rsidRPr="00AB7981">
        <w:rPr>
          <w:rStyle w:val="Emphasis"/>
          <w:rFonts w:asciiTheme="minorHAnsi" w:hAnsiTheme="minorHAnsi" w:cstheme="minorHAnsi"/>
        </w:rPr>
        <w:t>success of</w:t>
      </w:r>
      <w:r w:rsidRPr="00AB7981">
        <w:rPr>
          <w:rStyle w:val="StyleUnderline"/>
          <w:rFonts w:asciiTheme="minorHAnsi" w:hAnsiTheme="minorHAnsi" w:cstheme="minorHAnsi"/>
        </w:rPr>
        <w:t xml:space="preserve"> </w:t>
      </w:r>
      <w:r w:rsidRPr="00AB7981">
        <w:rPr>
          <w:rStyle w:val="StyleUnderline"/>
          <w:rFonts w:asciiTheme="minorHAnsi" w:hAnsiTheme="minorHAnsi" w:cstheme="minorHAnsi"/>
          <w:highlight w:val="green"/>
        </w:rPr>
        <w:t>SpaceX</w:t>
      </w:r>
      <w:r w:rsidRPr="00AB7981">
        <w:rPr>
          <w:rStyle w:val="StyleUnderline"/>
          <w:rFonts w:asciiTheme="minorHAnsi" w:hAnsiTheme="minorHAnsi" w:cstheme="minorHAnsi"/>
        </w:rPr>
        <w:t xml:space="preserve">, </w:t>
      </w:r>
      <w:r w:rsidRPr="00AB7981">
        <w:rPr>
          <w:rStyle w:val="StyleUnderline"/>
          <w:rFonts w:asciiTheme="minorHAnsi" w:hAnsiTheme="minorHAnsi" w:cstheme="minorHAnsi"/>
          <w:highlight w:val="green"/>
        </w:rPr>
        <w:t>Blue Origin</w:t>
      </w:r>
      <w:r w:rsidRPr="00AB7981">
        <w:rPr>
          <w:rStyle w:val="StyleUnderline"/>
          <w:rFonts w:asciiTheme="minorHAnsi" w:hAnsiTheme="minorHAnsi" w:cstheme="minorHAnsi"/>
        </w:rPr>
        <w:t xml:space="preserve">, </w:t>
      </w:r>
      <w:r w:rsidRPr="00AB7981">
        <w:rPr>
          <w:rStyle w:val="StyleUnderline"/>
          <w:rFonts w:asciiTheme="minorHAnsi" w:hAnsiTheme="minorHAnsi" w:cstheme="minorHAnsi"/>
          <w:highlight w:val="green"/>
        </w:rPr>
        <w:t>Virgin Galactic</w:t>
      </w:r>
      <w:r w:rsidRPr="00AB7981">
        <w:rPr>
          <w:rStyle w:val="StyleUnderline"/>
          <w:rFonts w:asciiTheme="minorHAnsi" w:hAnsiTheme="minorHAnsi" w:cstheme="minorHAnsi"/>
        </w:rPr>
        <w:t xml:space="preserve">, </w:t>
      </w:r>
      <w:r w:rsidRPr="00AB7981">
        <w:rPr>
          <w:rStyle w:val="StyleUnderline"/>
          <w:rFonts w:asciiTheme="minorHAnsi" w:hAnsiTheme="minorHAnsi" w:cstheme="minorHAnsi"/>
          <w:highlight w:val="green"/>
        </w:rPr>
        <w:t xml:space="preserve">and other </w:t>
      </w:r>
      <w:r w:rsidRPr="00AB7981">
        <w:rPr>
          <w:rStyle w:val="Emphasis"/>
          <w:rFonts w:asciiTheme="minorHAnsi" w:hAnsiTheme="minorHAnsi" w:cstheme="minorHAnsi"/>
          <w:highlight w:val="green"/>
        </w:rPr>
        <w:t>private</w:t>
      </w:r>
      <w:r w:rsidRPr="00AB7981">
        <w:rPr>
          <w:rStyle w:val="StyleUnderline"/>
          <w:rFonts w:asciiTheme="minorHAnsi" w:hAnsiTheme="minorHAnsi" w:cstheme="minorHAnsi"/>
          <w:highlight w:val="green"/>
        </w:rPr>
        <w:t xml:space="preserve"> </w:t>
      </w:r>
      <w:r w:rsidRPr="00AB7981">
        <w:rPr>
          <w:rStyle w:val="Emphasis"/>
          <w:rFonts w:asciiTheme="minorHAnsi" w:hAnsiTheme="minorHAnsi" w:cstheme="minorHAnsi"/>
          <w:highlight w:val="green"/>
        </w:rPr>
        <w:t>companies</w:t>
      </w:r>
      <w:r w:rsidRPr="00AB7981">
        <w:rPr>
          <w:rStyle w:val="StyleUnderline"/>
          <w:rFonts w:asciiTheme="minorHAnsi" w:hAnsiTheme="minorHAnsi" w:cstheme="minorHAnsi"/>
          <w:highlight w:val="green"/>
        </w:rPr>
        <w:t xml:space="preserve"> has </w:t>
      </w:r>
      <w:r w:rsidRPr="00AB7981">
        <w:rPr>
          <w:rStyle w:val="Emphasis"/>
          <w:rFonts w:asciiTheme="minorHAnsi" w:hAnsiTheme="minorHAnsi" w:cstheme="minorHAnsi"/>
          <w:highlight w:val="green"/>
        </w:rPr>
        <w:t>led to</w:t>
      </w:r>
      <w:r w:rsidRPr="00AB7981">
        <w:rPr>
          <w:rStyle w:val="Emphasis"/>
          <w:rFonts w:asciiTheme="minorHAnsi" w:hAnsiTheme="minorHAnsi" w:cstheme="minorHAnsi"/>
        </w:rPr>
        <w:t xml:space="preserve"> what has been termed </w:t>
      </w:r>
      <w:r w:rsidRPr="00AB7981">
        <w:rPr>
          <w:rStyle w:val="Emphasis"/>
          <w:rFonts w:asciiTheme="minorHAnsi" w:hAnsiTheme="minorHAnsi" w:cstheme="minorHAnsi"/>
          <w:highlight w:val="green"/>
        </w:rPr>
        <w:t>Space</w:t>
      </w:r>
      <w:r w:rsidRPr="00AB7981">
        <w:rPr>
          <w:rStyle w:val="Emphasis"/>
          <w:rFonts w:asciiTheme="minorHAnsi" w:hAnsiTheme="minorHAnsi" w:cstheme="minorHAnsi"/>
        </w:rPr>
        <w:t xml:space="preserve"> </w:t>
      </w:r>
      <w:r w:rsidRPr="00AB7981">
        <w:rPr>
          <w:rStyle w:val="Emphasis"/>
          <w:rFonts w:asciiTheme="minorHAnsi" w:hAnsiTheme="minorHAnsi" w:cstheme="minorHAnsi"/>
          <w:highlight w:val="green"/>
        </w:rPr>
        <w:t>2.0</w:t>
      </w:r>
      <w:r w:rsidRPr="00AB7981">
        <w:rPr>
          <w:rStyle w:val="Emphasis"/>
          <w:rFonts w:asciiTheme="minorHAnsi" w:hAnsiTheme="minorHAnsi" w:cstheme="minorHAnsi"/>
        </w:rPr>
        <w:t>.</w:t>
      </w:r>
    </w:p>
    <w:p w14:paraId="23B3A4EB" w14:textId="77777777" w:rsidR="0006216B" w:rsidRPr="00AB7981" w:rsidRDefault="0006216B" w:rsidP="0006216B">
      <w:pPr>
        <w:rPr>
          <w:rStyle w:val="StyleUnderline"/>
          <w:rFonts w:asciiTheme="minorHAnsi" w:hAnsiTheme="minorHAnsi" w:cstheme="minorHAnsi"/>
        </w:rPr>
      </w:pPr>
      <w:r w:rsidRPr="00AB7981">
        <w:rPr>
          <w:rStyle w:val="Emphasis"/>
          <w:rFonts w:asciiTheme="minorHAnsi" w:hAnsiTheme="minorHAnsi" w:cstheme="minorHAnsi"/>
        </w:rPr>
        <w:t xml:space="preserve">The </w:t>
      </w:r>
      <w:r w:rsidRPr="00AB7981">
        <w:rPr>
          <w:rStyle w:val="Emphasis"/>
          <w:rFonts w:asciiTheme="minorHAnsi" w:hAnsiTheme="minorHAnsi" w:cstheme="minorHAnsi"/>
          <w:highlight w:val="green"/>
        </w:rPr>
        <w:t>Obama</w:t>
      </w:r>
      <w:r w:rsidRPr="00AB7981">
        <w:rPr>
          <w:rStyle w:val="Emphasis"/>
          <w:rFonts w:asciiTheme="minorHAnsi" w:hAnsiTheme="minorHAnsi" w:cstheme="minorHAnsi"/>
        </w:rPr>
        <w:t xml:space="preserve"> </w:t>
      </w:r>
      <w:r w:rsidRPr="00AB7981">
        <w:rPr>
          <w:rStyle w:val="Emphasis"/>
          <w:rFonts w:asciiTheme="minorHAnsi" w:hAnsiTheme="minorHAnsi" w:cstheme="minorHAnsi"/>
          <w:highlight w:val="green"/>
        </w:rPr>
        <w:t>administration</w:t>
      </w:r>
      <w:r w:rsidRPr="00AB7981">
        <w:rPr>
          <w:rStyle w:val="StyleUnderline"/>
          <w:rFonts w:asciiTheme="minorHAnsi" w:hAnsiTheme="minorHAnsi" w:cstheme="minorHAnsi"/>
        </w:rPr>
        <w:t xml:space="preserve">’s decision to </w:t>
      </w:r>
      <w:r w:rsidRPr="00AB7981">
        <w:rPr>
          <w:rStyle w:val="Emphasis"/>
          <w:rFonts w:asciiTheme="minorHAnsi" w:hAnsiTheme="minorHAnsi" w:cstheme="minorHAnsi"/>
          <w:highlight w:val="green"/>
        </w:rPr>
        <w:t>rely on commercial</w:t>
      </w:r>
      <w:r w:rsidRPr="00AB7981">
        <w:rPr>
          <w:rStyle w:val="Emphasis"/>
          <w:rFonts w:asciiTheme="minorHAnsi" w:hAnsiTheme="minorHAnsi" w:cstheme="minorHAnsi"/>
        </w:rPr>
        <w:t xml:space="preserve"> space-</w:t>
      </w:r>
      <w:r w:rsidRPr="00AB7981">
        <w:rPr>
          <w:rStyle w:val="Emphasis"/>
          <w:rFonts w:asciiTheme="minorHAnsi" w:hAnsiTheme="minorHAnsi" w:cstheme="minorHAnsi"/>
          <w:highlight w:val="green"/>
        </w:rPr>
        <w:t>launch services</w:t>
      </w:r>
      <w:r w:rsidRPr="00AB7981">
        <w:rPr>
          <w:rStyle w:val="StyleUnderline"/>
          <w:rFonts w:asciiTheme="minorHAnsi" w:hAnsiTheme="minorHAnsi" w:cstheme="minorHAnsi"/>
        </w:rPr>
        <w:t xml:space="preserve"> to resupply the International Space Station </w:t>
      </w:r>
      <w:r w:rsidRPr="00AB7981">
        <w:rPr>
          <w:rStyle w:val="StyleUnderline"/>
          <w:rFonts w:asciiTheme="minorHAnsi" w:hAnsiTheme="minorHAnsi" w:cstheme="minorHAnsi"/>
          <w:highlight w:val="green"/>
        </w:rPr>
        <w:t>opened the door to</w:t>
      </w:r>
      <w:r w:rsidRPr="00AB7981">
        <w:rPr>
          <w:rStyle w:val="StyleUnderline"/>
          <w:rFonts w:asciiTheme="minorHAnsi" w:hAnsiTheme="minorHAnsi" w:cstheme="minorHAnsi"/>
        </w:rPr>
        <w:t xml:space="preserve"> expanding </w:t>
      </w:r>
      <w:r w:rsidRPr="00AB7981">
        <w:rPr>
          <w:rStyle w:val="StyleUnderline"/>
          <w:rFonts w:asciiTheme="minorHAnsi" w:hAnsiTheme="minorHAnsi" w:cstheme="minorHAnsi"/>
          <w:highlight w:val="green"/>
        </w:rPr>
        <w:t>private enterprise’s role</w:t>
      </w:r>
      <w:r w:rsidRPr="00AB7981">
        <w:rPr>
          <w:rStyle w:val="StyleUnderline"/>
          <w:rFonts w:asciiTheme="minorHAnsi" w:hAnsiTheme="minorHAnsi" w:cstheme="minorHAnsi"/>
        </w:rPr>
        <w:t xml:space="preserve"> in space.</w:t>
      </w:r>
    </w:p>
    <w:p w14:paraId="3DCAA06A" w14:textId="77777777" w:rsidR="0006216B" w:rsidRPr="00AB7981" w:rsidRDefault="0006216B" w:rsidP="0006216B">
      <w:pPr>
        <w:rPr>
          <w:rFonts w:asciiTheme="minorHAnsi" w:hAnsiTheme="minorHAnsi" w:cstheme="minorHAnsi"/>
        </w:rPr>
      </w:pPr>
      <w:r w:rsidRPr="00AB7981">
        <w:rPr>
          <w:rStyle w:val="Emphasis"/>
          <w:rFonts w:asciiTheme="minorHAnsi" w:hAnsiTheme="minorHAnsi" w:cstheme="minorHAnsi"/>
        </w:rPr>
        <w:t xml:space="preserve">The </w:t>
      </w:r>
      <w:r w:rsidRPr="00AB7981">
        <w:rPr>
          <w:rStyle w:val="Emphasis"/>
          <w:rFonts w:asciiTheme="minorHAnsi" w:hAnsiTheme="minorHAnsi" w:cstheme="minorHAnsi"/>
          <w:highlight w:val="green"/>
        </w:rPr>
        <w:t>innovation</w:t>
      </w:r>
      <w:r w:rsidRPr="00AB7981">
        <w:rPr>
          <w:rStyle w:val="Emphasis"/>
          <w:rFonts w:asciiTheme="minorHAnsi" w:hAnsiTheme="minorHAnsi" w:cstheme="minorHAnsi"/>
        </w:rPr>
        <w:t xml:space="preserve"> exhibited </w:t>
      </w:r>
      <w:r w:rsidRPr="00AB7981">
        <w:rPr>
          <w:rStyle w:val="Emphasis"/>
          <w:rFonts w:asciiTheme="minorHAnsi" w:hAnsiTheme="minorHAnsi" w:cstheme="minorHAnsi"/>
          <w:highlight w:val="green"/>
        </w:rPr>
        <w:t>in the various Falcon launches</w:t>
      </w:r>
      <w:r w:rsidRPr="00AB7981">
        <w:rPr>
          <w:rFonts w:asciiTheme="minorHAnsi" w:hAnsiTheme="minorHAnsi" w:cstheme="minorHAnsi"/>
        </w:rPr>
        <w:t xml:space="preserve">, including the ability to reuse the booster rockets, </w:t>
      </w:r>
      <w:r w:rsidRPr="00AB7981">
        <w:rPr>
          <w:rStyle w:val="Emphasis"/>
          <w:rFonts w:asciiTheme="minorHAnsi" w:hAnsiTheme="minorHAnsi" w:cstheme="minorHAnsi"/>
          <w:highlight w:val="green"/>
        </w:rPr>
        <w:t>has seen a</w:t>
      </w:r>
      <w:r w:rsidRPr="00AB7981">
        <w:rPr>
          <w:rStyle w:val="Emphasis"/>
          <w:rFonts w:asciiTheme="minorHAnsi" w:hAnsiTheme="minorHAnsi" w:cstheme="minorHAnsi"/>
        </w:rPr>
        <w:t xml:space="preserve"> significant </w:t>
      </w:r>
      <w:r w:rsidRPr="00AB7981">
        <w:rPr>
          <w:rStyle w:val="Emphasis"/>
          <w:rFonts w:asciiTheme="minorHAnsi" w:hAnsiTheme="minorHAnsi" w:cstheme="minorHAnsi"/>
          <w:highlight w:val="green"/>
        </w:rPr>
        <w:t>drop in</w:t>
      </w:r>
      <w:r w:rsidRPr="00AB7981">
        <w:rPr>
          <w:rStyle w:val="StyleUnderline"/>
          <w:rFonts w:asciiTheme="minorHAnsi" w:hAnsiTheme="minorHAnsi" w:cstheme="minorHAnsi"/>
        </w:rPr>
        <w:t xml:space="preserve"> the </w:t>
      </w:r>
      <w:r w:rsidRPr="00AB7981">
        <w:rPr>
          <w:rStyle w:val="Emphasis"/>
          <w:rFonts w:asciiTheme="minorHAnsi" w:hAnsiTheme="minorHAnsi" w:cstheme="minorHAnsi"/>
          <w:highlight w:val="green"/>
        </w:rPr>
        <w:t>cost</w:t>
      </w:r>
      <w:r w:rsidRPr="00AB7981">
        <w:rPr>
          <w:rStyle w:val="StyleUnderline"/>
          <w:rFonts w:asciiTheme="minorHAnsi" w:hAnsiTheme="minorHAnsi" w:cstheme="minorHAnsi"/>
        </w:rPr>
        <w:t xml:space="preserve"> of placing payloads into orbit</w:t>
      </w:r>
      <w:r w:rsidRPr="00AB7981">
        <w:rPr>
          <w:rFonts w:asciiTheme="minorHAnsi" w:hAnsiTheme="minorHAnsi" w:cstheme="minorHAnsi"/>
        </w:rPr>
        <w:t xml:space="preserve">. As a result, </w:t>
      </w:r>
      <w:r w:rsidRPr="00AB7981">
        <w:rPr>
          <w:rStyle w:val="Emphasis"/>
          <w:rFonts w:asciiTheme="minorHAnsi" w:hAnsiTheme="minorHAnsi" w:cstheme="minorHAnsi"/>
          <w:highlight w:val="green"/>
        </w:rPr>
        <w:t>a</w:t>
      </w:r>
      <w:r w:rsidRPr="00AB7981">
        <w:rPr>
          <w:rStyle w:val="Emphasis"/>
          <w:rFonts w:asciiTheme="minorHAnsi" w:hAnsiTheme="minorHAnsi" w:cstheme="minorHAnsi"/>
        </w:rPr>
        <w:t xml:space="preserve"> real </w:t>
      </w:r>
      <w:r w:rsidRPr="00AB7981">
        <w:rPr>
          <w:rStyle w:val="Emphasis"/>
          <w:rFonts w:asciiTheme="minorHAnsi" w:hAnsiTheme="minorHAnsi" w:cstheme="minorHAnsi"/>
          <w:highlight w:val="green"/>
        </w:rPr>
        <w:t>opportunity exists for companies to</w:t>
      </w:r>
      <w:r w:rsidRPr="00AB7981">
        <w:rPr>
          <w:rStyle w:val="StyleUnderline"/>
          <w:rFonts w:asciiTheme="minorHAnsi" w:hAnsiTheme="minorHAnsi" w:cstheme="minorHAnsi"/>
        </w:rPr>
        <w:t xml:space="preserve"> begin thinking about how to </w:t>
      </w:r>
      <w:r w:rsidRPr="00AB7981">
        <w:rPr>
          <w:rStyle w:val="Emphasis"/>
          <w:rFonts w:asciiTheme="minorHAnsi" w:hAnsiTheme="minorHAnsi" w:cstheme="minorHAnsi"/>
          <w:highlight w:val="green"/>
        </w:rPr>
        <w:t>use space</w:t>
      </w:r>
      <w:r w:rsidRPr="00AB7981">
        <w:rPr>
          <w:rStyle w:val="Emphasis"/>
          <w:rFonts w:asciiTheme="minorHAnsi" w:hAnsiTheme="minorHAnsi" w:cstheme="minorHAnsi"/>
        </w:rPr>
        <w:t xml:space="preserve"> not simply </w:t>
      </w:r>
      <w:r w:rsidRPr="00AB7981">
        <w:rPr>
          <w:rStyle w:val="Emphasis"/>
          <w:rFonts w:asciiTheme="minorHAnsi" w:hAnsiTheme="minorHAnsi" w:cstheme="minorHAnsi"/>
          <w:highlight w:val="green"/>
        </w:rPr>
        <w:t>to improve terrestrial operations</w:t>
      </w:r>
      <w:r w:rsidRPr="00AB7981">
        <w:rPr>
          <w:rStyle w:val="Emphasis"/>
          <w:rFonts w:asciiTheme="minorHAnsi" w:hAnsiTheme="minorHAnsi" w:cstheme="minorHAnsi"/>
        </w:rPr>
        <w:t>, but to make money</w:t>
      </w:r>
      <w:r w:rsidRPr="00AB7981">
        <w:rPr>
          <w:rStyle w:val="StyleUnderline"/>
          <w:rFonts w:asciiTheme="minorHAnsi" w:hAnsiTheme="minorHAnsi" w:cstheme="minorHAnsi"/>
        </w:rPr>
        <w:t xml:space="preserve"> from space and its physical resources</w:t>
      </w:r>
      <w:r w:rsidRPr="00AB7981">
        <w:rPr>
          <w:rFonts w:asciiTheme="minorHAnsi" w:hAnsiTheme="minorHAnsi" w:cstheme="minorHAnsi"/>
        </w:rPr>
        <w:t>.</w:t>
      </w:r>
    </w:p>
    <w:p w14:paraId="2178E291" w14:textId="77777777" w:rsidR="0006216B" w:rsidRPr="00AB7981" w:rsidRDefault="0006216B" w:rsidP="0006216B">
      <w:pPr>
        <w:rPr>
          <w:rFonts w:asciiTheme="minorHAnsi" w:hAnsiTheme="minorHAnsi" w:cstheme="minorHAnsi"/>
        </w:rPr>
      </w:pPr>
      <w:r w:rsidRPr="00AB7981">
        <w:rPr>
          <w:rStyle w:val="Emphasis"/>
          <w:rFonts w:asciiTheme="minorHAnsi" w:hAnsiTheme="minorHAnsi" w:cstheme="minorHAnsi"/>
        </w:rPr>
        <w:t xml:space="preserve">The </w:t>
      </w:r>
      <w:r w:rsidRPr="00AB7981">
        <w:rPr>
          <w:rStyle w:val="Emphasis"/>
          <w:rFonts w:asciiTheme="minorHAnsi" w:hAnsiTheme="minorHAnsi" w:cstheme="minorHAnsi"/>
          <w:highlight w:val="green"/>
        </w:rPr>
        <w:t>uncertainty associated with private property rights</w:t>
      </w:r>
      <w:r w:rsidRPr="00AB7981">
        <w:rPr>
          <w:rFonts w:asciiTheme="minorHAnsi" w:hAnsiTheme="minorHAnsi" w:cstheme="minorHAnsi"/>
        </w:rPr>
        <w:t xml:space="preserve">, however, </w:t>
      </w:r>
      <w:r w:rsidRPr="00AB7981">
        <w:rPr>
          <w:rStyle w:val="Emphasis"/>
          <w:rFonts w:asciiTheme="minorHAnsi" w:hAnsiTheme="minorHAnsi" w:cstheme="minorHAnsi"/>
          <w:highlight w:val="green"/>
        </w:rPr>
        <w:t>has had a constraining effect</w:t>
      </w:r>
      <w:r w:rsidRPr="00AB7981">
        <w:rPr>
          <w:rStyle w:val="StyleUnderline"/>
          <w:rFonts w:asciiTheme="minorHAnsi" w:hAnsiTheme="minorHAnsi" w:cstheme="minorHAnsi"/>
          <w:highlight w:val="green"/>
        </w:rPr>
        <w:t xml:space="preserve"> on the ability to exploit space more extensively</w:t>
      </w:r>
      <w:r w:rsidRPr="00AB7981">
        <w:rPr>
          <w:rFonts w:asciiTheme="minorHAnsi" w:hAnsiTheme="minorHAnsi" w:cstheme="minorHAnsi"/>
        </w:rPr>
        <w:t xml:space="preserve">. </w:t>
      </w:r>
      <w:r w:rsidRPr="00AB7981">
        <w:rPr>
          <w:rStyle w:val="Emphasis"/>
          <w:rFonts w:asciiTheme="minorHAnsi" w:hAnsiTheme="minorHAnsi" w:cstheme="minorHAnsi"/>
          <w:highlight w:val="green"/>
        </w:rPr>
        <w:t>Companies</w:t>
      </w:r>
      <w:r w:rsidRPr="00AB7981">
        <w:rPr>
          <w:rStyle w:val="StyleUnderline"/>
          <w:rFonts w:asciiTheme="minorHAnsi" w:hAnsiTheme="minorHAnsi" w:cstheme="minorHAnsi"/>
        </w:rPr>
        <w:t xml:space="preserve"> are </w:t>
      </w:r>
      <w:r w:rsidRPr="00AB7981">
        <w:rPr>
          <w:rStyle w:val="Emphasis"/>
          <w:rFonts w:asciiTheme="minorHAnsi" w:hAnsiTheme="minorHAnsi" w:cstheme="minorHAnsi"/>
          <w:highlight w:val="green"/>
        </w:rPr>
        <w:t>unlikely to be willing to risk capital</w:t>
      </w:r>
      <w:r w:rsidRPr="00AB7981">
        <w:rPr>
          <w:rStyle w:val="Emphasis"/>
          <w:rFonts w:asciiTheme="minorHAnsi" w:hAnsiTheme="minorHAnsi" w:cstheme="minorHAnsi"/>
        </w:rPr>
        <w:t xml:space="preserve"> and assets </w:t>
      </w:r>
      <w:r w:rsidRPr="00AB7981">
        <w:rPr>
          <w:rStyle w:val="Emphasis"/>
          <w:rFonts w:asciiTheme="minorHAnsi" w:hAnsiTheme="minorHAnsi" w:cstheme="minorHAnsi"/>
          <w:highlight w:val="green"/>
        </w:rPr>
        <w:t>if they are not sure</w:t>
      </w:r>
      <w:r w:rsidRPr="00AB7981">
        <w:rPr>
          <w:rStyle w:val="Emphasis"/>
          <w:rFonts w:asciiTheme="minorHAnsi" w:hAnsiTheme="minorHAnsi" w:cstheme="minorHAnsi"/>
        </w:rPr>
        <w:t xml:space="preserve"> that </w:t>
      </w:r>
      <w:r w:rsidRPr="00AB7981">
        <w:rPr>
          <w:rStyle w:val="Emphasis"/>
          <w:rFonts w:asciiTheme="minorHAnsi" w:hAnsiTheme="minorHAnsi" w:cstheme="minorHAnsi"/>
          <w:highlight w:val="green"/>
        </w:rPr>
        <w:t>they will be</w:t>
      </w:r>
      <w:r w:rsidRPr="00AB7981">
        <w:rPr>
          <w:rStyle w:val="Emphasis"/>
          <w:rFonts w:asciiTheme="minorHAnsi" w:hAnsiTheme="minorHAnsi" w:cstheme="minorHAnsi"/>
        </w:rPr>
        <w:t xml:space="preserve"> able to </w:t>
      </w:r>
      <w:r w:rsidRPr="00AB7981">
        <w:rPr>
          <w:rStyle w:val="Emphasis"/>
          <w:rFonts w:asciiTheme="minorHAnsi" w:hAnsiTheme="minorHAnsi" w:cstheme="minorHAnsi"/>
          <w:highlight w:val="green"/>
        </w:rPr>
        <w:t>profit</w:t>
      </w:r>
      <w:r w:rsidRPr="00AB7981">
        <w:rPr>
          <w:rStyle w:val="Emphasis"/>
          <w:rFonts w:asciiTheme="minorHAnsi" w:hAnsiTheme="minorHAnsi" w:cstheme="minorHAnsi"/>
        </w:rPr>
        <w:t xml:space="preserve"> from their investments</w:t>
      </w:r>
      <w:r w:rsidRPr="00AB7981">
        <w:rPr>
          <w:rFonts w:asciiTheme="minorHAnsi" w:hAnsiTheme="minorHAnsi" w:cstheme="minorHAnsi"/>
        </w:rPr>
        <w:t>.</w:t>
      </w:r>
    </w:p>
    <w:p w14:paraId="3598A945" w14:textId="77777777" w:rsidR="0006216B" w:rsidRPr="00AB7981" w:rsidRDefault="0006216B" w:rsidP="0006216B">
      <w:pPr>
        <w:rPr>
          <w:rFonts w:asciiTheme="minorHAnsi" w:hAnsiTheme="minorHAnsi" w:cstheme="minorHAnsi"/>
        </w:rPr>
      </w:pPr>
    </w:p>
    <w:p w14:paraId="3CA298AE"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The private sector is the key internal link to space exploration and colonization.</w:t>
      </w:r>
    </w:p>
    <w:p w14:paraId="44C8122B" w14:textId="77777777" w:rsidR="0006216B" w:rsidRPr="00AB7981" w:rsidRDefault="0006216B" w:rsidP="0006216B">
      <w:pPr>
        <w:rPr>
          <w:rFonts w:asciiTheme="minorHAnsi" w:hAnsiTheme="minorHAnsi" w:cstheme="minorHAnsi"/>
        </w:rPr>
      </w:pPr>
      <w:r w:rsidRPr="00AB7981">
        <w:rPr>
          <w:rFonts w:asciiTheme="minorHAnsi" w:hAnsiTheme="minorHAnsi" w:cstheme="minorHAnsi"/>
          <w:b/>
          <w:bCs/>
          <w:sz w:val="26"/>
          <w:szCs w:val="26"/>
        </w:rPr>
        <w:t>Sharma 9/7</w:t>
      </w:r>
      <w:r w:rsidRPr="00AB7981">
        <w:rPr>
          <w:rFonts w:asciiTheme="minorHAnsi" w:hAnsiTheme="minorHAnsi" w:cstheme="minorHAnsi"/>
        </w:rPr>
        <w:t xml:space="preserve"> [</w:t>
      </w:r>
      <w:proofErr w:type="spellStart"/>
      <w:r w:rsidRPr="00AB7981">
        <w:rPr>
          <w:rFonts w:asciiTheme="minorHAnsi" w:hAnsiTheme="minorHAnsi" w:cstheme="minorHAnsi"/>
        </w:rPr>
        <w:t>Maanas</w:t>
      </w:r>
      <w:proofErr w:type="spellEnd"/>
      <w:r w:rsidRPr="00AB7981">
        <w:rPr>
          <w:rFonts w:asciiTheme="minorHAnsi" w:hAnsiTheme="minorHAnsi" w:cstheme="minorHAnsi"/>
        </w:rPr>
        <w:t xml:space="preserve"> Sharma, 9-7-2021, "The Space Review: The privatized frontier: the ethical implications and role of private companies in space exploration," The Space Review, https://www.thespacereview.com/article/4238/1]//DDPT</w:t>
      </w:r>
    </w:p>
    <w:p w14:paraId="4A6DD5FC"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In recent years, </w:t>
      </w:r>
      <w:r w:rsidRPr="00AB7981">
        <w:rPr>
          <w:rStyle w:val="Emphasis"/>
          <w:rFonts w:asciiTheme="minorHAnsi" w:hAnsiTheme="minorHAnsi" w:cstheme="minorHAnsi"/>
          <w:highlight w:val="green"/>
        </w:rPr>
        <w:t>private companies</w:t>
      </w:r>
      <w:r w:rsidRPr="00AB7981">
        <w:rPr>
          <w:rStyle w:val="Emphasis"/>
          <w:rFonts w:asciiTheme="minorHAnsi" w:hAnsiTheme="minorHAnsi" w:cstheme="minorHAnsi"/>
        </w:rPr>
        <w:t xml:space="preserve"> have </w:t>
      </w:r>
      <w:r w:rsidRPr="00AB7981">
        <w:rPr>
          <w:rStyle w:val="Emphasis"/>
          <w:rFonts w:asciiTheme="minorHAnsi" w:hAnsiTheme="minorHAnsi" w:cstheme="minorHAnsi"/>
          <w:highlight w:val="green"/>
        </w:rPr>
        <w:t>taken</w:t>
      </w:r>
      <w:r w:rsidRPr="00AB7981">
        <w:rPr>
          <w:rStyle w:val="Emphasis"/>
          <w:rFonts w:asciiTheme="minorHAnsi" w:hAnsiTheme="minorHAnsi" w:cstheme="minorHAnsi"/>
        </w:rPr>
        <w:t xml:space="preserve"> on </w:t>
      </w:r>
      <w:r w:rsidRPr="00AB7981">
        <w:rPr>
          <w:rStyle w:val="Emphasis"/>
          <w:rFonts w:asciiTheme="minorHAnsi" w:hAnsiTheme="minorHAnsi" w:cstheme="minorHAnsi"/>
          <w:highlight w:val="green"/>
        </w:rPr>
        <w:t>a</w:t>
      </w:r>
      <w:r w:rsidRPr="00AB7981">
        <w:rPr>
          <w:rStyle w:val="Emphasis"/>
          <w:rFonts w:asciiTheme="minorHAnsi" w:hAnsiTheme="minorHAnsi" w:cstheme="minorHAnsi"/>
        </w:rPr>
        <w:t xml:space="preserve"> larger </w:t>
      </w:r>
      <w:r w:rsidRPr="00AB7981">
        <w:rPr>
          <w:rStyle w:val="Emphasis"/>
          <w:rFonts w:asciiTheme="minorHAnsi" w:hAnsiTheme="minorHAnsi" w:cstheme="minorHAnsi"/>
          <w:highlight w:val="green"/>
        </w:rPr>
        <w:t>role in</w:t>
      </w:r>
      <w:r w:rsidRPr="00AB7981">
        <w:rPr>
          <w:rStyle w:val="Emphasis"/>
          <w:rFonts w:asciiTheme="minorHAnsi" w:hAnsiTheme="minorHAnsi" w:cstheme="minorHAnsi"/>
        </w:rPr>
        <w:t xml:space="preserve"> the </w:t>
      </w:r>
      <w:r w:rsidRPr="00AB7981">
        <w:rPr>
          <w:rStyle w:val="Emphasis"/>
          <w:rFonts w:asciiTheme="minorHAnsi" w:hAnsiTheme="minorHAnsi" w:cstheme="minorHAnsi"/>
          <w:highlight w:val="green"/>
        </w:rPr>
        <w:t>space exploration</w:t>
      </w:r>
      <w:r w:rsidRPr="00AB7981">
        <w:rPr>
          <w:rStyle w:val="Emphasis"/>
          <w:rFonts w:asciiTheme="minorHAnsi" w:hAnsiTheme="minorHAnsi" w:cstheme="minorHAnsi"/>
        </w:rPr>
        <w:t xml:space="preserve"> system</w:t>
      </w:r>
      <w:r w:rsidRPr="00AB7981">
        <w:rPr>
          <w:rFonts w:asciiTheme="minorHAnsi" w:hAnsiTheme="minorHAnsi" w:cstheme="minorHAnsi"/>
        </w:rPr>
        <w:t xml:space="preserve">. With </w:t>
      </w:r>
      <w:r w:rsidRPr="00AB7981">
        <w:rPr>
          <w:rStyle w:val="StyleUnderline"/>
          <w:rFonts w:asciiTheme="minorHAnsi" w:hAnsiTheme="minorHAnsi" w:cstheme="minorHAnsi"/>
          <w:highlight w:val="green"/>
        </w:rPr>
        <w:t>lower costs and faster production</w:t>
      </w:r>
      <w:r w:rsidRPr="00AB7981">
        <w:rPr>
          <w:rStyle w:val="StyleUnderline"/>
          <w:rFonts w:asciiTheme="minorHAnsi" w:hAnsiTheme="minorHAnsi" w:cstheme="minorHAnsi"/>
        </w:rPr>
        <w:t xml:space="preserve"> times</w:t>
      </w:r>
      <w:r w:rsidRPr="00AB7981">
        <w:rPr>
          <w:rFonts w:asciiTheme="minorHAnsi" w:hAnsiTheme="minorHAnsi" w:cstheme="minorHAnsi"/>
        </w:rPr>
        <w:t xml:space="preserve">, they have </w:t>
      </w:r>
      <w:r w:rsidRPr="00AB7981">
        <w:rPr>
          <w:rStyle w:val="StyleUnderline"/>
          <w:rFonts w:asciiTheme="minorHAnsi" w:hAnsiTheme="minorHAnsi" w:cstheme="minorHAnsi"/>
          <w:highlight w:val="green"/>
        </w:rPr>
        <w:t>displaced</w:t>
      </w:r>
      <w:r w:rsidRPr="00AB7981">
        <w:rPr>
          <w:rFonts w:asciiTheme="minorHAnsi" w:hAnsiTheme="minorHAnsi" w:cstheme="minorHAnsi"/>
        </w:rPr>
        <w:t xml:space="preserve"> some functions of </w:t>
      </w:r>
      <w:r w:rsidRPr="00AB7981">
        <w:rPr>
          <w:rStyle w:val="StyleUnderline"/>
          <w:rFonts w:asciiTheme="minorHAnsi" w:hAnsiTheme="minorHAnsi" w:cstheme="minorHAnsi"/>
          <w:highlight w:val="green"/>
        </w:rPr>
        <w:t>government</w:t>
      </w:r>
      <w:r w:rsidRPr="00AB7981">
        <w:rPr>
          <w:rStyle w:val="StyleUnderline"/>
          <w:rFonts w:asciiTheme="minorHAnsi" w:hAnsiTheme="minorHAnsi" w:cstheme="minorHAnsi"/>
        </w:rPr>
        <w:t xml:space="preserve"> space </w:t>
      </w:r>
      <w:r w:rsidRPr="00AB7981">
        <w:rPr>
          <w:rStyle w:val="StyleUnderline"/>
          <w:rFonts w:asciiTheme="minorHAnsi" w:hAnsiTheme="minorHAnsi" w:cstheme="minorHAnsi"/>
          <w:highlight w:val="green"/>
        </w:rPr>
        <w:t>agencies</w:t>
      </w:r>
      <w:r w:rsidRPr="00AB7981">
        <w:rPr>
          <w:rFonts w:asciiTheme="minorHAnsi" w:hAnsiTheme="minorHAnsi" w:cstheme="minorHAnsi"/>
        </w:rPr>
        <w:t xml:space="preserve">. Though many have levied criticism against privatized space exploration, </w:t>
      </w:r>
      <w:r w:rsidRPr="00AB7981">
        <w:rPr>
          <w:rStyle w:val="StyleUnderline"/>
          <w:rFonts w:asciiTheme="minorHAnsi" w:hAnsiTheme="minorHAnsi" w:cstheme="minorHAnsi"/>
        </w:rPr>
        <w:t>it also allows room for more altruistic actions by government space agencies</w:t>
      </w:r>
      <w:r w:rsidRPr="00AB7981">
        <w:rPr>
          <w:rFonts w:asciiTheme="minorHAnsi" w:hAnsiTheme="minorHAnsi" w:cstheme="minorHAnsi"/>
        </w:rPr>
        <w:t xml:space="preserve"> and the benefits from increased space </w:t>
      </w:r>
      <w:proofErr w:type="gramStart"/>
      <w:r w:rsidRPr="00AB7981">
        <w:rPr>
          <w:rFonts w:asciiTheme="minorHAnsi" w:hAnsiTheme="minorHAnsi" w:cstheme="minorHAnsi"/>
        </w:rPr>
        <w:t>exploration as a whole</w:t>
      </w:r>
      <w:proofErr w:type="gramEnd"/>
      <w:r w:rsidRPr="00AB7981">
        <w:rPr>
          <w:rFonts w:asciiTheme="minorHAnsi" w:hAnsiTheme="minorHAnsi" w:cstheme="minorHAnsi"/>
        </w:rPr>
        <w:t xml:space="preserve">. Thus, we should encourage this development, as the process is net ethical in the end. Especially </w:t>
      </w:r>
      <w:r w:rsidRPr="00AB7981">
        <w:rPr>
          <w:rStyle w:val="StyleUnderline"/>
          <w:rFonts w:asciiTheme="minorHAnsi" w:hAnsiTheme="minorHAnsi" w:cstheme="minorHAnsi"/>
        </w:rPr>
        <w:t>if performed in conjunction with</w:t>
      </w:r>
      <w:r w:rsidRPr="00AB7981">
        <w:rPr>
          <w:rFonts w:asciiTheme="minorHAnsi" w:hAnsiTheme="minorHAnsi" w:cstheme="minorHAnsi"/>
        </w:rPr>
        <w:t xml:space="preserve"> adequate </w:t>
      </w:r>
      <w:r w:rsidRPr="00AB7981">
        <w:rPr>
          <w:rStyle w:val="StyleUnderline"/>
          <w:rFonts w:asciiTheme="minorHAnsi" w:hAnsiTheme="minorHAnsi" w:cstheme="minorHAnsi"/>
        </w:rPr>
        <w:t>government action</w:t>
      </w:r>
      <w:r w:rsidRPr="00AB7981">
        <w:rPr>
          <w:rFonts w:asciiTheme="minorHAnsi" w:hAnsiTheme="minorHAnsi" w:cstheme="minorHAnsi"/>
        </w:rPr>
        <w:t xml:space="preserve"> on the topic, </w:t>
      </w:r>
      <w:r w:rsidRPr="00AB7981">
        <w:rPr>
          <w:rStyle w:val="StyleUnderline"/>
          <w:rFonts w:asciiTheme="minorHAnsi" w:hAnsiTheme="minorHAnsi" w:cstheme="minorHAnsi"/>
        </w:rPr>
        <w:t>private space exploration can overcome possible shortcomings</w:t>
      </w:r>
      <w:r w:rsidRPr="00AB7981">
        <w:rPr>
          <w:rFonts w:asciiTheme="minorHAnsi" w:hAnsiTheme="minorHAnsi" w:cstheme="minorHAnsi"/>
        </w:rPr>
        <w:t xml:space="preserve"> in its risky and capitalistic nature and ensure a positive contribution to the </w:t>
      </w:r>
      <w:proofErr w:type="gramStart"/>
      <w:r w:rsidRPr="00AB7981">
        <w:rPr>
          <w:rFonts w:asciiTheme="minorHAnsi" w:hAnsiTheme="minorHAnsi" w:cstheme="minorHAnsi"/>
        </w:rPr>
        <w:t>general public</w:t>
      </w:r>
      <w:proofErr w:type="gramEnd"/>
      <w:r w:rsidRPr="00AB7981">
        <w:rPr>
          <w:rFonts w:asciiTheme="minorHAnsi" w:hAnsiTheme="minorHAnsi" w:cstheme="minorHAnsi"/>
        </w:rPr>
        <w:t xml:space="preserve"> on Earth.</w:t>
      </w:r>
    </w:p>
    <w:p w14:paraId="72B700A2"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The implications of commercial space exploration have been thrust into the limelight with the successes and failures of billionaire Elon Musk’s company SpaceX. While </w:t>
      </w:r>
      <w:r w:rsidRPr="00AB7981">
        <w:rPr>
          <w:rStyle w:val="StyleUnderline"/>
          <w:rFonts w:asciiTheme="minorHAnsi" w:hAnsiTheme="minorHAnsi" w:cstheme="minorHAnsi"/>
        </w:rPr>
        <w:t xml:space="preserve">private </w:t>
      </w:r>
      <w:r w:rsidRPr="00AB7981">
        <w:rPr>
          <w:rStyle w:val="Emphasis"/>
          <w:rFonts w:asciiTheme="minorHAnsi" w:hAnsiTheme="minorHAnsi" w:cstheme="minorHAnsi"/>
          <w:highlight w:val="green"/>
        </w:rPr>
        <w:t>companies</w:t>
      </w:r>
      <w:r w:rsidRPr="00AB7981">
        <w:rPr>
          <w:rStyle w:val="StyleUnderline"/>
          <w:rFonts w:asciiTheme="minorHAnsi" w:hAnsiTheme="minorHAnsi" w:cstheme="minorHAnsi"/>
        </w:rPr>
        <w:t xml:space="preserve"> are </w:t>
      </w:r>
      <w:r w:rsidRPr="00AB7981">
        <w:rPr>
          <w:rStyle w:val="StyleUnderline"/>
          <w:rFonts w:asciiTheme="minorHAnsi" w:hAnsiTheme="minorHAnsi" w:cstheme="minorHAnsi"/>
          <w:highlight w:val="green"/>
        </w:rPr>
        <w:t>not new to space exploration</w:t>
      </w:r>
      <w:r w:rsidRPr="00AB7981">
        <w:rPr>
          <w:rStyle w:val="StyleUnderline"/>
          <w:rFonts w:asciiTheme="minorHAnsi" w:hAnsiTheme="minorHAnsi" w:cstheme="minorHAnsi"/>
        </w:rPr>
        <w:t xml:space="preserve">, their </w:t>
      </w:r>
      <w:r w:rsidRPr="00AB7981">
        <w:rPr>
          <w:rStyle w:val="StyleUnderline"/>
          <w:rFonts w:asciiTheme="minorHAnsi" w:hAnsiTheme="minorHAnsi" w:cstheme="minorHAnsi"/>
          <w:highlight w:val="green"/>
        </w:rPr>
        <w:t>prominence</w:t>
      </w:r>
      <w:r w:rsidRPr="00AB7981">
        <w:rPr>
          <w:rFonts w:asciiTheme="minorHAnsi" w:hAnsiTheme="minorHAnsi" w:cstheme="minorHAnsi"/>
        </w:rPr>
        <w:t xml:space="preserve"> in American space exploration efforts </w:t>
      </w:r>
      <w:r w:rsidRPr="00AB7981">
        <w:rPr>
          <w:rStyle w:val="StyleUnderline"/>
          <w:rFonts w:asciiTheme="minorHAnsi" w:hAnsiTheme="minorHAnsi" w:cstheme="minorHAnsi"/>
        </w:rPr>
        <w:t xml:space="preserve">has </w:t>
      </w:r>
      <w:r w:rsidRPr="00AB7981">
        <w:rPr>
          <w:rStyle w:val="StyleUnderline"/>
          <w:rFonts w:asciiTheme="minorHAnsi" w:hAnsiTheme="minorHAnsi" w:cstheme="minorHAnsi"/>
          <w:highlight w:val="green"/>
        </w:rPr>
        <w:t>increased rapidly in recent years</w:t>
      </w:r>
      <w:r w:rsidRPr="00AB7981">
        <w:rPr>
          <w:rFonts w:asciiTheme="minorHAnsi" w:hAnsiTheme="minorHAnsi" w:cstheme="minorHAnsi"/>
        </w:rPr>
        <w:t xml:space="preserve">, </w:t>
      </w:r>
      <w:r w:rsidRPr="00AB7981">
        <w:rPr>
          <w:rStyle w:val="Emphasis"/>
          <w:rFonts w:asciiTheme="minorHAnsi" w:hAnsiTheme="minorHAnsi" w:cstheme="minorHAnsi"/>
          <w:highlight w:val="green"/>
        </w:rPr>
        <w:t>fueled by</w:t>
      </w:r>
      <w:r w:rsidRPr="00AB7981">
        <w:rPr>
          <w:rStyle w:val="Emphasis"/>
          <w:rFonts w:asciiTheme="minorHAnsi" w:hAnsiTheme="minorHAnsi" w:cstheme="minorHAnsi"/>
        </w:rPr>
        <w:t xml:space="preserve"> technological </w:t>
      </w:r>
      <w:r w:rsidRPr="00AB7981">
        <w:rPr>
          <w:rStyle w:val="Emphasis"/>
          <w:rFonts w:asciiTheme="minorHAnsi" w:hAnsiTheme="minorHAnsi" w:cstheme="minorHAnsi"/>
          <w:highlight w:val="green"/>
        </w:rPr>
        <w:t>innovations</w:t>
      </w:r>
      <w:r w:rsidRPr="00AB7981">
        <w:rPr>
          <w:rFonts w:asciiTheme="minorHAnsi" w:hAnsiTheme="minorHAnsi" w:cstheme="minorHAnsi"/>
        </w:rPr>
        <w:t xml:space="preserve">, </w:t>
      </w:r>
      <w:r w:rsidRPr="00AB7981">
        <w:rPr>
          <w:rStyle w:val="StyleUnderline"/>
          <w:rFonts w:asciiTheme="minorHAnsi" w:hAnsiTheme="minorHAnsi" w:cstheme="minorHAnsi"/>
        </w:rPr>
        <w:t>reductions in cost</w:t>
      </w:r>
      <w:r w:rsidRPr="00AB7981">
        <w:rPr>
          <w:rFonts w:asciiTheme="minorHAnsi" w:hAnsiTheme="minorHAnsi" w:cstheme="minorHAnsi"/>
        </w:rPr>
        <w:t xml:space="preserve">, </w:t>
      </w:r>
      <w:r w:rsidRPr="00AB7981">
        <w:rPr>
          <w:rStyle w:val="StyleUnderline"/>
          <w:rFonts w:asciiTheme="minorHAnsi" w:hAnsiTheme="minorHAnsi" w:cstheme="minorHAnsi"/>
        </w:rPr>
        <w:t>and</w:t>
      </w:r>
      <w:r w:rsidRPr="00AB7981">
        <w:rPr>
          <w:rFonts w:asciiTheme="minorHAnsi" w:hAnsiTheme="minorHAnsi" w:cstheme="minorHAnsi"/>
        </w:rPr>
        <w:t xml:space="preserve"> readily available </w:t>
      </w:r>
      <w:r w:rsidRPr="00AB7981">
        <w:rPr>
          <w:rStyle w:val="StyleUnderline"/>
          <w:rFonts w:asciiTheme="minorHAnsi" w:hAnsiTheme="minorHAnsi" w:cstheme="minorHAnsi"/>
          <w:highlight w:val="green"/>
        </w:rPr>
        <w:t>funding</w:t>
      </w:r>
      <w:r w:rsidRPr="00AB7981">
        <w:rPr>
          <w:rFonts w:asciiTheme="minorHAnsi" w:hAnsiTheme="minorHAnsi" w:cstheme="minorHAnsi"/>
        </w:rPr>
        <w:t xml:space="preserve"> from government and private sources.[1] In May 2020, SpaceX brought American astronauts to space from American soil for the first time in almost 10 years.[2] </w:t>
      </w:r>
      <w:r w:rsidRPr="00AB7981">
        <w:rPr>
          <w:rStyle w:val="StyleUnderline"/>
          <w:rFonts w:asciiTheme="minorHAnsi" w:hAnsiTheme="minorHAnsi" w:cstheme="minorHAnsi"/>
        </w:rPr>
        <w:t>Recognizing the</w:t>
      </w:r>
      <w:r w:rsidRPr="00AB7981">
        <w:rPr>
          <w:rFonts w:asciiTheme="minorHAnsi" w:hAnsiTheme="minorHAnsi" w:cstheme="minorHAnsi"/>
        </w:rPr>
        <w:t xml:space="preserve"> greatly </w:t>
      </w:r>
      <w:r w:rsidRPr="00AB7981">
        <w:rPr>
          <w:rStyle w:val="StyleUnderline"/>
          <w:rFonts w:asciiTheme="minorHAnsi" w:hAnsiTheme="minorHAnsi" w:cstheme="minorHAnsi"/>
          <w:highlight w:val="green"/>
        </w:rPr>
        <w:t>reduced costs of</w:t>
      </w:r>
      <w:r w:rsidRPr="00AB7981">
        <w:rPr>
          <w:rStyle w:val="StyleUnderline"/>
          <w:rFonts w:asciiTheme="minorHAnsi" w:hAnsiTheme="minorHAnsi" w:cstheme="minorHAnsi"/>
        </w:rPr>
        <w:t xml:space="preserve"> space </w:t>
      </w:r>
      <w:r w:rsidRPr="00AB7981">
        <w:rPr>
          <w:rStyle w:val="StyleUnderline"/>
          <w:rFonts w:asciiTheme="minorHAnsi" w:hAnsiTheme="minorHAnsi" w:cstheme="minorHAnsi"/>
          <w:highlight w:val="green"/>
        </w:rPr>
        <w:t>exploration in</w:t>
      </w:r>
      <w:r w:rsidRPr="00AB7981">
        <w:rPr>
          <w:rStyle w:val="StyleUnderline"/>
          <w:rFonts w:asciiTheme="minorHAnsi" w:hAnsiTheme="minorHAnsi" w:cstheme="minorHAnsi"/>
        </w:rPr>
        <w:t xml:space="preserve"> </w:t>
      </w:r>
      <w:r w:rsidRPr="00AB7981">
        <w:rPr>
          <w:rStyle w:val="StyleUnderline"/>
          <w:rFonts w:asciiTheme="minorHAnsi" w:hAnsiTheme="minorHAnsi" w:cstheme="minorHAnsi"/>
          <w:highlight w:val="green"/>
        </w:rPr>
        <w:t>private companies</w:t>
      </w:r>
      <w:r w:rsidRPr="00AB7981">
        <w:rPr>
          <w:rFonts w:asciiTheme="minorHAnsi" w:hAnsiTheme="minorHAnsi" w:cstheme="minorHAnsi"/>
        </w:rPr>
        <w:t xml:space="preserve">, </w:t>
      </w:r>
      <w:r w:rsidRPr="00AB7981">
        <w:rPr>
          <w:rStyle w:val="Emphasis"/>
          <w:rFonts w:asciiTheme="minorHAnsi" w:hAnsiTheme="minorHAnsi" w:cstheme="minorHAnsi"/>
          <w:highlight w:val="green"/>
        </w:rPr>
        <w:t>NASA’s</w:t>
      </w:r>
      <w:r w:rsidRPr="00AB7981">
        <w:rPr>
          <w:rStyle w:val="Emphasis"/>
          <w:rFonts w:asciiTheme="minorHAnsi" w:hAnsiTheme="minorHAnsi" w:cstheme="minorHAnsi"/>
        </w:rPr>
        <w:t xml:space="preserve"> </w:t>
      </w:r>
      <w:r w:rsidRPr="00AB7981">
        <w:rPr>
          <w:rStyle w:val="Emphasis"/>
          <w:rFonts w:asciiTheme="minorHAnsi" w:hAnsiTheme="minorHAnsi" w:cstheme="minorHAnsi"/>
          <w:highlight w:val="green"/>
        </w:rPr>
        <w:t>budget</w:t>
      </w:r>
      <w:r w:rsidRPr="00AB7981">
        <w:rPr>
          <w:rStyle w:val="Emphasis"/>
          <w:rFonts w:asciiTheme="minorHAnsi" w:hAnsiTheme="minorHAnsi" w:cstheme="minorHAnsi"/>
        </w:rPr>
        <w:t xml:space="preserve"> has </w:t>
      </w:r>
      <w:r w:rsidRPr="00AB7981">
        <w:rPr>
          <w:rStyle w:val="Emphasis"/>
          <w:rFonts w:asciiTheme="minorHAnsi" w:hAnsiTheme="minorHAnsi" w:cstheme="minorHAnsi"/>
          <w:highlight w:val="green"/>
        </w:rPr>
        <w:t>shifted to</w:t>
      </w:r>
      <w:r w:rsidRPr="00AB7981">
        <w:rPr>
          <w:rStyle w:val="Emphasis"/>
          <w:rFonts w:asciiTheme="minorHAnsi" w:hAnsiTheme="minorHAnsi" w:cstheme="minorHAnsi"/>
        </w:rPr>
        <w:t xml:space="preserve"> significantly </w:t>
      </w:r>
      <w:r w:rsidRPr="00AB7981">
        <w:rPr>
          <w:rStyle w:val="Emphasis"/>
          <w:rFonts w:asciiTheme="minorHAnsi" w:hAnsiTheme="minorHAnsi" w:cstheme="minorHAnsi"/>
          <w:highlight w:val="green"/>
        </w:rPr>
        <w:t>relying on private companies</w:t>
      </w:r>
      <w:r w:rsidRPr="00AB7981">
        <w:rPr>
          <w:rFonts w:asciiTheme="minorHAnsi" w:hAnsiTheme="minorHAnsi" w:cstheme="minorHAnsi"/>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71A029C1"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AB7981">
        <w:rPr>
          <w:rFonts w:asciiTheme="minorHAnsi" w:hAnsiTheme="minorHAnsi" w:cstheme="minorHAnsi"/>
        </w:rPr>
        <w:t>Rodhan</w:t>
      </w:r>
      <w:proofErr w:type="spellEnd"/>
      <w:r w:rsidRPr="00AB7981">
        <w:rPr>
          <w:rFonts w:asciiTheme="minorHAnsi" w:hAnsiTheme="minorHAnsi" w:cstheme="minorHAnsi"/>
        </w:rPr>
        <w:t xml:space="preserve">, Head of the Geneva Centre for Security Policy’s Geopolitics and Global Futures </w:t>
      </w:r>
      <w:proofErr w:type="spellStart"/>
      <w:r w:rsidRPr="00AB7981">
        <w:rPr>
          <w:rFonts w:asciiTheme="minorHAnsi" w:hAnsiTheme="minorHAnsi" w:cstheme="minorHAnsi"/>
        </w:rPr>
        <w:t>Programme</w:t>
      </w:r>
      <w:proofErr w:type="spellEnd"/>
      <w:r w:rsidRPr="00AB7981">
        <w:rPr>
          <w:rFonts w:asciiTheme="minorHAnsi" w:hAnsiTheme="minorHAnsi" w:cstheme="minorHAnsi"/>
        </w:rPr>
        <w:t xml:space="preserve">, “because there were no alternatives to government space programs, accidents were seen to some degree as par for the course… By comparison, private companies </w:t>
      </w:r>
      <w:proofErr w:type="gramStart"/>
      <w:r w:rsidRPr="00AB7981">
        <w:rPr>
          <w:rFonts w:asciiTheme="minorHAnsi" w:hAnsiTheme="minorHAnsi" w:cstheme="minorHAnsi"/>
        </w:rPr>
        <w:t>actually have</w:t>
      </w:r>
      <w:proofErr w:type="gramEnd"/>
      <w:r w:rsidRPr="00AB7981">
        <w:rPr>
          <w:rFonts w:asciiTheme="minorHAnsi" w:hAnsiTheme="minorHAnsi" w:cstheme="minorHAnsi"/>
        </w:rPr>
        <w:t xml:space="preserve"> a far more difficult set of issues to face in the case of a mishap. In a </w:t>
      </w:r>
      <w:proofErr w:type="gramStart"/>
      <w:r w:rsidRPr="00AB7981">
        <w:rPr>
          <w:rFonts w:asciiTheme="minorHAnsi" w:hAnsiTheme="minorHAnsi" w:cstheme="minorHAnsi"/>
        </w:rPr>
        <w:t>worst case</w:t>
      </w:r>
      <w:proofErr w:type="gramEnd"/>
      <w:r w:rsidRPr="00AB7981">
        <w:rPr>
          <w:rFonts w:asciiTheme="minorHAnsi" w:hAnsiTheme="minorHAnsi" w:cstheme="minorHAnsi"/>
        </w:rPr>
        <w:t xml:space="preserve"> scenario, a private company could make an easy scapegoat.” [6]</w:t>
      </w:r>
    </w:p>
    <w:p w14:paraId="286EC853"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AB7981">
        <w:rPr>
          <w:rFonts w:asciiTheme="minorHAnsi" w:hAnsiTheme="minorHAnsi" w:cstheme="minorHAnsi"/>
        </w:rPr>
        <w:t>dearMoon</w:t>
      </w:r>
      <w:proofErr w:type="spellEnd"/>
      <w:r w:rsidRPr="00AB7981">
        <w:rPr>
          <w:rFonts w:asciiTheme="minorHAnsi" w:hAnsiTheme="minorHAnsi" w:cstheme="minorHAnsi"/>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3D07F1B1"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AB7981">
        <w:rPr>
          <w:rFonts w:asciiTheme="minorHAnsi" w:hAnsiTheme="minorHAnsi" w:cstheme="minorHAnsi"/>
        </w:rPr>
        <w:t>Mars.[</w:t>
      </w:r>
      <w:proofErr w:type="gramEnd"/>
      <w:r w:rsidRPr="00AB7981">
        <w:rPr>
          <w:rFonts w:asciiTheme="minorHAnsi" w:hAnsiTheme="minorHAnsi" w:cstheme="minorHAnsi"/>
        </w:rPr>
        <w:t>7,10]</w:t>
      </w:r>
    </w:p>
    <w:p w14:paraId="74CFEF76"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Another key matter to note is </w:t>
      </w:r>
      <w:r w:rsidRPr="00AB7981">
        <w:rPr>
          <w:rStyle w:val="StyleUnderline"/>
          <w:rFonts w:asciiTheme="minorHAnsi" w:hAnsiTheme="minorHAnsi" w:cstheme="minorHAnsi"/>
          <w:highlight w:val="green"/>
        </w:rPr>
        <w:t>restricted capitalism</w:t>
      </w:r>
      <w:r w:rsidRPr="00AB7981">
        <w:rPr>
          <w:rStyle w:val="StyleUnderline"/>
          <w:rFonts w:asciiTheme="minorHAnsi" w:hAnsiTheme="minorHAnsi" w:cstheme="minorHAnsi"/>
        </w:rPr>
        <w:t xml:space="preserve"> in space</w:t>
      </w:r>
      <w:r w:rsidRPr="00AB7981">
        <w:rPr>
          <w:rFonts w:asciiTheme="minorHAnsi" w:hAnsiTheme="minorHAnsi" w:cstheme="minorHAnsi"/>
        </w:rPr>
        <w:t xml:space="preserve"> “</w:t>
      </w:r>
      <w:r w:rsidRPr="00AB7981">
        <w:rPr>
          <w:rStyle w:val="StyleUnderline"/>
          <w:rFonts w:asciiTheme="minorHAnsi" w:hAnsiTheme="minorHAnsi" w:cstheme="minorHAnsi"/>
          <w:highlight w:val="green"/>
        </w:rPr>
        <w:t>could</w:t>
      </w:r>
      <w:r w:rsidRPr="00AB7981">
        <w:rPr>
          <w:rFonts w:asciiTheme="minorHAnsi" w:hAnsiTheme="minorHAnsi" w:cstheme="minorHAnsi"/>
        </w:rPr>
        <w:t xml:space="preserve"> also </w:t>
      </w:r>
      <w:r w:rsidRPr="00AB7981">
        <w:rPr>
          <w:rStyle w:val="StyleUnderline"/>
          <w:rFonts w:asciiTheme="minorHAnsi" w:hAnsiTheme="minorHAnsi" w:cstheme="minorHAnsi"/>
          <w:highlight w:val="green"/>
        </w:rPr>
        <w:t>be</w:t>
      </w:r>
      <w:r w:rsidRPr="00AB7981">
        <w:rPr>
          <w:rStyle w:val="StyleUnderline"/>
          <w:rFonts w:asciiTheme="minorHAnsi" w:hAnsiTheme="minorHAnsi" w:cstheme="minorHAnsi"/>
        </w:rPr>
        <w:t xml:space="preserve"> our </w:t>
      </w:r>
      <w:r w:rsidRPr="00AB7981">
        <w:rPr>
          <w:rStyle w:val="StyleUnderline"/>
          <w:rFonts w:asciiTheme="minorHAnsi" w:hAnsiTheme="minorHAnsi" w:cstheme="minorHAnsi"/>
          <w:highlight w:val="green"/>
        </w:rPr>
        <w:t>salvation</w:t>
      </w:r>
      <w:proofErr w:type="gramStart"/>
      <w:r w:rsidRPr="00AB7981">
        <w:rPr>
          <w:rFonts w:asciiTheme="minorHAnsi" w:hAnsiTheme="minorHAnsi" w:cstheme="minorHAnsi"/>
        </w:rPr>
        <w:t>.”[</w:t>
      </w:r>
      <w:proofErr w:type="gramEnd"/>
      <w:r w:rsidRPr="00AB7981">
        <w:rPr>
          <w:rFonts w:asciiTheme="minorHAnsi" w:hAnsiTheme="minorHAnsi" w:cstheme="minorHAnsi"/>
        </w:rPr>
        <w:t xml:space="preserve">11] </w:t>
      </w:r>
      <w:r w:rsidRPr="00AB7981">
        <w:rPr>
          <w:rStyle w:val="StyleUnderline"/>
          <w:rFonts w:asciiTheme="minorHAnsi" w:hAnsiTheme="minorHAnsi" w:cstheme="minorHAnsi"/>
          <w:highlight w:val="green"/>
        </w:rPr>
        <w:t>Private</w:t>
      </w:r>
      <w:r w:rsidRPr="00AB7981">
        <w:rPr>
          <w:rStyle w:val="StyleUnderline"/>
          <w:rFonts w:asciiTheme="minorHAnsi" w:hAnsiTheme="minorHAnsi" w:cstheme="minorHAnsi"/>
        </w:rPr>
        <w:t xml:space="preserve"> space </w:t>
      </w:r>
      <w:r w:rsidRPr="00AB7981">
        <w:rPr>
          <w:rStyle w:val="StyleUnderline"/>
          <w:rFonts w:asciiTheme="minorHAnsi" w:hAnsiTheme="minorHAnsi" w:cstheme="minorHAnsi"/>
          <w:highlight w:val="green"/>
        </w:rPr>
        <w:t>exploration</w:t>
      </w:r>
      <w:r w:rsidRPr="00AB7981">
        <w:rPr>
          <w:rStyle w:val="StyleUnderline"/>
          <w:rFonts w:asciiTheme="minorHAnsi" w:hAnsiTheme="minorHAnsi" w:cstheme="minorHAnsi"/>
        </w:rPr>
        <w:t xml:space="preserve"> could </w:t>
      </w:r>
      <w:r w:rsidRPr="00AB7981">
        <w:rPr>
          <w:rStyle w:val="StyleUnderline"/>
          <w:rFonts w:asciiTheme="minorHAnsi" w:hAnsiTheme="minorHAnsi" w:cstheme="minorHAnsi"/>
          <w:highlight w:val="green"/>
        </w:rPr>
        <w:t>reap</w:t>
      </w:r>
      <w:r w:rsidRPr="00AB7981">
        <w:rPr>
          <w:rStyle w:val="StyleUnderline"/>
          <w:rFonts w:asciiTheme="minorHAnsi" w:hAnsiTheme="minorHAnsi" w:cstheme="minorHAnsi"/>
        </w:rPr>
        <w:t xml:space="preserve"> increased access to </w:t>
      </w:r>
      <w:r w:rsidRPr="00AB7981">
        <w:rPr>
          <w:rStyle w:val="StyleUnderline"/>
          <w:rFonts w:asciiTheme="minorHAnsi" w:hAnsiTheme="minorHAnsi" w:cstheme="minorHAnsi"/>
          <w:highlight w:val="green"/>
        </w:rPr>
        <w:t>resources and other benefits</w:t>
      </w:r>
      <w:r w:rsidRPr="00AB7981">
        <w:rPr>
          <w:rFonts w:asciiTheme="minorHAnsi" w:hAnsiTheme="minorHAnsi" w:cstheme="minorHAnsi"/>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8226BBD"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Indeed, </w:t>
      </w:r>
      <w:r w:rsidRPr="00AB7981">
        <w:rPr>
          <w:rStyle w:val="StyleUnderline"/>
          <w:rFonts w:asciiTheme="minorHAnsi" w:hAnsiTheme="minorHAnsi" w:cstheme="minorHAnsi"/>
        </w:rPr>
        <w:t>this idea is a particularly powerful one when considering the ideal future of private companies in space exploration</w:t>
      </w:r>
      <w:r w:rsidRPr="00AB7981">
        <w:rPr>
          <w:rFonts w:asciiTheme="minorHAnsi" w:hAnsiTheme="minorHAnsi" w:cstheme="minorHAnsi"/>
        </w:rPr>
        <w:t xml:space="preserve">. Though there is no one set way governments will interact with companies, the consensus is that </w:t>
      </w:r>
      <w:r w:rsidRPr="00AB7981">
        <w:rPr>
          <w:rStyle w:val="StyleUnderline"/>
          <w:rFonts w:asciiTheme="minorHAnsi" w:hAnsiTheme="minorHAnsi" w:cstheme="minorHAnsi"/>
        </w:rPr>
        <w:t>they</w:t>
      </w:r>
      <w:r w:rsidRPr="00AB7981">
        <w:rPr>
          <w:rFonts w:asciiTheme="minorHAnsi" w:hAnsiTheme="minorHAnsi" w:cstheme="minorHAnsi"/>
        </w:rPr>
        <w:t xml:space="preserve"> </w:t>
      </w:r>
      <w:r w:rsidRPr="00AB7981">
        <w:rPr>
          <w:rStyle w:val="StyleUnderline"/>
          <w:rFonts w:asciiTheme="minorHAnsi" w:hAnsiTheme="minorHAnsi" w:cstheme="minorHAnsi"/>
        </w:rPr>
        <w:t>must radically reimagine their main purpose as the role of private space exploration continues to grow</w:t>
      </w:r>
      <w:r w:rsidRPr="00AB7981">
        <w:rPr>
          <w:rFonts w:asciiTheme="minorHAnsi" w:hAnsiTheme="minorHAnsi" w:cstheme="minorHAnsi"/>
        </w:rPr>
        <w:t xml:space="preserve">. </w:t>
      </w:r>
      <w:r w:rsidRPr="00AB7981">
        <w:rPr>
          <w:rStyle w:val="StyleUnderline"/>
          <w:rFonts w:asciiTheme="minorHAnsi" w:hAnsiTheme="minorHAnsi" w:cstheme="minorHAnsi"/>
          <w:highlight w:val="green"/>
        </w:rPr>
        <w:t xml:space="preserve">As </w:t>
      </w:r>
      <w:r w:rsidRPr="00AB7981">
        <w:rPr>
          <w:rStyle w:val="Emphasis"/>
          <w:rFonts w:asciiTheme="minorHAnsi" w:hAnsiTheme="minorHAnsi" w:cstheme="minorHAnsi"/>
          <w:highlight w:val="green"/>
        </w:rPr>
        <w:t>governments utilize</w:t>
      </w:r>
      <w:r w:rsidRPr="00AB7981">
        <w:rPr>
          <w:rFonts w:asciiTheme="minorHAnsi" w:hAnsiTheme="minorHAnsi" w:cstheme="minorHAnsi"/>
        </w:rPr>
        <w:t xml:space="preserve"> services from </w:t>
      </w:r>
      <w:r w:rsidRPr="00AB7981">
        <w:rPr>
          <w:rStyle w:val="Emphasis"/>
          <w:rFonts w:asciiTheme="minorHAnsi" w:hAnsiTheme="minorHAnsi" w:cstheme="minorHAnsi"/>
          <w:highlight w:val="green"/>
        </w:rPr>
        <w:t>private</w:t>
      </w:r>
      <w:r w:rsidRPr="00AB7981">
        <w:rPr>
          <w:rStyle w:val="Emphasis"/>
          <w:rFonts w:asciiTheme="minorHAnsi" w:hAnsiTheme="minorHAnsi" w:cstheme="minorHAnsi"/>
        </w:rPr>
        <w:t xml:space="preserve"> space </w:t>
      </w:r>
      <w:r w:rsidRPr="00AB7981">
        <w:rPr>
          <w:rStyle w:val="Emphasis"/>
          <w:rFonts w:asciiTheme="minorHAnsi" w:hAnsiTheme="minorHAnsi" w:cstheme="minorHAnsi"/>
          <w:highlight w:val="green"/>
        </w:rPr>
        <w:t>companies</w:t>
      </w:r>
      <w:r w:rsidRPr="00AB7981">
        <w:rPr>
          <w:rFonts w:asciiTheme="minorHAnsi" w:hAnsiTheme="minorHAnsi" w:cstheme="minorHAnsi"/>
        </w:rPr>
        <w:t xml:space="preserve">, </w:t>
      </w:r>
      <w:r w:rsidRPr="00AB7981">
        <w:rPr>
          <w:rStyle w:val="StyleUnderline"/>
          <w:rFonts w:asciiTheme="minorHAnsi" w:hAnsiTheme="minorHAnsi" w:cstheme="minorHAnsi"/>
        </w:rPr>
        <w:t>“[</w:t>
      </w:r>
      <w:proofErr w:type="spellStart"/>
      <w:r w:rsidRPr="00AB7981">
        <w:rPr>
          <w:rStyle w:val="StyleUnderline"/>
          <w:rFonts w:asciiTheme="minorHAnsi" w:hAnsiTheme="minorHAnsi" w:cstheme="minorHAnsi"/>
        </w:rPr>
        <w:t>i</w:t>
      </w:r>
      <w:proofErr w:type="spellEnd"/>
      <w:r w:rsidRPr="00AB7981">
        <w:rPr>
          <w:rStyle w:val="StyleUnderline"/>
          <w:rFonts w:asciiTheme="minorHAnsi" w:hAnsiTheme="minorHAnsi" w:cstheme="minorHAnsi"/>
        </w:rPr>
        <w:t>]</w:t>
      </w:r>
      <w:proofErr w:type="spellStart"/>
      <w:r w:rsidRPr="00AB7981">
        <w:rPr>
          <w:rStyle w:val="StyleUnderline"/>
          <w:rFonts w:asciiTheme="minorHAnsi" w:hAnsiTheme="minorHAnsi" w:cstheme="minorHAnsi"/>
        </w:rPr>
        <w:t>nstead</w:t>
      </w:r>
      <w:proofErr w:type="spellEnd"/>
      <w:r w:rsidRPr="00AB7981">
        <w:rPr>
          <w:rStyle w:val="StyleUnderline"/>
          <w:rFonts w:asciiTheme="minorHAnsi" w:hAnsiTheme="minorHAnsi" w:cstheme="minorHAnsi"/>
        </w:rPr>
        <w:t xml:space="preserve"> of being bogged down by the routine application of old research</w:t>
      </w:r>
      <w:r w:rsidRPr="00AB7981">
        <w:rPr>
          <w:rFonts w:asciiTheme="minorHAnsi" w:hAnsiTheme="minorHAnsi" w:cstheme="minorHAnsi"/>
        </w:rPr>
        <w:t xml:space="preserve">, </w:t>
      </w:r>
      <w:r w:rsidRPr="00AB7981">
        <w:rPr>
          <w:rStyle w:val="Emphasis"/>
          <w:rFonts w:asciiTheme="minorHAnsi" w:hAnsiTheme="minorHAnsi" w:cstheme="minorHAnsi"/>
          <w:highlight w:val="green"/>
        </w:rPr>
        <w:t>NASA can prioritize</w:t>
      </w:r>
      <w:r w:rsidRPr="00AB7981">
        <w:rPr>
          <w:rStyle w:val="Emphasis"/>
          <w:rFonts w:asciiTheme="minorHAnsi" w:hAnsiTheme="minorHAnsi" w:cstheme="minorHAnsi"/>
        </w:rPr>
        <w:t xml:space="preserve"> their limited budget to work more on </w:t>
      </w:r>
      <w:r w:rsidRPr="00AB7981">
        <w:rPr>
          <w:rStyle w:val="Emphasis"/>
          <w:rFonts w:asciiTheme="minorHAnsi" w:hAnsiTheme="minorHAnsi" w:cstheme="minorHAnsi"/>
          <w:highlight w:val="green"/>
        </w:rPr>
        <w:t>research of other unknowns</w:t>
      </w:r>
      <w:r w:rsidRPr="00AB7981">
        <w:rPr>
          <w:rFonts w:asciiTheme="minorHAnsi" w:hAnsiTheme="minorHAnsi" w:cstheme="minorHAnsi"/>
        </w:rPr>
        <w:t xml:space="preserve"> and development of new long-term space travel technologies</w:t>
      </w:r>
      <w:proofErr w:type="gramStart"/>
      <w:r w:rsidRPr="00AB7981">
        <w:rPr>
          <w:rFonts w:asciiTheme="minorHAnsi" w:hAnsiTheme="minorHAnsi" w:cstheme="minorHAnsi"/>
        </w:rPr>
        <w:t>.”[</w:t>
      </w:r>
      <w:proofErr w:type="gramEnd"/>
      <w:r w:rsidRPr="00AB7981">
        <w:rPr>
          <w:rFonts w:asciiTheme="minorHAnsi" w:hAnsiTheme="minorHAnsi" w:cstheme="minorHAnsi"/>
        </w:rPr>
        <w:t xml:space="preserve">13] According to the Council on Foreign Relations, such technologies have far-reaching benefits on Earth as well. Past developments obviously include </w:t>
      </w:r>
      <w:r w:rsidRPr="00AB7981">
        <w:rPr>
          <w:rStyle w:val="StyleUnderline"/>
          <w:rFonts w:asciiTheme="minorHAnsi" w:hAnsiTheme="minorHAnsi" w:cstheme="minorHAnsi"/>
        </w:rPr>
        <w:t>communications</w:t>
      </w:r>
      <w:r w:rsidRPr="00AB7981">
        <w:rPr>
          <w:rFonts w:asciiTheme="minorHAnsi" w:hAnsiTheme="minorHAnsi" w:cstheme="minorHAnsi"/>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AB7981">
        <w:rPr>
          <w:rFonts w:asciiTheme="minorHAnsi" w:hAnsiTheme="minorHAnsi" w:cstheme="minorHAnsi"/>
        </w:rPr>
        <w:t>ousehold</w:t>
      </w:r>
      <w:proofErr w:type="spellEnd"/>
      <w:r w:rsidRPr="00AB7981">
        <w:rPr>
          <w:rFonts w:asciiTheme="minorHAnsi" w:hAnsiTheme="minorHAnsi" w:cstheme="minorHAnsi"/>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0B8C24D4"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This report concludes that </w:t>
      </w:r>
      <w:r w:rsidRPr="00AB7981">
        <w:rPr>
          <w:rStyle w:val="Emphasis"/>
          <w:rFonts w:asciiTheme="minorHAnsi" w:hAnsiTheme="minorHAnsi" w:cstheme="minorHAnsi"/>
        </w:rPr>
        <w:t>the private sector</w:t>
      </w:r>
      <w:r w:rsidRPr="00AB7981">
        <w:rPr>
          <w:rFonts w:asciiTheme="minorHAnsi" w:hAnsiTheme="minorHAnsi" w:cstheme="minorHAnsi"/>
        </w:rPr>
        <w:t xml:space="preserve">, indeed, </w:t>
      </w:r>
      <w:r w:rsidRPr="00AB7981">
        <w:rPr>
          <w:rStyle w:val="Emphasis"/>
          <w:rFonts w:asciiTheme="minorHAnsi" w:hAnsiTheme="minorHAnsi" w:cstheme="minorHAnsi"/>
        </w:rPr>
        <w:t>has a prominent role to play in</w:t>
      </w:r>
      <w:r w:rsidRPr="00AB7981">
        <w:rPr>
          <w:rStyle w:val="StyleUnderline"/>
          <w:rFonts w:asciiTheme="minorHAnsi" w:hAnsiTheme="minorHAnsi" w:cstheme="minorHAnsi"/>
        </w:rPr>
        <w:t xml:space="preserve"> the future of </w:t>
      </w:r>
      <w:r w:rsidRPr="00AB7981">
        <w:rPr>
          <w:rStyle w:val="Emphasis"/>
          <w:rFonts w:asciiTheme="minorHAnsi" w:hAnsiTheme="minorHAnsi" w:cstheme="minorHAnsi"/>
        </w:rPr>
        <w:t>space exploration</w:t>
      </w:r>
      <w:r w:rsidRPr="00AB7981">
        <w:rPr>
          <w:rFonts w:asciiTheme="minorHAnsi" w:hAnsiTheme="minorHAnsi" w:cstheme="minorHAnsi"/>
        </w:rPr>
        <w:t xml:space="preserve">. Further, </w:t>
      </w:r>
      <w:r w:rsidRPr="00AB7981">
        <w:rPr>
          <w:rStyle w:val="StyleUnderline"/>
          <w:rFonts w:asciiTheme="minorHAnsi" w:hAnsiTheme="minorHAnsi" w:cstheme="minorHAnsi"/>
        </w:rPr>
        <w:t xml:space="preserve">though </w:t>
      </w:r>
      <w:r w:rsidRPr="00AB7981">
        <w:rPr>
          <w:rStyle w:val="StyleUnderline"/>
          <w:rFonts w:asciiTheme="minorHAnsi" w:hAnsiTheme="minorHAnsi" w:cstheme="minorHAnsi"/>
          <w:highlight w:val="green"/>
        </w:rPr>
        <w:t>private space exploration</w:t>
      </w:r>
      <w:r w:rsidRPr="00AB7981">
        <w:rPr>
          <w:rStyle w:val="StyleUnderline"/>
          <w:rFonts w:asciiTheme="minorHAnsi" w:hAnsiTheme="minorHAnsi" w:cstheme="minorHAnsi"/>
        </w:rPr>
        <w:t xml:space="preserve"> does </w:t>
      </w:r>
      <w:r w:rsidRPr="00AB7981">
        <w:rPr>
          <w:rStyle w:val="StyleUnderline"/>
          <w:rFonts w:asciiTheme="minorHAnsi" w:hAnsiTheme="minorHAnsi" w:cstheme="minorHAnsi"/>
          <w:highlight w:val="green"/>
        </w:rPr>
        <w:t>bring</w:t>
      </w:r>
      <w:r w:rsidRPr="00AB7981">
        <w:rPr>
          <w:rStyle w:val="StyleUnderline"/>
          <w:rFonts w:asciiTheme="minorHAnsi" w:hAnsiTheme="minorHAnsi" w:cstheme="minorHAnsi"/>
        </w:rPr>
        <w:t xml:space="preserve"> the potential of increased danger </w:t>
      </w:r>
      <w:r w:rsidRPr="00AB7981">
        <w:rPr>
          <w:rStyle w:val="Emphasis"/>
          <w:rFonts w:asciiTheme="minorHAnsi" w:hAnsiTheme="minorHAnsi" w:cstheme="minorHAnsi"/>
        </w:rPr>
        <w:t xml:space="preserve">and the </w:t>
      </w:r>
      <w:r w:rsidRPr="00AB7981">
        <w:rPr>
          <w:rStyle w:val="Emphasis"/>
          <w:rFonts w:asciiTheme="minorHAnsi" w:hAnsiTheme="minorHAnsi" w:cstheme="minorHAnsi"/>
          <w:highlight w:val="green"/>
        </w:rPr>
        <w:t>colonization of space</w:t>
      </w:r>
      <w:r w:rsidRPr="00AB7981">
        <w:rPr>
          <w:rFonts w:asciiTheme="minorHAnsi" w:hAnsiTheme="minorHAnsi" w:cstheme="minorHAnsi"/>
        </w:rPr>
        <w:t xml:space="preserve">, </w:t>
      </w:r>
      <w:r w:rsidRPr="00AB7981">
        <w:rPr>
          <w:rStyle w:val="StyleUnderline"/>
          <w:rFonts w:asciiTheme="minorHAnsi" w:hAnsiTheme="minorHAnsi" w:cstheme="minorHAnsi"/>
        </w:rPr>
        <w:t>these concerns can be effectively mitigated</w:t>
      </w:r>
      <w:r w:rsidRPr="00AB7981">
        <w:rPr>
          <w:rFonts w:asciiTheme="minorHAnsi" w:hAnsiTheme="minorHAnsi" w:cstheme="minorHAnsi"/>
        </w:rPr>
        <w:t>. Namely, strong government</w:t>
      </w:r>
      <w:r w:rsidRPr="00AB7981">
        <w:rPr>
          <w:rStyle w:val="StyleUnderline"/>
          <w:rFonts w:asciiTheme="minorHAnsi" w:hAnsiTheme="minorHAnsi" w:cstheme="minorHAnsi"/>
        </w:rPr>
        <w:t xml:space="preserve"> </w:t>
      </w:r>
      <w:r w:rsidRPr="00AB7981">
        <w:rPr>
          <w:rFonts w:asciiTheme="minorHAnsi" w:hAnsiTheme="minorHAnsi" w:cstheme="minorHAnsi"/>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1A6D9376" w14:textId="77777777" w:rsidR="0006216B" w:rsidRPr="00AB7981" w:rsidRDefault="0006216B" w:rsidP="0006216B">
      <w:pPr>
        <w:rPr>
          <w:rFonts w:asciiTheme="minorHAnsi" w:hAnsiTheme="minorHAnsi" w:cstheme="minorHAnsi"/>
        </w:rPr>
      </w:pPr>
    </w:p>
    <w:p w14:paraId="78BEE36A" w14:textId="77777777" w:rsidR="0006216B" w:rsidRPr="00AB7981" w:rsidRDefault="0006216B" w:rsidP="0006216B">
      <w:pPr>
        <w:pStyle w:val="Heading4"/>
        <w:rPr>
          <w:rFonts w:asciiTheme="minorHAnsi" w:hAnsiTheme="minorHAnsi" w:cstheme="minorHAnsi"/>
        </w:rPr>
      </w:pPr>
      <w:r w:rsidRPr="00AB7981">
        <w:rPr>
          <w:rFonts w:asciiTheme="minorHAnsi" w:hAnsiTheme="minorHAnsi" w:cstheme="minorHAnsi"/>
        </w:rPr>
        <w:t>Space exploration solves extinction and endless resource wars.</w:t>
      </w:r>
    </w:p>
    <w:p w14:paraId="4E2759A2" w14:textId="77777777" w:rsidR="0006216B" w:rsidRPr="00AB7981" w:rsidRDefault="0006216B" w:rsidP="0006216B">
      <w:pPr>
        <w:rPr>
          <w:rFonts w:asciiTheme="minorHAnsi" w:hAnsiTheme="minorHAnsi" w:cstheme="minorHAnsi"/>
          <w:b/>
          <w:bCs/>
          <w:sz w:val="26"/>
        </w:rPr>
      </w:pPr>
      <w:r w:rsidRPr="00AB7981">
        <w:rPr>
          <w:rStyle w:val="Style13ptBold"/>
          <w:rFonts w:asciiTheme="minorHAnsi" w:hAnsiTheme="minorHAnsi" w:cstheme="minorHAnsi"/>
        </w:rPr>
        <w:t xml:space="preserve">Collins 10 </w:t>
      </w:r>
      <w:r w:rsidRPr="00AB7981">
        <w:rPr>
          <w:rStyle w:val="Style13ptBold"/>
          <w:rFonts w:asciiTheme="minorHAnsi" w:hAnsiTheme="minorHAnsi" w:cstheme="minorHAnsi"/>
          <w:b w:val="0"/>
          <w:bCs w:val="0"/>
          <w:sz w:val="22"/>
        </w:rPr>
        <w:t>[</w:t>
      </w:r>
      <w:r w:rsidRPr="00AB7981">
        <w:rPr>
          <w:rFonts w:asciiTheme="minorHAnsi" w:hAnsiTheme="minorHAnsi" w:cstheme="minorHAnsi"/>
        </w:rPr>
        <w:t xml:space="preserve">Patrick Collins, professor of economics at </w:t>
      </w:r>
      <w:proofErr w:type="spellStart"/>
      <w:r w:rsidRPr="00AB7981">
        <w:rPr>
          <w:rFonts w:asciiTheme="minorHAnsi" w:hAnsiTheme="minorHAnsi" w:cstheme="minorHAnsi"/>
        </w:rPr>
        <w:t>Azabu</w:t>
      </w:r>
      <w:proofErr w:type="spellEnd"/>
      <w:r w:rsidRPr="00AB7981">
        <w:rPr>
          <w:rFonts w:asciiTheme="minorHAnsi" w:hAnsiTheme="minorHAnsi" w:cstheme="minorHAnsi"/>
        </w:rPr>
        <w:t xml:space="preserve"> University in Japan, and a Collaborating Researcher with the Institute for Space &amp; Astronautical Science, as well as adviser to a number of companies, Adriano V. </w:t>
      </w:r>
      <w:proofErr w:type="spellStart"/>
      <w:r w:rsidRPr="00AB7981">
        <w:rPr>
          <w:rFonts w:asciiTheme="minorHAnsi" w:hAnsiTheme="minorHAnsi" w:cstheme="minorHAnsi"/>
        </w:rPr>
        <w:t>Autino</w:t>
      </w:r>
      <w:proofErr w:type="spellEnd"/>
      <w:r w:rsidRPr="00AB7981">
        <w:rPr>
          <w:rFonts w:asciiTheme="minorHAnsi" w:hAnsiTheme="minorHAnsi" w:cstheme="minorHAnsi"/>
        </w:rPr>
        <w:t xml:space="preserve"> is President of the Space Renaissance International; Manager, CEO/CTO, Systems Engineering Consultant / Trainer at Andromeda Systems Engineering LLC; and Supplier of methodological tools and consultancy at </w:t>
      </w:r>
      <w:proofErr w:type="spellStart"/>
      <w:r w:rsidRPr="00AB7981">
        <w:rPr>
          <w:rFonts w:asciiTheme="minorHAnsi" w:hAnsiTheme="minorHAnsi" w:cstheme="minorHAnsi"/>
        </w:rPr>
        <w:t>Intermarine</w:t>
      </w:r>
      <w:proofErr w:type="spellEnd"/>
      <w:r w:rsidRPr="00AB7981">
        <w:rPr>
          <w:rFonts w:asciiTheme="minorHAnsi" w:hAnsiTheme="minorHAnsi" w:cstheme="minorHAnsi"/>
        </w:rPr>
        <w:t xml:space="preserve"> S.p.A, Acta </w:t>
      </w:r>
      <w:proofErr w:type="spellStart"/>
      <w:r w:rsidRPr="00AB7981">
        <w:rPr>
          <w:rFonts w:asciiTheme="minorHAnsi" w:hAnsiTheme="minorHAnsi" w:cstheme="minorHAnsi"/>
        </w:rPr>
        <w:t>Astronautica</w:t>
      </w:r>
      <w:proofErr w:type="spellEnd"/>
      <w:r w:rsidRPr="00AB7981">
        <w:rPr>
          <w:rFonts w:asciiTheme="minorHAnsi" w:hAnsiTheme="minorHAnsi" w:cstheme="minorHAnsi"/>
        </w:rPr>
        <w:t>, Volume 66, Issues 11–12, June–July 2010, “What the growth of a space tourism industry could contribute to employment, economic growth, environmental protection, education, culture and world peace”, Pages 1553–1562]</w:t>
      </w:r>
    </w:p>
    <w:p w14:paraId="56A68D11"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7. World peace and preservation of human </w:t>
      </w:r>
      <w:proofErr w:type="spellStart"/>
      <w:r w:rsidRPr="00AB7981">
        <w:rPr>
          <w:rFonts w:asciiTheme="minorHAnsi" w:hAnsiTheme="minorHAnsi" w:cstheme="minorHAnsi"/>
        </w:rPr>
        <w:t>civilisation</w:t>
      </w:r>
      <w:proofErr w:type="spellEnd"/>
    </w:p>
    <w:p w14:paraId="4E7EB09F" w14:textId="77777777" w:rsidR="0006216B" w:rsidRPr="00AB7981" w:rsidRDefault="0006216B" w:rsidP="0006216B">
      <w:pPr>
        <w:rPr>
          <w:rFonts w:asciiTheme="minorHAnsi" w:hAnsiTheme="minorHAnsi" w:cstheme="minorHAnsi"/>
        </w:rPr>
      </w:pPr>
      <w:r w:rsidRPr="00AB7981">
        <w:rPr>
          <w:rStyle w:val="StyleUnderline"/>
          <w:rFonts w:asciiTheme="minorHAnsi" w:hAnsiTheme="minorHAnsi" w:cstheme="minorHAnsi"/>
          <w:highlight w:val="green"/>
        </w:rPr>
        <w:t>The major source of</w:t>
      </w:r>
      <w:r w:rsidRPr="00AB7981">
        <w:rPr>
          <w:rFonts w:asciiTheme="minorHAnsi" w:hAnsiTheme="minorHAnsi" w:cstheme="minorHAnsi"/>
        </w:rPr>
        <w:t xml:space="preserve"> social friction, including </w:t>
      </w:r>
      <w:r w:rsidRPr="00AB7981">
        <w:rPr>
          <w:rStyle w:val="StyleUnderline"/>
          <w:rFonts w:asciiTheme="minorHAnsi" w:hAnsiTheme="minorHAnsi" w:cstheme="minorHAnsi"/>
          <w:highlight w:val="green"/>
        </w:rPr>
        <w:t>international friction</w:t>
      </w:r>
      <w:r w:rsidRPr="00AB7981">
        <w:rPr>
          <w:rFonts w:asciiTheme="minorHAnsi" w:hAnsiTheme="minorHAnsi" w:cstheme="minorHAnsi"/>
          <w:highlight w:val="green"/>
        </w:rPr>
        <w:t xml:space="preserve">, </w:t>
      </w:r>
      <w:r w:rsidRPr="00AB7981">
        <w:rPr>
          <w:rStyle w:val="Emphasis"/>
          <w:rFonts w:asciiTheme="minorHAnsi" w:hAnsiTheme="minorHAnsi" w:cstheme="minorHAnsi"/>
          <w:highlight w:val="green"/>
        </w:rPr>
        <w:t>has</w:t>
      </w:r>
      <w:r w:rsidRPr="00AB7981">
        <w:rPr>
          <w:rFonts w:asciiTheme="minorHAnsi" w:hAnsiTheme="minorHAnsi" w:cstheme="minorHAnsi"/>
        </w:rPr>
        <w:t xml:space="preserve"> surely </w:t>
      </w:r>
      <w:r w:rsidRPr="00AB7981">
        <w:rPr>
          <w:rStyle w:val="Emphasis"/>
          <w:rFonts w:asciiTheme="minorHAnsi" w:hAnsiTheme="minorHAnsi" w:cstheme="minorHAnsi"/>
        </w:rPr>
        <w:t xml:space="preserve">always </w:t>
      </w:r>
      <w:r w:rsidRPr="00AB7981">
        <w:rPr>
          <w:rStyle w:val="Emphasis"/>
          <w:rFonts w:asciiTheme="minorHAnsi" w:hAnsiTheme="minorHAnsi" w:cstheme="minorHAnsi"/>
          <w:highlight w:val="green"/>
        </w:rPr>
        <w:t>been</w:t>
      </w:r>
      <w:r w:rsidRPr="00AB7981">
        <w:rPr>
          <w:rStyle w:val="Emphasis"/>
          <w:rFonts w:asciiTheme="minorHAnsi" w:hAnsiTheme="minorHAnsi" w:cstheme="minorHAnsi"/>
        </w:rPr>
        <w:t xml:space="preserve"> unequal </w:t>
      </w:r>
      <w:r w:rsidRPr="00AB7981">
        <w:rPr>
          <w:rStyle w:val="Emphasis"/>
          <w:rFonts w:asciiTheme="minorHAnsi" w:hAnsiTheme="minorHAnsi" w:cstheme="minorHAnsi"/>
          <w:highlight w:val="green"/>
        </w:rPr>
        <w:t>access to resources</w:t>
      </w:r>
      <w:r w:rsidRPr="00AB7981">
        <w:rPr>
          <w:rStyle w:val="Emphasis"/>
          <w:rFonts w:asciiTheme="minorHAnsi" w:hAnsiTheme="minorHAnsi" w:cstheme="minorHAnsi"/>
        </w:rPr>
        <w:t>.</w:t>
      </w:r>
      <w:r w:rsidRPr="00AB7981">
        <w:rPr>
          <w:rFonts w:asciiTheme="minorHAnsi" w:hAnsiTheme="minorHAnsi" w:cstheme="minorHAnsi"/>
        </w:rPr>
        <w:t xml:space="preserve"> </w:t>
      </w:r>
      <w:r w:rsidRPr="00AB7981">
        <w:rPr>
          <w:rStyle w:val="StyleUnderline"/>
          <w:rFonts w:asciiTheme="minorHAnsi" w:hAnsiTheme="minorHAnsi" w:cstheme="minorHAnsi"/>
        </w:rPr>
        <w:t>People fight to control</w:t>
      </w:r>
      <w:r w:rsidRPr="00AB7981">
        <w:rPr>
          <w:rFonts w:asciiTheme="minorHAnsi" w:hAnsiTheme="minorHAnsi" w:cstheme="minorHAnsi"/>
        </w:rPr>
        <w:t xml:space="preserve"> the </w:t>
      </w:r>
      <w:r w:rsidRPr="00AB7981">
        <w:rPr>
          <w:rStyle w:val="StyleUnderline"/>
          <w:rFonts w:asciiTheme="minorHAnsi" w:hAnsiTheme="minorHAnsi" w:cstheme="minorHAnsi"/>
        </w:rPr>
        <w:t>valuable resources</w:t>
      </w:r>
      <w:r w:rsidRPr="00AB7981">
        <w:rPr>
          <w:rFonts w:asciiTheme="minorHAnsi" w:hAnsiTheme="minorHAnsi" w:cstheme="minorHAnsi"/>
        </w:rPr>
        <w:t xml:space="preserve"> on and under the land, and in and under the sea. The </w:t>
      </w:r>
      <w:r w:rsidRPr="00AB7981">
        <w:rPr>
          <w:rStyle w:val="Emphasis"/>
          <w:rFonts w:asciiTheme="minorHAnsi" w:hAnsiTheme="minorHAnsi" w:cstheme="minorHAnsi"/>
        </w:rPr>
        <w:t xml:space="preserve">natural </w:t>
      </w:r>
      <w:r w:rsidRPr="00AB7981">
        <w:rPr>
          <w:rStyle w:val="Emphasis"/>
          <w:rFonts w:asciiTheme="minorHAnsi" w:hAnsiTheme="minorHAnsi" w:cstheme="minorHAnsi"/>
          <w:highlight w:val="green"/>
        </w:rPr>
        <w:t>resources of Earth are limited</w:t>
      </w:r>
      <w:r w:rsidRPr="00AB7981">
        <w:rPr>
          <w:rStyle w:val="Emphasis"/>
          <w:rFonts w:asciiTheme="minorHAnsi" w:hAnsiTheme="minorHAnsi" w:cstheme="minorHAnsi"/>
        </w:rPr>
        <w:t xml:space="preserve"> in quantity</w:t>
      </w:r>
      <w:r w:rsidRPr="00AB7981">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AB7981">
        <w:rPr>
          <w:rStyle w:val="StyleUnderline"/>
          <w:rFonts w:asciiTheme="minorHAnsi" w:hAnsiTheme="minorHAnsi" w:cstheme="minorHAnsi"/>
          <w:highlight w:val="green"/>
        </w:rPr>
        <w:t>The threat of resources becoming scarce has led to</w:t>
      </w:r>
      <w:r w:rsidRPr="00AB7981">
        <w:rPr>
          <w:rFonts w:asciiTheme="minorHAnsi" w:hAnsiTheme="minorHAnsi" w:cstheme="minorHAnsi"/>
        </w:rPr>
        <w:t xml:space="preserve"> the concept of </w:t>
      </w:r>
      <w:r w:rsidRPr="00AB7981">
        <w:rPr>
          <w:rStyle w:val="StyleUnderline"/>
          <w:rFonts w:asciiTheme="minorHAnsi" w:hAnsiTheme="minorHAnsi" w:cstheme="minorHAnsi"/>
        </w:rPr>
        <w:t>“</w:t>
      </w:r>
      <w:r w:rsidRPr="00AB7981">
        <w:rPr>
          <w:rStyle w:val="StyleUnderline"/>
          <w:rFonts w:asciiTheme="minorHAnsi" w:hAnsiTheme="minorHAnsi" w:cstheme="minorHAnsi"/>
          <w:highlight w:val="green"/>
        </w:rPr>
        <w:t>Resource Wars”.</w:t>
      </w:r>
      <w:r w:rsidRPr="00AB7981">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AB7981">
        <w:rPr>
          <w:rFonts w:asciiTheme="minorHAnsi" w:hAnsiTheme="minorHAnsi" w:cstheme="minorHAnsi"/>
        </w:rPr>
        <w:t>centre</w:t>
      </w:r>
      <w:proofErr w:type="spellEnd"/>
      <w:r w:rsidRPr="00AB7981">
        <w:rPr>
          <w:rFonts w:asciiTheme="minorHAnsi" w:hAnsiTheme="minorHAnsi" w:cstheme="minorHAnsi"/>
        </w:rPr>
        <w:t xml:space="preserve"> stage of world events today [37]. A particular danger of “resource wars” is that, </w:t>
      </w:r>
      <w:r w:rsidRPr="00AB7981">
        <w:rPr>
          <w:rStyle w:val="StyleUnderline"/>
          <w:rFonts w:asciiTheme="minorHAnsi" w:hAnsiTheme="minorHAnsi" w:cstheme="minorHAnsi"/>
        </w:rPr>
        <w:t xml:space="preserve">if the </w:t>
      </w:r>
      <w:proofErr w:type="gramStart"/>
      <w:r w:rsidRPr="00AB7981">
        <w:rPr>
          <w:rStyle w:val="StyleUnderline"/>
          <w:rFonts w:asciiTheme="minorHAnsi" w:hAnsiTheme="minorHAnsi" w:cstheme="minorHAnsi"/>
        </w:rPr>
        <w:t>general public</w:t>
      </w:r>
      <w:proofErr w:type="gramEnd"/>
      <w:r w:rsidRPr="00AB7981">
        <w:rPr>
          <w:rStyle w:val="StyleUnderline"/>
          <w:rFonts w:asciiTheme="minorHAnsi" w:hAnsiTheme="minorHAnsi" w:cstheme="minorHAnsi"/>
        </w:rPr>
        <w:t xml:space="preserve"> can be persuaded to support them</w:t>
      </w:r>
      <w:r w:rsidRPr="00AB7981">
        <w:rPr>
          <w:rFonts w:asciiTheme="minorHAnsi" w:hAnsiTheme="minorHAnsi" w:cstheme="minorHAnsi"/>
        </w:rPr>
        <w:t xml:space="preserve">, </w:t>
      </w:r>
      <w:r w:rsidRPr="00AB7981">
        <w:rPr>
          <w:rStyle w:val="Emphasis"/>
          <w:rFonts w:asciiTheme="minorHAnsi" w:hAnsiTheme="minorHAnsi" w:cstheme="minorHAnsi"/>
        </w:rPr>
        <w:t>they may become impossible to stop as resources become increasingly scarce.</w:t>
      </w:r>
      <w:r w:rsidRPr="00AB7981">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6D4AAFBB"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7.1. </w:t>
      </w:r>
      <w:r w:rsidRPr="00AB7981">
        <w:rPr>
          <w:rStyle w:val="Emphasis"/>
          <w:rFonts w:asciiTheme="minorHAnsi" w:hAnsiTheme="minorHAnsi" w:cstheme="minorHAnsi"/>
          <w:highlight w:val="green"/>
        </w:rPr>
        <w:t>Expansion into</w:t>
      </w:r>
      <w:r w:rsidRPr="00AB7981">
        <w:rPr>
          <w:rStyle w:val="Emphasis"/>
          <w:rFonts w:asciiTheme="minorHAnsi" w:hAnsiTheme="minorHAnsi" w:cstheme="minorHAnsi"/>
        </w:rPr>
        <w:t xml:space="preserve"> near-Earth </w:t>
      </w:r>
      <w:r w:rsidRPr="00AB7981">
        <w:rPr>
          <w:rStyle w:val="Emphasis"/>
          <w:rFonts w:asciiTheme="minorHAnsi" w:hAnsiTheme="minorHAnsi" w:cstheme="minorHAnsi"/>
          <w:highlight w:val="green"/>
        </w:rPr>
        <w:t>space is the only alternative to endless “resource wars”</w:t>
      </w:r>
    </w:p>
    <w:p w14:paraId="65448F51"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As an alternative to the “resource wars” already devastating many countries today, </w:t>
      </w:r>
      <w:r w:rsidRPr="00AB7981">
        <w:rPr>
          <w:rStyle w:val="StyleUnderline"/>
          <w:rFonts w:asciiTheme="minorHAnsi" w:hAnsiTheme="minorHAnsi" w:cstheme="minorHAnsi"/>
          <w:highlight w:val="green"/>
        </w:rPr>
        <w:t>opening access to</w:t>
      </w:r>
      <w:r w:rsidRPr="00AB7981">
        <w:rPr>
          <w:rStyle w:val="StyleUnderline"/>
          <w:rFonts w:asciiTheme="minorHAnsi" w:hAnsiTheme="minorHAnsi" w:cstheme="minorHAnsi"/>
        </w:rPr>
        <w:t xml:space="preserve"> the </w:t>
      </w:r>
      <w:r w:rsidRPr="00AB7981">
        <w:rPr>
          <w:rStyle w:val="StyleUnderline"/>
          <w:rFonts w:asciiTheme="minorHAnsi" w:hAnsiTheme="minorHAnsi" w:cstheme="minorHAnsi"/>
          <w:highlight w:val="green"/>
        </w:rPr>
        <w:t>unlimited resources of</w:t>
      </w:r>
      <w:r w:rsidRPr="00AB7981">
        <w:rPr>
          <w:rStyle w:val="StyleUnderline"/>
          <w:rFonts w:asciiTheme="minorHAnsi" w:hAnsiTheme="minorHAnsi" w:cstheme="minorHAnsi"/>
        </w:rPr>
        <w:t xml:space="preserve"> near-Earth </w:t>
      </w:r>
      <w:r w:rsidRPr="00AB7981">
        <w:rPr>
          <w:rStyle w:val="StyleUnderline"/>
          <w:rFonts w:asciiTheme="minorHAnsi" w:hAnsiTheme="minorHAnsi" w:cstheme="minorHAnsi"/>
          <w:highlight w:val="green"/>
        </w:rPr>
        <w:t>space could</w:t>
      </w:r>
      <w:r w:rsidRPr="00AB7981">
        <w:rPr>
          <w:rFonts w:asciiTheme="minorHAnsi" w:hAnsiTheme="minorHAnsi" w:cstheme="minorHAnsi"/>
          <w:highlight w:val="green"/>
        </w:rPr>
        <w:t xml:space="preserve"> </w:t>
      </w:r>
      <w:r w:rsidRPr="00AB7981">
        <w:rPr>
          <w:rStyle w:val="Emphasis"/>
          <w:rFonts w:asciiTheme="minorHAnsi" w:hAnsiTheme="minorHAnsi" w:cstheme="minorHAnsi"/>
          <w:highlight w:val="green"/>
        </w:rPr>
        <w:t>clearly facilitate world peace</w:t>
      </w:r>
      <w:r w:rsidRPr="00AB7981">
        <w:rPr>
          <w:rStyle w:val="Emphasis"/>
          <w:rFonts w:asciiTheme="minorHAnsi" w:hAnsiTheme="minorHAnsi" w:cstheme="minorHAnsi"/>
        </w:rPr>
        <w:t xml:space="preserve"> and security.</w:t>
      </w:r>
      <w:r w:rsidRPr="00AB7981">
        <w:rPr>
          <w:rFonts w:asciiTheme="minorHAnsi" w:hAnsiTheme="minorHAnsi" w:cstheme="minorHAnsi"/>
        </w:rPr>
        <w:t xml:space="preserve"> The US National Security Space Office, at the start of its report on the potential of space-based solar power (SSP) published in early 2007, stated: “</w:t>
      </w:r>
      <w:r w:rsidRPr="00AB7981">
        <w:rPr>
          <w:rStyle w:val="StyleUnderline"/>
          <w:rFonts w:asciiTheme="minorHAnsi" w:hAnsiTheme="minorHAnsi" w:cstheme="minorHAnsi"/>
        </w:rPr>
        <w:t>Expanding human populations and declining natural resources are potential sources of</w:t>
      </w:r>
      <w:r w:rsidRPr="00AB7981">
        <w:rPr>
          <w:rFonts w:asciiTheme="minorHAnsi" w:hAnsiTheme="minorHAnsi" w:cstheme="minorHAnsi"/>
        </w:rPr>
        <w:t xml:space="preserve"> </w:t>
      </w:r>
      <w:r w:rsidRPr="00AB7981">
        <w:rPr>
          <w:rStyle w:val="Emphasis"/>
          <w:rFonts w:asciiTheme="minorHAnsi" w:hAnsiTheme="minorHAnsi" w:cstheme="minorHAnsi"/>
        </w:rPr>
        <w:t>local and strategic conflict in the 21st Century</w:t>
      </w:r>
      <w:r w:rsidRPr="00AB7981">
        <w:rPr>
          <w:rFonts w:asciiTheme="minorHAnsi" w:hAnsiTheme="minorHAnsi" w:cstheme="minorHAnsi"/>
        </w:rPr>
        <w:t xml:space="preserve">, and </w:t>
      </w:r>
      <w:r w:rsidRPr="00AB7981">
        <w:rPr>
          <w:rStyle w:val="Emphasis"/>
          <w:rFonts w:asciiTheme="minorHAnsi" w:hAnsiTheme="minorHAnsi" w:cstheme="minorHAnsi"/>
        </w:rPr>
        <w:t>many see energy as the foremost threat to national security</w:t>
      </w:r>
      <w:r w:rsidRPr="00AB7981">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123B1655" w14:textId="77777777" w:rsidR="0006216B" w:rsidRPr="00AB7981" w:rsidRDefault="0006216B" w:rsidP="0006216B">
      <w:pPr>
        <w:rPr>
          <w:rFonts w:asciiTheme="minorHAnsi" w:hAnsiTheme="minorHAnsi" w:cstheme="minorHAnsi"/>
        </w:rPr>
      </w:pPr>
      <w:r w:rsidRPr="00AB7981">
        <w:rPr>
          <w:rStyle w:val="StyleUnderline"/>
          <w:rFonts w:asciiTheme="minorHAnsi" w:hAnsiTheme="minorHAnsi" w:cstheme="minorHAnsi"/>
        </w:rPr>
        <w:t>Although</w:t>
      </w:r>
      <w:r w:rsidRPr="00AB7981">
        <w:rPr>
          <w:rFonts w:asciiTheme="minorHAnsi" w:hAnsiTheme="minorHAnsi" w:cstheme="minorHAnsi"/>
        </w:rPr>
        <w:t xml:space="preserve"> the </w:t>
      </w:r>
      <w:r w:rsidRPr="00AB7981">
        <w:rPr>
          <w:rStyle w:val="StyleUnderline"/>
          <w:rFonts w:asciiTheme="minorHAnsi" w:hAnsiTheme="minorHAnsi" w:cstheme="minorHAnsi"/>
        </w:rPr>
        <w:t>use of extra-terrestrial resources on a substantial scale may</w:t>
      </w:r>
      <w:r w:rsidRPr="00AB7981">
        <w:rPr>
          <w:rFonts w:asciiTheme="minorHAnsi" w:hAnsiTheme="minorHAnsi" w:cstheme="minorHAnsi"/>
        </w:rPr>
        <w:t xml:space="preserve"> still </w:t>
      </w:r>
      <w:r w:rsidRPr="00AB7981">
        <w:rPr>
          <w:rStyle w:val="StyleUnderline"/>
          <w:rFonts w:asciiTheme="minorHAnsi" w:hAnsiTheme="minorHAnsi" w:cstheme="minorHAnsi"/>
        </w:rPr>
        <w:t xml:space="preserve">be some decades away, it is important to </w:t>
      </w:r>
      <w:proofErr w:type="spellStart"/>
      <w:r w:rsidRPr="00AB7981">
        <w:rPr>
          <w:rStyle w:val="StyleUnderline"/>
          <w:rFonts w:asciiTheme="minorHAnsi" w:hAnsiTheme="minorHAnsi" w:cstheme="minorHAnsi"/>
        </w:rPr>
        <w:t>recognise</w:t>
      </w:r>
      <w:proofErr w:type="spellEnd"/>
      <w:r w:rsidRPr="00AB7981">
        <w:rPr>
          <w:rFonts w:asciiTheme="minorHAnsi" w:hAnsiTheme="minorHAnsi" w:cstheme="minorHAnsi"/>
        </w:rPr>
        <w:t xml:space="preserve"> that </w:t>
      </w:r>
      <w:r w:rsidRPr="00AB7981">
        <w:rPr>
          <w:rStyle w:val="Emphasis"/>
          <w:rFonts w:asciiTheme="minorHAnsi" w:hAnsiTheme="minorHAnsi" w:cstheme="minorHAnsi"/>
          <w:highlight w:val="green"/>
        </w:rPr>
        <w:t>simply acknowledging its feasibility using known tech</w:t>
      </w:r>
      <w:r w:rsidRPr="00AB7981">
        <w:rPr>
          <w:rFonts w:asciiTheme="minorHAnsi" w:hAnsiTheme="minorHAnsi" w:cstheme="minorHAnsi"/>
        </w:rPr>
        <w:t xml:space="preserve">nology </w:t>
      </w:r>
      <w:r w:rsidRPr="00AB7981">
        <w:rPr>
          <w:rStyle w:val="Emphasis"/>
          <w:rFonts w:asciiTheme="minorHAnsi" w:hAnsiTheme="minorHAnsi" w:cstheme="minorHAnsi"/>
          <w:highlight w:val="green"/>
        </w:rPr>
        <w:t>is the surest way of ending the threat</w:t>
      </w:r>
      <w:r w:rsidRPr="00AB7981">
        <w:rPr>
          <w:rStyle w:val="Emphasis"/>
          <w:rFonts w:asciiTheme="minorHAnsi" w:hAnsiTheme="minorHAnsi" w:cstheme="minorHAnsi"/>
        </w:rPr>
        <w:t xml:space="preserve"> of resource wars.</w:t>
      </w:r>
      <w:r w:rsidRPr="00AB7981">
        <w:rPr>
          <w:rFonts w:asciiTheme="minorHAnsi" w:hAnsiTheme="minorHAnsi" w:cstheme="minorHAnsi"/>
        </w:rPr>
        <w:t xml:space="preserve"> That is, </w:t>
      </w:r>
      <w:r w:rsidRPr="00AB7981">
        <w:rPr>
          <w:rStyle w:val="StyleUnderline"/>
          <w:rFonts w:asciiTheme="minorHAnsi" w:hAnsiTheme="minorHAnsi" w:cstheme="minorHAnsi"/>
        </w:rPr>
        <w:t>if it is assumed that the resources available for human use are limited to</w:t>
      </w:r>
      <w:r w:rsidRPr="00AB7981">
        <w:rPr>
          <w:rFonts w:asciiTheme="minorHAnsi" w:hAnsiTheme="minorHAnsi" w:cstheme="minorHAnsi"/>
        </w:rPr>
        <w:t xml:space="preserve"> those on </w:t>
      </w:r>
      <w:r w:rsidRPr="00AB7981">
        <w:rPr>
          <w:rStyle w:val="StyleUnderline"/>
          <w:rFonts w:asciiTheme="minorHAnsi" w:hAnsiTheme="minorHAnsi" w:cstheme="minorHAnsi"/>
        </w:rPr>
        <w:t>Earth</w:t>
      </w:r>
      <w:r w:rsidRPr="00AB7981">
        <w:rPr>
          <w:rFonts w:asciiTheme="minorHAnsi" w:hAnsiTheme="minorHAnsi" w:cstheme="minorHAnsi"/>
        </w:rPr>
        <w:t xml:space="preserve">, </w:t>
      </w:r>
      <w:r w:rsidRPr="00AB7981">
        <w:rPr>
          <w:rStyle w:val="Emphasis"/>
          <w:rFonts w:asciiTheme="minorHAnsi" w:hAnsiTheme="minorHAnsi" w:cstheme="minorHAnsi"/>
        </w:rPr>
        <w:t>then</w:t>
      </w:r>
      <w:r w:rsidRPr="00AB7981">
        <w:rPr>
          <w:rFonts w:asciiTheme="minorHAnsi" w:hAnsiTheme="minorHAnsi" w:cstheme="minorHAnsi"/>
        </w:rPr>
        <w:t xml:space="preserve"> it can be argued that </w:t>
      </w:r>
      <w:r w:rsidRPr="00AB7981">
        <w:rPr>
          <w:rStyle w:val="Emphasis"/>
          <w:rFonts w:asciiTheme="minorHAnsi" w:hAnsiTheme="minorHAnsi" w:cstheme="minorHAnsi"/>
        </w:rPr>
        <w:t>resource wars are inescapable</w:t>
      </w:r>
      <w:r w:rsidRPr="00AB7981">
        <w:rPr>
          <w:rFonts w:asciiTheme="minorHAnsi" w:hAnsiTheme="minorHAnsi" w:cstheme="minorHAnsi"/>
        </w:rPr>
        <w:t xml:space="preserve"> [22] and [37]. </w:t>
      </w:r>
      <w:r w:rsidRPr="00AB7981">
        <w:rPr>
          <w:rStyle w:val="StyleUnderline"/>
          <w:rFonts w:asciiTheme="minorHAnsi" w:hAnsiTheme="minorHAnsi" w:cstheme="minorHAnsi"/>
          <w:highlight w:val="green"/>
        </w:rPr>
        <w:t>If</w:t>
      </w:r>
      <w:r w:rsidRPr="00AB7981">
        <w:rPr>
          <w:rFonts w:asciiTheme="minorHAnsi" w:hAnsiTheme="minorHAnsi" w:cstheme="minorHAnsi"/>
        </w:rPr>
        <w:t xml:space="preserve">, by contrast, </w:t>
      </w:r>
      <w:r w:rsidRPr="00AB7981">
        <w:rPr>
          <w:rStyle w:val="StyleUnderline"/>
          <w:rFonts w:asciiTheme="minorHAnsi" w:hAnsiTheme="minorHAnsi" w:cstheme="minorHAnsi"/>
          <w:highlight w:val="green"/>
        </w:rPr>
        <w:t>it is assumed</w:t>
      </w:r>
      <w:r w:rsidRPr="00AB7981">
        <w:rPr>
          <w:rFonts w:asciiTheme="minorHAnsi" w:hAnsiTheme="minorHAnsi" w:cstheme="minorHAnsi"/>
        </w:rPr>
        <w:t xml:space="preserve"> that </w:t>
      </w:r>
      <w:r w:rsidRPr="00AB7981">
        <w:rPr>
          <w:rStyle w:val="StyleUnderline"/>
          <w:rFonts w:asciiTheme="minorHAnsi" w:hAnsiTheme="minorHAnsi" w:cstheme="minorHAnsi"/>
        </w:rPr>
        <w:t xml:space="preserve">the </w:t>
      </w:r>
      <w:r w:rsidRPr="00AB7981">
        <w:rPr>
          <w:rStyle w:val="StyleUnderline"/>
          <w:rFonts w:asciiTheme="minorHAnsi" w:hAnsiTheme="minorHAnsi" w:cstheme="minorHAnsi"/>
          <w:highlight w:val="green"/>
        </w:rPr>
        <w:t>resources of space are</w:t>
      </w:r>
      <w:r w:rsidRPr="00AB7981">
        <w:rPr>
          <w:rStyle w:val="StyleUnderline"/>
          <w:rFonts w:asciiTheme="minorHAnsi" w:hAnsiTheme="minorHAnsi" w:cstheme="minorHAnsi"/>
        </w:rPr>
        <w:t xml:space="preserve"> economically </w:t>
      </w:r>
      <w:r w:rsidRPr="00AB7981">
        <w:rPr>
          <w:rStyle w:val="StyleUnderline"/>
          <w:rFonts w:asciiTheme="minorHAnsi" w:hAnsiTheme="minorHAnsi" w:cstheme="minorHAnsi"/>
          <w:highlight w:val="green"/>
        </w:rPr>
        <w:t>accessible</w:t>
      </w:r>
      <w:r w:rsidRPr="00AB7981">
        <w:rPr>
          <w:rFonts w:asciiTheme="minorHAnsi" w:hAnsiTheme="minorHAnsi" w:cstheme="minorHAnsi"/>
          <w:highlight w:val="green"/>
        </w:rPr>
        <w:t xml:space="preserve">, </w:t>
      </w:r>
      <w:r w:rsidRPr="00AB7981">
        <w:rPr>
          <w:rStyle w:val="Emphasis"/>
          <w:rFonts w:asciiTheme="minorHAnsi" w:hAnsiTheme="minorHAnsi" w:cstheme="minorHAnsi"/>
          <w:highlight w:val="green"/>
        </w:rPr>
        <w:t>this</w:t>
      </w:r>
      <w:r w:rsidRPr="00AB7981">
        <w:rPr>
          <w:rStyle w:val="Emphasis"/>
          <w:rFonts w:asciiTheme="minorHAnsi" w:hAnsiTheme="minorHAnsi" w:cstheme="minorHAnsi"/>
        </w:rPr>
        <w:t xml:space="preserve"> not only </w:t>
      </w:r>
      <w:r w:rsidRPr="00AB7981">
        <w:rPr>
          <w:rStyle w:val="Emphasis"/>
          <w:rFonts w:asciiTheme="minorHAnsi" w:hAnsiTheme="minorHAnsi" w:cstheme="minorHAnsi"/>
          <w:highlight w:val="green"/>
        </w:rPr>
        <w:t>eliminates the need for</w:t>
      </w:r>
      <w:r w:rsidRPr="00AB7981">
        <w:rPr>
          <w:rStyle w:val="Emphasis"/>
          <w:rFonts w:asciiTheme="minorHAnsi" w:hAnsiTheme="minorHAnsi" w:cstheme="minorHAnsi"/>
        </w:rPr>
        <w:t xml:space="preserve"> resource </w:t>
      </w:r>
      <w:r w:rsidRPr="00AB7981">
        <w:rPr>
          <w:rStyle w:val="Emphasis"/>
          <w:rFonts w:asciiTheme="minorHAnsi" w:hAnsiTheme="minorHAnsi" w:cstheme="minorHAnsi"/>
          <w:highlight w:val="green"/>
        </w:rPr>
        <w:t>wars</w:t>
      </w:r>
      <w:r w:rsidRPr="00AB7981">
        <w:rPr>
          <w:rFonts w:asciiTheme="minorHAnsi" w:hAnsiTheme="minorHAnsi" w:cstheme="minorHAnsi"/>
        </w:rPr>
        <w:t xml:space="preserve">, </w:t>
      </w:r>
      <w:proofErr w:type="gramStart"/>
      <w:r w:rsidRPr="00AB7981">
        <w:rPr>
          <w:rFonts w:asciiTheme="minorHAnsi" w:hAnsiTheme="minorHAnsi" w:cstheme="minorHAnsi"/>
        </w:rPr>
        <w:t>it</w:t>
      </w:r>
      <w:proofErr w:type="gramEnd"/>
      <w:r w:rsidRPr="00AB7981">
        <w:rPr>
          <w:rFonts w:asciiTheme="minorHAnsi" w:hAnsiTheme="minorHAnsi" w:cstheme="minorHAnsi"/>
        </w:rPr>
        <w:t xml:space="preserve"> can also preserve the benefits of </w:t>
      </w:r>
      <w:proofErr w:type="spellStart"/>
      <w:r w:rsidRPr="00AB7981">
        <w:rPr>
          <w:rFonts w:asciiTheme="minorHAnsi" w:hAnsiTheme="minorHAnsi" w:cstheme="minorHAnsi"/>
        </w:rPr>
        <w:t>civilisation</w:t>
      </w:r>
      <w:proofErr w:type="spellEnd"/>
      <w:r w:rsidRPr="00AB7981">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AB7981">
        <w:rPr>
          <w:rFonts w:asciiTheme="minorHAnsi" w:hAnsiTheme="minorHAnsi" w:cstheme="minorHAnsi"/>
        </w:rPr>
        <w:t>Middle-East</w:t>
      </w:r>
      <w:proofErr w:type="gramEnd"/>
      <w:r w:rsidRPr="00AB7981">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7FD470AD"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Industrial and financial </w:t>
      </w:r>
      <w:r w:rsidRPr="00AB7981">
        <w:rPr>
          <w:rStyle w:val="StyleUnderline"/>
          <w:rFonts w:asciiTheme="minorHAnsi" w:hAnsiTheme="minorHAnsi" w:cstheme="minorHAnsi"/>
        </w:rPr>
        <w:t>groups which profit from monopolistic control of terrestrial supplies of various natural resources</w:t>
      </w:r>
      <w:r w:rsidRPr="00AB7981">
        <w:rPr>
          <w:rFonts w:asciiTheme="minorHAnsi" w:hAnsiTheme="minorHAnsi" w:cstheme="minorHAnsi"/>
        </w:rPr>
        <w:t xml:space="preserve">, like those which profit from wars, </w:t>
      </w:r>
      <w:r w:rsidRPr="00AB7981">
        <w:rPr>
          <w:rStyle w:val="StyleUnderline"/>
          <w:rFonts w:asciiTheme="minorHAnsi" w:hAnsiTheme="minorHAnsi" w:cstheme="minorHAnsi"/>
        </w:rPr>
        <w:t>have an economic interest in protecting their profitable situation.</w:t>
      </w:r>
      <w:r w:rsidRPr="00AB7981">
        <w:rPr>
          <w:rFonts w:asciiTheme="minorHAnsi" w:hAnsiTheme="minorHAnsi" w:cstheme="minorHAnsi"/>
        </w:rPr>
        <w:t xml:space="preserve"> However, </w:t>
      </w:r>
      <w:r w:rsidRPr="00AB7981">
        <w:rPr>
          <w:rStyle w:val="Emphasis"/>
          <w:rFonts w:asciiTheme="minorHAnsi" w:hAnsiTheme="minorHAnsi" w:cstheme="minorHAnsi"/>
        </w:rPr>
        <w:t xml:space="preserve">these </w:t>
      </w:r>
      <w:r w:rsidRPr="00AB7981">
        <w:rPr>
          <w:rStyle w:val="Emphasis"/>
          <w:rFonts w:asciiTheme="minorHAnsi" w:hAnsiTheme="minorHAnsi" w:cstheme="minorHAnsi"/>
          <w:highlight w:val="green"/>
        </w:rPr>
        <w:t>groups</w:t>
      </w:r>
      <w:r w:rsidRPr="00AB7981">
        <w:rPr>
          <w:rStyle w:val="Emphasis"/>
          <w:rFonts w:asciiTheme="minorHAnsi" w:hAnsiTheme="minorHAnsi" w:cstheme="minorHAnsi"/>
        </w:rPr>
        <w:t xml:space="preserve">’ continuing </w:t>
      </w:r>
      <w:r w:rsidRPr="00AB7981">
        <w:rPr>
          <w:rStyle w:val="Emphasis"/>
          <w:rFonts w:asciiTheme="minorHAnsi" w:hAnsiTheme="minorHAnsi" w:cstheme="minorHAnsi"/>
          <w:highlight w:val="green"/>
        </w:rPr>
        <w:t>profits are</w:t>
      </w:r>
      <w:r w:rsidRPr="00AB7981">
        <w:rPr>
          <w:rStyle w:val="Emphasis"/>
          <w:rFonts w:asciiTheme="minorHAnsi" w:hAnsiTheme="minorHAnsi" w:cstheme="minorHAnsi"/>
        </w:rPr>
        <w:t xml:space="preserve"> justified neither by capitalism nor by democracy</w:t>
      </w:r>
      <w:r w:rsidRPr="00AB7981">
        <w:rPr>
          <w:rFonts w:asciiTheme="minorHAnsi" w:hAnsiTheme="minorHAnsi" w:cstheme="minorHAnsi"/>
        </w:rPr>
        <w:t xml:space="preserve">: </w:t>
      </w:r>
      <w:r w:rsidRPr="00AB7981">
        <w:rPr>
          <w:rStyle w:val="StyleUnderline"/>
          <w:rFonts w:asciiTheme="minorHAnsi" w:hAnsiTheme="minorHAnsi" w:cstheme="minorHAnsi"/>
        </w:rPr>
        <w:t xml:space="preserve">they could be </w:t>
      </w:r>
      <w:r w:rsidRPr="00AB7981">
        <w:rPr>
          <w:rStyle w:val="StyleUnderline"/>
          <w:rFonts w:asciiTheme="minorHAnsi" w:hAnsiTheme="minorHAnsi" w:cstheme="minorHAnsi"/>
          <w:highlight w:val="green"/>
        </w:rPr>
        <w:t>preserved</w:t>
      </w:r>
      <w:r w:rsidRPr="00AB7981">
        <w:rPr>
          <w:rFonts w:asciiTheme="minorHAnsi" w:hAnsiTheme="minorHAnsi" w:cstheme="minorHAnsi"/>
          <w:highlight w:val="green"/>
        </w:rPr>
        <w:t xml:space="preserve"> </w:t>
      </w:r>
      <w:r w:rsidRPr="00AB7981">
        <w:rPr>
          <w:rStyle w:val="Emphasis"/>
          <w:rFonts w:asciiTheme="minorHAnsi" w:hAnsiTheme="minorHAnsi" w:cstheme="minorHAnsi"/>
          <w:highlight w:val="green"/>
        </w:rPr>
        <w:t xml:space="preserve">only by maintaining the </w:t>
      </w:r>
      <w:proofErr w:type="spellStart"/>
      <w:r w:rsidRPr="00AB7981">
        <w:rPr>
          <w:rStyle w:val="Emphasis"/>
          <w:rFonts w:asciiTheme="minorHAnsi" w:hAnsiTheme="minorHAnsi" w:cstheme="minorHAnsi"/>
          <w:highlight w:val="green"/>
        </w:rPr>
        <w:t>pretence</w:t>
      </w:r>
      <w:proofErr w:type="spellEnd"/>
      <w:r w:rsidRPr="00AB7981">
        <w:rPr>
          <w:rStyle w:val="Emphasis"/>
          <w:rFonts w:asciiTheme="minorHAnsi" w:hAnsiTheme="minorHAnsi" w:cstheme="minorHAnsi"/>
        </w:rPr>
        <w:t xml:space="preserve"> that </w:t>
      </w:r>
      <w:r w:rsidRPr="00AB7981">
        <w:rPr>
          <w:rStyle w:val="Emphasis"/>
          <w:rFonts w:asciiTheme="minorHAnsi" w:hAnsiTheme="minorHAnsi" w:cstheme="minorHAnsi"/>
          <w:highlight w:val="green"/>
        </w:rPr>
        <w:t>use of space resources is not feasible</w:t>
      </w:r>
      <w:r w:rsidRPr="00AB7981">
        <w:rPr>
          <w:rStyle w:val="Emphasis"/>
          <w:rFonts w:asciiTheme="minorHAnsi" w:hAnsiTheme="minorHAnsi" w:cstheme="minorHAnsi"/>
        </w:rPr>
        <w:t>, and by preventing the development of low-cost space travel.</w:t>
      </w:r>
      <w:r w:rsidRPr="00AB7981">
        <w:rPr>
          <w:rFonts w:asciiTheme="minorHAnsi" w:hAnsiTheme="minorHAnsi" w:cstheme="minorHAnsi"/>
        </w:rPr>
        <w:t xml:space="preserve"> </w:t>
      </w:r>
      <w:r w:rsidRPr="00AB7981">
        <w:rPr>
          <w:rStyle w:val="StyleUnderline"/>
          <w:rFonts w:asciiTheme="minorHAnsi" w:hAnsiTheme="minorHAnsi" w:cstheme="minorHAnsi"/>
        </w:rPr>
        <w:t>Once the feasibility of low-cost space travel is understood</w:t>
      </w:r>
      <w:r w:rsidRPr="00AB7981">
        <w:rPr>
          <w:rFonts w:asciiTheme="minorHAnsi" w:hAnsiTheme="minorHAnsi" w:cstheme="minorHAnsi"/>
        </w:rPr>
        <w:t xml:space="preserve">, </w:t>
      </w:r>
      <w:r w:rsidRPr="00AB7981">
        <w:rPr>
          <w:rStyle w:val="Emphasis"/>
          <w:rFonts w:asciiTheme="minorHAnsi" w:hAnsiTheme="minorHAnsi" w:cstheme="minorHAnsi"/>
        </w:rPr>
        <w:t>“resource wars” are clearly foolish</w:t>
      </w:r>
      <w:r w:rsidRPr="00AB7981">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13F386B9"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7.2. High return in safety from extra-terrestrial settlement</w:t>
      </w:r>
    </w:p>
    <w:p w14:paraId="00843403" w14:textId="77777777" w:rsidR="0006216B" w:rsidRPr="00AB7981" w:rsidRDefault="0006216B" w:rsidP="0006216B">
      <w:pPr>
        <w:rPr>
          <w:rFonts w:asciiTheme="minorHAnsi" w:hAnsiTheme="minorHAnsi" w:cstheme="minorHAnsi"/>
        </w:rPr>
      </w:pPr>
      <w:r w:rsidRPr="00AB7981">
        <w:rPr>
          <w:rFonts w:asciiTheme="minorHAnsi" w:hAnsiTheme="minorHAnsi" w:cstheme="minorHAnsi"/>
        </w:rPr>
        <w:t xml:space="preserve">Investment in low-cost orbital access and other </w:t>
      </w:r>
      <w:r w:rsidRPr="00AB7981">
        <w:rPr>
          <w:rStyle w:val="StyleUnderline"/>
          <w:rFonts w:asciiTheme="minorHAnsi" w:hAnsiTheme="minorHAnsi" w:cstheme="minorHAnsi"/>
        </w:rPr>
        <w:t>space infrastructure will facilitate the establishment of</w:t>
      </w:r>
      <w:r w:rsidRPr="00AB7981">
        <w:rPr>
          <w:rFonts w:asciiTheme="minorHAnsi" w:hAnsiTheme="minorHAnsi" w:cstheme="minorHAnsi"/>
        </w:rPr>
        <w:t xml:space="preserve"> </w:t>
      </w:r>
      <w:r w:rsidRPr="00AB7981">
        <w:rPr>
          <w:rStyle w:val="Emphasis"/>
          <w:rFonts w:asciiTheme="minorHAnsi" w:hAnsiTheme="minorHAnsi" w:cstheme="minorHAnsi"/>
        </w:rPr>
        <w:t>settlements on the Moon, Mars, asteroids and</w:t>
      </w:r>
      <w:r w:rsidRPr="00AB7981">
        <w:rPr>
          <w:rFonts w:asciiTheme="minorHAnsi" w:hAnsiTheme="minorHAnsi" w:cstheme="minorHAnsi"/>
        </w:rPr>
        <w:t xml:space="preserve"> in man[/woman]-made </w:t>
      </w:r>
      <w:r w:rsidRPr="00AB7981">
        <w:rPr>
          <w:rStyle w:val="Emphasis"/>
          <w:rFonts w:asciiTheme="minorHAnsi" w:hAnsiTheme="minorHAnsi" w:cstheme="minorHAnsi"/>
        </w:rPr>
        <w:t>space structures</w:t>
      </w:r>
      <w:r w:rsidRPr="00AB7981">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6ACC1188" w14:textId="0DBBDAF2" w:rsidR="0006216B" w:rsidRDefault="0006216B" w:rsidP="0006216B">
      <w:pPr>
        <w:rPr>
          <w:rFonts w:asciiTheme="minorHAnsi" w:hAnsiTheme="minorHAnsi" w:cstheme="minorHAnsi"/>
        </w:rPr>
      </w:pPr>
      <w:r w:rsidRPr="00AB7981">
        <w:rPr>
          <w:rFonts w:asciiTheme="minorHAnsi" w:hAnsiTheme="minorHAnsi" w:cstheme="minorHAnsi"/>
        </w:rPr>
        <w:t xml:space="preserve">Success of such </w:t>
      </w:r>
      <w:r w:rsidRPr="00AB7981">
        <w:rPr>
          <w:rStyle w:val="StyleUnderline"/>
          <w:rFonts w:asciiTheme="minorHAnsi" w:hAnsiTheme="minorHAnsi" w:cstheme="minorHAnsi"/>
          <w:highlight w:val="green"/>
        </w:rPr>
        <w:t>extra-terrestrial settlements</w:t>
      </w:r>
      <w:r w:rsidRPr="00AB7981">
        <w:rPr>
          <w:rFonts w:asciiTheme="minorHAnsi" w:hAnsiTheme="minorHAnsi" w:cstheme="minorHAnsi"/>
        </w:rPr>
        <w:t xml:space="preserve"> will </w:t>
      </w:r>
      <w:r w:rsidRPr="00AB7981">
        <w:rPr>
          <w:rStyle w:val="StyleUnderline"/>
          <w:rFonts w:asciiTheme="minorHAnsi" w:hAnsiTheme="minorHAnsi" w:cstheme="minorHAnsi"/>
        </w:rPr>
        <w:t>have the additional benefit of</w:t>
      </w:r>
      <w:r w:rsidRPr="00AB7981">
        <w:rPr>
          <w:rFonts w:asciiTheme="minorHAnsi" w:hAnsiTheme="minorHAnsi" w:cstheme="minorHAnsi"/>
        </w:rPr>
        <w:t xml:space="preserve"> </w:t>
      </w:r>
      <w:r w:rsidRPr="00AB7981">
        <w:rPr>
          <w:rStyle w:val="Emphasis"/>
          <w:rFonts w:asciiTheme="minorHAnsi" w:hAnsiTheme="minorHAnsi" w:cstheme="minorHAnsi"/>
          <w:highlight w:val="green"/>
        </w:rPr>
        <w:t>reduc</w:t>
      </w:r>
      <w:r w:rsidRPr="00AB7981">
        <w:rPr>
          <w:rStyle w:val="Emphasis"/>
          <w:rFonts w:asciiTheme="minorHAnsi" w:hAnsiTheme="minorHAnsi" w:cstheme="minorHAnsi"/>
        </w:rPr>
        <w:t xml:space="preserve">ing </w:t>
      </w:r>
      <w:r w:rsidRPr="00AB7981">
        <w:rPr>
          <w:rStyle w:val="Emphasis"/>
          <w:rFonts w:asciiTheme="minorHAnsi" w:hAnsiTheme="minorHAnsi" w:cstheme="minorHAnsi"/>
          <w:highlight w:val="green"/>
        </w:rPr>
        <w:t>the danger of human extinction due</w:t>
      </w:r>
      <w:r w:rsidRPr="00AB7981">
        <w:rPr>
          <w:rStyle w:val="Emphasis"/>
          <w:rFonts w:asciiTheme="minorHAnsi" w:hAnsiTheme="minorHAnsi" w:cstheme="minorHAnsi"/>
        </w:rPr>
        <w:t xml:space="preserve"> to </w:t>
      </w:r>
      <w:r w:rsidRPr="00AB7981">
        <w:rPr>
          <w:rStyle w:val="Emphasis"/>
          <w:rFonts w:asciiTheme="minorHAnsi" w:hAnsiTheme="minorHAnsi" w:cstheme="minorHAnsi"/>
          <w:highlight w:val="green"/>
        </w:rPr>
        <w:t>planet-wide</w:t>
      </w:r>
      <w:r w:rsidRPr="00AB7981">
        <w:rPr>
          <w:rStyle w:val="Emphasis"/>
          <w:rFonts w:asciiTheme="minorHAnsi" w:hAnsiTheme="minorHAnsi" w:cstheme="minorHAnsi"/>
        </w:rPr>
        <w:t xml:space="preserve"> or cosmic </w:t>
      </w:r>
      <w:r w:rsidRPr="00AB7981">
        <w:rPr>
          <w:rStyle w:val="Emphasis"/>
          <w:rFonts w:asciiTheme="minorHAnsi" w:hAnsiTheme="minorHAnsi" w:cstheme="minorHAnsi"/>
          <w:highlight w:val="green"/>
        </w:rPr>
        <w:t>accidents</w:t>
      </w:r>
      <w:r w:rsidRPr="00AB7981">
        <w:rPr>
          <w:rFonts w:asciiTheme="minorHAnsi" w:hAnsiTheme="minorHAnsi" w:cstheme="minorHAnsi"/>
        </w:rPr>
        <w:t xml:space="preserve"> [27]. These </w:t>
      </w:r>
      <w:r w:rsidRPr="00AB7981">
        <w:rPr>
          <w:rStyle w:val="StyleUnderline"/>
          <w:rFonts w:asciiTheme="minorHAnsi" w:hAnsiTheme="minorHAnsi" w:cstheme="minorHAnsi"/>
          <w:highlight w:val="green"/>
        </w:rPr>
        <w:t>horrors include</w:t>
      </w:r>
      <w:r w:rsidRPr="00AB7981">
        <w:rPr>
          <w:rFonts w:asciiTheme="minorHAnsi" w:hAnsiTheme="minorHAnsi" w:cstheme="minorHAnsi"/>
        </w:rPr>
        <w:t xml:space="preserve"> both man-made disasters such as </w:t>
      </w:r>
      <w:r w:rsidRPr="00AB7981">
        <w:rPr>
          <w:rStyle w:val="Emphasis"/>
          <w:rFonts w:asciiTheme="minorHAnsi" w:hAnsiTheme="minorHAnsi" w:cstheme="minorHAnsi"/>
          <w:highlight w:val="green"/>
        </w:rPr>
        <w:t>nuclear war</w:t>
      </w:r>
      <w:r w:rsidRPr="00AB7981">
        <w:rPr>
          <w:rFonts w:asciiTheme="minorHAnsi" w:hAnsiTheme="minorHAnsi" w:cstheme="minorHAnsi"/>
        </w:rPr>
        <w:t xml:space="preserve">, </w:t>
      </w:r>
      <w:r w:rsidRPr="00AB7981">
        <w:rPr>
          <w:rStyle w:val="Emphasis"/>
          <w:rFonts w:asciiTheme="minorHAnsi" w:hAnsiTheme="minorHAnsi" w:cstheme="minorHAnsi"/>
          <w:highlight w:val="green"/>
        </w:rPr>
        <w:t>plagues</w:t>
      </w:r>
      <w:r w:rsidRPr="00AB7981">
        <w:rPr>
          <w:rFonts w:asciiTheme="minorHAnsi" w:hAnsiTheme="minorHAnsi" w:cstheme="minorHAnsi"/>
        </w:rPr>
        <w:t xml:space="preserve"> or growing </w:t>
      </w:r>
      <w:r w:rsidRPr="00AB7981">
        <w:rPr>
          <w:rStyle w:val="Emphasis"/>
          <w:rFonts w:asciiTheme="minorHAnsi" w:hAnsiTheme="minorHAnsi" w:cstheme="minorHAnsi"/>
          <w:highlight w:val="green"/>
        </w:rPr>
        <w:t>pollution</w:t>
      </w:r>
      <w:r w:rsidRPr="00AB7981">
        <w:rPr>
          <w:rFonts w:asciiTheme="minorHAnsi" w:hAnsiTheme="minorHAnsi" w:cstheme="minorHAnsi"/>
        </w:rPr>
        <w:t>, and natural disasters such as super-</w:t>
      </w:r>
      <w:r w:rsidRPr="00AB7981">
        <w:rPr>
          <w:rStyle w:val="Emphasis"/>
          <w:rFonts w:asciiTheme="minorHAnsi" w:hAnsiTheme="minorHAnsi" w:cstheme="minorHAnsi"/>
          <w:highlight w:val="green"/>
        </w:rPr>
        <w:t>volcanoes</w:t>
      </w:r>
      <w:r w:rsidRPr="00AB7981">
        <w:rPr>
          <w:rFonts w:asciiTheme="minorHAnsi" w:hAnsiTheme="minorHAnsi" w:cstheme="minorHAnsi"/>
        </w:rPr>
        <w:t xml:space="preserve"> </w:t>
      </w:r>
      <w:r w:rsidRPr="00AB7981">
        <w:rPr>
          <w:rStyle w:val="Emphasis"/>
          <w:rFonts w:asciiTheme="minorHAnsi" w:hAnsiTheme="minorHAnsi" w:cstheme="minorHAnsi"/>
        </w:rPr>
        <w:t>or</w:t>
      </w:r>
      <w:r w:rsidRPr="00AB7981">
        <w:rPr>
          <w:rFonts w:asciiTheme="minorHAnsi" w:hAnsiTheme="minorHAnsi" w:cstheme="minorHAnsi"/>
        </w:rPr>
        <w:t xml:space="preserve"> </w:t>
      </w:r>
      <w:r w:rsidRPr="00AB7981">
        <w:rPr>
          <w:rStyle w:val="Emphasis"/>
          <w:rFonts w:asciiTheme="minorHAnsi" w:hAnsiTheme="minorHAnsi" w:cstheme="minorHAnsi"/>
          <w:highlight w:val="green"/>
        </w:rPr>
        <w:t>asteroid impact</w:t>
      </w:r>
      <w:r w:rsidRPr="00AB7981">
        <w:rPr>
          <w:rFonts w:asciiTheme="minorHAnsi" w:hAnsiTheme="minorHAnsi" w:cstheme="minorHAnsi"/>
        </w:rPr>
        <w:t xml:space="preserve">. </w:t>
      </w:r>
      <w:r w:rsidRPr="00AB7981">
        <w:rPr>
          <w:rStyle w:val="Emphasis"/>
          <w:rFonts w:asciiTheme="minorHAnsi" w:hAnsiTheme="minorHAnsi" w:cstheme="minorHAnsi"/>
        </w:rPr>
        <w:t>It is hard to think of any objective</w:t>
      </w:r>
      <w:r w:rsidRPr="00AB7981">
        <w:rPr>
          <w:rFonts w:asciiTheme="minorHAnsi" w:hAnsiTheme="minorHAnsi" w:cstheme="minorHAnsi"/>
        </w:rPr>
        <w:t xml:space="preserve"> that is </w:t>
      </w:r>
      <w:r w:rsidRPr="00AB7981">
        <w:rPr>
          <w:rStyle w:val="Emphasis"/>
          <w:rFonts w:asciiTheme="minorHAnsi" w:hAnsiTheme="minorHAnsi" w:cstheme="minorHAnsi"/>
        </w:rPr>
        <w:t>more important than preserving peace.</w:t>
      </w:r>
      <w:r w:rsidRPr="00AB7981">
        <w:rPr>
          <w:rFonts w:asciiTheme="minorHAnsi" w:hAnsiTheme="minorHAnsi" w:cstheme="minorHAnsi"/>
        </w:rPr>
        <w:t xml:space="preserve"> </w:t>
      </w:r>
      <w:r w:rsidRPr="00AB7981">
        <w:rPr>
          <w:rStyle w:val="StyleUnderline"/>
          <w:rFonts w:asciiTheme="minorHAnsi" w:hAnsiTheme="minorHAnsi" w:cstheme="minorHAnsi"/>
        </w:rPr>
        <w:t>Weapons developed in recent decades are</w:t>
      </w:r>
      <w:r w:rsidRPr="00AB7981">
        <w:rPr>
          <w:rFonts w:asciiTheme="minorHAnsi" w:hAnsiTheme="minorHAnsi" w:cstheme="minorHAnsi"/>
        </w:rPr>
        <w:t xml:space="preserve"> so </w:t>
      </w:r>
      <w:r w:rsidRPr="00AB7981">
        <w:rPr>
          <w:rStyle w:val="Emphasis"/>
          <w:rFonts w:asciiTheme="minorHAnsi" w:hAnsiTheme="minorHAnsi" w:cstheme="minorHAnsi"/>
        </w:rPr>
        <w:t>destructive</w:t>
      </w:r>
      <w:r w:rsidRPr="00AB7981">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AB7981">
        <w:rPr>
          <w:rStyle w:val="StyleUnderline"/>
          <w:rFonts w:asciiTheme="minorHAnsi" w:hAnsiTheme="minorHAnsi" w:cstheme="minorHAnsi"/>
        </w:rPr>
        <w:t>The achievement of this</w:t>
      </w:r>
      <w:r w:rsidRPr="00AB7981">
        <w:rPr>
          <w:rFonts w:asciiTheme="minorHAnsi" w:hAnsiTheme="minorHAnsi" w:cstheme="minorHAnsi"/>
        </w:rPr>
        <w:t xml:space="preserve"> </w:t>
      </w:r>
      <w:r w:rsidRPr="00AB7981">
        <w:rPr>
          <w:rStyle w:val="Emphasis"/>
          <w:rFonts w:asciiTheme="minorHAnsi" w:hAnsiTheme="minorHAnsi" w:cstheme="minorHAnsi"/>
        </w:rPr>
        <w:t>depends on low space travel costs</w:t>
      </w:r>
      <w:r w:rsidRPr="00AB7981">
        <w:rPr>
          <w:rFonts w:asciiTheme="minorHAnsi" w:hAnsiTheme="minorHAnsi" w:cstheme="minorHAnsi"/>
        </w:rPr>
        <w:t xml:space="preserve"> which, at the present time, appear to be achievable only through the development of a vigorous space tourism industry.</w:t>
      </w:r>
    </w:p>
    <w:p w14:paraId="7ACB2BEF" w14:textId="374C5056" w:rsidR="00480CEE" w:rsidRDefault="00480CEE" w:rsidP="00480CEE">
      <w:pPr>
        <w:pStyle w:val="Heading3"/>
      </w:pPr>
      <w:r>
        <w:t>1NC – PP</w:t>
      </w:r>
    </w:p>
    <w:p w14:paraId="05B2BCFA" w14:textId="40C0FEF0" w:rsidR="00480CEE" w:rsidRPr="00A92117" w:rsidRDefault="00A43B83" w:rsidP="00480CEE">
      <w:pPr>
        <w:pStyle w:val="Heading4"/>
        <w:spacing w:line="276" w:lineRule="auto"/>
        <w:rPr>
          <w:rFonts w:asciiTheme="minorHAnsi" w:hAnsiTheme="minorHAnsi" w:cstheme="minorHAnsi"/>
        </w:rPr>
      </w:pPr>
      <w:r>
        <w:rPr>
          <w:rFonts w:asciiTheme="minorHAnsi" w:hAnsiTheme="minorHAnsi" w:cstheme="minorHAnsi"/>
        </w:rPr>
        <w:t>1</w:t>
      </w:r>
      <w:r w:rsidR="00480CEE" w:rsidRPr="00A92117">
        <w:rPr>
          <w:rFonts w:asciiTheme="minorHAnsi" w:hAnsiTheme="minorHAnsi" w:cstheme="minorHAnsi"/>
        </w:rPr>
        <w:t>] Util can’t guide action because it never has consistent rules – morality constantly changes based on each situation’s specific benefits. Without tangible rules to tell people how to be moral, they don’t know how to act.</w:t>
      </w:r>
    </w:p>
    <w:p w14:paraId="35086C1B" w14:textId="77777777" w:rsidR="00480CEE" w:rsidRPr="00A92117" w:rsidRDefault="00480CEE" w:rsidP="00480CEE">
      <w:pPr>
        <w:pStyle w:val="Heading4"/>
        <w:spacing w:line="256" w:lineRule="auto"/>
        <w:rPr>
          <w:rFonts w:asciiTheme="minorHAnsi" w:hAnsiTheme="minorHAnsi" w:cstheme="minorHAnsi"/>
        </w:rPr>
      </w:pPr>
      <w:r w:rsidRPr="00A92117">
        <w:rPr>
          <w:rFonts w:asciiTheme="minorHAnsi" w:hAnsiTheme="minorHAnsi" w:cstheme="minorHAnsi"/>
        </w:rPr>
        <w:t>2] There’s always infinite pleasure and pain in the universe—util is incoherent since we can’t add or subtract from that</w:t>
      </w:r>
    </w:p>
    <w:p w14:paraId="1F2824DF" w14:textId="77777777" w:rsidR="00480CEE" w:rsidRPr="00A92117" w:rsidRDefault="00480CEE" w:rsidP="00480CEE">
      <w:pPr>
        <w:pBdr>
          <w:top w:val="nil"/>
          <w:left w:val="nil"/>
          <w:bottom w:val="nil"/>
          <w:right w:val="nil"/>
          <w:between w:val="nil"/>
        </w:pBdr>
        <w:spacing w:before="2" w:after="2" w:line="256" w:lineRule="auto"/>
        <w:rPr>
          <w:rFonts w:asciiTheme="minorHAnsi" w:eastAsia="Times New Roman" w:hAnsiTheme="minorHAnsi" w:cstheme="minorHAnsi"/>
          <w:color w:val="000000"/>
        </w:rPr>
      </w:pPr>
      <w:r w:rsidRPr="00A92117">
        <w:rPr>
          <w:rFonts w:asciiTheme="minorHAnsi" w:eastAsia="Times New Roman" w:hAnsiTheme="minorHAnsi" w:cstheme="minorHAnsi"/>
          <w:b/>
          <w:color w:val="000000"/>
          <w:szCs w:val="26"/>
          <w:u w:val="single"/>
        </w:rPr>
        <w:t xml:space="preserve">Bostrom ’08 </w:t>
      </w:r>
      <w:r w:rsidRPr="00A92117">
        <w:rPr>
          <w:rFonts w:asciiTheme="minorHAnsi" w:eastAsia="Times New Roman" w:hAnsiTheme="minorHAnsi" w:cstheme="minorHAnsi"/>
          <w:color w:val="000000"/>
        </w:rPr>
        <w:t xml:space="preserve">(Bostrom, Nick [Professor at University of Oxford, director of Oxford’s Future of Humanity Institute, PhD from London School of Economics]. The </w:t>
      </w:r>
      <w:proofErr w:type="spellStart"/>
      <w:r w:rsidRPr="00A92117">
        <w:rPr>
          <w:rFonts w:asciiTheme="minorHAnsi" w:eastAsia="Times New Roman" w:hAnsiTheme="minorHAnsi" w:cstheme="minorHAnsi"/>
          <w:color w:val="000000"/>
        </w:rPr>
        <w:t>Infinitarian</w:t>
      </w:r>
      <w:proofErr w:type="spellEnd"/>
      <w:r w:rsidRPr="00A92117">
        <w:rPr>
          <w:rFonts w:asciiTheme="minorHAnsi" w:eastAsia="Times New Roman" w:hAnsiTheme="minorHAnsi" w:cstheme="minorHAnsi"/>
          <w:color w:val="000000"/>
        </w:rPr>
        <w:t xml:space="preserve"> Challenge to Aggregative Ethics. 2008. http://www.nickbostrom.com/ethics/infinite.pdf)</w:t>
      </w:r>
    </w:p>
    <w:p w14:paraId="621B496A" w14:textId="77777777" w:rsidR="00480CEE" w:rsidRPr="00A92117" w:rsidRDefault="00480CEE" w:rsidP="00480CEE">
      <w:pPr>
        <w:pBdr>
          <w:top w:val="nil"/>
          <w:left w:val="nil"/>
          <w:bottom w:val="nil"/>
          <w:right w:val="nil"/>
          <w:between w:val="nil"/>
        </w:pBdr>
        <w:spacing w:before="2" w:after="2" w:line="256" w:lineRule="auto"/>
        <w:rPr>
          <w:rFonts w:asciiTheme="minorHAnsi" w:eastAsia="Times New Roman" w:hAnsiTheme="minorHAnsi" w:cstheme="minorHAnsi"/>
          <w:color w:val="000000"/>
        </w:rPr>
      </w:pPr>
      <w:r w:rsidRPr="00A92117">
        <w:rPr>
          <w:rFonts w:asciiTheme="minorHAnsi" w:eastAsia="Times New Roman" w:hAnsiTheme="minorHAnsi" w:cstheme="minorHAnsi"/>
          <w:color w:val="000000"/>
          <w:sz w:val="12"/>
          <w:szCs w:val="12"/>
        </w:rPr>
        <w:t xml:space="preserve">In the standard Big Bang model, assuming the simplest topology (i.e., that space is singly connected), there are three basic possibilities: the universe can be open, flat, or closed. </w:t>
      </w:r>
      <w:r w:rsidRPr="00A92117">
        <w:rPr>
          <w:rFonts w:asciiTheme="minorHAnsi" w:eastAsia="Times New Roman" w:hAnsiTheme="minorHAnsi" w:cstheme="minorHAnsi"/>
          <w:b/>
          <w:color w:val="000000"/>
          <w:highlight w:val="green"/>
          <w:u w:val="single"/>
        </w:rPr>
        <w:t>Current data suggests a flat or open universe</w:t>
      </w:r>
      <w:r w:rsidRPr="00A92117">
        <w:rPr>
          <w:rFonts w:asciiTheme="minorHAnsi" w:eastAsia="Times New Roman" w:hAnsiTheme="minorHAnsi" w:cstheme="minorHAnsi"/>
          <w:color w:val="000000"/>
          <w:sz w:val="12"/>
          <w:szCs w:val="12"/>
        </w:rPr>
        <w:t xml:space="preserve">, although the final verdict is pending. </w:t>
      </w:r>
      <w:r w:rsidRPr="00A92117">
        <w:rPr>
          <w:rFonts w:asciiTheme="minorHAnsi" w:eastAsia="Times New Roman" w:hAnsiTheme="minorHAnsi" w:cstheme="minorHAnsi"/>
          <w:b/>
          <w:color w:val="000000"/>
          <w:u w:val="single"/>
        </w:rPr>
        <w:t>If the universe is either open or flat, then it [</w:t>
      </w:r>
      <w:r w:rsidRPr="00A92117">
        <w:rPr>
          <w:rFonts w:asciiTheme="minorHAnsi" w:eastAsia="Times New Roman" w:hAnsiTheme="minorHAnsi" w:cstheme="minorHAnsi"/>
          <w:b/>
          <w:color w:val="000000"/>
          <w:highlight w:val="green"/>
          <w:u w:val="single"/>
        </w:rPr>
        <w:t>that] is spatially infinite at every point in time</w:t>
      </w:r>
      <w:r w:rsidRPr="00A92117">
        <w:rPr>
          <w:rFonts w:asciiTheme="minorHAnsi" w:eastAsia="Times New Roman" w:hAnsiTheme="minorHAnsi" w:cstheme="minorHAnsi"/>
          <w:b/>
          <w:color w:val="000000"/>
          <w:u w:val="single"/>
        </w:rPr>
        <w:t xml:space="preserve"> and the model entails that it contains an infinite number of galaxies, stars, and planets</w:t>
      </w:r>
      <w:r w:rsidRPr="00A92117">
        <w:rPr>
          <w:rFonts w:asciiTheme="minorHAnsi" w:eastAsia="Times New Roman" w:hAnsiTheme="minorHAnsi" w:cstheme="minorHAnsi"/>
          <w:color w:val="000000"/>
          <w:sz w:val="12"/>
          <w:szCs w:val="12"/>
        </w:rPr>
        <w:t xml:space="preserve">. There exists a common misconception which confuses the universe with the (finite) ‘observable universe’. But </w:t>
      </w:r>
      <w:r w:rsidRPr="00A92117">
        <w:rPr>
          <w:rFonts w:asciiTheme="minorHAnsi" w:eastAsia="Times New Roman" w:hAnsiTheme="minorHAnsi" w:cstheme="minorHAnsi"/>
          <w:b/>
          <w:color w:val="000000"/>
          <w:highlight w:val="green"/>
          <w:u w:val="single"/>
        </w:rPr>
        <w:t>the observable part</w:t>
      </w:r>
      <w:r w:rsidRPr="00A92117">
        <w:rPr>
          <w:rFonts w:asciiTheme="minorHAnsi" w:eastAsia="Times New Roman" w:hAnsiTheme="minorHAnsi" w:cstheme="minorHAnsi"/>
          <w:color w:val="000000"/>
          <w:sz w:val="12"/>
          <w:szCs w:val="12"/>
        </w:rPr>
        <w:t xml:space="preserve">—the part that </w:t>
      </w:r>
      <w:proofErr w:type="spellStart"/>
      <w:r w:rsidRPr="00A92117">
        <w:rPr>
          <w:rFonts w:asciiTheme="minorHAnsi" w:eastAsia="Times New Roman" w:hAnsiTheme="minorHAnsi" w:cstheme="minorHAnsi"/>
          <w:color w:val="000000"/>
          <w:sz w:val="12"/>
          <w:szCs w:val="12"/>
        </w:rPr>
        <w:t>coulsd</w:t>
      </w:r>
      <w:proofErr w:type="spellEnd"/>
      <w:r w:rsidRPr="00A92117">
        <w:rPr>
          <w:rFonts w:asciiTheme="minorHAnsi" w:eastAsia="Times New Roman" w:hAnsiTheme="minorHAnsi" w:cstheme="minorHAnsi"/>
          <w:color w:val="000000"/>
          <w:sz w:val="12"/>
          <w:szCs w:val="12"/>
        </w:rPr>
        <w:t xml:space="preserve"> causally affect us—</w:t>
      </w:r>
      <w:r w:rsidRPr="00A92117">
        <w:rPr>
          <w:rFonts w:asciiTheme="minorHAnsi" w:eastAsia="Times New Roman" w:hAnsiTheme="minorHAnsi" w:cstheme="minorHAnsi"/>
          <w:b/>
          <w:color w:val="000000"/>
          <w:highlight w:val="green"/>
          <w:u w:val="single"/>
        </w:rPr>
        <w:t>would be just an infinitesimal fraction</w:t>
      </w:r>
      <w:r w:rsidRPr="00A92117">
        <w:rPr>
          <w:rFonts w:asciiTheme="minorHAnsi" w:eastAsia="Times New Roman" w:hAnsiTheme="minorHAnsi" w:cstheme="minorHAnsi"/>
          <w:b/>
          <w:color w:val="000000"/>
          <w:u w:val="single"/>
        </w:rPr>
        <w:t xml:space="preserve"> of the whole</w:t>
      </w:r>
      <w:r w:rsidRPr="00A92117">
        <w:rPr>
          <w:rFonts w:asciiTheme="minorHAnsi" w:eastAsia="Times New Roman" w:hAnsiTheme="minorHAnsi" w:cstheme="minorHAnsi"/>
          <w:color w:val="000000"/>
          <w:sz w:val="12"/>
          <w:szCs w:val="12"/>
        </w:rPr>
        <w:t xml:space="preserve">. Statements about the “mass of the universe” or the “number of protons in the universe” generally refer to the content of this observable part; see e.g. [1]. </w:t>
      </w:r>
      <w:r w:rsidRPr="00A92117">
        <w:rPr>
          <w:rFonts w:asciiTheme="minorHAnsi" w:eastAsia="Times New Roman" w:hAnsiTheme="minorHAnsi" w:cstheme="minorHAnsi"/>
          <w:b/>
          <w:color w:val="000000"/>
          <w:highlight w:val="green"/>
          <w:u w:val="single"/>
        </w:rPr>
        <w:t>Many cosmologists [also] believe</w:t>
      </w:r>
      <w:r w:rsidRPr="00A92117">
        <w:rPr>
          <w:rFonts w:asciiTheme="minorHAnsi" w:eastAsia="Times New Roman" w:hAnsiTheme="minorHAnsi" w:cstheme="minorHAnsi"/>
          <w:b/>
          <w:color w:val="000000"/>
          <w:u w:val="single"/>
        </w:rPr>
        <w:t xml:space="preserve"> that our universe is just one </w:t>
      </w:r>
      <w:r w:rsidRPr="00A92117">
        <w:rPr>
          <w:rFonts w:asciiTheme="minorHAnsi" w:eastAsia="Times New Roman" w:hAnsiTheme="minorHAnsi" w:cstheme="minorHAnsi"/>
          <w:b/>
          <w:color w:val="000000"/>
          <w:highlight w:val="green"/>
          <w:u w:val="single"/>
        </w:rPr>
        <w:t>in an infinite ensemble of universes</w:t>
      </w:r>
      <w:r w:rsidRPr="00A92117">
        <w:rPr>
          <w:rFonts w:asciiTheme="minorHAnsi" w:eastAsia="Times New Roman" w:hAnsiTheme="minorHAnsi" w:cstheme="minorHAnsi"/>
          <w:color w:val="000000"/>
          <w:sz w:val="12"/>
          <w:szCs w:val="12"/>
        </w:rPr>
        <w:t xml:space="preserve"> (a multiverse), </w:t>
      </w:r>
      <w:r w:rsidRPr="00A92117">
        <w:rPr>
          <w:rFonts w:asciiTheme="minorHAnsi" w:eastAsia="Times New Roman" w:hAnsiTheme="minorHAnsi" w:cstheme="minorHAnsi"/>
          <w:b/>
          <w:color w:val="000000"/>
          <w:u w:val="single"/>
        </w:rPr>
        <w:t>and this adds to the probability that the world is canonically infinite</w:t>
      </w:r>
      <w:r w:rsidRPr="00A92117">
        <w:rPr>
          <w:rFonts w:asciiTheme="minorHAnsi" w:eastAsia="Times New Roman" w:hAnsiTheme="minorHAnsi" w:cstheme="minorHAnsi"/>
          <w:color w:val="000000"/>
          <w:sz w:val="12"/>
          <w:szCs w:val="12"/>
        </w:rPr>
        <w:t xml:space="preserve">; for a popular review, see </w:t>
      </w:r>
    </w:p>
    <w:p w14:paraId="4BDC4F82"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 xml:space="preserve">3] Predictions are impossible – any action could theoretically cause nuke war in 10 billion years </w:t>
      </w:r>
    </w:p>
    <w:p w14:paraId="5DE30C8F"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 xml:space="preserve">A] There’s no non-arbitrary cutoff to calculations since ethics shouldn’t be, but even if there were, finite possibility of infinite extinction impacts on each side </w:t>
      </w:r>
      <w:proofErr w:type="gramStart"/>
      <w:r w:rsidRPr="00A92117">
        <w:rPr>
          <w:rFonts w:asciiTheme="minorHAnsi" w:hAnsiTheme="minorHAnsi" w:cstheme="minorHAnsi"/>
        </w:rPr>
        <w:t>make</w:t>
      </w:r>
      <w:proofErr w:type="gramEnd"/>
      <w:r w:rsidRPr="00A92117">
        <w:rPr>
          <w:rFonts w:asciiTheme="minorHAnsi" w:hAnsiTheme="minorHAnsi" w:cstheme="minorHAnsi"/>
        </w:rPr>
        <w:t xml:space="preserve"> expected utility equal.</w:t>
      </w:r>
    </w:p>
    <w:p w14:paraId="6A65BE16"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B] Util Can’t guide action: it requires constantly calculating to determine the maximally productive time to make an action.</w:t>
      </w:r>
    </w:p>
    <w:p w14:paraId="5C3A40A9"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 xml:space="preserve">4] </w:t>
      </w:r>
      <w:bookmarkStart w:id="4" w:name="_Hlk86424526"/>
      <w:r w:rsidRPr="00A92117">
        <w:rPr>
          <w:rFonts w:asciiTheme="minorHAnsi" w:hAnsiTheme="minorHAnsi" w:cstheme="minorHAnsi"/>
        </w:rPr>
        <w:t xml:space="preserve">Justifying predictions is circular – there’s no reason trends continue, which means they’re justified by experience, but that relies on extrapolating trends. </w:t>
      </w:r>
    </w:p>
    <w:bookmarkEnd w:id="4"/>
    <w:p w14:paraId="41CF7819"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5] Aggregation impossible – Multiple chemicals in the brain make me happy. So, there’s no way to compare them. Or determine which ones to maximize.</w:t>
      </w:r>
    </w:p>
    <w:p w14:paraId="4F3F35B7"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 xml:space="preserve">6] Calculative regress: util requires we calculate how much time to spend on our calculations, then how much time to spend on those calculations to infinity, freezing action which means we can never do anything since we’re always calculating the time to calculate. </w:t>
      </w:r>
    </w:p>
    <w:p w14:paraId="5673030F" w14:textId="46FC9721" w:rsidR="00480CEE" w:rsidRDefault="00480CEE" w:rsidP="00480CEE"/>
    <w:p w14:paraId="48DEBA18" w14:textId="77777777" w:rsidR="00C1008D" w:rsidRPr="00A92117" w:rsidRDefault="00C1008D" w:rsidP="00C1008D">
      <w:pPr>
        <w:pStyle w:val="Heading4"/>
        <w:rPr>
          <w:rFonts w:asciiTheme="minorHAnsi" w:hAnsiTheme="minorHAnsi" w:cstheme="minorHAnsi"/>
        </w:rPr>
      </w:pPr>
      <w:bookmarkStart w:id="5" w:name="_Hlk91592729"/>
      <w:r w:rsidRPr="00A92117">
        <w:rPr>
          <w:rFonts w:asciiTheme="minorHAnsi" w:hAnsiTheme="minorHAnsi" w:cstheme="minorHAnsi"/>
        </w:rPr>
        <w:t>Presumption and permissibility negate –</w:t>
      </w:r>
    </w:p>
    <w:p w14:paraId="2395F5A6" w14:textId="77777777" w:rsidR="00C1008D" w:rsidRPr="00A92117" w:rsidRDefault="00C1008D" w:rsidP="00C1008D">
      <w:pPr>
        <w:pStyle w:val="Heading4"/>
        <w:rPr>
          <w:rFonts w:asciiTheme="minorHAnsi" w:hAnsiTheme="minorHAnsi" w:cstheme="minorHAnsi"/>
        </w:rPr>
      </w:pPr>
      <w:r w:rsidRPr="00A92117">
        <w:rPr>
          <w:rFonts w:asciiTheme="minorHAnsi" w:hAnsiTheme="minorHAnsi" w:cstheme="minorHAnsi"/>
        </w:rPr>
        <w:t xml:space="preserve">1] Semantics – Ought </w:t>
      </w:r>
      <w:proofErr w:type="gramStart"/>
      <w:r w:rsidRPr="00A92117">
        <w:rPr>
          <w:rFonts w:asciiTheme="minorHAnsi" w:hAnsiTheme="minorHAnsi" w:cstheme="minorHAnsi"/>
        </w:rPr>
        <w:t>is</w:t>
      </w:r>
      <w:proofErr w:type="gramEnd"/>
      <w:r w:rsidRPr="00A92117">
        <w:rPr>
          <w:rFonts w:asciiTheme="minorHAnsi" w:hAnsiTheme="minorHAnsi" w:cstheme="minorHAnsi"/>
        </w:rPr>
        <w:t xml:space="preserve">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A92117">
        <w:rPr>
          <w:rFonts w:asciiTheme="minorHAnsi" w:hAnsiTheme="minorHAnsi" w:cstheme="minorHAnsi"/>
        </w:rPr>
        <w:t>resolutional</w:t>
      </w:r>
      <w:proofErr w:type="spellEnd"/>
      <w:r w:rsidRPr="00A92117">
        <w:rPr>
          <w:rFonts w:asciiTheme="minorHAnsi" w:hAnsiTheme="minorHAnsi" w:cstheme="minorHAnsi"/>
        </w:rPr>
        <w:t xml:space="preserve"> text.</w:t>
      </w:r>
    </w:p>
    <w:p w14:paraId="4AFDAD5B" w14:textId="77777777" w:rsidR="00C1008D" w:rsidRPr="00A92117" w:rsidRDefault="00C1008D" w:rsidP="00C1008D">
      <w:pPr>
        <w:pStyle w:val="Heading4"/>
        <w:rPr>
          <w:rFonts w:asciiTheme="minorHAnsi" w:hAnsiTheme="minorHAnsi" w:cstheme="minorHAnsi"/>
          <w:b w:val="0"/>
          <w:bCs/>
        </w:rPr>
      </w:pPr>
      <w:r w:rsidRPr="00A92117">
        <w:rPr>
          <w:rFonts w:asciiTheme="minorHAnsi" w:hAnsiTheme="minorHAnsi" w:cstheme="minorHAnsi"/>
        </w:rPr>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00F063EA" w14:textId="77777777" w:rsidR="00C1008D" w:rsidRPr="00A92117" w:rsidRDefault="00C1008D" w:rsidP="00C1008D">
      <w:pPr>
        <w:pStyle w:val="Heading4"/>
        <w:rPr>
          <w:rFonts w:asciiTheme="minorHAnsi" w:hAnsiTheme="minorHAnsi" w:cstheme="minorHAnsi"/>
        </w:rPr>
      </w:pPr>
      <w:r w:rsidRPr="00A92117">
        <w:rPr>
          <w:rFonts w:asciiTheme="minorHAnsi" w:hAnsiTheme="minorHAnsi" w:cstheme="minorHAnsi"/>
        </w:rPr>
        <w:t>3] Intuitions – A. We assume statements to be false until proven true. That is why we don’t believe in alternate realities or conspiracy theories; B. Statements are more often false than true because any part of the resolution could be false.</w:t>
      </w:r>
    </w:p>
    <w:p w14:paraId="2135B20B" w14:textId="77777777" w:rsidR="00C1008D" w:rsidRPr="00A92117" w:rsidRDefault="00C1008D" w:rsidP="00C1008D">
      <w:pPr>
        <w:pStyle w:val="Heading4"/>
        <w:rPr>
          <w:rFonts w:asciiTheme="minorHAnsi" w:hAnsiTheme="minorHAnsi" w:cstheme="minorHAnsi"/>
        </w:rPr>
      </w:pPr>
      <w:r w:rsidRPr="00A92117">
        <w:rPr>
          <w:rFonts w:asciiTheme="minorHAnsi" w:hAnsiTheme="minorHAnsi" w:cstheme="minorHAnsi"/>
        </w:rPr>
        <w:t xml:space="preserve">4] Negating is harder – A. The aff gets the first and last speech which controls the direction of the debate, B. Affirmatives can strategically </w:t>
      </w:r>
      <w:proofErr w:type="spellStart"/>
      <w:r w:rsidRPr="00A92117">
        <w:rPr>
          <w:rFonts w:asciiTheme="minorHAnsi" w:hAnsiTheme="minorHAnsi" w:cstheme="minorHAnsi"/>
        </w:rPr>
        <w:t>uplayer</w:t>
      </w:r>
      <w:proofErr w:type="spellEnd"/>
      <w:r w:rsidRPr="00A92117">
        <w:rPr>
          <w:rFonts w:asciiTheme="minorHAnsi" w:hAnsiTheme="minorHAnsi" w:cstheme="minorHAnsi"/>
        </w:rPr>
        <w:t xml:space="preserve"> in the 1AR giving them a </w:t>
      </w:r>
      <w:proofErr w:type="gramStart"/>
      <w:r w:rsidRPr="00A92117">
        <w:rPr>
          <w:rFonts w:asciiTheme="minorHAnsi" w:hAnsiTheme="minorHAnsi" w:cstheme="minorHAnsi"/>
        </w:rPr>
        <w:t>7-6 time</w:t>
      </w:r>
      <w:proofErr w:type="gramEnd"/>
      <w:r w:rsidRPr="00A92117">
        <w:rPr>
          <w:rFonts w:asciiTheme="minorHAnsi" w:hAnsiTheme="minorHAnsi" w:cstheme="minorHAnsi"/>
        </w:rPr>
        <w:t xml:space="preserve"> skew advantage, splitting the 2NR, C. They have infinite prep</w:t>
      </w:r>
    </w:p>
    <w:bookmarkEnd w:id="5"/>
    <w:p w14:paraId="633EAB2C" w14:textId="77777777" w:rsidR="00480CEE" w:rsidRPr="00480CEE" w:rsidRDefault="00480CEE" w:rsidP="00480CEE"/>
    <w:p w14:paraId="5ACD8595" w14:textId="3D440172" w:rsidR="007A68FF" w:rsidRDefault="007A68FF" w:rsidP="007A68FF">
      <w:pPr>
        <w:pStyle w:val="Heading3"/>
      </w:pPr>
      <w:r>
        <w:t>Case</w:t>
      </w:r>
    </w:p>
    <w:p w14:paraId="7E6416A4" w14:textId="77777777" w:rsidR="00134C2A" w:rsidRPr="00134C2A" w:rsidRDefault="00134C2A" w:rsidP="00134C2A">
      <w:pPr>
        <w:pStyle w:val="Heading4"/>
        <w:spacing w:line="276" w:lineRule="auto"/>
        <w:rPr>
          <w:rFonts w:cs="Calibri"/>
          <w:bCs/>
        </w:rPr>
      </w:pPr>
      <w:r w:rsidRPr="00134C2A">
        <w:rPr>
          <w:rFonts w:cs="Calibri"/>
        </w:rPr>
        <w:t>1] Calculative regress—util would require we calculate how much time to spend on our calculations and so on—means we’re never ever to take productive actions.</w:t>
      </w:r>
    </w:p>
    <w:p w14:paraId="60C59B38" w14:textId="77777777" w:rsidR="00134C2A" w:rsidRPr="00134C2A" w:rsidRDefault="00134C2A" w:rsidP="00134C2A">
      <w:pPr>
        <w:pStyle w:val="Heading4"/>
        <w:spacing w:line="276" w:lineRule="auto"/>
        <w:rPr>
          <w:rFonts w:cs="Calibri"/>
          <w:bCs/>
        </w:rPr>
      </w:pPr>
      <w:r w:rsidRPr="00134C2A">
        <w:rPr>
          <w:rFonts w:cs="Calibri"/>
        </w:rPr>
        <w:t xml:space="preserve">2] Act util collapses to rule util—people who always try to act in the right way make mistakes and would never be able to make decisions—only rule util solves, where we have the rule that is most likely to, in most instances, do </w:t>
      </w:r>
      <w:proofErr w:type="gramStart"/>
      <w:r w:rsidRPr="00134C2A">
        <w:rPr>
          <w:rFonts w:cs="Calibri"/>
        </w:rPr>
        <w:t>more good</w:t>
      </w:r>
      <w:proofErr w:type="gramEnd"/>
      <w:r w:rsidRPr="00134C2A">
        <w:rPr>
          <w:rFonts w:cs="Calibri"/>
        </w:rPr>
        <w:t>. That rule is the NC—protection of freedom is a good base line because without direct violation of each other’s sovereignty, we’re way less likely to do harm to them.</w:t>
      </w:r>
    </w:p>
    <w:p w14:paraId="17E0A71C" w14:textId="77777777" w:rsidR="00134C2A" w:rsidRPr="00134C2A" w:rsidRDefault="00134C2A" w:rsidP="00134C2A">
      <w:pPr>
        <w:pStyle w:val="Heading4"/>
        <w:spacing w:line="276" w:lineRule="auto"/>
        <w:rPr>
          <w:rFonts w:cs="Calibri"/>
          <w:bCs/>
        </w:rPr>
      </w:pPr>
      <w:r w:rsidRPr="00134C2A">
        <w:rPr>
          <w:rFonts w:cs="Calibri"/>
        </w:rPr>
        <w:t xml:space="preserve">3] </w:t>
      </w:r>
      <w:bookmarkStart w:id="6" w:name="_Hlk23681103"/>
      <w:r w:rsidRPr="00134C2A">
        <w:rPr>
          <w:rFonts w:cs="Calibri"/>
        </w:rPr>
        <w:t xml:space="preserve">Valuing a </w:t>
      </w:r>
      <w:proofErr w:type="gramStart"/>
      <w:r w:rsidRPr="00134C2A">
        <w:rPr>
          <w:rFonts w:cs="Calibri"/>
        </w:rPr>
        <w:t>state of affairs</w:t>
      </w:r>
      <w:proofErr w:type="gramEnd"/>
      <w:r w:rsidRPr="00134C2A">
        <w:rPr>
          <w:rFonts w:cs="Calibri"/>
        </w:rPr>
        <w:t xml:space="preserve"> concerning a person assumes we value that person in the first place—you wouldn’t care about a person being sad if you didn’t value that person—means util presupposes deontological obligations to respect humanity </w:t>
      </w:r>
    </w:p>
    <w:bookmarkEnd w:id="6"/>
    <w:p w14:paraId="2077A900" w14:textId="77777777" w:rsidR="00134C2A" w:rsidRPr="00134C2A" w:rsidRDefault="00134C2A" w:rsidP="00134C2A">
      <w:pPr>
        <w:pStyle w:val="Heading4"/>
        <w:spacing w:line="276" w:lineRule="auto"/>
        <w:rPr>
          <w:rFonts w:cs="Calibri"/>
          <w:bCs/>
        </w:rPr>
      </w:pPr>
      <w:r w:rsidRPr="00134C2A">
        <w:rPr>
          <w:rFonts w:cs="Calibri"/>
        </w:rPr>
        <w:t xml:space="preserve">4] </w:t>
      </w:r>
      <w:bookmarkStart w:id="7" w:name="_Hlk23681255"/>
      <w:r w:rsidRPr="00134C2A">
        <w:rPr>
          <w:rFonts w:cs="Calibri"/>
        </w:rPr>
        <w:t>Util’s repugnant—it can’t ever recognize things as intrinsically bad—even things like slavery and rape could be obligatory to have some chance of a greater future good</w:t>
      </w:r>
    </w:p>
    <w:bookmarkEnd w:id="7"/>
    <w:p w14:paraId="299B37F3" w14:textId="2693CD2C" w:rsidR="00134C2A" w:rsidRDefault="00134C2A" w:rsidP="00134C2A">
      <w:pPr>
        <w:pStyle w:val="Heading4"/>
        <w:spacing w:line="276" w:lineRule="auto"/>
        <w:rPr>
          <w:rFonts w:cs="Calibri"/>
        </w:rPr>
      </w:pPr>
      <w:r w:rsidRPr="00134C2A">
        <w:rPr>
          <w:rFonts w:cs="Calibri"/>
        </w:rPr>
        <w:t xml:space="preserve">5] </w:t>
      </w:r>
      <w:bookmarkStart w:id="8" w:name="_Hlk23681296"/>
      <w:r w:rsidRPr="00134C2A">
        <w:rPr>
          <w:rFonts w:cs="Calibri"/>
        </w:rPr>
        <w:t>Can’t aggregate—people have different conceptions of pleasure and pain—there are people like masochists who enjoy physical pain</w:t>
      </w:r>
      <w:bookmarkEnd w:id="8"/>
    </w:p>
    <w:p w14:paraId="0F32D10D" w14:textId="1E494E15" w:rsidR="00480CEE" w:rsidRDefault="00480CEE" w:rsidP="00480CEE"/>
    <w:p w14:paraId="7A6997B7" w14:textId="77777777" w:rsidR="00480CEE" w:rsidRPr="00A92117" w:rsidRDefault="00480CEE" w:rsidP="00480CEE">
      <w:pPr>
        <w:pStyle w:val="Heading4"/>
        <w:rPr>
          <w:rFonts w:asciiTheme="minorHAnsi" w:hAnsiTheme="minorHAnsi" w:cstheme="minorHAnsi"/>
        </w:rPr>
      </w:pPr>
      <w:r w:rsidRPr="00A92117">
        <w:rPr>
          <w:rFonts w:asciiTheme="minorHAnsi" w:hAnsiTheme="minorHAnsi" w:cstheme="minorHAnsi"/>
        </w:rPr>
        <w:t>Strong commercial space industry catalyzes tech innovation – progress at the margins and spinoff tech change global information networks.</w:t>
      </w:r>
    </w:p>
    <w:p w14:paraId="3FEE3780" w14:textId="77777777" w:rsidR="00480CEE" w:rsidRPr="00A92117" w:rsidRDefault="00480CEE" w:rsidP="00480CEE">
      <w:pPr>
        <w:rPr>
          <w:rFonts w:asciiTheme="minorHAnsi" w:hAnsiTheme="minorHAnsi" w:cstheme="minorHAnsi"/>
        </w:rPr>
      </w:pPr>
      <w:r w:rsidRPr="00A92117">
        <w:rPr>
          <w:rFonts w:asciiTheme="minorHAnsi" w:hAnsiTheme="minorHAnsi" w:cstheme="minorHAnsi"/>
          <w:b/>
          <w:bCs/>
          <w:sz w:val="26"/>
          <w:szCs w:val="26"/>
        </w:rPr>
        <w:t>Hampson 17</w:t>
      </w:r>
      <w:r w:rsidRPr="00A92117">
        <w:rPr>
          <w:rFonts w:asciiTheme="minorHAnsi" w:hAnsiTheme="minorHAnsi" w:cstheme="minorHAnsi"/>
        </w:rPr>
        <w:t xml:space="preserve"> [Joshua Hampson, 1-27-2017, "The Future of Space Commercialization," </w:t>
      </w:r>
      <w:proofErr w:type="spellStart"/>
      <w:r w:rsidRPr="00A92117">
        <w:rPr>
          <w:rFonts w:asciiTheme="minorHAnsi" w:hAnsiTheme="minorHAnsi" w:cstheme="minorHAnsi"/>
        </w:rPr>
        <w:t>Niskanen</w:t>
      </w:r>
      <w:proofErr w:type="spellEnd"/>
      <w:r w:rsidRPr="00A92117">
        <w:rPr>
          <w:rFonts w:asciiTheme="minorHAnsi" w:hAnsiTheme="minorHAnsi" w:cstheme="minorHAnsi"/>
        </w:rPr>
        <w:t xml:space="preserve"> Center, </w:t>
      </w:r>
      <w:hyperlink r:id="rId11" w:history="1">
        <w:r w:rsidRPr="00A92117">
          <w:rPr>
            <w:rStyle w:val="Hyperlink"/>
            <w:rFonts w:asciiTheme="minorHAnsi" w:hAnsiTheme="minorHAnsi" w:cstheme="minorHAnsi"/>
          </w:rPr>
          <w:t>https://www.niskanencenter.org/wp-content/uploads/old_uploads/2017/01/TheFutureofSpaceCommercializationFinal.pdf</w:t>
        </w:r>
      </w:hyperlink>
      <w:r w:rsidRPr="00A92117">
        <w:rPr>
          <w:rFonts w:asciiTheme="minorHAnsi" w:hAnsiTheme="minorHAnsi" w:cstheme="minorHAnsi"/>
        </w:rPr>
        <w:t>]//DDPT</w:t>
      </w:r>
    </w:p>
    <w:p w14:paraId="30D3F242" w14:textId="77777777" w:rsidR="00480CEE" w:rsidRPr="00A92117" w:rsidRDefault="00480CEE" w:rsidP="00480CEE">
      <w:pPr>
        <w:rPr>
          <w:rStyle w:val="StyleUnderline"/>
          <w:rFonts w:asciiTheme="minorHAnsi" w:hAnsiTheme="minorHAnsi" w:cstheme="minorHAnsi"/>
        </w:rPr>
      </w:pPr>
      <w:r w:rsidRPr="00A92117">
        <w:rPr>
          <w:rFonts w:asciiTheme="minorHAnsi" w:hAnsiTheme="minorHAnsi" w:cstheme="minorHAnsi"/>
        </w:rPr>
        <w:t xml:space="preserve">Innovation is generally hard to predict; some </w:t>
      </w:r>
      <w:r w:rsidRPr="00A92117">
        <w:rPr>
          <w:rStyle w:val="StyleUnderline"/>
          <w:rFonts w:asciiTheme="minorHAnsi" w:hAnsiTheme="minorHAnsi" w:cstheme="minorHAnsi"/>
        </w:rPr>
        <w:t>new technologies seem to come out of nowhere</w:t>
      </w:r>
      <w:r w:rsidRPr="00A92117">
        <w:rPr>
          <w:rFonts w:asciiTheme="minorHAnsi" w:hAnsiTheme="minorHAnsi" w:cstheme="minorHAnsi"/>
        </w:rPr>
        <w:t xml:space="preserve"> and others only take off when paired with a new application. It is difficult to predict the future, but </w:t>
      </w:r>
      <w:r w:rsidRPr="00A92117">
        <w:rPr>
          <w:rStyle w:val="StyleUnderline"/>
          <w:rFonts w:asciiTheme="minorHAnsi" w:hAnsiTheme="minorHAnsi" w:cstheme="minorHAnsi"/>
        </w:rPr>
        <w:t xml:space="preserve">it is reasonable to expect that </w:t>
      </w:r>
      <w:r w:rsidRPr="00A92117">
        <w:rPr>
          <w:rStyle w:val="Emphasis"/>
          <w:rFonts w:asciiTheme="minorHAnsi" w:hAnsiTheme="minorHAnsi" w:cstheme="minorHAnsi"/>
        </w:rPr>
        <w:t xml:space="preserve">a growing </w:t>
      </w:r>
      <w:r w:rsidRPr="00A92117">
        <w:rPr>
          <w:rStyle w:val="Emphasis"/>
          <w:rFonts w:asciiTheme="minorHAnsi" w:hAnsiTheme="minorHAnsi" w:cstheme="minorHAnsi"/>
          <w:highlight w:val="green"/>
        </w:rPr>
        <w:t>space</w:t>
      </w:r>
      <w:r w:rsidRPr="00A92117">
        <w:rPr>
          <w:rStyle w:val="Emphasis"/>
          <w:rFonts w:asciiTheme="minorHAnsi" w:hAnsiTheme="minorHAnsi" w:cstheme="minorHAnsi"/>
        </w:rPr>
        <w:t xml:space="preserve"> economy</w:t>
      </w:r>
      <w:r w:rsidRPr="00A92117">
        <w:rPr>
          <w:rStyle w:val="StyleUnderline"/>
          <w:rFonts w:asciiTheme="minorHAnsi" w:hAnsiTheme="minorHAnsi" w:cstheme="minorHAnsi"/>
        </w:rPr>
        <w:t xml:space="preserve"> would </w:t>
      </w:r>
      <w:r w:rsidRPr="00A92117">
        <w:rPr>
          <w:rStyle w:val="Emphasis"/>
          <w:rFonts w:asciiTheme="minorHAnsi" w:hAnsiTheme="minorHAnsi" w:cstheme="minorHAnsi"/>
          <w:highlight w:val="green"/>
        </w:rPr>
        <w:t>open opportunities for</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tech</w:t>
      </w:r>
      <w:r w:rsidRPr="00A92117">
        <w:rPr>
          <w:rStyle w:val="Emphasis"/>
          <w:rFonts w:asciiTheme="minorHAnsi" w:hAnsiTheme="minorHAnsi" w:cstheme="minorHAnsi"/>
        </w:rPr>
        <w:t>nological</w:t>
      </w:r>
      <w:r w:rsidRPr="00A92117">
        <w:rPr>
          <w:rStyle w:val="StyleUnderline"/>
          <w:rFonts w:asciiTheme="minorHAnsi" w:hAnsiTheme="minorHAnsi" w:cstheme="minorHAnsi"/>
        </w:rPr>
        <w:t xml:space="preserve"> and organizational </w:t>
      </w:r>
      <w:r w:rsidRPr="00A92117">
        <w:rPr>
          <w:rStyle w:val="Emphasis"/>
          <w:rFonts w:asciiTheme="minorHAnsi" w:hAnsiTheme="minorHAnsi" w:cstheme="minorHAnsi"/>
          <w:highlight w:val="green"/>
        </w:rPr>
        <w:t>innovation</w:t>
      </w:r>
      <w:r w:rsidRPr="00A92117">
        <w:rPr>
          <w:rStyle w:val="StyleUnderline"/>
          <w:rFonts w:asciiTheme="minorHAnsi" w:hAnsiTheme="minorHAnsi" w:cstheme="minorHAnsi"/>
        </w:rPr>
        <w:t xml:space="preserve">. </w:t>
      </w:r>
    </w:p>
    <w:p w14:paraId="4E018FC3" w14:textId="77777777" w:rsidR="00480CEE" w:rsidRPr="00A92117" w:rsidRDefault="00480CEE" w:rsidP="00480CEE">
      <w:pPr>
        <w:rPr>
          <w:rFonts w:asciiTheme="minorHAnsi" w:hAnsiTheme="minorHAnsi" w:cstheme="minorHAnsi"/>
        </w:rPr>
      </w:pPr>
      <w:r w:rsidRPr="00A92117">
        <w:rPr>
          <w:rFonts w:asciiTheme="minorHAnsi" w:hAnsiTheme="minorHAnsi" w:cstheme="minorHAnsi"/>
        </w:rPr>
        <w:t xml:space="preserve">In terms of technology, </w:t>
      </w:r>
      <w:r w:rsidRPr="00A92117">
        <w:rPr>
          <w:rStyle w:val="StyleUnderline"/>
          <w:rFonts w:asciiTheme="minorHAnsi" w:hAnsiTheme="minorHAnsi" w:cstheme="minorHAnsi"/>
        </w:rPr>
        <w:t xml:space="preserve">the </w:t>
      </w:r>
      <w:r w:rsidRPr="00A92117">
        <w:rPr>
          <w:rStyle w:val="StyleUnderline"/>
          <w:rFonts w:asciiTheme="minorHAnsi" w:hAnsiTheme="minorHAnsi" w:cstheme="minorHAnsi"/>
          <w:highlight w:val="green"/>
        </w:rPr>
        <w:t>difficult environment of</w:t>
      </w:r>
      <w:r w:rsidRPr="00A92117">
        <w:rPr>
          <w:rStyle w:val="StyleUnderline"/>
          <w:rFonts w:asciiTheme="minorHAnsi" w:hAnsiTheme="minorHAnsi" w:cstheme="minorHAnsi"/>
        </w:rPr>
        <w:t xml:space="preserve"> </w:t>
      </w:r>
      <w:r w:rsidRPr="00A92117">
        <w:rPr>
          <w:rStyle w:val="Emphasis"/>
          <w:rFonts w:asciiTheme="minorHAnsi" w:hAnsiTheme="minorHAnsi" w:cstheme="minorHAnsi"/>
        </w:rPr>
        <w:t xml:space="preserve">outer </w:t>
      </w:r>
      <w:r w:rsidRPr="00A92117">
        <w:rPr>
          <w:rStyle w:val="Emphasis"/>
          <w:rFonts w:asciiTheme="minorHAnsi" w:hAnsiTheme="minorHAnsi" w:cstheme="minorHAnsi"/>
          <w:highlight w:val="green"/>
        </w:rPr>
        <w:t>space</w:t>
      </w:r>
      <w:r w:rsidRPr="00A92117">
        <w:rPr>
          <w:rStyle w:val="Emphasis"/>
          <w:rFonts w:asciiTheme="minorHAnsi" w:hAnsiTheme="minorHAnsi" w:cstheme="minorHAnsi"/>
        </w:rPr>
        <w:t xml:space="preserve"> helps </w:t>
      </w:r>
      <w:r w:rsidRPr="00A92117">
        <w:rPr>
          <w:rStyle w:val="Emphasis"/>
          <w:rFonts w:asciiTheme="minorHAnsi" w:hAnsiTheme="minorHAnsi" w:cstheme="minorHAnsi"/>
          <w:highlight w:val="green"/>
        </w:rPr>
        <w:t>incentivize progress</w:t>
      </w:r>
      <w:r w:rsidRPr="00A92117">
        <w:rPr>
          <w:rStyle w:val="StyleUnderline"/>
          <w:rFonts w:asciiTheme="minorHAnsi" w:hAnsiTheme="minorHAnsi" w:cstheme="minorHAnsi"/>
        </w:rPr>
        <w:t xml:space="preserve"> along the margins</w:t>
      </w:r>
      <w:r w:rsidRPr="00A92117">
        <w:rPr>
          <w:rFonts w:asciiTheme="minorHAnsi" w:hAnsiTheme="minorHAnsi" w:cstheme="minorHAnsi"/>
        </w:rPr>
        <w:t xml:space="preserve">. Because </w:t>
      </w:r>
      <w:r w:rsidRPr="00A92117">
        <w:rPr>
          <w:rStyle w:val="Emphasis"/>
          <w:rFonts w:asciiTheme="minorHAnsi" w:hAnsiTheme="minorHAnsi" w:cstheme="minorHAnsi"/>
        </w:rPr>
        <w:t xml:space="preserve">each object </w:t>
      </w:r>
      <w:r w:rsidRPr="00A92117">
        <w:rPr>
          <w:rStyle w:val="Emphasis"/>
          <w:rFonts w:asciiTheme="minorHAnsi" w:hAnsiTheme="minorHAnsi" w:cstheme="minorHAnsi"/>
          <w:highlight w:val="green"/>
        </w:rPr>
        <w:t>launch</w:t>
      </w:r>
      <w:r w:rsidRPr="00A92117">
        <w:rPr>
          <w:rStyle w:val="Emphasis"/>
          <w:rFonts w:asciiTheme="minorHAnsi" w:hAnsiTheme="minorHAnsi" w:cstheme="minorHAnsi"/>
        </w:rPr>
        <w:t>ed</w:t>
      </w:r>
      <w:r w:rsidRPr="00A92117">
        <w:rPr>
          <w:rStyle w:val="StyleUnderline"/>
          <w:rFonts w:asciiTheme="minorHAnsi" w:hAnsiTheme="minorHAnsi" w:cstheme="minorHAnsi"/>
        </w:rPr>
        <w:t xml:space="preserve"> into orbit </w:t>
      </w:r>
      <w:r w:rsidRPr="00A92117">
        <w:rPr>
          <w:rStyle w:val="Emphasis"/>
          <w:rFonts w:asciiTheme="minorHAnsi" w:hAnsiTheme="minorHAnsi" w:cstheme="minorHAnsi"/>
          <w:highlight w:val="green"/>
        </w:rPr>
        <w:t>costs</w:t>
      </w:r>
      <w:r w:rsidRPr="00A92117">
        <w:rPr>
          <w:rStyle w:val="StyleUnderline"/>
          <w:rFonts w:asciiTheme="minorHAnsi" w:hAnsiTheme="minorHAnsi" w:cstheme="minorHAnsi"/>
        </w:rPr>
        <w:t xml:space="preserve"> a </w:t>
      </w:r>
      <w:r w:rsidRPr="00A92117">
        <w:rPr>
          <w:rStyle w:val="Emphasis"/>
          <w:rFonts w:asciiTheme="minorHAnsi" w:hAnsiTheme="minorHAnsi" w:cstheme="minorHAnsi"/>
          <w:highlight w:val="green"/>
        </w:rPr>
        <w:t>significant</w:t>
      </w:r>
      <w:r w:rsidRPr="00A92117">
        <w:rPr>
          <w:rStyle w:val="StyleUnderline"/>
          <w:rFonts w:asciiTheme="minorHAnsi" w:hAnsiTheme="minorHAnsi" w:cstheme="minorHAnsi"/>
        </w:rPr>
        <w:t xml:space="preserve"> amount of </w:t>
      </w:r>
      <w:r w:rsidRPr="00A92117">
        <w:rPr>
          <w:rStyle w:val="Emphasis"/>
          <w:rFonts w:asciiTheme="minorHAnsi" w:hAnsiTheme="minorHAnsi" w:cstheme="minorHAnsi"/>
          <w:highlight w:val="green"/>
        </w:rPr>
        <w:t>money</w:t>
      </w:r>
      <w:r w:rsidRPr="00A92117">
        <w:rPr>
          <w:rFonts w:asciiTheme="minorHAnsi" w:hAnsiTheme="minorHAnsi" w:cstheme="minorHAnsi"/>
        </w:rPr>
        <w:t>—at the moment between $27,000 and $43,000 per pound, though that will likely drop in the future —</w:t>
      </w:r>
      <w:r w:rsidRPr="00A92117">
        <w:rPr>
          <w:rStyle w:val="StyleUnderline"/>
          <w:rFonts w:asciiTheme="minorHAnsi" w:hAnsiTheme="minorHAnsi" w:cstheme="minorHAnsi"/>
        </w:rPr>
        <w:t>each</w:t>
      </w:r>
      <w:r w:rsidRPr="00A92117">
        <w:rPr>
          <w:rFonts w:asciiTheme="minorHAnsi" w:hAnsiTheme="minorHAnsi" w:cstheme="minorHAnsi"/>
        </w:rPr>
        <w:t xml:space="preserve"> 19 </w:t>
      </w:r>
      <w:proofErr w:type="gramStart"/>
      <w:r w:rsidRPr="00A92117">
        <w:rPr>
          <w:rStyle w:val="StyleUnderline"/>
          <w:rFonts w:asciiTheme="minorHAnsi" w:hAnsiTheme="minorHAnsi" w:cstheme="minorHAnsi"/>
        </w:rPr>
        <w:t>reduction</w:t>
      </w:r>
      <w:proofErr w:type="gramEnd"/>
      <w:r w:rsidRPr="00A92117">
        <w:rPr>
          <w:rStyle w:val="StyleUnderline"/>
          <w:rFonts w:asciiTheme="minorHAnsi" w:hAnsiTheme="minorHAnsi" w:cstheme="minorHAnsi"/>
        </w:rPr>
        <w:t xml:space="preserve"> in payload size saves money</w:t>
      </w:r>
      <w:r w:rsidRPr="00A92117">
        <w:rPr>
          <w:rFonts w:asciiTheme="minorHAnsi" w:hAnsiTheme="minorHAnsi" w:cstheme="minorHAnsi"/>
        </w:rPr>
        <w:t xml:space="preserve"> or means more can be launched. At the same time, </w:t>
      </w:r>
      <w:r w:rsidRPr="00A92117">
        <w:rPr>
          <w:rStyle w:val="Emphasis"/>
          <w:rFonts w:asciiTheme="minorHAnsi" w:hAnsiTheme="minorHAnsi" w:cstheme="minorHAnsi"/>
        </w:rPr>
        <w:t>the ability to fit more capability</w:t>
      </w:r>
      <w:r w:rsidRPr="00A92117">
        <w:rPr>
          <w:rFonts w:asciiTheme="minorHAnsi" w:hAnsiTheme="minorHAnsi" w:cstheme="minorHAnsi"/>
        </w:rPr>
        <w:t xml:space="preserve"> into a smaller satellite </w:t>
      </w:r>
      <w:r w:rsidRPr="00A92117">
        <w:rPr>
          <w:rStyle w:val="Emphasis"/>
          <w:rFonts w:asciiTheme="minorHAnsi" w:hAnsiTheme="minorHAnsi" w:cstheme="minorHAnsi"/>
        </w:rPr>
        <w:t>opens outer space to actors</w:t>
      </w:r>
      <w:r w:rsidRPr="00A92117">
        <w:rPr>
          <w:rFonts w:asciiTheme="minorHAnsi" w:hAnsiTheme="minorHAnsi" w:cstheme="minorHAnsi"/>
        </w:rPr>
        <w:t xml:space="preserve"> that </w:t>
      </w:r>
      <w:r w:rsidRPr="00A92117">
        <w:rPr>
          <w:rStyle w:val="Emphasis"/>
          <w:rFonts w:asciiTheme="minorHAnsi" w:hAnsiTheme="minorHAnsi" w:cstheme="minorHAnsi"/>
        </w:rPr>
        <w:t>previously</w:t>
      </w:r>
      <w:r w:rsidRPr="00A92117">
        <w:rPr>
          <w:rFonts w:asciiTheme="minorHAnsi" w:hAnsiTheme="minorHAnsi" w:cstheme="minorHAnsi"/>
        </w:rPr>
        <w:t xml:space="preserve"> were </w:t>
      </w:r>
      <w:r w:rsidRPr="00A92117">
        <w:rPr>
          <w:rStyle w:val="Emphasis"/>
          <w:rFonts w:asciiTheme="minorHAnsi" w:hAnsiTheme="minorHAnsi" w:cstheme="minorHAnsi"/>
        </w:rPr>
        <w:t>priced out</w:t>
      </w:r>
      <w:r w:rsidRPr="00A92117">
        <w:rPr>
          <w:rFonts w:asciiTheme="minorHAnsi" w:hAnsiTheme="minorHAnsi" w:cstheme="minorHAnsi"/>
        </w:rPr>
        <w:t xml:space="preserve"> of the market. This is one of the reasons why </w:t>
      </w:r>
      <w:r w:rsidRPr="00A92117">
        <w:rPr>
          <w:rStyle w:val="StyleUnderline"/>
          <w:rFonts w:asciiTheme="minorHAnsi" w:hAnsiTheme="minorHAnsi" w:cstheme="minorHAnsi"/>
        </w:rPr>
        <w:t xml:space="preserve">small, </w:t>
      </w:r>
      <w:r w:rsidRPr="00A92117">
        <w:rPr>
          <w:rStyle w:val="Emphasis"/>
          <w:rFonts w:asciiTheme="minorHAnsi" w:hAnsiTheme="minorHAnsi" w:cstheme="minorHAnsi"/>
        </w:rPr>
        <w:t>affordable satellites</w:t>
      </w:r>
      <w:r w:rsidRPr="00A92117">
        <w:rPr>
          <w:rStyle w:val="StyleUnderline"/>
          <w:rFonts w:asciiTheme="minorHAnsi" w:hAnsiTheme="minorHAnsi" w:cstheme="minorHAnsi"/>
        </w:rPr>
        <w:t xml:space="preserve"> are </w:t>
      </w:r>
      <w:r w:rsidRPr="00A92117">
        <w:rPr>
          <w:rStyle w:val="Emphasis"/>
          <w:rFonts w:asciiTheme="minorHAnsi" w:hAnsiTheme="minorHAnsi" w:cstheme="minorHAnsi"/>
        </w:rPr>
        <w:t>increasingly</w:t>
      </w:r>
      <w:r w:rsidRPr="00A92117">
        <w:rPr>
          <w:rStyle w:val="StyleUnderline"/>
          <w:rFonts w:asciiTheme="minorHAnsi" w:hAnsiTheme="minorHAnsi" w:cstheme="minorHAnsi"/>
        </w:rPr>
        <w:t xml:space="preserve"> </w:t>
      </w:r>
      <w:r w:rsidRPr="00A92117">
        <w:rPr>
          <w:rStyle w:val="Emphasis"/>
          <w:rFonts w:asciiTheme="minorHAnsi" w:hAnsiTheme="minorHAnsi" w:cstheme="minorHAnsi"/>
        </w:rPr>
        <w:t>pursued</w:t>
      </w:r>
      <w:r w:rsidRPr="00A92117">
        <w:rPr>
          <w:rStyle w:val="StyleUnderline"/>
          <w:rFonts w:asciiTheme="minorHAnsi" w:hAnsiTheme="minorHAnsi" w:cstheme="minorHAnsi"/>
        </w:rPr>
        <w:t xml:space="preserve"> by companies</w:t>
      </w:r>
      <w:r w:rsidRPr="00A92117">
        <w:rPr>
          <w:rFonts w:asciiTheme="minorHAnsi" w:hAnsiTheme="minorHAnsi" w:cstheme="minorHAnsi"/>
        </w:rPr>
        <w:t xml:space="preserve"> or organizations </w:t>
      </w:r>
      <w:r w:rsidRPr="00A92117">
        <w:rPr>
          <w:rStyle w:val="StyleUnderline"/>
          <w:rFonts w:asciiTheme="minorHAnsi" w:hAnsiTheme="minorHAnsi" w:cstheme="minorHAnsi"/>
        </w:rPr>
        <w:t>that cannot afford to launch larger traditional satellites</w:t>
      </w:r>
      <w:r w:rsidRPr="00A92117">
        <w:rPr>
          <w:rFonts w:asciiTheme="minorHAnsi" w:hAnsiTheme="minorHAnsi" w:cstheme="minorHAnsi"/>
        </w:rPr>
        <w:t xml:space="preserve">. These small 20 satellites also provide non-traditional launchers, such as engineering students or </w:t>
      </w:r>
      <w:proofErr w:type="spellStart"/>
      <w:r w:rsidRPr="00A92117">
        <w:rPr>
          <w:rFonts w:asciiTheme="minorHAnsi" w:hAnsiTheme="minorHAnsi" w:cstheme="minorHAnsi"/>
        </w:rPr>
        <w:t>prototypers</w:t>
      </w:r>
      <w:proofErr w:type="spellEnd"/>
      <w:r w:rsidRPr="00A92117">
        <w:rPr>
          <w:rFonts w:asciiTheme="minorHAnsi" w:hAnsiTheme="minorHAnsi" w:cstheme="minorHAnsi"/>
        </w:rPr>
        <w:t xml:space="preserve">, the opportunity to learn about satellite production and test new technologies before working on a full-sized satellite. That </w:t>
      </w:r>
      <w:r w:rsidRPr="00A92117">
        <w:rPr>
          <w:rStyle w:val="Emphasis"/>
          <w:rFonts w:asciiTheme="minorHAnsi" w:hAnsiTheme="minorHAnsi" w:cstheme="minorHAnsi"/>
          <w:highlight w:val="green"/>
        </w:rPr>
        <w:t>expansion of developers</w:t>
      </w:r>
      <w:r w:rsidRPr="00A92117">
        <w:rPr>
          <w:rFonts w:asciiTheme="minorHAnsi" w:hAnsiTheme="minorHAnsi" w:cstheme="minorHAnsi"/>
        </w:rPr>
        <w:t xml:space="preserve">, experimenters, and testers cannot but help </w:t>
      </w:r>
      <w:r w:rsidRPr="00A92117">
        <w:rPr>
          <w:rStyle w:val="Emphasis"/>
          <w:rFonts w:asciiTheme="minorHAnsi" w:hAnsiTheme="minorHAnsi" w:cstheme="minorHAnsi"/>
          <w:highlight w:val="green"/>
        </w:rPr>
        <w:t>increase innovation</w:t>
      </w:r>
      <w:r w:rsidRPr="00A92117">
        <w:rPr>
          <w:rStyle w:val="StyleUnderline"/>
          <w:rFonts w:asciiTheme="minorHAnsi" w:hAnsiTheme="minorHAnsi" w:cstheme="minorHAnsi"/>
          <w:highlight w:val="green"/>
        </w:rPr>
        <w:t xml:space="preserve"> opportunities</w:t>
      </w:r>
      <w:r w:rsidRPr="00A92117">
        <w:rPr>
          <w:rFonts w:asciiTheme="minorHAnsi" w:hAnsiTheme="minorHAnsi" w:cstheme="minorHAnsi"/>
        </w:rPr>
        <w:t xml:space="preserve">. </w:t>
      </w:r>
    </w:p>
    <w:p w14:paraId="2CF5181D" w14:textId="77777777" w:rsidR="00480CEE" w:rsidRPr="00A92117" w:rsidRDefault="00480CEE" w:rsidP="00480CEE">
      <w:pPr>
        <w:rPr>
          <w:rStyle w:val="Emphasis"/>
          <w:rFonts w:asciiTheme="minorHAnsi" w:hAnsiTheme="minorHAnsi" w:cstheme="minorHAnsi"/>
        </w:rPr>
      </w:pPr>
      <w:r w:rsidRPr="00A92117">
        <w:rPr>
          <w:rStyle w:val="Emphasis"/>
          <w:rFonts w:asciiTheme="minorHAnsi" w:hAnsiTheme="minorHAnsi" w:cstheme="minorHAnsi"/>
          <w:highlight w:val="green"/>
        </w:rPr>
        <w:t>Tech</w:t>
      </w:r>
      <w:r w:rsidRPr="00A92117">
        <w:rPr>
          <w:rStyle w:val="Emphasis"/>
          <w:rFonts w:asciiTheme="minorHAnsi" w:hAnsiTheme="minorHAnsi" w:cstheme="minorHAnsi"/>
        </w:rPr>
        <w:t xml:space="preserve">nological </w:t>
      </w:r>
      <w:r w:rsidRPr="00A92117">
        <w:rPr>
          <w:rStyle w:val="Emphasis"/>
          <w:rFonts w:asciiTheme="minorHAnsi" w:hAnsiTheme="minorHAnsi" w:cstheme="minorHAnsi"/>
          <w:highlight w:val="green"/>
        </w:rPr>
        <w:t>developments from</w:t>
      </w:r>
      <w:r w:rsidRPr="00A92117">
        <w:rPr>
          <w:rStyle w:val="StyleUnderline"/>
          <w:rFonts w:asciiTheme="minorHAnsi" w:hAnsiTheme="minorHAnsi" w:cstheme="minorHAnsi"/>
        </w:rPr>
        <w:t xml:space="preserve"> outer </w:t>
      </w:r>
      <w:r w:rsidRPr="00A92117">
        <w:rPr>
          <w:rStyle w:val="Emphasis"/>
          <w:rFonts w:asciiTheme="minorHAnsi" w:hAnsiTheme="minorHAnsi" w:cstheme="minorHAnsi"/>
          <w:highlight w:val="green"/>
        </w:rPr>
        <w:t>space</w:t>
      </w:r>
      <w:r w:rsidRPr="00A92117">
        <w:rPr>
          <w:rStyle w:val="StyleUnderline"/>
          <w:rFonts w:asciiTheme="minorHAnsi" w:hAnsiTheme="minorHAnsi" w:cstheme="minorHAnsi"/>
        </w:rPr>
        <w:t xml:space="preserve"> </w:t>
      </w:r>
      <w:r w:rsidRPr="00A92117">
        <w:rPr>
          <w:rStyle w:val="Emphasis"/>
          <w:rFonts w:asciiTheme="minorHAnsi" w:hAnsiTheme="minorHAnsi" w:cstheme="minorHAnsi"/>
        </w:rPr>
        <w:t>have</w:t>
      </w:r>
      <w:r w:rsidRPr="00A92117">
        <w:rPr>
          <w:rStyle w:val="StyleUnderline"/>
          <w:rFonts w:asciiTheme="minorHAnsi" w:hAnsiTheme="minorHAnsi" w:cstheme="minorHAnsi"/>
        </w:rPr>
        <w:t xml:space="preserve"> been </w:t>
      </w:r>
      <w:r w:rsidRPr="00A92117">
        <w:rPr>
          <w:rStyle w:val="Emphasis"/>
          <w:rFonts w:asciiTheme="minorHAnsi" w:hAnsiTheme="minorHAnsi" w:cstheme="minorHAnsi"/>
          <w:highlight w:val="green"/>
        </w:rPr>
        <w:t>applied to terrestrial life</w:t>
      </w:r>
      <w:r w:rsidRPr="00A92117">
        <w:rPr>
          <w:rStyle w:val="StyleUnderline"/>
          <w:rFonts w:asciiTheme="minorHAnsi" w:hAnsiTheme="minorHAnsi" w:cstheme="minorHAnsi"/>
        </w:rPr>
        <w:t xml:space="preserve"> since the earliest days of space exploration</w:t>
      </w:r>
      <w:r w:rsidRPr="00A92117">
        <w:rPr>
          <w:rFonts w:asciiTheme="minorHAnsi" w:hAnsiTheme="minorHAnsi" w:cstheme="minorHAnsi"/>
        </w:rPr>
        <w:t>. The National Aeronautics and Space Administration (</w:t>
      </w:r>
      <w:r w:rsidRPr="00A92117">
        <w:rPr>
          <w:rStyle w:val="Emphasis"/>
          <w:rFonts w:asciiTheme="minorHAnsi" w:hAnsiTheme="minorHAnsi" w:cstheme="minorHAnsi"/>
        </w:rPr>
        <w:t>NASA</w:t>
      </w:r>
      <w:r w:rsidRPr="00A92117">
        <w:rPr>
          <w:rFonts w:asciiTheme="minorHAnsi" w:hAnsiTheme="minorHAnsi" w:cstheme="minorHAnsi"/>
        </w:rPr>
        <w:t xml:space="preserve">) </w:t>
      </w:r>
      <w:r w:rsidRPr="00A92117">
        <w:rPr>
          <w:rStyle w:val="Emphasis"/>
          <w:rFonts w:asciiTheme="minorHAnsi" w:hAnsiTheme="minorHAnsi" w:cstheme="minorHAnsi"/>
        </w:rPr>
        <w:t>maintains a</w:t>
      </w:r>
      <w:r w:rsidRPr="00A92117">
        <w:rPr>
          <w:rStyle w:val="StyleUnderline"/>
          <w:rFonts w:asciiTheme="minorHAnsi" w:hAnsiTheme="minorHAnsi" w:cstheme="minorHAnsi"/>
        </w:rPr>
        <w:t xml:space="preserve"> </w:t>
      </w:r>
      <w:r w:rsidRPr="00A92117">
        <w:rPr>
          <w:rStyle w:val="Emphasis"/>
          <w:rFonts w:asciiTheme="minorHAnsi" w:hAnsiTheme="minorHAnsi" w:cstheme="minorHAnsi"/>
        </w:rPr>
        <w:t>website that lists technologies</w:t>
      </w:r>
      <w:r w:rsidRPr="00A92117">
        <w:rPr>
          <w:rFonts w:asciiTheme="minorHAnsi" w:hAnsiTheme="minorHAnsi" w:cstheme="minorHAnsi"/>
        </w:rPr>
        <w:t xml:space="preserve"> that have </w:t>
      </w:r>
      <w:r w:rsidRPr="00A92117">
        <w:rPr>
          <w:rStyle w:val="Emphasis"/>
          <w:rFonts w:asciiTheme="minorHAnsi" w:hAnsiTheme="minorHAnsi" w:cstheme="minorHAnsi"/>
        </w:rPr>
        <w:t>spun off from</w:t>
      </w:r>
      <w:r w:rsidRPr="00A92117">
        <w:rPr>
          <w:rStyle w:val="StyleUnderline"/>
          <w:rFonts w:asciiTheme="minorHAnsi" w:hAnsiTheme="minorHAnsi" w:cstheme="minorHAnsi"/>
        </w:rPr>
        <w:t xml:space="preserve"> such </w:t>
      </w:r>
      <w:r w:rsidRPr="00A92117">
        <w:rPr>
          <w:rStyle w:val="Emphasis"/>
          <w:rFonts w:asciiTheme="minorHAnsi" w:hAnsiTheme="minorHAnsi" w:cstheme="minorHAnsi"/>
        </w:rPr>
        <w:t>research projects</w:t>
      </w:r>
      <w:r w:rsidRPr="00A92117">
        <w:rPr>
          <w:rFonts w:asciiTheme="minorHAnsi" w:hAnsiTheme="minorHAnsi" w:cstheme="minorHAnsi"/>
        </w:rPr>
        <w:t xml:space="preserve">. Lightweight 21 nanotubes, useful in protecting astronauts during space exploration, are now being tested for applications in emergency response gear and electrical insulation. </w:t>
      </w:r>
      <w:r w:rsidRPr="00A92117">
        <w:rPr>
          <w:rStyle w:val="StyleUnderline"/>
          <w:rFonts w:asciiTheme="minorHAnsi" w:hAnsiTheme="minorHAnsi" w:cstheme="minorHAnsi"/>
        </w:rPr>
        <w:t xml:space="preserve">The </w:t>
      </w:r>
      <w:r w:rsidRPr="00A92117">
        <w:rPr>
          <w:rStyle w:val="StyleUnderline"/>
          <w:rFonts w:asciiTheme="minorHAnsi" w:hAnsiTheme="minorHAnsi" w:cstheme="minorHAnsi"/>
          <w:highlight w:val="green"/>
        </w:rPr>
        <w:t>need for certainty about</w:t>
      </w:r>
      <w:r w:rsidRPr="00A92117">
        <w:rPr>
          <w:rStyle w:val="StyleUnderline"/>
          <w:rFonts w:asciiTheme="minorHAnsi" w:hAnsiTheme="minorHAnsi" w:cstheme="minorHAnsi"/>
        </w:rPr>
        <w:t xml:space="preserve"> the resiliency of </w:t>
      </w:r>
      <w:r w:rsidRPr="00A92117">
        <w:rPr>
          <w:rStyle w:val="StyleUnderline"/>
          <w:rFonts w:asciiTheme="minorHAnsi" w:hAnsiTheme="minorHAnsi" w:cstheme="minorHAnsi"/>
          <w:highlight w:val="green"/>
        </w:rPr>
        <w:t>materials</w:t>
      </w:r>
      <w:r w:rsidRPr="00A92117">
        <w:rPr>
          <w:rStyle w:val="StyleUnderline"/>
          <w:rFonts w:asciiTheme="minorHAnsi" w:hAnsiTheme="minorHAnsi" w:cstheme="minorHAnsi"/>
        </w:rPr>
        <w:t xml:space="preserve"> used in space </w:t>
      </w:r>
      <w:r w:rsidRPr="00A92117">
        <w:rPr>
          <w:rStyle w:val="StyleUnderline"/>
          <w:rFonts w:asciiTheme="minorHAnsi" w:hAnsiTheme="minorHAnsi" w:cstheme="minorHAnsi"/>
          <w:highlight w:val="green"/>
        </w:rPr>
        <w:t>led to</w:t>
      </w:r>
      <w:r w:rsidRPr="00A92117">
        <w:rPr>
          <w:rStyle w:val="StyleUnderline"/>
          <w:rFonts w:asciiTheme="minorHAnsi" w:hAnsiTheme="minorHAnsi" w:cstheme="minorHAnsi"/>
        </w:rPr>
        <w:t xml:space="preserve"> the </w:t>
      </w:r>
      <w:r w:rsidRPr="00A92117">
        <w:rPr>
          <w:rStyle w:val="StyleUnderline"/>
          <w:rFonts w:asciiTheme="minorHAnsi" w:hAnsiTheme="minorHAnsi" w:cstheme="minorHAnsi"/>
          <w:highlight w:val="green"/>
        </w:rPr>
        <w:t>development of an analytics tool</w:t>
      </w:r>
      <w:r w:rsidRPr="00A92117">
        <w:rPr>
          <w:rStyle w:val="StyleUnderline"/>
          <w:rFonts w:asciiTheme="minorHAnsi" w:hAnsiTheme="minorHAnsi" w:cstheme="minorHAnsi"/>
        </w:rPr>
        <w:t xml:space="preserve"> useful </w:t>
      </w:r>
      <w:r w:rsidRPr="00A92117">
        <w:rPr>
          <w:rStyle w:val="StyleUnderline"/>
          <w:rFonts w:asciiTheme="minorHAnsi" w:hAnsiTheme="minorHAnsi" w:cstheme="minorHAnsi"/>
          <w:highlight w:val="green"/>
        </w:rPr>
        <w:t>across</w:t>
      </w:r>
      <w:r w:rsidRPr="00A92117">
        <w:rPr>
          <w:rStyle w:val="StyleUnderline"/>
          <w:rFonts w:asciiTheme="minorHAnsi" w:hAnsiTheme="minorHAnsi" w:cstheme="minorHAnsi"/>
        </w:rPr>
        <w:t xml:space="preserve"> a range of </w:t>
      </w:r>
      <w:r w:rsidRPr="00A92117">
        <w:rPr>
          <w:rStyle w:val="StyleUnderline"/>
          <w:rFonts w:asciiTheme="minorHAnsi" w:hAnsiTheme="minorHAnsi" w:cstheme="minorHAnsi"/>
          <w:highlight w:val="green"/>
        </w:rPr>
        <w:t>industries</w:t>
      </w:r>
      <w:r w:rsidRPr="00A92117">
        <w:rPr>
          <w:rFonts w:asciiTheme="minorHAnsi" w:hAnsiTheme="minorHAnsi" w:cstheme="minorHAnsi"/>
        </w:rPr>
        <w:t xml:space="preserve">. </w:t>
      </w:r>
      <w:r w:rsidRPr="00A92117">
        <w:rPr>
          <w:rStyle w:val="Emphasis"/>
          <w:rFonts w:asciiTheme="minorHAnsi" w:hAnsiTheme="minorHAnsi" w:cstheme="minorHAnsi"/>
          <w:highlight w:val="green"/>
        </w:rPr>
        <w:t>Temper foam</w:t>
      </w:r>
      <w:r w:rsidRPr="00A92117">
        <w:rPr>
          <w:rFonts w:asciiTheme="minorHAnsi" w:hAnsiTheme="minorHAnsi" w:cstheme="minorHAnsi"/>
        </w:rPr>
        <w:t xml:space="preserve">, the material used in memory-foam pillows, was </w:t>
      </w:r>
      <w:r w:rsidRPr="00A92117">
        <w:rPr>
          <w:rStyle w:val="Emphasis"/>
          <w:rFonts w:asciiTheme="minorHAnsi" w:hAnsiTheme="minorHAnsi" w:cstheme="minorHAnsi"/>
          <w:highlight w:val="green"/>
        </w:rPr>
        <w:t>developed</w:t>
      </w:r>
      <w:r w:rsidRPr="00A92117">
        <w:rPr>
          <w:rStyle w:val="StyleUnderline"/>
          <w:rFonts w:asciiTheme="minorHAnsi" w:hAnsiTheme="minorHAnsi" w:cstheme="minorHAnsi"/>
          <w:highlight w:val="green"/>
        </w:rPr>
        <w:t xml:space="preserve"> for NASA</w:t>
      </w:r>
      <w:r w:rsidRPr="00A92117">
        <w:rPr>
          <w:rStyle w:val="StyleUnderline"/>
          <w:rFonts w:asciiTheme="minorHAnsi" w:hAnsiTheme="minorHAnsi" w:cstheme="minorHAnsi"/>
        </w:rPr>
        <w:t xml:space="preserve"> for seat covers</w:t>
      </w:r>
      <w:r w:rsidRPr="00A92117">
        <w:rPr>
          <w:rFonts w:asciiTheme="minorHAnsi" w:hAnsiTheme="minorHAnsi" w:cstheme="minorHAnsi"/>
        </w:rPr>
        <w:t xml:space="preserve">. </w:t>
      </w:r>
      <w:r w:rsidRPr="00A92117">
        <w:rPr>
          <w:rStyle w:val="StyleUnderline"/>
          <w:rFonts w:asciiTheme="minorHAnsi" w:hAnsiTheme="minorHAnsi" w:cstheme="minorHAnsi"/>
          <w:highlight w:val="green"/>
        </w:rPr>
        <w:t>As</w:t>
      </w:r>
      <w:r w:rsidRPr="00A92117">
        <w:rPr>
          <w:rStyle w:val="StyleUnderline"/>
          <w:rFonts w:asciiTheme="minorHAnsi" w:hAnsiTheme="minorHAnsi" w:cstheme="minorHAnsi"/>
        </w:rPr>
        <w:t xml:space="preserve"> more </w:t>
      </w:r>
      <w:r w:rsidRPr="00A92117">
        <w:rPr>
          <w:rStyle w:val="Emphasis"/>
          <w:rFonts w:asciiTheme="minorHAnsi" w:hAnsiTheme="minorHAnsi" w:cstheme="minorHAnsi"/>
          <w:highlight w:val="green"/>
        </w:rPr>
        <w:t>companies pursue</w:t>
      </w:r>
      <w:r w:rsidRPr="00A92117">
        <w:rPr>
          <w:rStyle w:val="Emphasis"/>
          <w:rFonts w:asciiTheme="minorHAnsi" w:hAnsiTheme="minorHAnsi" w:cstheme="minorHAnsi"/>
        </w:rPr>
        <w:t xml:space="preserve"> their own space </w:t>
      </w:r>
      <w:r w:rsidRPr="00A92117">
        <w:rPr>
          <w:rStyle w:val="Emphasis"/>
          <w:rFonts w:asciiTheme="minorHAnsi" w:hAnsiTheme="minorHAnsi" w:cstheme="minorHAnsi"/>
          <w:highlight w:val="green"/>
        </w:rPr>
        <w:t>goals</w:t>
      </w:r>
      <w:r w:rsidRPr="00A92117">
        <w:rPr>
          <w:rFonts w:asciiTheme="minorHAnsi" w:hAnsiTheme="minorHAnsi" w:cstheme="minorHAnsi"/>
        </w:rPr>
        <w:t xml:space="preserve">, more </w:t>
      </w:r>
      <w:r w:rsidRPr="00A92117">
        <w:rPr>
          <w:rStyle w:val="Emphasis"/>
          <w:rFonts w:asciiTheme="minorHAnsi" w:hAnsiTheme="minorHAnsi" w:cstheme="minorHAnsi"/>
          <w:highlight w:val="green"/>
        </w:rPr>
        <w:t>innovations will</w:t>
      </w:r>
      <w:r w:rsidRPr="00A92117">
        <w:rPr>
          <w:rStyle w:val="Emphasis"/>
          <w:rFonts w:asciiTheme="minorHAnsi" w:hAnsiTheme="minorHAnsi" w:cstheme="minorHAnsi"/>
        </w:rPr>
        <w:t xml:space="preserve"> likely </w:t>
      </w:r>
      <w:r w:rsidRPr="00A92117">
        <w:rPr>
          <w:rStyle w:val="Emphasis"/>
          <w:rFonts w:asciiTheme="minorHAnsi" w:hAnsiTheme="minorHAnsi" w:cstheme="minorHAnsi"/>
          <w:highlight w:val="green"/>
        </w:rPr>
        <w:t>come from the commercial sector</w:t>
      </w:r>
      <w:r w:rsidRPr="00A92117">
        <w:rPr>
          <w:rStyle w:val="Emphasis"/>
          <w:rFonts w:asciiTheme="minorHAnsi" w:hAnsiTheme="minorHAnsi" w:cstheme="minorHAnsi"/>
        </w:rPr>
        <w:t xml:space="preserve">. </w:t>
      </w:r>
    </w:p>
    <w:p w14:paraId="51AAD611" w14:textId="77777777" w:rsidR="00480CEE" w:rsidRPr="00A92117" w:rsidRDefault="00480CEE" w:rsidP="00480CEE">
      <w:pPr>
        <w:rPr>
          <w:rFonts w:asciiTheme="minorHAnsi" w:hAnsiTheme="minorHAnsi" w:cstheme="minorHAnsi"/>
        </w:rPr>
      </w:pPr>
      <w:r w:rsidRPr="00A92117">
        <w:rPr>
          <w:rFonts w:asciiTheme="minorHAnsi" w:hAnsiTheme="minorHAnsi" w:cstheme="minorHAnsi"/>
        </w:rPr>
        <w:t xml:space="preserve">Outer space is not just a catalyst for technological development. Satellite constellations and their unique line-of-sight vantage point can provide new perspectives to old industries. </w:t>
      </w:r>
      <w:r w:rsidRPr="00A92117">
        <w:rPr>
          <w:rStyle w:val="Emphasis"/>
          <w:rFonts w:asciiTheme="minorHAnsi" w:hAnsiTheme="minorHAnsi" w:cstheme="minorHAnsi"/>
          <w:highlight w:val="green"/>
        </w:rPr>
        <w:t>Deploying satellites into</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l</w:t>
      </w:r>
      <w:r w:rsidRPr="00A92117">
        <w:rPr>
          <w:rStyle w:val="Emphasis"/>
          <w:rFonts w:asciiTheme="minorHAnsi" w:hAnsiTheme="minorHAnsi" w:cstheme="minorHAnsi"/>
        </w:rPr>
        <w:t>ow-</w:t>
      </w:r>
      <w:r w:rsidRPr="00A92117">
        <w:rPr>
          <w:rStyle w:val="Emphasis"/>
          <w:rFonts w:asciiTheme="minorHAnsi" w:hAnsiTheme="minorHAnsi" w:cstheme="minorHAnsi"/>
          <w:highlight w:val="green"/>
        </w:rPr>
        <w:t>E</w:t>
      </w:r>
      <w:r w:rsidRPr="00A92117">
        <w:rPr>
          <w:rStyle w:val="Emphasis"/>
          <w:rFonts w:asciiTheme="minorHAnsi" w:hAnsiTheme="minorHAnsi" w:cstheme="minorHAnsi"/>
        </w:rPr>
        <w:t xml:space="preserve">arth </w:t>
      </w:r>
      <w:r w:rsidRPr="00A92117">
        <w:rPr>
          <w:rStyle w:val="Emphasis"/>
          <w:rFonts w:asciiTheme="minorHAnsi" w:hAnsiTheme="minorHAnsi" w:cstheme="minorHAnsi"/>
          <w:highlight w:val="green"/>
        </w:rPr>
        <w:t>o</w:t>
      </w:r>
      <w:r w:rsidRPr="00A92117">
        <w:rPr>
          <w:rStyle w:val="Emphasis"/>
          <w:rFonts w:asciiTheme="minorHAnsi" w:hAnsiTheme="minorHAnsi" w:cstheme="minorHAnsi"/>
        </w:rPr>
        <w:t>rbit</w:t>
      </w:r>
      <w:r w:rsidRPr="00A92117">
        <w:rPr>
          <w:rFonts w:asciiTheme="minorHAnsi" w:hAnsiTheme="minorHAnsi" w:cstheme="minorHAnsi"/>
        </w:rPr>
        <w:t xml:space="preserve">, as Facebook wants to do, </w:t>
      </w:r>
      <w:r w:rsidRPr="00A92117">
        <w:rPr>
          <w:rStyle w:val="Emphasis"/>
          <w:rFonts w:asciiTheme="minorHAnsi" w:hAnsiTheme="minorHAnsi" w:cstheme="minorHAnsi"/>
        </w:rPr>
        <w:t xml:space="preserve">can </w:t>
      </w:r>
      <w:r w:rsidRPr="00A92117">
        <w:rPr>
          <w:rStyle w:val="Emphasis"/>
          <w:rFonts w:asciiTheme="minorHAnsi" w:hAnsiTheme="minorHAnsi" w:cstheme="minorHAnsi"/>
          <w:highlight w:val="green"/>
        </w:rPr>
        <w:t>connect</w:t>
      </w:r>
      <w:r w:rsidRPr="00A92117">
        <w:rPr>
          <w:rStyle w:val="Emphasis"/>
          <w:rFonts w:asciiTheme="minorHAnsi" w:hAnsiTheme="minorHAnsi" w:cstheme="minorHAnsi"/>
        </w:rPr>
        <w:t xml:space="preserve"> large</w:t>
      </w:r>
      <w:r w:rsidRPr="00A92117">
        <w:rPr>
          <w:rFonts w:asciiTheme="minorHAnsi" w:hAnsiTheme="minorHAnsi" w:cstheme="minorHAnsi"/>
        </w:rPr>
        <w:t xml:space="preserve">, </w:t>
      </w:r>
      <w:proofErr w:type="gramStart"/>
      <w:r w:rsidRPr="00A92117">
        <w:rPr>
          <w:rFonts w:asciiTheme="minorHAnsi" w:hAnsiTheme="minorHAnsi" w:cstheme="minorHAnsi"/>
        </w:rPr>
        <w:t>previously-unreached</w:t>
      </w:r>
      <w:proofErr w:type="gramEnd"/>
      <w:r w:rsidRPr="00A92117">
        <w:rPr>
          <w:rFonts w:asciiTheme="minorHAnsi" w:hAnsiTheme="minorHAnsi" w:cstheme="minorHAnsi"/>
        </w:rPr>
        <w:t xml:space="preserve"> </w:t>
      </w:r>
      <w:r w:rsidRPr="00A92117">
        <w:rPr>
          <w:rStyle w:val="Emphasis"/>
          <w:rFonts w:asciiTheme="minorHAnsi" w:hAnsiTheme="minorHAnsi" w:cstheme="minorHAnsi"/>
        </w:rPr>
        <w:t>swathes of</w:t>
      </w:r>
      <w:r w:rsidRPr="00A92117">
        <w:rPr>
          <w:rFonts w:asciiTheme="minorHAnsi" w:hAnsiTheme="minorHAnsi" w:cstheme="minorHAnsi"/>
        </w:rPr>
        <w:t xml:space="preserve"> 22 </w:t>
      </w:r>
      <w:r w:rsidRPr="00A92117">
        <w:rPr>
          <w:rStyle w:val="Emphasis"/>
          <w:rFonts w:asciiTheme="minorHAnsi" w:hAnsiTheme="minorHAnsi" w:cstheme="minorHAnsi"/>
          <w:highlight w:val="green"/>
        </w:rPr>
        <w:t>humanity</w:t>
      </w:r>
      <w:r w:rsidRPr="00A92117">
        <w:rPr>
          <w:rFonts w:asciiTheme="minorHAnsi" w:hAnsiTheme="minorHAnsi" w:cstheme="minorHAnsi"/>
        </w:rPr>
        <w:t xml:space="preserve"> </w:t>
      </w:r>
      <w:r w:rsidRPr="00A92117">
        <w:rPr>
          <w:rStyle w:val="StyleUnderline"/>
          <w:rFonts w:asciiTheme="minorHAnsi" w:hAnsiTheme="minorHAnsi" w:cstheme="minorHAnsi"/>
        </w:rPr>
        <w:t>to the Internet</w:t>
      </w:r>
      <w:r w:rsidRPr="00A92117">
        <w:rPr>
          <w:rFonts w:asciiTheme="minorHAnsi" w:hAnsiTheme="minorHAnsi" w:cstheme="minorHAnsi"/>
        </w:rPr>
        <w:t xml:space="preserve">. </w:t>
      </w:r>
      <w:r w:rsidRPr="00A92117">
        <w:rPr>
          <w:rStyle w:val="Emphasis"/>
          <w:rFonts w:asciiTheme="minorHAnsi" w:hAnsiTheme="minorHAnsi" w:cstheme="minorHAnsi"/>
          <w:highlight w:val="green"/>
        </w:rPr>
        <w:t>Remote sensing</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tech</w:t>
      </w:r>
      <w:r w:rsidRPr="00A92117">
        <w:rPr>
          <w:rStyle w:val="Emphasis"/>
          <w:rFonts w:asciiTheme="minorHAnsi" w:hAnsiTheme="minorHAnsi" w:cstheme="minorHAnsi"/>
        </w:rPr>
        <w:t>nology</w:t>
      </w:r>
      <w:r w:rsidRPr="00A92117">
        <w:rPr>
          <w:rStyle w:val="StyleUnderline"/>
          <w:rFonts w:asciiTheme="minorHAnsi" w:hAnsiTheme="minorHAnsi" w:cstheme="minorHAnsi"/>
        </w:rPr>
        <w:t xml:space="preserve"> could </w:t>
      </w:r>
      <w:r w:rsidRPr="00A92117">
        <w:rPr>
          <w:rStyle w:val="Emphasis"/>
          <w:rFonts w:asciiTheme="minorHAnsi" w:hAnsiTheme="minorHAnsi" w:cstheme="minorHAnsi"/>
          <w:highlight w:val="green"/>
        </w:rPr>
        <w:t>change how</w:t>
      </w:r>
      <w:r w:rsidRPr="00A92117">
        <w:rPr>
          <w:rStyle w:val="Emphasis"/>
          <w:rFonts w:asciiTheme="minorHAnsi" w:hAnsiTheme="minorHAnsi" w:cstheme="minorHAnsi"/>
        </w:rPr>
        <w:t xml:space="preserve"> whole </w:t>
      </w:r>
      <w:r w:rsidRPr="00A92117">
        <w:rPr>
          <w:rStyle w:val="Emphasis"/>
          <w:rFonts w:asciiTheme="minorHAnsi" w:hAnsiTheme="minorHAnsi" w:cstheme="minorHAnsi"/>
          <w:highlight w:val="green"/>
        </w:rPr>
        <w:t>industries operate</w:t>
      </w:r>
      <w:r w:rsidRPr="00A92117">
        <w:rPr>
          <w:rFonts w:asciiTheme="minorHAnsi" w:hAnsiTheme="minorHAnsi" w:cstheme="minorHAnsi"/>
        </w:rPr>
        <w:t xml:space="preserve">, such as </w:t>
      </w:r>
      <w:r w:rsidRPr="00A92117">
        <w:rPr>
          <w:rStyle w:val="Emphasis"/>
          <w:rFonts w:asciiTheme="minorHAnsi" w:hAnsiTheme="minorHAnsi" w:cstheme="minorHAnsi"/>
          <w:highlight w:val="green"/>
        </w:rPr>
        <w:t>crop</w:t>
      </w:r>
      <w:r w:rsidRPr="00A92117">
        <w:rPr>
          <w:rStyle w:val="StyleUnderline"/>
          <w:rFonts w:asciiTheme="minorHAnsi" w:hAnsiTheme="minorHAnsi" w:cstheme="minorHAnsi"/>
          <w:highlight w:val="green"/>
        </w:rPr>
        <w:t xml:space="preserve"> </w:t>
      </w:r>
      <w:r w:rsidRPr="00A92117">
        <w:rPr>
          <w:rStyle w:val="Emphasis"/>
          <w:rFonts w:asciiTheme="minorHAnsi" w:hAnsiTheme="minorHAnsi" w:cstheme="minorHAnsi"/>
          <w:highlight w:val="green"/>
        </w:rPr>
        <w:t>monitoring</w:t>
      </w:r>
      <w:r w:rsidRPr="00A92117">
        <w:rPr>
          <w:rStyle w:val="StyleUnderline"/>
          <w:rFonts w:asciiTheme="minorHAnsi" w:hAnsiTheme="minorHAnsi" w:cstheme="minorHAnsi"/>
        </w:rPr>
        <w:t xml:space="preserve">, </w:t>
      </w:r>
      <w:r w:rsidRPr="00A92117">
        <w:rPr>
          <w:rStyle w:val="Emphasis"/>
          <w:rFonts w:asciiTheme="minorHAnsi" w:hAnsiTheme="minorHAnsi" w:cstheme="minorHAnsi"/>
          <w:highlight w:val="green"/>
        </w:rPr>
        <w:t>herd management</w:t>
      </w:r>
      <w:r w:rsidRPr="00A92117">
        <w:rPr>
          <w:rStyle w:val="StyleUnderline"/>
          <w:rFonts w:asciiTheme="minorHAnsi" w:hAnsiTheme="minorHAnsi" w:cstheme="minorHAnsi"/>
        </w:rPr>
        <w:t xml:space="preserve">, </w:t>
      </w:r>
      <w:r w:rsidRPr="00A92117">
        <w:rPr>
          <w:rStyle w:val="Emphasis"/>
          <w:rFonts w:asciiTheme="minorHAnsi" w:hAnsiTheme="minorHAnsi" w:cstheme="minorHAnsi"/>
          <w:highlight w:val="green"/>
        </w:rPr>
        <w:t>crisis response</w:t>
      </w:r>
      <w:r w:rsidRPr="00A92117">
        <w:rPr>
          <w:rStyle w:val="StyleUnderline"/>
          <w:rFonts w:asciiTheme="minorHAnsi" w:hAnsiTheme="minorHAnsi" w:cstheme="minorHAnsi"/>
        </w:rPr>
        <w:t xml:space="preserve">, and </w:t>
      </w:r>
      <w:r w:rsidRPr="00A92117">
        <w:rPr>
          <w:rStyle w:val="Emphasis"/>
          <w:rFonts w:asciiTheme="minorHAnsi" w:hAnsiTheme="minorHAnsi" w:cstheme="minorHAnsi"/>
          <w:highlight w:val="green"/>
        </w:rPr>
        <w:t>land evaluation</w:t>
      </w:r>
      <w:r w:rsidRPr="00A92117">
        <w:rPr>
          <w:rFonts w:asciiTheme="minorHAnsi" w:hAnsiTheme="minorHAnsi" w:cstheme="minorHAnsi"/>
        </w:rPr>
        <w:t xml:space="preserve">, among others. 23 While </w:t>
      </w:r>
      <w:r w:rsidRPr="00A92117">
        <w:rPr>
          <w:rStyle w:val="Emphasis"/>
          <w:rFonts w:asciiTheme="minorHAnsi" w:hAnsiTheme="minorHAnsi" w:cstheme="minorHAnsi"/>
        </w:rPr>
        <w:t>satellites</w:t>
      </w:r>
      <w:r w:rsidRPr="00A92117">
        <w:rPr>
          <w:rFonts w:asciiTheme="minorHAnsi" w:hAnsiTheme="minorHAnsi" w:cstheme="minorHAnsi"/>
        </w:rPr>
        <w:t xml:space="preserve"> cannot provide all essential information for some of these industries, they can </w:t>
      </w:r>
      <w:r w:rsidRPr="00A92117">
        <w:rPr>
          <w:rStyle w:val="Emphasis"/>
          <w:rFonts w:asciiTheme="minorHAnsi" w:hAnsiTheme="minorHAnsi" w:cstheme="minorHAnsi"/>
        </w:rPr>
        <w:t>fill in</w:t>
      </w:r>
      <w:r w:rsidRPr="00A92117">
        <w:rPr>
          <w:rStyle w:val="StyleUnderline"/>
          <w:rFonts w:asciiTheme="minorHAnsi" w:hAnsiTheme="minorHAnsi" w:cstheme="minorHAnsi"/>
        </w:rPr>
        <w:t xml:space="preserve"> some </w:t>
      </w:r>
      <w:r w:rsidRPr="00A92117">
        <w:rPr>
          <w:rStyle w:val="Emphasis"/>
          <w:rFonts w:asciiTheme="minorHAnsi" w:hAnsiTheme="minorHAnsi" w:cstheme="minorHAnsi"/>
        </w:rPr>
        <w:t>useful gaps</w:t>
      </w:r>
      <w:r w:rsidRPr="00A92117">
        <w:rPr>
          <w:rStyle w:val="StyleUnderline"/>
          <w:rFonts w:asciiTheme="minorHAnsi" w:hAnsiTheme="minorHAnsi" w:cstheme="minorHAnsi"/>
        </w:rPr>
        <w:t xml:space="preserve"> and work as part of a wider system of tools</w:t>
      </w:r>
      <w:r w:rsidRPr="00A92117">
        <w:rPr>
          <w:rFonts w:asciiTheme="minorHAnsi" w:hAnsiTheme="minorHAnsi" w:cstheme="minorHAnsi"/>
        </w:rPr>
        <w:t xml:space="preserve">. </w:t>
      </w:r>
      <w:r w:rsidRPr="00A92117">
        <w:rPr>
          <w:rStyle w:val="Emphasis"/>
          <w:rFonts w:asciiTheme="minorHAnsi" w:hAnsiTheme="minorHAnsi" w:cstheme="minorHAnsi"/>
          <w:highlight w:val="green"/>
        </w:rPr>
        <w:t>Space</w:t>
      </w:r>
      <w:r w:rsidRPr="00A92117">
        <w:rPr>
          <w:rStyle w:val="StyleUnderline"/>
          <w:rFonts w:asciiTheme="minorHAnsi" w:hAnsiTheme="minorHAnsi" w:cstheme="minorHAnsi"/>
          <w:highlight w:val="green"/>
        </w:rPr>
        <w:t xml:space="preserve"> infrastructure</w:t>
      </w:r>
      <w:r w:rsidRPr="00A92117">
        <w:rPr>
          <w:rFonts w:asciiTheme="minorHAnsi" w:hAnsiTheme="minorHAnsi" w:cstheme="minorHAnsi"/>
        </w:rPr>
        <w:t xml:space="preserve">, in helping to change how people connect and perceive Earth, could help </w:t>
      </w:r>
      <w:r w:rsidRPr="00A92117">
        <w:rPr>
          <w:rStyle w:val="Emphasis"/>
          <w:rFonts w:asciiTheme="minorHAnsi" w:hAnsiTheme="minorHAnsi" w:cstheme="minorHAnsi"/>
          <w:highlight w:val="green"/>
        </w:rPr>
        <w:t>spark innovations</w:t>
      </w:r>
      <w:r w:rsidRPr="00A92117">
        <w:rPr>
          <w:rStyle w:val="StyleUnderline"/>
          <w:rFonts w:asciiTheme="minorHAnsi" w:hAnsiTheme="minorHAnsi" w:cstheme="minorHAnsi"/>
        </w:rPr>
        <w:t xml:space="preserve"> on the ground as well</w:t>
      </w:r>
      <w:r w:rsidRPr="00A92117">
        <w:rPr>
          <w:rFonts w:asciiTheme="minorHAnsi" w:hAnsiTheme="minorHAnsi" w:cstheme="minorHAnsi"/>
        </w:rPr>
        <w:t xml:space="preserve">. These </w:t>
      </w:r>
      <w:r w:rsidRPr="00A92117">
        <w:rPr>
          <w:rStyle w:val="StyleUnderline"/>
          <w:rFonts w:asciiTheme="minorHAnsi" w:hAnsiTheme="minorHAnsi" w:cstheme="minorHAnsi"/>
        </w:rPr>
        <w:t>innovations</w:t>
      </w:r>
      <w:r w:rsidRPr="00A92117">
        <w:rPr>
          <w:rFonts w:asciiTheme="minorHAnsi" w:hAnsiTheme="minorHAnsi" w:cstheme="minorHAnsi"/>
        </w:rPr>
        <w:t xml:space="preserve">, changes to global networks, and new opportunities could </w:t>
      </w:r>
      <w:r w:rsidRPr="00A92117">
        <w:rPr>
          <w:rStyle w:val="Emphasis"/>
          <w:rFonts w:asciiTheme="minorHAnsi" w:hAnsiTheme="minorHAnsi" w:cstheme="minorHAnsi"/>
          <w:highlight w:val="green"/>
        </w:rPr>
        <w:t>lead to</w:t>
      </w:r>
      <w:r w:rsidRPr="00A92117">
        <w:rPr>
          <w:rStyle w:val="StyleUnderline"/>
          <w:rFonts w:asciiTheme="minorHAnsi" w:hAnsiTheme="minorHAnsi" w:cstheme="minorHAnsi"/>
        </w:rPr>
        <w:t xml:space="preserve"> wider </w:t>
      </w:r>
      <w:r w:rsidRPr="00A92117">
        <w:rPr>
          <w:rStyle w:val="Emphasis"/>
          <w:rFonts w:asciiTheme="minorHAnsi" w:hAnsiTheme="minorHAnsi" w:cstheme="minorHAnsi"/>
          <w:highlight w:val="green"/>
        </w:rPr>
        <w:t>economic growth</w:t>
      </w:r>
      <w:r w:rsidRPr="00A92117">
        <w:rPr>
          <w:rFonts w:asciiTheme="minorHAnsi" w:hAnsiTheme="minorHAnsi" w:cstheme="minorHAnsi"/>
        </w:rPr>
        <w:t>.</w:t>
      </w:r>
    </w:p>
    <w:p w14:paraId="21E33999" w14:textId="77777777" w:rsidR="00480CEE" w:rsidRPr="00A92117" w:rsidRDefault="00480CEE" w:rsidP="00480CEE">
      <w:pPr>
        <w:rPr>
          <w:rFonts w:asciiTheme="minorHAnsi" w:hAnsiTheme="minorHAnsi" w:cstheme="minorHAnsi"/>
        </w:rPr>
      </w:pPr>
    </w:p>
    <w:p w14:paraId="76E64172" w14:textId="77777777" w:rsidR="00480CEE" w:rsidRPr="00480CEE" w:rsidRDefault="00480CEE" w:rsidP="00480CEE"/>
    <w:p w14:paraId="20102952" w14:textId="77777777" w:rsidR="00480CEE" w:rsidRPr="0043616F" w:rsidRDefault="00480CEE" w:rsidP="00480CEE">
      <w:pPr>
        <w:pStyle w:val="Heading4"/>
        <w:rPr>
          <w:u w:val="single"/>
        </w:rPr>
      </w:pPr>
      <w:r>
        <w:t xml:space="preserve">Space weapons </w:t>
      </w:r>
      <w:r w:rsidRPr="00086346">
        <w:t>obviate</w:t>
      </w:r>
      <w:r>
        <w:t xml:space="preserve"> the need for </w:t>
      </w:r>
      <w:r w:rsidRPr="0043616F">
        <w:rPr>
          <w:u w:val="single"/>
        </w:rPr>
        <w:t>conventional forces</w:t>
      </w:r>
      <w:r>
        <w:t xml:space="preserve">---that solves </w:t>
      </w:r>
      <w:r w:rsidRPr="0043616F">
        <w:rPr>
          <w:u w:val="single"/>
        </w:rPr>
        <w:t>US empire</w:t>
      </w:r>
      <w:r>
        <w:t xml:space="preserve">, </w:t>
      </w:r>
      <w:r w:rsidRPr="00086346">
        <w:rPr>
          <w:u w:val="single"/>
        </w:rPr>
        <w:t>militarization</w:t>
      </w:r>
      <w:r>
        <w:t xml:space="preserve">, and </w:t>
      </w:r>
      <w:r w:rsidRPr="0043616F">
        <w:rPr>
          <w:u w:val="single"/>
        </w:rPr>
        <w:t>foreign occupations</w:t>
      </w:r>
      <w:r>
        <w:t xml:space="preserve"> that kill millions, while making </w:t>
      </w:r>
      <w:r w:rsidRPr="0043616F">
        <w:rPr>
          <w:u w:val="single"/>
        </w:rPr>
        <w:t xml:space="preserve">hegemony sustainable </w:t>
      </w:r>
      <w:r>
        <w:rPr>
          <w:u w:val="single"/>
        </w:rPr>
        <w:t xml:space="preserve">- </w:t>
      </w:r>
    </w:p>
    <w:p w14:paraId="270DE617" w14:textId="77777777" w:rsidR="00480CEE" w:rsidRDefault="00480CEE" w:rsidP="00480CEE">
      <w:r w:rsidRPr="00B71A24">
        <w:rPr>
          <w:rStyle w:val="Style13ptBold"/>
        </w:rPr>
        <w:t xml:space="preserve">Dolman, 10 </w:t>
      </w:r>
      <w:r>
        <w:rPr>
          <w:rStyle w:val="Style13ptBold"/>
        </w:rPr>
        <w:t xml:space="preserve">- </w:t>
      </w:r>
      <w:r w:rsidRPr="006026D1">
        <w:t>Professor of Comparative Military Studies at the US Air Force’s Air Command and Staff College (ACSC)</w:t>
      </w:r>
      <w:r>
        <w:t xml:space="preserve">, </w:t>
      </w:r>
      <w:r w:rsidRPr="006026D1">
        <w:t>Air University’s first space theorist</w:t>
      </w:r>
      <w:r>
        <w:t>, served</w:t>
      </w:r>
      <w:r w:rsidRPr="006026D1">
        <w:t xml:space="preserve"> at the National Security Agency and the United States Space Command </w:t>
      </w:r>
    </w:p>
    <w:p w14:paraId="5B40B5C7" w14:textId="77777777" w:rsidR="00480CEE" w:rsidRDefault="00480CEE" w:rsidP="00480CEE">
      <w:r>
        <w:t xml:space="preserve">Dr. Everett Carl Dolman, </w:t>
      </w:r>
      <w:r>
        <w:rPr>
          <w:shd w:val="clear" w:color="auto" w:fill="FFFFFF"/>
        </w:rPr>
        <w:t>“</w:t>
      </w:r>
      <w:r>
        <w:t>The Case for Weapons in Space: A Geopolitical Assessment,” APSA Annual Meeting. September 2010</w:t>
      </w:r>
    </w:p>
    <w:p w14:paraId="5C8A80B0" w14:textId="77777777" w:rsidR="00480CEE" w:rsidRPr="0043616F" w:rsidRDefault="00480CEE" w:rsidP="00480CEE">
      <w:pPr>
        <w:rPr>
          <w:sz w:val="16"/>
          <w:szCs w:val="16"/>
        </w:rPr>
      </w:pPr>
      <w:r w:rsidRPr="0043616F">
        <w:rPr>
          <w:sz w:val="16"/>
          <w:szCs w:val="16"/>
        </w:rPr>
        <w:t xml:space="preserve">--UQ – hegemony overstretched now – we have boots on ground and bases all over the world occupying foreign land when we should be using diplomacy </w:t>
      </w:r>
    </w:p>
    <w:p w14:paraId="4877C145" w14:textId="77777777" w:rsidR="00480CEE" w:rsidRPr="0043616F" w:rsidRDefault="00480CEE" w:rsidP="00480CEE">
      <w:pPr>
        <w:rPr>
          <w:sz w:val="16"/>
          <w:szCs w:val="16"/>
        </w:rPr>
      </w:pPr>
      <w:r w:rsidRPr="0043616F">
        <w:rPr>
          <w:sz w:val="16"/>
          <w:szCs w:val="16"/>
        </w:rPr>
        <w:t xml:space="preserve">--Causes a slippery slope where we view occupation as answer to everything – Vietnam, Iraq, Afghanistan – why not </w:t>
      </w:r>
      <w:proofErr w:type="spellStart"/>
      <w:r w:rsidRPr="0043616F">
        <w:rPr>
          <w:sz w:val="16"/>
          <w:szCs w:val="16"/>
        </w:rPr>
        <w:t>NoKo</w:t>
      </w:r>
      <w:proofErr w:type="spellEnd"/>
      <w:r w:rsidRPr="0043616F">
        <w:rPr>
          <w:sz w:val="16"/>
          <w:szCs w:val="16"/>
        </w:rPr>
        <w:t xml:space="preserve">, Iran, or Venezuela? </w:t>
      </w:r>
    </w:p>
    <w:p w14:paraId="353E4C09" w14:textId="77777777" w:rsidR="00480CEE" w:rsidRPr="0043616F" w:rsidRDefault="00480CEE" w:rsidP="00480CEE">
      <w:pPr>
        <w:rPr>
          <w:sz w:val="16"/>
          <w:szCs w:val="16"/>
        </w:rPr>
      </w:pPr>
      <w:r w:rsidRPr="0043616F">
        <w:rPr>
          <w:sz w:val="16"/>
          <w:szCs w:val="16"/>
        </w:rPr>
        <w:t>--Space weaponization is super expensive – money taken from bases and boots on ground. No need for ANY conventional military anymore</w:t>
      </w:r>
    </w:p>
    <w:p w14:paraId="31F7B230" w14:textId="77777777" w:rsidR="00480CEE" w:rsidRPr="0043616F" w:rsidRDefault="00480CEE" w:rsidP="00480CEE">
      <w:pPr>
        <w:rPr>
          <w:sz w:val="16"/>
          <w:szCs w:val="16"/>
        </w:rPr>
      </w:pPr>
      <w:r w:rsidRPr="0043616F">
        <w:rPr>
          <w:sz w:val="16"/>
          <w:szCs w:val="16"/>
        </w:rPr>
        <w:t xml:space="preserve">--We will have made </w:t>
      </w:r>
      <w:proofErr w:type="spellStart"/>
      <w:r w:rsidRPr="0043616F">
        <w:rPr>
          <w:sz w:val="16"/>
          <w:szCs w:val="16"/>
        </w:rPr>
        <w:t>heg</w:t>
      </w:r>
      <w:proofErr w:type="spellEnd"/>
      <w:r w:rsidRPr="0043616F">
        <w:rPr>
          <w:sz w:val="16"/>
          <w:szCs w:val="16"/>
        </w:rPr>
        <w:t xml:space="preserve"> sustainable – hold stuff at risk from sky, and no more global empire or threats to sovereignty </w:t>
      </w:r>
    </w:p>
    <w:p w14:paraId="067BA8C4" w14:textId="77777777" w:rsidR="00480CEE" w:rsidRPr="00B71A24" w:rsidRDefault="00480CEE" w:rsidP="00480CEE"/>
    <w:p w14:paraId="51062C10" w14:textId="77777777" w:rsidR="00480CEE" w:rsidRDefault="00480CEE" w:rsidP="00480CEE">
      <w:r>
        <w:t xml:space="preserve">With the purpose of domain operations defined, the proper role of the </w:t>
      </w:r>
      <w:r w:rsidRPr="006026D1">
        <w:rPr>
          <w:rStyle w:val="StyleUnderline"/>
        </w:rPr>
        <w:t>tactical use of military force is discernible</w:t>
      </w:r>
      <w:r>
        <w:t>—</w:t>
      </w:r>
      <w:r w:rsidRPr="006026D1">
        <w:rPr>
          <w:rStyle w:val="StyleUnderline"/>
        </w:rPr>
        <w:t>with</w:t>
      </w:r>
      <w:r>
        <w:t xml:space="preserve"> </w:t>
      </w:r>
      <w:r w:rsidRPr="006026D1">
        <w:rPr>
          <w:rStyle w:val="Emphasis"/>
        </w:rPr>
        <w:t>serious implications for the militarization of space</w:t>
      </w:r>
      <w:r>
        <w:t xml:space="preserve">. Any activity that contributes to the essential mission, preparing to control or contest the domain within the limits assigned by the political authority, and doing so when called upon, is appropriate. </w:t>
      </w:r>
      <w:r w:rsidRPr="006026D1">
        <w:rPr>
          <w:rStyle w:val="StyleUnderline"/>
        </w:rPr>
        <w:t>Although the US military is willing to take on any mission</w:t>
      </w:r>
      <w:r>
        <w:t xml:space="preserve"> the political authority assigns </w:t>
      </w:r>
      <w:proofErr w:type="gramStart"/>
      <w:r>
        <w:t>it, and</w:t>
      </w:r>
      <w:proofErr w:type="gramEnd"/>
      <w:r>
        <w:t xml:space="preserve"> will do its best to carry that mission out, </w:t>
      </w:r>
      <w:r w:rsidRPr="006026D1">
        <w:rPr>
          <w:rStyle w:val="Emphasis"/>
        </w:rPr>
        <w:t>many roles are simply inappropriate</w:t>
      </w:r>
      <w:r>
        <w:t xml:space="preserve"> </w:t>
      </w:r>
      <w:r w:rsidRPr="006026D1">
        <w:rPr>
          <w:rStyle w:val="StyleUnderline"/>
        </w:rPr>
        <w:t>for its purpose</w:t>
      </w:r>
      <w:r>
        <w:t xml:space="preserve">. They do not add value. Specifically, </w:t>
      </w:r>
      <w:r w:rsidRPr="006026D1">
        <w:rPr>
          <w:rStyle w:val="StyleUnderline"/>
        </w:rPr>
        <w:t>American military force is currently engaged in occupation duties around the globe</w:t>
      </w:r>
      <w:r>
        <w:t xml:space="preserve"> that are </w:t>
      </w:r>
      <w:r w:rsidRPr="006026D1">
        <w:rPr>
          <w:rStyle w:val="Emphasis"/>
        </w:rPr>
        <w:t>more properly diplomatic</w:t>
      </w:r>
      <w:r>
        <w:t xml:space="preserve"> or policing </w:t>
      </w:r>
      <w:r w:rsidRPr="006026D1">
        <w:rPr>
          <w:rStyle w:val="Emphasis"/>
        </w:rPr>
        <w:t>than war fighting</w:t>
      </w:r>
      <w:r>
        <w:t>.</w:t>
      </w:r>
    </w:p>
    <w:p w14:paraId="74D538E0" w14:textId="77777777" w:rsidR="00480CEE" w:rsidRDefault="00480CEE" w:rsidP="00480CEE">
      <w:r>
        <w:t xml:space="preserve">The primary issue here is that </w:t>
      </w:r>
      <w:r w:rsidRPr="006026D1">
        <w:rPr>
          <w:rStyle w:val="StyleUnderline"/>
        </w:rPr>
        <w:t>diplomatic</w:t>
      </w:r>
      <w:r>
        <w:t xml:space="preserve"> and police </w:t>
      </w:r>
      <w:r w:rsidRPr="006026D1">
        <w:rPr>
          <w:rStyle w:val="StyleUnderline"/>
        </w:rPr>
        <w:t>authorities have a different focus</w:t>
      </w:r>
      <w:r>
        <w:t xml:space="preserve"> of effort; </w:t>
      </w:r>
      <w:r w:rsidRPr="006026D1">
        <w:rPr>
          <w:rStyle w:val="StyleUnderline"/>
        </w:rPr>
        <w:t>their purposes are to minimize</w:t>
      </w:r>
      <w:r>
        <w:t xml:space="preserve"> or manage </w:t>
      </w:r>
      <w:r w:rsidRPr="006026D1">
        <w:rPr>
          <w:rStyle w:val="StyleUnderline"/>
        </w:rPr>
        <w:t>violence</w:t>
      </w:r>
      <w:r>
        <w:t xml:space="preserve">. </w:t>
      </w:r>
      <w:r w:rsidRPr="0084632E">
        <w:rPr>
          <w:rStyle w:val="StyleUnderline"/>
        </w:rPr>
        <w:t xml:space="preserve">When </w:t>
      </w:r>
      <w:r w:rsidRPr="0084632E">
        <w:rPr>
          <w:rStyle w:val="StyleUnderline"/>
          <w:highlight w:val="cyan"/>
        </w:rPr>
        <w:t xml:space="preserve">military personnel become </w:t>
      </w:r>
      <w:r w:rsidRPr="0084632E">
        <w:rPr>
          <w:rStyle w:val="Emphasis"/>
          <w:highlight w:val="cyan"/>
        </w:rPr>
        <w:t>good at occupying foreign lands</w:t>
      </w:r>
      <w:r>
        <w:t xml:space="preserve">, rooting out crime, building political institutions, and sponsoring markets, </w:t>
      </w:r>
      <w:r w:rsidRPr="006026D1">
        <w:t>they are not increasing</w:t>
      </w:r>
      <w:r>
        <w:t xml:space="preserve"> the skills needed to survive and prevail in </w:t>
      </w:r>
      <w:r w:rsidRPr="006026D1">
        <w:rPr>
          <w:rStyle w:val="StyleUnderline"/>
        </w:rPr>
        <w:t>the</w:t>
      </w:r>
      <w:r>
        <w:t xml:space="preserve"> battlespace. This is not to say that all non-war </w:t>
      </w:r>
      <w:r w:rsidRPr="0084632E">
        <w:rPr>
          <w:rStyle w:val="StyleUnderline"/>
        </w:rPr>
        <w:t xml:space="preserve">activities are </w:t>
      </w:r>
      <w:r w:rsidRPr="0084632E">
        <w:rPr>
          <w:rStyle w:val="Emphasis"/>
        </w:rPr>
        <w:t>improper</w:t>
      </w:r>
      <w:r>
        <w:t>. Many of the functions necessary to war proficiency are simulated in non-war activities. Delivering humanitarian aid, for example, in a hurricane or earthquake ravaged terrain is excellent training for moving logistics into restricted access or contested territories in times of conflict. In many crisis situations, legitimate governing authority is unable to deliver goods because of lawlessness and threats to civilian personnel. In these situations, military forces carry an implicit threat of violence should bandits try to disrupt distribution activities.</w:t>
      </w:r>
    </w:p>
    <w:p w14:paraId="32F3EC20" w14:textId="77777777" w:rsidR="00480CEE" w:rsidRDefault="00480CEE" w:rsidP="00480CEE">
      <w:r>
        <w:t xml:space="preserve">As an ad hoc or temporary crisis response, all such activities have merit. They increase the capacity of civilian authorities to care for distressed populations, and they add valuable real-world training opportunities for legitimate military support functions. </w:t>
      </w:r>
      <w:r w:rsidRPr="0084632E">
        <w:rPr>
          <w:rStyle w:val="Emphasis"/>
          <w:sz w:val="24"/>
          <w:highlight w:val="cyan"/>
        </w:rPr>
        <w:t>Serious problems emerge when</w:t>
      </w:r>
      <w:r w:rsidRPr="006026D1">
        <w:rPr>
          <w:rStyle w:val="Emphasis"/>
          <w:sz w:val="24"/>
        </w:rPr>
        <w:t xml:space="preserve"> these activities become </w:t>
      </w:r>
      <w:r w:rsidRPr="0084632E">
        <w:rPr>
          <w:rStyle w:val="Emphasis"/>
          <w:sz w:val="24"/>
          <w:highlight w:val="cyan"/>
        </w:rPr>
        <w:t>routine</w:t>
      </w:r>
      <w:r>
        <w:t>, however.</w:t>
      </w:r>
    </w:p>
    <w:p w14:paraId="52B6601D" w14:textId="77777777" w:rsidR="00480CEE" w:rsidRDefault="00480CEE" w:rsidP="00480CEE">
      <w:r>
        <w:t xml:space="preserve">For example, </w:t>
      </w:r>
      <w:r w:rsidRPr="006026D1">
        <w:rPr>
          <w:rStyle w:val="StyleUnderline"/>
        </w:rPr>
        <w:t>long duration support and logistics</w:t>
      </w:r>
      <w:r>
        <w:t xml:space="preserve"> activities </w:t>
      </w:r>
      <w:r w:rsidRPr="006026D1">
        <w:rPr>
          <w:rStyle w:val="StyleUnderline"/>
        </w:rPr>
        <w:t xml:space="preserve">become ensconced over time as scheduled military </w:t>
      </w:r>
      <w:proofErr w:type="gramStart"/>
      <w:r w:rsidRPr="006026D1">
        <w:rPr>
          <w:rStyle w:val="StyleUnderline"/>
        </w:rPr>
        <w:t>functions</w:t>
      </w:r>
      <w:r>
        <w:t xml:space="preserve">, </w:t>
      </w:r>
      <w:r w:rsidRPr="00D807AD">
        <w:t>and</w:t>
      </w:r>
      <w:proofErr w:type="gramEnd"/>
      <w:r w:rsidRPr="00D807AD">
        <w:t xml:space="preserve"> drain away personnel</w:t>
      </w:r>
      <w:r>
        <w:t xml:space="preserve"> and support that should be conserved for military operations. </w:t>
      </w:r>
      <w:r w:rsidRPr="0084632E">
        <w:rPr>
          <w:rStyle w:val="StyleUnderline"/>
          <w:highlight w:val="cyan"/>
        </w:rPr>
        <w:t>This increases</w:t>
      </w:r>
      <w:r w:rsidRPr="00D807AD">
        <w:rPr>
          <w:rStyle w:val="StyleUnderline"/>
        </w:rPr>
        <w:t xml:space="preserve"> the </w:t>
      </w:r>
      <w:r w:rsidRPr="0084632E">
        <w:rPr>
          <w:rStyle w:val="StyleUnderline"/>
        </w:rPr>
        <w:t>size</w:t>
      </w:r>
      <w:r w:rsidRPr="00D807AD">
        <w:rPr>
          <w:rStyle w:val="StyleUnderline"/>
        </w:rPr>
        <w:t xml:space="preserve"> of the military in terms of </w:t>
      </w:r>
      <w:r w:rsidRPr="0084632E">
        <w:rPr>
          <w:rStyle w:val="Emphasis"/>
          <w:highlight w:val="cyan"/>
        </w:rPr>
        <w:t>personnel</w:t>
      </w:r>
      <w:r w:rsidRPr="0084632E">
        <w:rPr>
          <w:rStyle w:val="StyleUnderline"/>
          <w:highlight w:val="cyan"/>
        </w:rPr>
        <w:t xml:space="preserve"> and </w:t>
      </w:r>
      <w:r w:rsidRPr="0084632E">
        <w:rPr>
          <w:rStyle w:val="Emphasis"/>
          <w:highlight w:val="cyan"/>
        </w:rPr>
        <w:t>budget</w:t>
      </w:r>
      <w:r>
        <w:t xml:space="preserve">, </w:t>
      </w:r>
      <w:r w:rsidRPr="0084632E">
        <w:rPr>
          <w:rStyle w:val="StyleUnderline"/>
          <w:highlight w:val="cyan"/>
        </w:rPr>
        <w:t>and</w:t>
      </w:r>
      <w:r>
        <w:t xml:space="preserve"> </w:t>
      </w:r>
      <w:r w:rsidRPr="00396240">
        <w:rPr>
          <w:rStyle w:val="StyleUnderline"/>
        </w:rPr>
        <w:t>to the extent these actions become permanent</w:t>
      </w:r>
      <w:r>
        <w:t xml:space="preserve"> (or at least long-term fixed requirements) </w:t>
      </w:r>
      <w:r w:rsidRPr="00396240">
        <w:rPr>
          <w:rStyle w:val="StyleUnderline"/>
        </w:rPr>
        <w:t xml:space="preserve">they </w:t>
      </w:r>
      <w:r w:rsidRPr="0084632E">
        <w:rPr>
          <w:rStyle w:val="StyleUnderline"/>
          <w:highlight w:val="cyan"/>
        </w:rPr>
        <w:t>detract from</w:t>
      </w:r>
      <w:r>
        <w:t xml:space="preserve"> the </w:t>
      </w:r>
      <w:r w:rsidRPr="0084632E">
        <w:rPr>
          <w:rStyle w:val="Emphasis"/>
          <w:highlight w:val="cyan"/>
        </w:rPr>
        <w:t>war fighting capacity</w:t>
      </w:r>
      <w:r>
        <w:t xml:space="preserve"> of the services as these assets are not retrievable and mobile should another conflict occur.</w:t>
      </w:r>
    </w:p>
    <w:p w14:paraId="3992263B" w14:textId="77777777" w:rsidR="00480CEE" w:rsidRPr="00396240" w:rsidRDefault="00480CEE" w:rsidP="00480CEE">
      <w:pPr>
        <w:rPr>
          <w:rStyle w:val="StyleUnderline"/>
        </w:rPr>
      </w:pPr>
      <w:r>
        <w:t xml:space="preserve">Also, the </w:t>
      </w:r>
      <w:r w:rsidRPr="00396240">
        <w:rPr>
          <w:rStyle w:val="StyleUnderline"/>
        </w:rPr>
        <w:t xml:space="preserve">perception of </w:t>
      </w:r>
      <w:r w:rsidRPr="0084632E">
        <w:rPr>
          <w:rStyle w:val="StyleUnderline"/>
          <w:highlight w:val="cyan"/>
        </w:rPr>
        <w:t>the US military as</w:t>
      </w:r>
      <w:r w:rsidRPr="00396240">
        <w:rPr>
          <w:rStyle w:val="StyleUnderline"/>
        </w:rPr>
        <w:t xml:space="preserve"> an </w:t>
      </w:r>
      <w:r w:rsidRPr="0084632E">
        <w:rPr>
          <w:rStyle w:val="Emphasis"/>
          <w:highlight w:val="cyan"/>
        </w:rPr>
        <w:t>occupying</w:t>
      </w:r>
      <w:r w:rsidRPr="0084632E">
        <w:rPr>
          <w:rStyle w:val="StyleUnderline"/>
          <w:highlight w:val="cyan"/>
        </w:rPr>
        <w:t xml:space="preserve"> and </w:t>
      </w:r>
      <w:r w:rsidRPr="0084632E">
        <w:rPr>
          <w:rStyle w:val="Emphasis"/>
          <w:highlight w:val="cyan"/>
        </w:rPr>
        <w:t>imperial</w:t>
      </w:r>
      <w:r w:rsidRPr="00396240">
        <w:rPr>
          <w:rStyle w:val="StyleUnderline"/>
        </w:rPr>
        <w:t xml:space="preserve"> force </w:t>
      </w:r>
      <w:r w:rsidRPr="0084632E">
        <w:rPr>
          <w:rStyle w:val="StyleUnderline"/>
          <w:highlight w:val="cyan"/>
        </w:rPr>
        <w:t>grows</w:t>
      </w:r>
      <w:r w:rsidRPr="00396240">
        <w:rPr>
          <w:rStyle w:val="StyleUnderline"/>
        </w:rPr>
        <w:t xml:space="preserve"> the longer it is engaged in</w:t>
      </w:r>
      <w:r>
        <w:t xml:space="preserve"> even humanitarian operations </w:t>
      </w:r>
      <w:proofErr w:type="gramStart"/>
      <w:r>
        <w:t xml:space="preserve">in </w:t>
      </w:r>
      <w:r w:rsidRPr="00396240">
        <w:rPr>
          <w:rStyle w:val="StyleUnderline"/>
        </w:rPr>
        <w:t>a given</w:t>
      </w:r>
      <w:proofErr w:type="gramEnd"/>
      <w:r w:rsidRPr="00396240">
        <w:rPr>
          <w:rStyle w:val="StyleUnderline"/>
        </w:rPr>
        <w:t xml:space="preserve"> locale</w:t>
      </w:r>
      <w:r>
        <w:t xml:space="preserve">. Americans generally believe their military is helping the people in Iraq, Afghanistan, and elsewhere, and I like to think that is the intent. Nonetheless, I can certainly understand that </w:t>
      </w:r>
      <w:r w:rsidRPr="00396240">
        <w:rPr>
          <w:rStyle w:val="StyleUnderline"/>
        </w:rPr>
        <w:t>Afghani or Iraqi citizens would be suspicious of America ever returning control of their country after</w:t>
      </w:r>
      <w:r>
        <w:t xml:space="preserve"> more than eight years (and counting) of </w:t>
      </w:r>
      <w:r w:rsidRPr="00396240">
        <w:rPr>
          <w:rStyle w:val="StyleUnderline"/>
        </w:rPr>
        <w:t>significant presence.</w:t>
      </w:r>
    </w:p>
    <w:p w14:paraId="36D17C47" w14:textId="77777777" w:rsidR="00480CEE" w:rsidRDefault="00480CEE" w:rsidP="00480CEE">
      <w:r>
        <w:t xml:space="preserve">The preceding is based on the notion that </w:t>
      </w:r>
      <w:r w:rsidRPr="00396240">
        <w:rPr>
          <w:rStyle w:val="Emphasis"/>
        </w:rPr>
        <w:t>military occupation is not going well</w:t>
      </w:r>
      <w:r>
        <w:t xml:space="preserve">, thus its continuance is needed. This is a rather perverse military notion; perpetually reinforcing failure. It is </w:t>
      </w:r>
      <w:r w:rsidRPr="00396240">
        <w:rPr>
          <w:rStyle w:val="StyleUnderline"/>
        </w:rPr>
        <w:t>the equivalent logic of the excesses of attrition warfare in WW I, or the body count mentality that extended America’s military involvement in Vietnam</w:t>
      </w:r>
      <w:r>
        <w:t>. It is the sunk cost dilemma. And it is accurate, to the extent the US has adopted a policy of 100 per cent success—victory— in the so-called War on Terror. The refrain that persists is that America cannot leave, for what is the price of failure?</w:t>
      </w:r>
    </w:p>
    <w:p w14:paraId="1D997747" w14:textId="77777777" w:rsidR="00480CEE" w:rsidRPr="00396240" w:rsidRDefault="00480CEE" w:rsidP="00480CEE">
      <w:pPr>
        <w:rPr>
          <w:rStyle w:val="Emphasis"/>
          <w:sz w:val="24"/>
        </w:rPr>
      </w:pPr>
      <w:r>
        <w:t xml:space="preserve">It is just as important to ask the parallel question, what is the cost of success? Imagine that the US is wildly successful. Five or ten years from now, say, both Iraq and Afghanistan have viable liberal democratic governments with growing economies and friendly attitudes toward America. A few military personnel remain on permanent military bases fairly negotiated and welcomed by the local population. These two states become models for the Muslim world to emulate. What will it do then with this wonderful, state-building military force? </w:t>
      </w:r>
      <w:r w:rsidRPr="0084632E">
        <w:rPr>
          <w:rStyle w:val="StyleUnderline"/>
          <w:highlight w:val="cyan"/>
        </w:rPr>
        <w:t xml:space="preserve">Will America move on to the next </w:t>
      </w:r>
      <w:r w:rsidRPr="0084632E">
        <w:rPr>
          <w:rStyle w:val="StyleUnderline"/>
        </w:rPr>
        <w:t xml:space="preserve">authoritarian </w:t>
      </w:r>
      <w:r w:rsidRPr="0084632E">
        <w:rPr>
          <w:rStyle w:val="StyleUnderline"/>
          <w:highlight w:val="cyan"/>
        </w:rPr>
        <w:t>state</w:t>
      </w:r>
      <w:r>
        <w:t xml:space="preserve">, </w:t>
      </w:r>
      <w:r w:rsidRPr="0084632E">
        <w:rPr>
          <w:rStyle w:val="Emphasis"/>
          <w:highlight w:val="cyan"/>
        </w:rPr>
        <w:t xml:space="preserve">North </w:t>
      </w:r>
      <w:proofErr w:type="gramStart"/>
      <w:r w:rsidRPr="0084632E">
        <w:rPr>
          <w:rStyle w:val="Emphasis"/>
          <w:highlight w:val="cyan"/>
        </w:rPr>
        <w:t>Korea</w:t>
      </w:r>
      <w:proofErr w:type="gramEnd"/>
      <w:r w:rsidRPr="00396240">
        <w:rPr>
          <w:rStyle w:val="Emphasis"/>
        </w:rPr>
        <w:t xml:space="preserve"> or </w:t>
      </w:r>
      <w:r w:rsidRPr="0084632E">
        <w:rPr>
          <w:rStyle w:val="Emphasis"/>
          <w:highlight w:val="cyan"/>
        </w:rPr>
        <w:t>Iran</w:t>
      </w:r>
      <w:r>
        <w:t xml:space="preserve">, perhaps? </w:t>
      </w:r>
      <w:r w:rsidRPr="00396240">
        <w:rPr>
          <w:rStyle w:val="Emphasis"/>
        </w:rPr>
        <w:t xml:space="preserve">Why not </w:t>
      </w:r>
      <w:r w:rsidRPr="0084632E">
        <w:rPr>
          <w:rStyle w:val="Emphasis"/>
          <w:highlight w:val="cyan"/>
        </w:rPr>
        <w:t>Venezuela</w:t>
      </w:r>
      <w:r w:rsidRPr="00396240">
        <w:rPr>
          <w:rStyle w:val="Emphasis"/>
        </w:rPr>
        <w:t xml:space="preserve">, or </w:t>
      </w:r>
      <w:r w:rsidRPr="0084632E">
        <w:rPr>
          <w:rStyle w:val="Emphasis"/>
          <w:highlight w:val="cyan"/>
        </w:rPr>
        <w:t>Cambodia</w:t>
      </w:r>
      <w:r w:rsidRPr="00396240">
        <w:rPr>
          <w:rStyle w:val="Emphasis"/>
        </w:rPr>
        <w:t xml:space="preserve">? </w:t>
      </w:r>
      <w:r w:rsidRPr="0084632E">
        <w:rPr>
          <w:rStyle w:val="Emphasis"/>
          <w:sz w:val="24"/>
          <w:highlight w:val="cyan"/>
        </w:rPr>
        <w:t>Name the state where corruption</w:t>
      </w:r>
      <w:r w:rsidRPr="00396240">
        <w:rPr>
          <w:rStyle w:val="Emphasis"/>
          <w:sz w:val="24"/>
        </w:rPr>
        <w:t xml:space="preserve"> or oppression </w:t>
      </w:r>
      <w:r w:rsidRPr="0084632E">
        <w:rPr>
          <w:rStyle w:val="Emphasis"/>
          <w:sz w:val="24"/>
          <w:highlight w:val="cyan"/>
        </w:rPr>
        <w:t>exists, the US</w:t>
      </w:r>
      <w:r w:rsidRPr="00396240">
        <w:rPr>
          <w:rStyle w:val="Emphasis"/>
          <w:sz w:val="24"/>
        </w:rPr>
        <w:t xml:space="preserve"> </w:t>
      </w:r>
      <w:r w:rsidRPr="0084632E">
        <w:rPr>
          <w:rStyle w:val="Emphasis"/>
          <w:sz w:val="24"/>
          <w:highlight w:val="cyan"/>
        </w:rPr>
        <w:t>military can fix it</w:t>
      </w:r>
      <w:r w:rsidRPr="00396240">
        <w:rPr>
          <w:rStyle w:val="Emphasis"/>
          <w:sz w:val="24"/>
        </w:rPr>
        <w:t>.</w:t>
      </w:r>
    </w:p>
    <w:p w14:paraId="23819D36" w14:textId="77777777" w:rsidR="00480CEE" w:rsidRDefault="00480CEE" w:rsidP="00480CEE">
      <w:r>
        <w:t xml:space="preserve">What if, </w:t>
      </w:r>
      <w:proofErr w:type="gramStart"/>
      <w:r>
        <w:t>in light of</w:t>
      </w:r>
      <w:proofErr w:type="gramEnd"/>
      <w:r>
        <w:t xml:space="preserve"> its extraordinary capacity to minimize violence, restore order, build governing institutions and markets, and establish popular governance, a few Americans start disagreeing with their own government’s policies? Imagine a disastrous natural event, an epoch-defining earthquake in the Mississippi basin, perhaps. Add in an economic downturn that pushes unemployment above twenty percent and an irresponsive or bumbling president and congress. No military professional today would answer the call for a military coup—but would the veterans of successful state-building in Iraq and Afghanistan be able to avoid helping their fellow citizens if they came begging for aid?</w:t>
      </w:r>
    </w:p>
    <w:p w14:paraId="3E78DFDB" w14:textId="77777777" w:rsidR="00480CEE" w:rsidRDefault="00480CEE" w:rsidP="00480CEE">
      <w:r w:rsidRPr="00396240">
        <w:rPr>
          <w:rStyle w:val="StyleUnderline"/>
        </w:rPr>
        <w:t xml:space="preserve">It is </w:t>
      </w:r>
      <w:r w:rsidRPr="0084632E">
        <w:rPr>
          <w:rStyle w:val="Emphasis"/>
          <w:highlight w:val="cyan"/>
        </w:rPr>
        <w:t>a slippery slope</w:t>
      </w:r>
      <w:r>
        <w:t xml:space="preserve">, to be sure, and not a danger that looms on the event horizon. But </w:t>
      </w:r>
      <w:r w:rsidRPr="00396240">
        <w:rPr>
          <w:rStyle w:val="StyleUnderline"/>
        </w:rPr>
        <w:t>it crystallizes the propriety of use to which America’s military is being put today</w:t>
      </w:r>
      <w:r>
        <w:t xml:space="preserve">, </w:t>
      </w:r>
      <w:r w:rsidRPr="00396240">
        <w:rPr>
          <w:rStyle w:val="StyleUnderline"/>
        </w:rPr>
        <w:t>and the preference</w:t>
      </w:r>
      <w:r>
        <w:t xml:space="preserve"> that many </w:t>
      </w:r>
      <w:r w:rsidRPr="00396240">
        <w:rPr>
          <w:rStyle w:val="Emphasis"/>
        </w:rPr>
        <w:t>anti-weaponization proponents</w:t>
      </w:r>
      <w:r w:rsidRPr="00396240">
        <w:rPr>
          <w:rStyle w:val="StyleUnderline"/>
        </w:rPr>
        <w:t xml:space="preserve"> have for a conventional response on earth for an attack on assets in sp</w:t>
      </w:r>
      <w:r>
        <w:t xml:space="preserve">ace. It suggests a value for placing weapons in space that goes beyond military </w:t>
      </w:r>
      <w:proofErr w:type="gramStart"/>
      <w:r>
        <w:t>logic, and</w:t>
      </w:r>
      <w:proofErr w:type="gramEnd"/>
      <w:r>
        <w:t xml:space="preserve"> confronts the moral high ground claims of those who would avoid weaponizing space in all cases.</w:t>
      </w:r>
    </w:p>
    <w:p w14:paraId="2D6C15F9" w14:textId="0683468A" w:rsidR="00480CEE" w:rsidRPr="002D3AD5" w:rsidRDefault="00480CEE" w:rsidP="0011719E">
      <w:r>
        <w:t xml:space="preserve">The </w:t>
      </w:r>
      <w:r w:rsidRPr="0084632E">
        <w:rPr>
          <w:rStyle w:val="StyleUnderline"/>
          <w:highlight w:val="cyan"/>
        </w:rPr>
        <w:t>fiduciary</w:t>
      </w:r>
      <w:r>
        <w:t xml:space="preserve"> and social </w:t>
      </w:r>
      <w:r w:rsidRPr="0084632E">
        <w:rPr>
          <w:rStyle w:val="StyleUnderline"/>
          <w:highlight w:val="cyan"/>
        </w:rPr>
        <w:t>costs</w:t>
      </w:r>
      <w:r w:rsidRPr="0084632E">
        <w:rPr>
          <w:highlight w:val="cyan"/>
        </w:rPr>
        <w:t xml:space="preserve"> </w:t>
      </w:r>
      <w:r w:rsidRPr="0084632E">
        <w:rPr>
          <w:rStyle w:val="StyleUnderline"/>
          <w:highlight w:val="cyan"/>
        </w:rPr>
        <w:t>to weaponize space</w:t>
      </w:r>
      <w:r w:rsidRPr="00396240">
        <w:rPr>
          <w:rStyle w:val="StyleUnderline"/>
        </w:rPr>
        <w:t xml:space="preserve"> effectively </w:t>
      </w:r>
      <w:r w:rsidRPr="0084632E">
        <w:rPr>
          <w:rStyle w:val="StyleUnderline"/>
          <w:highlight w:val="cyan"/>
        </w:rPr>
        <w:t xml:space="preserve">will be </w:t>
      </w:r>
      <w:r w:rsidRPr="0084632E">
        <w:rPr>
          <w:rStyle w:val="Emphasis"/>
          <w:highlight w:val="cyan"/>
        </w:rPr>
        <w:t>immense</w:t>
      </w:r>
      <w:r>
        <w:t xml:space="preserve">. These are </w:t>
      </w:r>
      <w:r w:rsidRPr="00396240">
        <w:rPr>
          <w:rStyle w:val="StyleUnderline"/>
        </w:rPr>
        <w:t>necessary costs if America</w:t>
      </w:r>
      <w:r>
        <w:t xml:space="preserve">, or any other state, is </w:t>
      </w:r>
      <w:r w:rsidRPr="00396240">
        <w:rPr>
          <w:rStyle w:val="StyleUnderline"/>
        </w:rPr>
        <w:t>determined to have a military force</w:t>
      </w:r>
      <w:r>
        <w:t xml:space="preserve"> structure </w:t>
      </w:r>
      <w:r w:rsidRPr="00396240">
        <w:rPr>
          <w:rStyle w:val="StyleUnderline"/>
        </w:rPr>
        <w:t>that relies on space support</w:t>
      </w:r>
      <w:r>
        <w:t xml:space="preserve"> and enablement to operate as it does now, increasingly so for the future. And it will have benefits for the military that may not be readily apparent; for </w:t>
      </w:r>
      <w:r w:rsidRPr="0084632E">
        <w:rPr>
          <w:rStyle w:val="Emphasis"/>
          <w:highlight w:val="cyan"/>
        </w:rPr>
        <w:t>where</w:t>
      </w:r>
      <w:r w:rsidRPr="00396240">
        <w:rPr>
          <w:rStyle w:val="Emphasis"/>
        </w:rPr>
        <w:t xml:space="preserve"> </w:t>
      </w:r>
      <w:r w:rsidRPr="0084632E">
        <w:rPr>
          <w:rStyle w:val="Emphasis"/>
          <w:highlight w:val="cyan"/>
        </w:rPr>
        <w:t>will the money come</w:t>
      </w:r>
      <w:r w:rsidRPr="00396240">
        <w:rPr>
          <w:rStyle w:val="Emphasis"/>
        </w:rPr>
        <w:t xml:space="preserve"> for this space weapons capacity? </w:t>
      </w:r>
      <w:r w:rsidRPr="00396240">
        <w:rPr>
          <w:rStyle w:val="StyleUnderline"/>
        </w:rPr>
        <w:t xml:space="preserve">It will </w:t>
      </w:r>
      <w:r w:rsidRPr="0084632E">
        <w:rPr>
          <w:rStyle w:val="StyleUnderline"/>
        </w:rPr>
        <w:t>not</w:t>
      </w:r>
      <w:r w:rsidRPr="00396240">
        <w:rPr>
          <w:rStyle w:val="StyleUnderline"/>
        </w:rPr>
        <w:t xml:space="preserve"> come from school budgets or foreign aid programs</w:t>
      </w:r>
      <w:r>
        <w:t xml:space="preserve">. It will not come at the expense of health care reform or corporate bailouts. </w:t>
      </w:r>
      <w:r w:rsidRPr="00396240">
        <w:rPr>
          <w:rStyle w:val="Emphasis"/>
          <w:sz w:val="24"/>
        </w:rPr>
        <w:t xml:space="preserve">It will come </w:t>
      </w:r>
      <w:r w:rsidRPr="0084632E">
        <w:rPr>
          <w:rStyle w:val="Emphasis"/>
          <w:sz w:val="24"/>
          <w:highlight w:val="cyan"/>
        </w:rPr>
        <w:t>from existing</w:t>
      </w:r>
      <w:r w:rsidRPr="00396240">
        <w:rPr>
          <w:rStyle w:val="Emphasis"/>
          <w:sz w:val="24"/>
        </w:rPr>
        <w:t xml:space="preserve"> or planned </w:t>
      </w:r>
      <w:r w:rsidRPr="0084632E">
        <w:rPr>
          <w:rStyle w:val="Emphasis"/>
          <w:sz w:val="24"/>
          <w:highlight w:val="cyan"/>
        </w:rPr>
        <w:t>military budgets</w:t>
      </w:r>
      <w:r>
        <w:t xml:space="preserve">, </w:t>
      </w:r>
      <w:r w:rsidRPr="0084632E">
        <w:rPr>
          <w:rStyle w:val="StyleUnderline"/>
          <w:highlight w:val="cyan"/>
        </w:rPr>
        <w:t>from</w:t>
      </w:r>
      <w:r w:rsidRPr="00396240">
        <w:rPr>
          <w:rStyle w:val="StyleUnderline"/>
        </w:rPr>
        <w:t xml:space="preserve"> the capacity of </w:t>
      </w:r>
      <w:r w:rsidRPr="0084632E">
        <w:rPr>
          <w:rStyle w:val="Emphasis"/>
          <w:highlight w:val="cyan"/>
        </w:rPr>
        <w:t>conventional</w:t>
      </w:r>
      <w:r w:rsidRPr="00396240">
        <w:rPr>
          <w:rStyle w:val="Emphasis"/>
        </w:rPr>
        <w:t xml:space="preserve"> military </w:t>
      </w:r>
      <w:r w:rsidRPr="0084632E">
        <w:rPr>
          <w:rStyle w:val="Emphasis"/>
          <w:highlight w:val="cyan"/>
        </w:rPr>
        <w:t>capabilities</w:t>
      </w:r>
      <w:r w:rsidRPr="00396240">
        <w:rPr>
          <w:rStyle w:val="StyleUnderline"/>
        </w:rPr>
        <w:t xml:space="preserve"> on the land and sea and in the air</w:t>
      </w:r>
      <w:r>
        <w:t xml:space="preserve">. </w:t>
      </w:r>
      <w:r w:rsidRPr="0043616F">
        <w:rPr>
          <w:rStyle w:val="StyleUnderline"/>
        </w:rPr>
        <w:t>There will be fewer aircraft carriers and</w:t>
      </w:r>
      <w:r>
        <w:t xml:space="preserve"> high dollar aircraft </w:t>
      </w:r>
      <w:r w:rsidRPr="0043616F">
        <w:rPr>
          <w:rStyle w:val="StyleUnderline"/>
        </w:rPr>
        <w:t>fighters and bombers.</w:t>
      </w:r>
      <w:r>
        <w:t xml:space="preserve"> </w:t>
      </w:r>
      <w:r w:rsidRPr="0043616F">
        <w:rPr>
          <w:rStyle w:val="StyleUnderline"/>
        </w:rPr>
        <w:t>If space weapons capable of targeting the earth are deployed</w:t>
      </w:r>
      <w:r>
        <w:t xml:space="preserve">, relatively </w:t>
      </w:r>
      <w:proofErr w:type="gramStart"/>
      <w:r>
        <w:t>slow moving</w:t>
      </w:r>
      <w:proofErr w:type="gramEnd"/>
      <w:r>
        <w:t xml:space="preserve"> </w:t>
      </w:r>
      <w:r w:rsidRPr="0084632E">
        <w:rPr>
          <w:rStyle w:val="StyleUnderline"/>
          <w:highlight w:val="cyan"/>
        </w:rPr>
        <w:t>ships</w:t>
      </w:r>
      <w:r w:rsidRPr="0043616F">
        <w:rPr>
          <w:rStyle w:val="StyleUnderline"/>
        </w:rPr>
        <w:t xml:space="preserve"> and aircraft </w:t>
      </w:r>
      <w:r w:rsidRPr="0084632E">
        <w:rPr>
          <w:rStyle w:val="StyleUnderline"/>
          <w:highlight w:val="cyan"/>
        </w:rPr>
        <w:t>will be</w:t>
      </w:r>
      <w:r>
        <w:t xml:space="preserve"> conceptually </w:t>
      </w:r>
      <w:r w:rsidRPr="0084632E">
        <w:rPr>
          <w:rStyle w:val="Emphasis"/>
          <w:highlight w:val="cyan"/>
        </w:rPr>
        <w:t>obsolete</w:t>
      </w:r>
      <w:r>
        <w:t xml:space="preserve">, instantly vulnerable to them. As money is scrounged for space lasers and exotic kinetic kill satellites, </w:t>
      </w:r>
      <w:r w:rsidRPr="0043616F">
        <w:rPr>
          <w:rStyle w:val="StyleUnderline"/>
        </w:rPr>
        <w:t>the systems these space weapons make defenseless will be scrapped</w:t>
      </w:r>
      <w:r>
        <w:t xml:space="preserve">. More </w:t>
      </w:r>
      <w:r w:rsidRPr="0084632E">
        <w:rPr>
          <w:rStyle w:val="StyleUnderline"/>
        </w:rPr>
        <w:t>funding will come from</w:t>
      </w:r>
      <w:r w:rsidRPr="0043616F">
        <w:rPr>
          <w:rStyle w:val="StyleUnderline"/>
        </w:rPr>
        <w:t xml:space="preserve"> current ballistic and anti-ballistic missile development and deployment</w:t>
      </w:r>
      <w:r>
        <w:t xml:space="preserve">, as global ballistic missile defense from space is more cost and practically effective than comprehensive ground or sea-based systems. And </w:t>
      </w:r>
      <w:r w:rsidRPr="0043616F">
        <w:rPr>
          <w:rStyle w:val="Emphasis"/>
        </w:rPr>
        <w:t xml:space="preserve">most importantly, </w:t>
      </w:r>
      <w:r w:rsidRPr="0084632E">
        <w:rPr>
          <w:rStyle w:val="Emphasis"/>
          <w:highlight w:val="cyan"/>
        </w:rPr>
        <w:t xml:space="preserve">it will come from </w:t>
      </w:r>
      <w:r w:rsidRPr="0084632E">
        <w:rPr>
          <w:rStyle w:val="Emphasis"/>
        </w:rPr>
        <w:t>personnel reductions</w:t>
      </w:r>
      <w:r>
        <w:t xml:space="preserve">, </w:t>
      </w:r>
      <w:r w:rsidRPr="0043616F">
        <w:rPr>
          <w:rStyle w:val="Emphasis"/>
          <w:sz w:val="24"/>
        </w:rPr>
        <w:t xml:space="preserve">from </w:t>
      </w:r>
      <w:r w:rsidRPr="0084632E">
        <w:rPr>
          <w:rStyle w:val="Emphasis"/>
          <w:sz w:val="24"/>
          <w:highlight w:val="cyan"/>
        </w:rPr>
        <w:t>ground troops currently</w:t>
      </w:r>
      <w:r w:rsidRPr="0043616F">
        <w:rPr>
          <w:rStyle w:val="Emphasis"/>
          <w:sz w:val="24"/>
        </w:rPr>
        <w:t xml:space="preserve"> </w:t>
      </w:r>
      <w:r w:rsidRPr="0084632E">
        <w:rPr>
          <w:rStyle w:val="Emphasis"/>
          <w:sz w:val="24"/>
          <w:highlight w:val="cyan"/>
        </w:rPr>
        <w:t>occupying foreign territory</w:t>
      </w:r>
      <w:r>
        <w:t xml:space="preserve">. In this way, </w:t>
      </w:r>
      <w:r w:rsidRPr="0084632E">
        <w:rPr>
          <w:rStyle w:val="StyleUnderline"/>
          <w:highlight w:val="cyan"/>
        </w:rPr>
        <w:t>America will retain</w:t>
      </w:r>
      <w:r w:rsidRPr="0043616F">
        <w:rPr>
          <w:rStyle w:val="StyleUnderline"/>
        </w:rPr>
        <w:t xml:space="preserve"> its </w:t>
      </w:r>
      <w:r w:rsidRPr="0084632E">
        <w:rPr>
          <w:rStyle w:val="StyleUnderline"/>
          <w:highlight w:val="cyan"/>
        </w:rPr>
        <w:t>ability to use force</w:t>
      </w:r>
      <w:r w:rsidRPr="0043616F">
        <w:rPr>
          <w:rStyle w:val="StyleUnderline"/>
        </w:rPr>
        <w:t xml:space="preserve"> to influence states around the world, </w:t>
      </w:r>
      <w:r w:rsidRPr="0084632E">
        <w:rPr>
          <w:rStyle w:val="StyleUnderline"/>
          <w:highlight w:val="cyan"/>
        </w:rPr>
        <w:t>but</w:t>
      </w:r>
      <w:r w:rsidRPr="0043616F">
        <w:rPr>
          <w:rStyle w:val="StyleUnderline"/>
        </w:rPr>
        <w:t xml:space="preserve"> it </w:t>
      </w:r>
      <w:r w:rsidRPr="0084632E">
        <w:rPr>
          <w:rStyle w:val="StyleUnderline"/>
          <w:highlight w:val="cyan"/>
        </w:rPr>
        <w:t>will</w:t>
      </w:r>
      <w:r w:rsidRPr="0043616F">
        <w:rPr>
          <w:rStyle w:val="StyleUnderline"/>
        </w:rPr>
        <w:t xml:space="preserve"> </w:t>
      </w:r>
      <w:r w:rsidRPr="0084632E">
        <w:rPr>
          <w:rStyle w:val="Emphasis"/>
          <w:highlight w:val="cyan"/>
        </w:rPr>
        <w:t>atrophy</w:t>
      </w:r>
      <w:r w:rsidRPr="0043616F">
        <w:rPr>
          <w:rStyle w:val="Emphasis"/>
        </w:rPr>
        <w:t xml:space="preserve"> the </w:t>
      </w:r>
      <w:r w:rsidRPr="0084632E">
        <w:rPr>
          <w:rStyle w:val="Emphasis"/>
          <w:highlight w:val="cyan"/>
        </w:rPr>
        <w:t>capacity to occupy</w:t>
      </w:r>
      <w:r w:rsidRPr="0043616F">
        <w:rPr>
          <w:rStyle w:val="Emphasis"/>
        </w:rPr>
        <w:t xml:space="preserve"> their </w:t>
      </w:r>
      <w:r w:rsidRPr="0084632E">
        <w:rPr>
          <w:rStyle w:val="Emphasis"/>
          <w:highlight w:val="cyan"/>
        </w:rPr>
        <w:t>territory</w:t>
      </w:r>
      <w:r w:rsidRPr="0043616F">
        <w:rPr>
          <w:rStyle w:val="StyleUnderline"/>
        </w:rPr>
        <w:t xml:space="preserve"> and threaten their sovereignty directly</w:t>
      </w:r>
      <w:r>
        <w:t xml:space="preserve">. </w:t>
      </w:r>
      <w:r w:rsidRPr="0043616F">
        <w:rPr>
          <w:rStyle w:val="Emphasis"/>
          <w:sz w:val="24"/>
        </w:rPr>
        <w:t xml:space="preserve">The era of </w:t>
      </w:r>
      <w:r w:rsidRPr="0084632E">
        <w:rPr>
          <w:rStyle w:val="Emphasis"/>
          <w:sz w:val="24"/>
          <w:highlight w:val="cyan"/>
        </w:rPr>
        <w:t>US</w:t>
      </w:r>
      <w:r w:rsidRPr="0043616F">
        <w:rPr>
          <w:rStyle w:val="Emphasis"/>
          <w:sz w:val="24"/>
        </w:rPr>
        <w:t xml:space="preserve"> </w:t>
      </w:r>
      <w:r w:rsidRPr="0084632E">
        <w:rPr>
          <w:rStyle w:val="Emphasis"/>
          <w:sz w:val="24"/>
          <w:highlight w:val="cyan"/>
        </w:rPr>
        <w:t>heg</w:t>
      </w:r>
      <w:r w:rsidRPr="0043616F">
        <w:rPr>
          <w:rStyle w:val="Emphasis"/>
          <w:sz w:val="24"/>
        </w:rPr>
        <w:t xml:space="preserve">emony </w:t>
      </w:r>
      <w:r w:rsidRPr="0084632E">
        <w:rPr>
          <w:rStyle w:val="Emphasis"/>
          <w:sz w:val="24"/>
          <w:highlight w:val="cyan"/>
        </w:rPr>
        <w:t>will be extended</w:t>
      </w:r>
      <w:r w:rsidRPr="0043616F">
        <w:rPr>
          <w:rStyle w:val="Emphasis"/>
          <w:sz w:val="24"/>
        </w:rPr>
        <w:t xml:space="preserve">, </w:t>
      </w:r>
      <w:r w:rsidRPr="0084632E">
        <w:rPr>
          <w:rStyle w:val="Emphasis"/>
          <w:sz w:val="24"/>
          <w:highlight w:val="cyan"/>
        </w:rPr>
        <w:t>but</w:t>
      </w:r>
      <w:r w:rsidRPr="0043616F">
        <w:rPr>
          <w:rStyle w:val="Emphasis"/>
          <w:sz w:val="24"/>
        </w:rPr>
        <w:t xml:space="preserve"> the possibility of </w:t>
      </w:r>
      <w:r w:rsidRPr="0084632E">
        <w:rPr>
          <w:rStyle w:val="Emphasis"/>
          <w:sz w:val="24"/>
          <w:highlight w:val="cyan"/>
        </w:rPr>
        <w:t>US</w:t>
      </w:r>
      <w:r w:rsidRPr="0043616F">
        <w:rPr>
          <w:rStyle w:val="Emphasis"/>
          <w:sz w:val="24"/>
        </w:rPr>
        <w:t xml:space="preserve"> global </w:t>
      </w:r>
      <w:r w:rsidRPr="0084632E">
        <w:rPr>
          <w:rStyle w:val="Emphasis"/>
          <w:sz w:val="24"/>
          <w:highlight w:val="cyan"/>
        </w:rPr>
        <w:t>empire</w:t>
      </w:r>
      <w:r w:rsidRPr="0043616F">
        <w:rPr>
          <w:rStyle w:val="Emphasis"/>
          <w:sz w:val="24"/>
        </w:rPr>
        <w:t xml:space="preserve"> will be </w:t>
      </w:r>
      <w:r w:rsidRPr="0084632E">
        <w:rPr>
          <w:rStyle w:val="Emphasis"/>
          <w:sz w:val="24"/>
          <w:highlight w:val="cyan"/>
        </w:rPr>
        <w:t>reduced</w:t>
      </w:r>
      <w:r w:rsidRPr="0043616F">
        <w:rPr>
          <w:rStyle w:val="Emphasis"/>
          <w:sz w:val="24"/>
        </w:rPr>
        <w:t>.</w:t>
      </w:r>
    </w:p>
    <w:bookmarkEnd w:id="3"/>
    <w:p w14:paraId="74F835B2" w14:textId="77777777" w:rsidR="007A68FF" w:rsidRPr="007A68FF" w:rsidRDefault="007A68FF" w:rsidP="007A68FF"/>
    <w:sectPr w:rsidR="007A68FF" w:rsidRPr="007A6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E53EC8"/>
    <w:rsid w:val="000139A3"/>
    <w:rsid w:val="0006216B"/>
    <w:rsid w:val="00094501"/>
    <w:rsid w:val="00100833"/>
    <w:rsid w:val="00104529"/>
    <w:rsid w:val="00105942"/>
    <w:rsid w:val="00107396"/>
    <w:rsid w:val="0011719E"/>
    <w:rsid w:val="00134C2A"/>
    <w:rsid w:val="00144A4C"/>
    <w:rsid w:val="00176AB0"/>
    <w:rsid w:val="00177B7D"/>
    <w:rsid w:val="0018322D"/>
    <w:rsid w:val="001B5776"/>
    <w:rsid w:val="001E527A"/>
    <w:rsid w:val="001F78CE"/>
    <w:rsid w:val="00251FC7"/>
    <w:rsid w:val="002855A7"/>
    <w:rsid w:val="002B146A"/>
    <w:rsid w:val="002B5E17"/>
    <w:rsid w:val="0031228F"/>
    <w:rsid w:val="00315690"/>
    <w:rsid w:val="00316B75"/>
    <w:rsid w:val="00325646"/>
    <w:rsid w:val="003460F2"/>
    <w:rsid w:val="0038158C"/>
    <w:rsid w:val="003902BA"/>
    <w:rsid w:val="003A09E2"/>
    <w:rsid w:val="003F5FCA"/>
    <w:rsid w:val="00407037"/>
    <w:rsid w:val="004341A0"/>
    <w:rsid w:val="004605D6"/>
    <w:rsid w:val="00464461"/>
    <w:rsid w:val="00480CEE"/>
    <w:rsid w:val="004B5165"/>
    <w:rsid w:val="004C60E8"/>
    <w:rsid w:val="004E3579"/>
    <w:rsid w:val="004E728B"/>
    <w:rsid w:val="004F39E0"/>
    <w:rsid w:val="00537BD5"/>
    <w:rsid w:val="0057268A"/>
    <w:rsid w:val="005A3AB5"/>
    <w:rsid w:val="005D2912"/>
    <w:rsid w:val="006065BD"/>
    <w:rsid w:val="00645FA9"/>
    <w:rsid w:val="00647866"/>
    <w:rsid w:val="00665003"/>
    <w:rsid w:val="006A2AD0"/>
    <w:rsid w:val="006C2375"/>
    <w:rsid w:val="006D4ECC"/>
    <w:rsid w:val="00722258"/>
    <w:rsid w:val="007243E5"/>
    <w:rsid w:val="00766EA0"/>
    <w:rsid w:val="007A2226"/>
    <w:rsid w:val="007A68FF"/>
    <w:rsid w:val="007F5B66"/>
    <w:rsid w:val="00823A1C"/>
    <w:rsid w:val="00845B9D"/>
    <w:rsid w:val="00860984"/>
    <w:rsid w:val="008809A0"/>
    <w:rsid w:val="008B3ECB"/>
    <w:rsid w:val="008B4E85"/>
    <w:rsid w:val="008C1B2E"/>
    <w:rsid w:val="009007CE"/>
    <w:rsid w:val="0091627E"/>
    <w:rsid w:val="0097032B"/>
    <w:rsid w:val="009D2EAD"/>
    <w:rsid w:val="009D54B2"/>
    <w:rsid w:val="009E1922"/>
    <w:rsid w:val="009F7ED2"/>
    <w:rsid w:val="00A43B83"/>
    <w:rsid w:val="00A93661"/>
    <w:rsid w:val="00A95652"/>
    <w:rsid w:val="00AB7981"/>
    <w:rsid w:val="00AC0AB8"/>
    <w:rsid w:val="00B33C6D"/>
    <w:rsid w:val="00B4508F"/>
    <w:rsid w:val="00B55AD5"/>
    <w:rsid w:val="00B8057C"/>
    <w:rsid w:val="00BD6238"/>
    <w:rsid w:val="00BD7414"/>
    <w:rsid w:val="00BF593B"/>
    <w:rsid w:val="00BF773A"/>
    <w:rsid w:val="00BF7E81"/>
    <w:rsid w:val="00C1008D"/>
    <w:rsid w:val="00C13773"/>
    <w:rsid w:val="00C17CC8"/>
    <w:rsid w:val="00C20D18"/>
    <w:rsid w:val="00C2343F"/>
    <w:rsid w:val="00C83417"/>
    <w:rsid w:val="00C9604F"/>
    <w:rsid w:val="00CA19AA"/>
    <w:rsid w:val="00CC5298"/>
    <w:rsid w:val="00CD285A"/>
    <w:rsid w:val="00CD736E"/>
    <w:rsid w:val="00CD798D"/>
    <w:rsid w:val="00CE161E"/>
    <w:rsid w:val="00CF59A8"/>
    <w:rsid w:val="00D325A9"/>
    <w:rsid w:val="00D36A8A"/>
    <w:rsid w:val="00D600E4"/>
    <w:rsid w:val="00D61409"/>
    <w:rsid w:val="00D6691E"/>
    <w:rsid w:val="00D71170"/>
    <w:rsid w:val="00DA1C92"/>
    <w:rsid w:val="00DA25D4"/>
    <w:rsid w:val="00DA6538"/>
    <w:rsid w:val="00E15E75"/>
    <w:rsid w:val="00E5262C"/>
    <w:rsid w:val="00E53EC8"/>
    <w:rsid w:val="00EC7DC4"/>
    <w:rsid w:val="00ED30CF"/>
    <w:rsid w:val="00F176EF"/>
    <w:rsid w:val="00F45E10"/>
    <w:rsid w:val="00F6364A"/>
    <w:rsid w:val="00F72A69"/>
    <w:rsid w:val="00F9113A"/>
    <w:rsid w:val="00FB1D4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A40CF"/>
  <w15:chartTrackingRefBased/>
  <w15:docId w15:val="{83FCF6E1-4951-45FE-83D4-121BAE1E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3EC8"/>
    <w:rPr>
      <w:rFonts w:cs="Calibri"/>
    </w:rPr>
  </w:style>
  <w:style w:type="paragraph" w:styleId="Heading1">
    <w:name w:val="heading 1"/>
    <w:aliases w:val="Pocket"/>
    <w:basedOn w:val="Normal"/>
    <w:next w:val="Normal"/>
    <w:link w:val="Heading1Char"/>
    <w:qFormat/>
    <w:rsid w:val="00E53E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3E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3E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small space,T,t"/>
    <w:basedOn w:val="Normal"/>
    <w:next w:val="Normal"/>
    <w:link w:val="Heading4Char"/>
    <w:uiPriority w:val="3"/>
    <w:unhideWhenUsed/>
    <w:qFormat/>
    <w:rsid w:val="00E53EC8"/>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E53E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EC8"/>
  </w:style>
  <w:style w:type="character" w:customStyle="1" w:styleId="Heading1Char">
    <w:name w:val="Heading 1 Char"/>
    <w:aliases w:val="Pocket Char"/>
    <w:basedOn w:val="DefaultParagraphFont"/>
    <w:link w:val="Heading1"/>
    <w:rsid w:val="00E53EC8"/>
    <w:rPr>
      <w:rFonts w:eastAsiaTheme="majorEastAsia"/>
      <w:b/>
      <w:sz w:val="52"/>
      <w:szCs w:val="32"/>
    </w:rPr>
  </w:style>
  <w:style w:type="character" w:customStyle="1" w:styleId="Heading2Char">
    <w:name w:val="Heading 2 Char"/>
    <w:aliases w:val="Hat Char"/>
    <w:basedOn w:val="DefaultParagraphFont"/>
    <w:link w:val="Heading2"/>
    <w:uiPriority w:val="1"/>
    <w:rsid w:val="00E53EC8"/>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E53EC8"/>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E53EC8"/>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53EC8"/>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53EC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E53EC8"/>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
    <w:basedOn w:val="DefaultParagraphFont"/>
    <w:link w:val="NoSpacing"/>
    <w:uiPriority w:val="99"/>
    <w:unhideWhenUsed/>
    <w:rsid w:val="00E53EC8"/>
    <w:rPr>
      <w:color w:val="auto"/>
      <w:u w:val="none"/>
    </w:rPr>
  </w:style>
  <w:style w:type="character" w:styleId="FollowedHyperlink">
    <w:name w:val="FollowedHyperlink"/>
    <w:basedOn w:val="DefaultParagraphFont"/>
    <w:uiPriority w:val="99"/>
    <w:semiHidden/>
    <w:unhideWhenUsed/>
    <w:rsid w:val="00E53EC8"/>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06216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06216B"/>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paragraph" w:styleId="NormalWeb">
    <w:name w:val="Normal (Web)"/>
    <w:basedOn w:val="Normal"/>
    <w:uiPriority w:val="99"/>
    <w:unhideWhenUsed/>
    <w:rsid w:val="0046446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n.hms.harvard.edu/flash/2018/spacex-launches-falcon-heavy-rocket-successfull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geekwire.com/2018/jeff-bezos-blue-origin-space-venture-go-moon-settlement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11" Type="http://schemas.openxmlformats.org/officeDocument/2006/relationships/hyperlink" Target="https://www.niskanencenter.org/wp-content/uploads/old_uploads/2017/01/TheFutureofSpaceCommercializationFinal.pdf" TargetMode="External"/><Relationship Id="rId5" Type="http://schemas.openxmlformats.org/officeDocument/2006/relationships/webSettings" Target="webSettings.xml"/><Relationship Id="rId10" Type="http://schemas.openxmlformats.org/officeDocument/2006/relationships/hyperlink" Target="https://www.forbes.com/sites/alexknapp/2018/04/10/nearly-1-billion-was-invested-in-space-startups-in-1q2018-new-report-says/" TargetMode="External"/><Relationship Id="rId4" Type="http://schemas.openxmlformats.org/officeDocument/2006/relationships/settings" Target="settings.xml"/><Relationship Id="rId9"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6899</Words>
  <Characters>39326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21</cp:revision>
  <dcterms:created xsi:type="dcterms:W3CDTF">2022-01-15T18:45:00Z</dcterms:created>
  <dcterms:modified xsi:type="dcterms:W3CDTF">2022-01-15T20:12:00Z</dcterms:modified>
</cp:coreProperties>
</file>