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F112" w14:textId="6E2D5D56" w:rsidR="00C43C8A" w:rsidRPr="00703121" w:rsidRDefault="009A58CD" w:rsidP="00C43C8A">
      <w:pPr>
        <w:pStyle w:val="Heading3"/>
        <w:rPr>
          <w:rFonts w:asciiTheme="minorHAnsi" w:hAnsiTheme="minorHAnsi" w:cstheme="minorHAnsi"/>
        </w:rPr>
      </w:pPr>
      <w:bookmarkStart w:id="0" w:name="_Hlk91590763"/>
      <w:r>
        <w:rPr>
          <w:rFonts w:asciiTheme="minorHAnsi" w:hAnsiTheme="minorHAnsi" w:cstheme="minorHAnsi"/>
        </w:rPr>
        <w:t xml:space="preserve">New </w:t>
      </w:r>
      <w:proofErr w:type="spellStart"/>
      <w:r>
        <w:rPr>
          <w:rFonts w:asciiTheme="minorHAnsi" w:hAnsiTheme="minorHAnsi" w:cstheme="minorHAnsi"/>
        </w:rPr>
        <w:t>Affs</w:t>
      </w:r>
      <w:proofErr w:type="spellEnd"/>
    </w:p>
    <w:p w14:paraId="3D452512" w14:textId="77777777" w:rsidR="00C43C8A" w:rsidRPr="00703121" w:rsidRDefault="00C43C8A" w:rsidP="00C43C8A">
      <w:pPr>
        <w:pStyle w:val="Heading4"/>
        <w:rPr>
          <w:rFonts w:asciiTheme="minorHAnsi" w:hAnsiTheme="minorHAnsi" w:cstheme="minorHAnsi"/>
        </w:rPr>
      </w:pPr>
      <w:bookmarkStart w:id="1" w:name="_Hlk87018250"/>
      <w:proofErr w:type="spellStart"/>
      <w:r w:rsidRPr="00703121">
        <w:rPr>
          <w:rFonts w:asciiTheme="minorHAnsi" w:hAnsiTheme="minorHAnsi" w:cstheme="minorHAnsi"/>
        </w:rPr>
        <w:t>Interp</w:t>
      </w:r>
      <w:proofErr w:type="spellEnd"/>
      <w:r w:rsidRPr="00703121">
        <w:rPr>
          <w:rFonts w:asciiTheme="minorHAnsi" w:hAnsiTheme="minorHAnsi" w:cstheme="minorHAnsi"/>
        </w:rPr>
        <w:t xml:space="preserve"> – the affirmative debater must disclose the affirmative 30 minutes prior to the round. To clarify, disclosure can occur on the wiki or over message.</w:t>
      </w:r>
    </w:p>
    <w:p w14:paraId="20ABE734" w14:textId="0343B69B"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Violation – </w:t>
      </w:r>
      <w:r w:rsidR="0019438C" w:rsidRPr="00703121">
        <w:rPr>
          <w:rFonts w:asciiTheme="minorHAnsi" w:hAnsiTheme="minorHAnsi" w:cstheme="minorHAnsi"/>
        </w:rPr>
        <w:t>I’ve inserted a screenshot in the doc.</w:t>
      </w:r>
    </w:p>
    <w:p w14:paraId="57C10D22" w14:textId="2CCF20FA" w:rsidR="0019438C" w:rsidRPr="00703121" w:rsidRDefault="000D7D04" w:rsidP="0019438C">
      <w:pPr>
        <w:rPr>
          <w:rFonts w:asciiTheme="minorHAnsi" w:hAnsiTheme="minorHAnsi" w:cstheme="minorHAnsi"/>
        </w:rPr>
      </w:pPr>
      <w:r w:rsidRPr="00703121">
        <w:rPr>
          <w:rFonts w:asciiTheme="minorHAnsi" w:hAnsiTheme="minorHAnsi" w:cstheme="minorHAnsi"/>
          <w:noProof/>
        </w:rPr>
        <w:drawing>
          <wp:inline distT="0" distB="0" distL="0" distR="0" wp14:anchorId="40B61D6E" wp14:editId="4A86B4B3">
            <wp:extent cx="9632950" cy="4018915"/>
            <wp:effectExtent l="0" t="0" r="635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2950" cy="4018915"/>
                    </a:xfrm>
                    <a:prstGeom prst="rect">
                      <a:avLst/>
                    </a:prstGeom>
                    <a:noFill/>
                    <a:ln>
                      <a:noFill/>
                    </a:ln>
                  </pic:spPr>
                </pic:pic>
              </a:graphicData>
            </a:graphic>
          </wp:inline>
        </w:drawing>
      </w:r>
    </w:p>
    <w:p w14:paraId="7DD16A30"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Prefer – </w:t>
      </w:r>
    </w:p>
    <w:p w14:paraId="65E3AB65"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1] </w:t>
      </w:r>
      <w:r w:rsidRPr="00703121">
        <w:rPr>
          <w:rFonts w:asciiTheme="minorHAnsi" w:hAnsiTheme="minorHAnsi" w:cstheme="minorHAnsi"/>
          <w:u w:val="single"/>
        </w:rPr>
        <w:t>Neg Prep</w:t>
      </w:r>
      <w:r w:rsidRPr="00703121">
        <w:rPr>
          <w:rFonts w:asciiTheme="minorHAnsi" w:hAnsiTheme="minorHAnsi" w:cstheme="minorHAnsi"/>
        </w:rPr>
        <w:t xml:space="preserve"> – 4 minutes of prep is not enough to put together a coherent 1NC or update generics – 30 minutes is necessary to learn a little about the affirmative and piece together what 1NC positions apply and cut and research their applications to the aff</w:t>
      </w:r>
    </w:p>
    <w:p w14:paraId="6A333A8C"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2] </w:t>
      </w:r>
      <w:r w:rsidRPr="00703121">
        <w:rPr>
          <w:rFonts w:asciiTheme="minorHAnsi" w:hAnsiTheme="minorHAnsi" w:cstheme="minorHAnsi"/>
          <w:u w:val="single"/>
        </w:rPr>
        <w:t>Academic Integrity</w:t>
      </w:r>
      <w:r w:rsidRPr="00703121">
        <w:rPr>
          <w:rFonts w:asciiTheme="minorHAnsi" w:hAnsiTheme="minorHAnsi" w:cstheme="minorHAnsi"/>
        </w:rPr>
        <w:t xml:space="preserve"> – disclosing new </w:t>
      </w:r>
      <w:proofErr w:type="spellStart"/>
      <w:r w:rsidRPr="00703121">
        <w:rPr>
          <w:rFonts w:asciiTheme="minorHAnsi" w:hAnsiTheme="minorHAnsi" w:cstheme="minorHAnsi"/>
        </w:rPr>
        <w:t>affs</w:t>
      </w:r>
      <w:proofErr w:type="spellEnd"/>
      <w:r w:rsidRPr="00703121">
        <w:rPr>
          <w:rFonts w:asciiTheme="minorHAnsi" w:hAnsiTheme="minorHAnsi" w:cstheme="minorHAnsi"/>
        </w:rPr>
        <w:t xml:space="preserve"> is key to ensure that evidence isn’t miscut – 4 minutes of prep isn’t enough, especially since I need to save some for the 2NR </w:t>
      </w:r>
      <w:proofErr w:type="gramStart"/>
      <w:r w:rsidRPr="00703121">
        <w:rPr>
          <w:rFonts w:asciiTheme="minorHAnsi" w:hAnsiTheme="minorHAnsi" w:cstheme="minorHAnsi"/>
        </w:rPr>
        <w:t>and also</w:t>
      </w:r>
      <w:proofErr w:type="gramEnd"/>
      <w:r w:rsidRPr="00703121">
        <w:rPr>
          <w:rFonts w:asciiTheme="minorHAnsi" w:hAnsiTheme="minorHAnsi" w:cstheme="minorHAnsi"/>
        </w:rPr>
        <w:t xml:space="preserve"> construct a 1NC. This outweighs because if they can lie about their aff, everything else they could have said is a lie and should be disregarded. Key to education otherwise we wouldn’t learn what is true and what’s not.</w:t>
      </w:r>
    </w:p>
    <w:p w14:paraId="4A5A0C89"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Fairness because debate’s a game and education because it’s the only portable skill from debate.</w:t>
      </w:r>
    </w:p>
    <w:p w14:paraId="7B9FD163"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Drop the debater – A] Their lack of disclosure makes substance irreparable because our entire argument is that we did not have a basis to engage the aff to begin with, B] Drop the </w:t>
      </w:r>
      <w:proofErr w:type="spellStart"/>
      <w:r w:rsidRPr="00703121">
        <w:rPr>
          <w:rFonts w:asciiTheme="minorHAnsi" w:hAnsiTheme="minorHAnsi" w:cstheme="minorHAnsi"/>
        </w:rPr>
        <w:t>arg</w:t>
      </w:r>
      <w:proofErr w:type="spellEnd"/>
      <w:r w:rsidRPr="00703121">
        <w:rPr>
          <w:rFonts w:asciiTheme="minorHAnsi" w:hAnsiTheme="minorHAnsi" w:cstheme="minorHAnsi"/>
        </w:rPr>
        <w:t xml:space="preserve"> means they lose since they lose their entire advocacy and cannot have offense.</w:t>
      </w:r>
      <w:r w:rsidRPr="00703121">
        <w:rPr>
          <w:rFonts w:asciiTheme="minorHAnsi" w:hAnsiTheme="minorHAnsi" w:cstheme="minorHAnsi"/>
        </w:rPr>
        <w:br/>
        <w:t xml:space="preserve">Competing </w:t>
      </w:r>
      <w:proofErr w:type="spellStart"/>
      <w:r w:rsidRPr="00703121">
        <w:rPr>
          <w:rFonts w:asciiTheme="minorHAnsi" w:hAnsiTheme="minorHAnsi" w:cstheme="minorHAnsi"/>
        </w:rPr>
        <w:t>interps</w:t>
      </w:r>
      <w:proofErr w:type="spellEnd"/>
      <w:r w:rsidRPr="00703121">
        <w:rPr>
          <w:rFonts w:asciiTheme="minorHAnsi" w:hAnsiTheme="minorHAnsi" w:cstheme="minorHAnsi"/>
        </w:rPr>
        <w:t xml:space="preserve"> – a) It fosters the best norms through encouraging the fairest rule b) Reasonability collapses by debating the </w:t>
      </w:r>
      <w:proofErr w:type="spellStart"/>
      <w:r w:rsidRPr="00703121">
        <w:rPr>
          <w:rFonts w:asciiTheme="minorHAnsi" w:hAnsiTheme="minorHAnsi" w:cstheme="minorHAnsi"/>
        </w:rPr>
        <w:t>brightline</w:t>
      </w:r>
      <w:proofErr w:type="spellEnd"/>
      <w:r w:rsidRPr="00703121">
        <w:rPr>
          <w:rFonts w:asciiTheme="minorHAnsi" w:hAnsiTheme="minorHAnsi" w:cstheme="minorHAnsi"/>
        </w:rPr>
        <w:t xml:space="preserve">  </w:t>
      </w:r>
    </w:p>
    <w:p w14:paraId="3D30B934"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No RVIs – a) Illogical – you shouldn’t win for proving that you’re fair or education because it’s a prima facie burden – logic outweighs because it determines what </w:t>
      </w:r>
      <w:proofErr w:type="spellStart"/>
      <w:r w:rsidRPr="00703121">
        <w:rPr>
          <w:rFonts w:asciiTheme="minorHAnsi" w:hAnsiTheme="minorHAnsi" w:cstheme="minorHAnsi"/>
        </w:rPr>
        <w:t>args</w:t>
      </w:r>
      <w:proofErr w:type="spellEnd"/>
      <w:r w:rsidRPr="00703121">
        <w:rPr>
          <w:rFonts w:asciiTheme="minorHAnsi" w:hAnsiTheme="minorHAnsi" w:cstheme="minorHAnsi"/>
        </w:rPr>
        <w:t> count as valid b) It incentivizes you to bait theory and win off a scripted CI c) people will be scared to read theory against good theory debaters and will never be able to check abuse</w:t>
      </w:r>
    </w:p>
    <w:bookmarkEnd w:id="0"/>
    <w:bookmarkEnd w:id="1"/>
    <w:p w14:paraId="113DCBA5" w14:textId="0567BF38" w:rsidR="00C43C8A" w:rsidRPr="00703121" w:rsidRDefault="009A58CD" w:rsidP="00C43C8A">
      <w:pPr>
        <w:pStyle w:val="Heading3"/>
        <w:rPr>
          <w:rFonts w:asciiTheme="minorHAnsi" w:hAnsiTheme="minorHAnsi" w:cstheme="minorHAnsi"/>
        </w:rPr>
      </w:pPr>
      <w:r>
        <w:rPr>
          <w:rFonts w:asciiTheme="minorHAnsi" w:hAnsiTheme="minorHAnsi" w:cstheme="minorHAnsi"/>
        </w:rPr>
        <w:t>Round Reports</w:t>
      </w:r>
    </w:p>
    <w:p w14:paraId="0ABA44EC" w14:textId="77777777" w:rsidR="00C43C8A" w:rsidRPr="00703121" w:rsidRDefault="00C43C8A" w:rsidP="00C43C8A">
      <w:pPr>
        <w:pStyle w:val="Heading4"/>
        <w:rPr>
          <w:rFonts w:asciiTheme="minorHAnsi" w:hAnsiTheme="minorHAnsi" w:cstheme="minorHAnsi"/>
        </w:rPr>
      </w:pPr>
      <w:proofErr w:type="spellStart"/>
      <w:r w:rsidRPr="00703121">
        <w:rPr>
          <w:rFonts w:asciiTheme="minorHAnsi" w:hAnsiTheme="minorHAnsi" w:cstheme="minorHAnsi"/>
        </w:rPr>
        <w:t>Interp</w:t>
      </w:r>
      <w:proofErr w:type="spellEnd"/>
      <w:r w:rsidRPr="00703121">
        <w:rPr>
          <w:rFonts w:asciiTheme="minorHAnsi" w:hAnsiTheme="minorHAnsi" w:cstheme="minorHAnsi"/>
        </w:rPr>
        <w:t xml:space="preserve"> – at all TOC bid distributing tournaments, debaters must disclose round reports on the 2021-2022 NDCA LD wiki for every round they have debated this season 30 minutes after the round. Round reports disclose which positions (AC, NC, K, T, Theory, etc.) were read/gone for in every speech.</w:t>
      </w:r>
    </w:p>
    <w:p w14:paraId="26F2CC41" w14:textId="1EF8D62F"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Violation – screenshot in the doc.</w:t>
      </w:r>
      <w:r w:rsidRPr="00703121">
        <w:rPr>
          <w:rFonts w:asciiTheme="minorHAnsi" w:hAnsiTheme="minorHAnsi" w:cstheme="minorHAnsi"/>
        </w:rPr>
        <w:t xml:space="preserve"> They haven’t disclosed multiple round reports and many of them only disclose the first two speeches.</w:t>
      </w:r>
    </w:p>
    <w:p w14:paraId="4B3D92BA" w14:textId="12AC219E" w:rsidR="00A47555" w:rsidRPr="00703121" w:rsidRDefault="00A47555" w:rsidP="00A47555">
      <w:pPr>
        <w:rPr>
          <w:rFonts w:asciiTheme="minorHAnsi" w:hAnsiTheme="minorHAnsi" w:cstheme="minorHAnsi"/>
        </w:rPr>
      </w:pPr>
      <w:r w:rsidRPr="00703121">
        <w:rPr>
          <w:rFonts w:asciiTheme="minorHAnsi" w:hAnsiTheme="minorHAnsi" w:cstheme="minorHAnsi"/>
          <w:noProof/>
        </w:rPr>
        <w:drawing>
          <wp:inline distT="0" distB="0" distL="0" distR="0" wp14:anchorId="04BCBE0A" wp14:editId="2F881576">
            <wp:extent cx="8888730" cy="5408295"/>
            <wp:effectExtent l="0" t="0" r="762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88730" cy="5408295"/>
                    </a:xfrm>
                    <a:prstGeom prst="rect">
                      <a:avLst/>
                    </a:prstGeom>
                    <a:noFill/>
                    <a:ln>
                      <a:noFill/>
                    </a:ln>
                  </pic:spPr>
                </pic:pic>
              </a:graphicData>
            </a:graphic>
          </wp:inline>
        </w:drawing>
      </w:r>
    </w:p>
    <w:p w14:paraId="3B2240CC" w14:textId="46E0ED6C" w:rsidR="00A47555" w:rsidRPr="00703121" w:rsidRDefault="00A47555" w:rsidP="00C43C8A">
      <w:pPr>
        <w:pStyle w:val="Heading4"/>
        <w:rPr>
          <w:rFonts w:asciiTheme="minorHAnsi" w:hAnsiTheme="minorHAnsi" w:cstheme="minorHAnsi"/>
        </w:rPr>
      </w:pPr>
      <w:r w:rsidRPr="00703121">
        <w:rPr>
          <w:rFonts w:asciiTheme="minorHAnsi" w:hAnsiTheme="minorHAnsi" w:cstheme="minorHAnsi"/>
          <w:noProof/>
        </w:rPr>
        <w:drawing>
          <wp:inline distT="0" distB="0" distL="0" distR="0" wp14:anchorId="34A433CE" wp14:editId="269540BA">
            <wp:extent cx="12092940" cy="65639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92940" cy="6563995"/>
                    </a:xfrm>
                    <a:prstGeom prst="rect">
                      <a:avLst/>
                    </a:prstGeom>
                    <a:noFill/>
                    <a:ln>
                      <a:noFill/>
                    </a:ln>
                  </pic:spPr>
                </pic:pic>
              </a:graphicData>
            </a:graphic>
          </wp:inline>
        </w:drawing>
      </w:r>
    </w:p>
    <w:p w14:paraId="4B92AE22" w14:textId="70926464"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Standards – </w:t>
      </w:r>
    </w:p>
    <w:p w14:paraId="552F23FE"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1] </w:t>
      </w:r>
      <w:r w:rsidRPr="00703121">
        <w:rPr>
          <w:rFonts w:asciiTheme="minorHAnsi" w:hAnsiTheme="minorHAnsi" w:cstheme="minorHAnsi"/>
          <w:u w:val="single"/>
        </w:rPr>
        <w:t>Pre-Round Prep</w:t>
      </w:r>
      <w:r w:rsidRPr="00703121">
        <w:rPr>
          <w:rFonts w:asciiTheme="minorHAnsi" w:hAnsiTheme="minorHAnsi" w:cstheme="minorHAnsi"/>
        </w:rPr>
        <w:t xml:space="preserve"> – enables me to see what arguments people have been reading against you which means that I know what arguments would be interacting well with the aff and can cut these case positions for more in-depth debates. Also enables small schools to see what strategies engage with </w:t>
      </w:r>
      <w:proofErr w:type="spellStart"/>
      <w:r w:rsidRPr="00703121">
        <w:rPr>
          <w:rFonts w:asciiTheme="minorHAnsi" w:hAnsiTheme="minorHAnsi" w:cstheme="minorHAnsi"/>
        </w:rPr>
        <w:t>affs</w:t>
      </w:r>
      <w:proofErr w:type="spellEnd"/>
      <w:r w:rsidRPr="00703121">
        <w:rPr>
          <w:rFonts w:asciiTheme="minorHAnsi" w:hAnsiTheme="minorHAnsi" w:cstheme="minorHAnsi"/>
        </w:rPr>
        <w:t xml:space="preserve"> that use extremely dense literature, especially when they don’t have access to large files of generics.</w:t>
      </w:r>
    </w:p>
    <w:p w14:paraId="0C84B8B8"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2] </w:t>
      </w:r>
      <w:r w:rsidRPr="00703121">
        <w:rPr>
          <w:rFonts w:asciiTheme="minorHAnsi" w:hAnsiTheme="minorHAnsi" w:cstheme="minorHAnsi"/>
          <w:u w:val="single"/>
        </w:rPr>
        <w:t>Disclosure Verification</w:t>
      </w:r>
      <w:r w:rsidRPr="00703121">
        <w:rPr>
          <w:rFonts w:asciiTheme="minorHAnsi" w:hAnsiTheme="minorHAnsi" w:cstheme="minorHAnsi"/>
        </w:rPr>
        <w:t xml:space="preserve"> – absent the </w:t>
      </w:r>
      <w:proofErr w:type="spellStart"/>
      <w:r w:rsidRPr="00703121">
        <w:rPr>
          <w:rFonts w:asciiTheme="minorHAnsi" w:hAnsiTheme="minorHAnsi" w:cstheme="minorHAnsi"/>
        </w:rPr>
        <w:t>interp</w:t>
      </w:r>
      <w:proofErr w:type="spellEnd"/>
      <w:r w:rsidRPr="00703121">
        <w:rPr>
          <w:rFonts w:asciiTheme="minorHAnsi" w:hAnsiTheme="minorHAnsi" w:cstheme="minorHAnsi"/>
        </w:rPr>
        <w:t xml:space="preserve">, it’s extremely difficult to determine what positions have been broke and whether you are disclosing responsibly since there needs to be a metric other than yourself that keeps track of broken positions – it’s a question of </w:t>
      </w:r>
      <w:proofErr w:type="spellStart"/>
      <w:r w:rsidRPr="00703121">
        <w:rPr>
          <w:rFonts w:asciiTheme="minorHAnsi" w:hAnsiTheme="minorHAnsi" w:cstheme="minorHAnsi"/>
        </w:rPr>
        <w:t>normsetting</w:t>
      </w:r>
      <w:proofErr w:type="spellEnd"/>
      <w:r w:rsidRPr="00703121">
        <w:rPr>
          <w:rFonts w:asciiTheme="minorHAnsi" w:hAnsiTheme="minorHAnsi" w:cstheme="minorHAnsi"/>
        </w:rPr>
        <w:t>.</w:t>
      </w:r>
      <w:r w:rsidRPr="00703121">
        <w:rPr>
          <w:rFonts w:asciiTheme="minorHAnsi" w:hAnsiTheme="minorHAnsi" w:cstheme="minorHAnsi"/>
        </w:rPr>
        <w:br/>
        <w:t>Drop the debater – a) Deters future abuse, b) Rectifies time loss, c) DTA encourages baiting – Debaters could fill their cases w/ abusive </w:t>
      </w:r>
      <w:proofErr w:type="spellStart"/>
      <w:r w:rsidRPr="00703121">
        <w:rPr>
          <w:rFonts w:asciiTheme="minorHAnsi" w:hAnsiTheme="minorHAnsi" w:cstheme="minorHAnsi"/>
        </w:rPr>
        <w:t>args</w:t>
      </w:r>
      <w:proofErr w:type="spellEnd"/>
      <w:r w:rsidRPr="00703121">
        <w:rPr>
          <w:rFonts w:asciiTheme="minorHAnsi" w:hAnsiTheme="minorHAnsi" w:cstheme="minorHAnsi"/>
        </w:rPr>
        <w:t>, baiting theory and then just drop the argument in the next speech and go for </w:t>
      </w:r>
      <w:proofErr w:type="spellStart"/>
      <w:r w:rsidRPr="00703121">
        <w:rPr>
          <w:rFonts w:asciiTheme="minorHAnsi" w:hAnsiTheme="minorHAnsi" w:cstheme="minorHAnsi"/>
        </w:rPr>
        <w:t>undercovered</w:t>
      </w:r>
      <w:proofErr w:type="spellEnd"/>
      <w:r w:rsidRPr="00703121">
        <w:rPr>
          <w:rFonts w:asciiTheme="minorHAnsi" w:hAnsiTheme="minorHAnsi" w:cstheme="minorHAnsi"/>
        </w:rPr>
        <w:t> substance</w:t>
      </w:r>
    </w:p>
    <w:p w14:paraId="5AAF1E78" w14:textId="77777777"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 xml:space="preserve">Competing </w:t>
      </w:r>
      <w:proofErr w:type="spellStart"/>
      <w:r w:rsidRPr="00703121">
        <w:rPr>
          <w:rFonts w:asciiTheme="minorHAnsi" w:hAnsiTheme="minorHAnsi" w:cstheme="minorHAnsi"/>
        </w:rPr>
        <w:t>interps</w:t>
      </w:r>
      <w:proofErr w:type="spellEnd"/>
      <w:r w:rsidRPr="00703121">
        <w:rPr>
          <w:rFonts w:asciiTheme="minorHAnsi" w:hAnsiTheme="minorHAnsi" w:cstheme="minorHAnsi"/>
        </w:rPr>
        <w:t xml:space="preserve"> – a) It fosters the best norms through encouraging the fairest rule b) Reasonability collapses by debating the </w:t>
      </w:r>
      <w:proofErr w:type="spellStart"/>
      <w:r w:rsidRPr="00703121">
        <w:rPr>
          <w:rFonts w:asciiTheme="minorHAnsi" w:hAnsiTheme="minorHAnsi" w:cstheme="minorHAnsi"/>
        </w:rPr>
        <w:t>brightline</w:t>
      </w:r>
      <w:proofErr w:type="spellEnd"/>
      <w:r w:rsidRPr="00703121">
        <w:rPr>
          <w:rFonts w:asciiTheme="minorHAnsi" w:hAnsiTheme="minorHAnsi" w:cstheme="minorHAnsi"/>
        </w:rPr>
        <w:t xml:space="preserve">  </w:t>
      </w:r>
    </w:p>
    <w:p w14:paraId="0B30C135" w14:textId="1F5E7521" w:rsidR="00C43C8A" w:rsidRPr="00703121" w:rsidRDefault="00C43C8A" w:rsidP="00C43C8A">
      <w:pPr>
        <w:pStyle w:val="Heading4"/>
        <w:rPr>
          <w:rFonts w:asciiTheme="minorHAnsi" w:hAnsiTheme="minorHAnsi" w:cstheme="minorHAnsi"/>
        </w:rPr>
      </w:pPr>
      <w:r w:rsidRPr="00703121">
        <w:rPr>
          <w:rFonts w:asciiTheme="minorHAnsi" w:hAnsiTheme="minorHAnsi" w:cstheme="minorHAnsi"/>
        </w:rPr>
        <w:t>No RVIs – a) Illogical – you shouldn’t win for proving that you’re fair or education because it’s a prima facie burden – logic outweighs because it determines what </w:t>
      </w:r>
      <w:proofErr w:type="spellStart"/>
      <w:r w:rsidRPr="00703121">
        <w:rPr>
          <w:rFonts w:asciiTheme="minorHAnsi" w:hAnsiTheme="minorHAnsi" w:cstheme="minorHAnsi"/>
        </w:rPr>
        <w:t>args</w:t>
      </w:r>
      <w:proofErr w:type="spellEnd"/>
      <w:r w:rsidRPr="00703121">
        <w:rPr>
          <w:rFonts w:asciiTheme="minorHAnsi" w:hAnsiTheme="minorHAnsi" w:cstheme="minorHAnsi"/>
        </w:rPr>
        <w:t> count as valid b) It incentivizes you to bait theory and win off a scripted CI c) people will be scared to read theory against good theory debaters and will never be able to check abuse</w:t>
      </w:r>
    </w:p>
    <w:p w14:paraId="0333A928" w14:textId="18755D65" w:rsidR="00F9199B" w:rsidRDefault="009A58CD" w:rsidP="00F9199B">
      <w:pPr>
        <w:pStyle w:val="Heading3"/>
      </w:pPr>
      <w:r>
        <w:t>NC</w:t>
      </w:r>
    </w:p>
    <w:p w14:paraId="6B19F5F0" w14:textId="77777777" w:rsidR="00F9199B" w:rsidRPr="00A92117" w:rsidRDefault="00F9199B" w:rsidP="00F9199B">
      <w:pPr>
        <w:pStyle w:val="Heading4"/>
        <w:rPr>
          <w:rFonts w:asciiTheme="minorHAnsi" w:hAnsiTheme="minorHAnsi" w:cstheme="minorHAnsi"/>
        </w:rPr>
      </w:pPr>
      <w:bookmarkStart w:id="2" w:name="_Hlk91590732"/>
      <w:r w:rsidRPr="00A92117">
        <w:rPr>
          <w:rFonts w:asciiTheme="minorHAnsi" w:hAnsiTheme="minorHAnsi" w:cstheme="minorHAnsi"/>
        </w:rPr>
        <w:t>The meta ethic is practical reason.</w:t>
      </w:r>
    </w:p>
    <w:p w14:paraId="5DFCE9C7"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4AA15F38"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2] Empirical uncertainty– evil demon could deceive us, dreaming, simulation, and inability to know other’s experiences makes empiricism an unreliable basis for universal ethics.</w:t>
      </w:r>
    </w:p>
    <w:p w14:paraId="2BCEBEB6"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35771E04"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35C74763"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390A62D4"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Thus, the standard is respecting freedom. Prefer additionally –</w:t>
      </w:r>
    </w:p>
    <w:p w14:paraId="5E7E2BE4"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2966B19B"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 xml:space="preserve">2] All other frameworks collapse—non-Kantian theories source obligations in extrinsically good objects, but that presupposes the goodness of the rational will. </w:t>
      </w:r>
    </w:p>
    <w:p w14:paraId="63B850BD" w14:textId="77777777" w:rsidR="00F9199B" w:rsidRPr="00A92117" w:rsidRDefault="00F9199B" w:rsidP="00F9199B">
      <w:pPr>
        <w:pStyle w:val="Heading4"/>
        <w:rPr>
          <w:rFonts w:asciiTheme="minorHAnsi" w:hAnsiTheme="minorHAnsi" w:cstheme="minorHAnsi"/>
        </w:rPr>
      </w:pPr>
      <w:r w:rsidRPr="00A92117">
        <w:rPr>
          <w:rFonts w:asciiTheme="minorHAnsi" w:hAnsiTheme="minorHAnsi" w:cstheme="minorHAnsi"/>
        </w:rPr>
        <w:t xml:space="preserve">3] 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A92117">
        <w:rPr>
          <w:rFonts w:asciiTheme="minorHAnsi" w:hAnsiTheme="minorHAnsi" w:cstheme="minorHAnsi"/>
        </w:rPr>
        <w:t>have to</w:t>
      </w:r>
      <w:proofErr w:type="gramEnd"/>
      <w:r w:rsidRPr="00A92117">
        <w:rPr>
          <w:rFonts w:asciiTheme="minorHAnsi" w:hAnsiTheme="minorHAnsi" w:cstheme="minorHAnsi"/>
        </w:rPr>
        <w:t xml:space="preserve"> prep for every unique advantage under each aff, every counterplan, and every </w:t>
      </w:r>
      <w:proofErr w:type="spellStart"/>
      <w:r w:rsidRPr="00A92117">
        <w:rPr>
          <w:rFonts w:asciiTheme="minorHAnsi" w:hAnsiTheme="minorHAnsi" w:cstheme="minorHAnsi"/>
        </w:rPr>
        <w:t>disad</w:t>
      </w:r>
      <w:proofErr w:type="spellEnd"/>
      <w:r w:rsidRPr="00A92117">
        <w:rPr>
          <w:rFonts w:asciiTheme="minorHAnsi" w:hAnsiTheme="minorHAnsi" w:cstheme="minorHAnsi"/>
        </w:rPr>
        <w:t xml:space="preserve"> with carded responses to each of them</w:t>
      </w:r>
    </w:p>
    <w:p w14:paraId="30FE3CCD" w14:textId="77777777" w:rsidR="00F9199B" w:rsidRPr="00A92117" w:rsidRDefault="00F9199B" w:rsidP="00F9199B">
      <w:pPr>
        <w:pStyle w:val="Heading4"/>
        <w:spacing w:before="0"/>
        <w:rPr>
          <w:rFonts w:asciiTheme="minorHAnsi" w:hAnsiTheme="minorHAnsi" w:cstheme="minorHAnsi"/>
          <w:sz w:val="24"/>
        </w:rPr>
      </w:pPr>
      <w:r w:rsidRPr="00A92117">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246F4BA8" w14:textId="77777777" w:rsidR="00F9199B" w:rsidRPr="00A92117" w:rsidRDefault="00F9199B" w:rsidP="00F9199B">
      <w:pPr>
        <w:rPr>
          <w:rFonts w:asciiTheme="minorHAnsi" w:hAnsiTheme="minorHAnsi" w:cstheme="minorHAnsi"/>
        </w:rPr>
      </w:pPr>
      <w:proofErr w:type="spellStart"/>
      <w:r w:rsidRPr="00A92117">
        <w:rPr>
          <w:rStyle w:val="Style13ptBold"/>
          <w:rFonts w:asciiTheme="minorHAnsi" w:hAnsiTheme="minorHAnsi" w:cstheme="minorHAnsi"/>
        </w:rPr>
        <w:t>Feser</w:t>
      </w:r>
      <w:proofErr w:type="spellEnd"/>
      <w:r w:rsidRPr="00A92117">
        <w:rPr>
          <w:rStyle w:val="Style13ptBold"/>
          <w:rFonts w:asciiTheme="minorHAnsi" w:hAnsiTheme="minorHAnsi" w:cstheme="minorHAnsi"/>
        </w:rPr>
        <w:t xml:space="preserve"> 1</w:t>
      </w:r>
      <w:r w:rsidRPr="00A92117">
        <w:rPr>
          <w:rFonts w:asciiTheme="minorHAnsi" w:hAnsiTheme="minorHAnsi" w:cstheme="minorHAnsi"/>
        </w:rPr>
        <w:t xml:space="preserve">, (Edward </w:t>
      </w:r>
      <w:proofErr w:type="spellStart"/>
      <w:r w:rsidRPr="00A92117">
        <w:rPr>
          <w:rFonts w:asciiTheme="minorHAnsi" w:hAnsiTheme="minorHAnsi" w:cstheme="minorHAnsi"/>
        </w:rPr>
        <w:t>Feser</w:t>
      </w:r>
      <w:proofErr w:type="spellEnd"/>
      <w:r w:rsidRPr="00A92117">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A92117">
        <w:rPr>
          <w:rFonts w:asciiTheme="minorHAnsi" w:hAnsiTheme="minorHAnsi" w:cstheme="minorHAnsi"/>
        </w:rPr>
        <w:t>Feser</w:t>
      </w:r>
      <w:proofErr w:type="spellEnd"/>
      <w:r w:rsidRPr="00A92117">
        <w:rPr>
          <w:rFonts w:asciiTheme="minorHAnsi" w:hAnsiTheme="minorHAnsi" w:cstheme="minorHAnsi"/>
        </w:rPr>
        <w:t xml:space="preserve"> is an American philosopher. He is an Associate Professor of Philosophy at Pasadena City College in Pasadena, California. </w:t>
      </w:r>
      <w:hyperlink r:id="rId11" w:history="1">
        <w:r w:rsidRPr="00A92117">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A92117">
        <w:rPr>
          <w:rFonts w:asciiTheme="minorHAnsi" w:hAnsiTheme="minorHAnsi" w:cstheme="minorHAnsi"/>
        </w:rPr>
        <w:t xml:space="preserve"> for gen lang]//</w:t>
      </w:r>
      <w:proofErr w:type="spellStart"/>
      <w:r w:rsidRPr="00A92117">
        <w:rPr>
          <w:rFonts w:asciiTheme="minorHAnsi" w:hAnsiTheme="minorHAnsi" w:cstheme="minorHAnsi"/>
        </w:rPr>
        <w:t>phs</w:t>
      </w:r>
      <w:proofErr w:type="spellEnd"/>
      <w:r w:rsidRPr="00A92117">
        <w:rPr>
          <w:rFonts w:asciiTheme="minorHAnsi" w:hAnsiTheme="minorHAnsi" w:cstheme="minorHAnsi"/>
        </w:rPr>
        <w:t xml:space="preserve"> </w:t>
      </w:r>
      <w:proofErr w:type="spellStart"/>
      <w:r w:rsidRPr="00A92117">
        <w:rPr>
          <w:rFonts w:asciiTheme="minorHAnsi" w:hAnsiTheme="minorHAnsi" w:cstheme="minorHAnsi"/>
        </w:rPr>
        <w:t>st</w:t>
      </w:r>
      <w:proofErr w:type="spellEnd"/>
    </w:p>
    <w:p w14:paraId="5CB634EF" w14:textId="3FB55799" w:rsidR="00F9199B" w:rsidRDefault="00F9199B" w:rsidP="00F9199B">
      <w:pPr>
        <w:rPr>
          <w:rFonts w:asciiTheme="minorHAnsi" w:hAnsiTheme="minorHAnsi" w:cstheme="minorHAnsi"/>
          <w:sz w:val="16"/>
        </w:rPr>
      </w:pPr>
      <w:r w:rsidRPr="00A92117">
        <w:rPr>
          <w:rFonts w:asciiTheme="minorHAnsi" w:hAnsiTheme="minorHAnsi" w:cstheme="minorHAnsi"/>
          <w:sz w:val="16"/>
        </w:rPr>
        <w:t xml:space="preserve">There is a serious difficulty with this criticism of Nozick, however. It is just this: </w:t>
      </w:r>
      <w:r w:rsidRPr="00A92117">
        <w:rPr>
          <w:rStyle w:val="Emphasis"/>
          <w:rFonts w:asciiTheme="minorHAnsi" w:hAnsiTheme="minorHAnsi" w:cstheme="minorHAnsi"/>
        </w:rPr>
        <w:t>There is no such thing as an unjust initial acquisition of resources;</w:t>
      </w:r>
      <w:r w:rsidRPr="00A92117">
        <w:rPr>
          <w:rFonts w:asciiTheme="minorHAnsi" w:hAnsiTheme="minorHAnsi" w:cstheme="minorHAnsi"/>
          <w:sz w:val="16"/>
        </w:rPr>
        <w:t xml:space="preserve"> therefore</w:t>
      </w:r>
      <w:r w:rsidRPr="00A92117">
        <w:rPr>
          <w:rStyle w:val="Emphasis"/>
          <w:rFonts w:asciiTheme="minorHAnsi" w:hAnsiTheme="minorHAnsi" w:cstheme="minorHAnsi"/>
        </w:rPr>
        <w:t>, there is no case</w:t>
      </w:r>
      <w:r w:rsidRPr="00A92117">
        <w:rPr>
          <w:rFonts w:asciiTheme="minorHAnsi" w:hAnsiTheme="minorHAnsi" w:cstheme="minorHAnsi"/>
          <w:sz w:val="16"/>
        </w:rPr>
        <w:t xml:space="preserve"> to be made </w:t>
      </w:r>
      <w:r w:rsidRPr="00A92117">
        <w:rPr>
          <w:rStyle w:val="Emphasis"/>
          <w:rFonts w:asciiTheme="minorHAnsi" w:hAnsiTheme="minorHAnsi" w:cstheme="minorHAnsi"/>
        </w:rPr>
        <w:t xml:space="preserve">for </w:t>
      </w:r>
      <w:r w:rsidRPr="00A92117">
        <w:rPr>
          <w:rFonts w:asciiTheme="minorHAnsi" w:hAnsiTheme="minorHAnsi" w:cstheme="minorHAnsi"/>
          <w:sz w:val="16"/>
        </w:rPr>
        <w:t xml:space="preserve">redistributive taxation </w:t>
      </w:r>
      <w:proofErr w:type="gramStart"/>
      <w:r w:rsidRPr="00A92117">
        <w:rPr>
          <w:rFonts w:asciiTheme="minorHAnsi" w:hAnsiTheme="minorHAnsi" w:cstheme="minorHAnsi"/>
          <w:sz w:val="16"/>
        </w:rPr>
        <w:t>on the basis of</w:t>
      </w:r>
      <w:proofErr w:type="gramEnd"/>
      <w:r w:rsidRPr="00A92117">
        <w:rPr>
          <w:rFonts w:asciiTheme="minorHAnsi" w:hAnsiTheme="minorHAnsi" w:cstheme="minorHAnsi"/>
          <w:sz w:val="16"/>
        </w:rPr>
        <w:t xml:space="preserve"> </w:t>
      </w:r>
      <w:r w:rsidRPr="00A92117">
        <w:rPr>
          <w:rStyle w:val="Emphasis"/>
          <w:rFonts w:asciiTheme="minorHAnsi" w:hAnsiTheme="minorHAnsi" w:cstheme="minorHAnsi"/>
        </w:rPr>
        <w:t xml:space="preserve">alleged injustices in initial acquisition. </w:t>
      </w:r>
      <w:r w:rsidRPr="00A92117">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A92117">
        <w:rPr>
          <w:rFonts w:asciiTheme="minorHAnsi" w:hAnsiTheme="minorHAnsi" w:cstheme="minorHAnsi"/>
          <w:sz w:val="16"/>
        </w:rPr>
        <w:t>whether or not</w:t>
      </w:r>
      <w:proofErr w:type="gramEnd"/>
      <w:r w:rsidRPr="00A92117">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A92117">
        <w:rPr>
          <w:rStyle w:val="Emphasis"/>
          <w:rFonts w:asciiTheme="minorHAnsi" w:hAnsiTheme="minorHAnsi" w:cstheme="minorHAnsi"/>
        </w:rPr>
        <w:t>there is no such challenge to be met in the first place.</w:t>
      </w:r>
      <w:r w:rsidRPr="00A92117">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A92117">
        <w:rPr>
          <w:rFonts w:asciiTheme="minorHAnsi" w:hAnsiTheme="minorHAnsi" w:cstheme="minorHAnsi"/>
          <w:sz w:val="16"/>
        </w:rPr>
        <w:t>intu</w:t>
      </w:r>
      <w:proofErr w:type="spellEnd"/>
      <w:r w:rsidRPr="00A92117">
        <w:rPr>
          <w:rFonts w:asciiTheme="minorHAnsi" w:hAnsiTheme="minorHAnsi" w:cstheme="minorHAnsi"/>
          <w:sz w:val="16"/>
        </w:rPr>
        <w:t xml:space="preserve">- </w:t>
      </w:r>
      <w:proofErr w:type="spellStart"/>
      <w:r w:rsidRPr="00A92117">
        <w:rPr>
          <w:rFonts w:asciiTheme="minorHAnsi" w:hAnsiTheme="minorHAnsi" w:cstheme="minorHAnsi"/>
          <w:sz w:val="16"/>
        </w:rPr>
        <w:t>itions</w:t>
      </w:r>
      <w:proofErr w:type="spellEnd"/>
      <w:r w:rsidRPr="00A92117">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A92117">
        <w:rPr>
          <w:rFonts w:asciiTheme="minorHAnsi" w:hAnsiTheme="minorHAnsi" w:cstheme="minorHAnsi"/>
          <w:sz w:val="16"/>
        </w:rPr>
        <w:t>proviso, or</w:t>
      </w:r>
      <w:proofErr w:type="gramEnd"/>
      <w:r w:rsidRPr="00A92117">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A92117">
        <w:rPr>
          <w:rFonts w:asciiTheme="minorHAnsi" w:hAnsiTheme="minorHAnsi" w:cstheme="minorHAnsi"/>
          <w:sz w:val="16"/>
        </w:rPr>
        <w:t>acqui</w:t>
      </w:r>
      <w:proofErr w:type="spellEnd"/>
      <w:r w:rsidRPr="00A92117">
        <w:rPr>
          <w:rFonts w:asciiTheme="minorHAnsi" w:hAnsiTheme="minorHAnsi" w:cstheme="minorHAnsi"/>
          <w:sz w:val="16"/>
        </w:rPr>
        <w:t xml:space="preserve">- </w:t>
      </w:r>
      <w:proofErr w:type="spellStart"/>
      <w:r w:rsidRPr="00A92117">
        <w:rPr>
          <w:rFonts w:asciiTheme="minorHAnsi" w:hAnsiTheme="minorHAnsi" w:cstheme="minorHAnsi"/>
          <w:sz w:val="16"/>
        </w:rPr>
        <w:t>sition</w:t>
      </w:r>
      <w:proofErr w:type="spellEnd"/>
      <w:r w:rsidRPr="00A92117">
        <w:rPr>
          <w:rFonts w:asciiTheme="minorHAnsi" w:hAnsiTheme="minorHAnsi" w:cstheme="minorHAnsi"/>
          <w:sz w:val="16"/>
        </w:rPr>
        <w:t xml:space="preserve"> and use of property. Section V shows how the results of the </w:t>
      </w:r>
      <w:proofErr w:type="spellStart"/>
      <w:r w:rsidRPr="00A92117">
        <w:rPr>
          <w:rFonts w:asciiTheme="minorHAnsi" w:hAnsiTheme="minorHAnsi" w:cstheme="minorHAnsi"/>
          <w:sz w:val="16"/>
        </w:rPr>
        <w:t>previ</w:t>
      </w:r>
      <w:proofErr w:type="spellEnd"/>
      <w:r w:rsidRPr="00A92117">
        <w:rPr>
          <w:rFonts w:asciiTheme="minorHAnsi" w:hAnsiTheme="minorHAnsi" w:cstheme="minorHAnsi"/>
          <w:sz w:val="16"/>
        </w:rPr>
        <w:t xml:space="preserve">- </w:t>
      </w:r>
      <w:proofErr w:type="spellStart"/>
      <w:r w:rsidRPr="00A92117">
        <w:rPr>
          <w:rFonts w:asciiTheme="minorHAnsi" w:hAnsiTheme="minorHAnsi" w:cstheme="minorHAnsi"/>
          <w:sz w:val="16"/>
        </w:rPr>
        <w:t>ous</w:t>
      </w:r>
      <w:proofErr w:type="spellEnd"/>
      <w:r w:rsidRPr="00A92117">
        <w:rPr>
          <w:rFonts w:asciiTheme="minorHAnsi" w:hAnsiTheme="minorHAnsi" w:cstheme="minorHAnsi"/>
          <w:sz w:val="16"/>
        </w:rPr>
        <w:t xml:space="preserve"> sections add up to a more satisfying defense of Nozickian property rights than the one given by Nozick </w:t>
      </w:r>
      <w:proofErr w:type="gramStart"/>
      <w:r w:rsidRPr="00A92117">
        <w:rPr>
          <w:rFonts w:asciiTheme="minorHAnsi" w:hAnsiTheme="minorHAnsi" w:cstheme="minorHAnsi"/>
          <w:sz w:val="16"/>
        </w:rPr>
        <w:t>himself, and</w:t>
      </w:r>
      <w:proofErr w:type="gramEnd"/>
      <w:r w:rsidRPr="00A92117">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A92117">
        <w:rPr>
          <w:rStyle w:val="Emphasis"/>
          <w:rFonts w:asciiTheme="minorHAnsi" w:hAnsiTheme="minorHAnsi" w:cstheme="minorHAnsi"/>
        </w:rPr>
        <w:t xml:space="preserve">The reason </w:t>
      </w:r>
      <w:r w:rsidRPr="00A92117">
        <w:rPr>
          <w:rStyle w:val="Emphasis"/>
          <w:rFonts w:asciiTheme="minorHAnsi" w:hAnsiTheme="minorHAnsi" w:cstheme="minorHAnsi"/>
          <w:highlight w:val="green"/>
        </w:rPr>
        <w:t xml:space="preserve">there is no </w:t>
      </w:r>
      <w:r w:rsidRPr="00A92117">
        <w:rPr>
          <w:rStyle w:val="Emphasis"/>
          <w:rFonts w:asciiTheme="minorHAnsi" w:hAnsiTheme="minorHAnsi" w:cstheme="minorHAnsi"/>
        </w:rPr>
        <w:t>such thing as an</w:t>
      </w:r>
      <w:r w:rsidRPr="00A92117">
        <w:rPr>
          <w:rStyle w:val="Emphasis"/>
          <w:rFonts w:asciiTheme="minorHAnsi" w:hAnsiTheme="minorHAnsi" w:cstheme="minorHAnsi"/>
          <w:highlight w:val="green"/>
        </w:rPr>
        <w:t xml:space="preserve"> unjust initial acquisition of resources</w:t>
      </w:r>
      <w:r w:rsidRPr="00A92117">
        <w:rPr>
          <w:rStyle w:val="Emphasis"/>
          <w:rFonts w:asciiTheme="minorHAnsi" w:hAnsiTheme="minorHAnsi" w:cstheme="minorHAnsi"/>
        </w:rPr>
        <w:t xml:space="preserve"> is that there is no such thing as either a just or an unjust initial acquisition of resources.</w:t>
      </w:r>
      <w:r w:rsidRPr="00A92117">
        <w:rPr>
          <w:rFonts w:asciiTheme="minorHAnsi" w:hAnsiTheme="minorHAnsi" w:cstheme="minorHAnsi"/>
          <w:sz w:val="16"/>
        </w:rPr>
        <w:t xml:space="preserve"> </w:t>
      </w:r>
      <w:proofErr w:type="gramStart"/>
      <w:r w:rsidRPr="00A92117">
        <w:rPr>
          <w:rFonts w:asciiTheme="minorHAnsi" w:hAnsiTheme="minorHAnsi" w:cstheme="minorHAnsi"/>
          <w:sz w:val="16"/>
        </w:rPr>
        <w:t xml:space="preserve">The concept of </w:t>
      </w:r>
      <w:r w:rsidRPr="00A92117">
        <w:rPr>
          <w:rStyle w:val="Emphasis"/>
          <w:rFonts w:asciiTheme="minorHAnsi" w:hAnsiTheme="minorHAnsi" w:cstheme="minorHAnsi"/>
        </w:rPr>
        <w:t>justice</w:t>
      </w:r>
      <w:r w:rsidRPr="00A92117">
        <w:rPr>
          <w:rFonts w:asciiTheme="minorHAnsi" w:hAnsiTheme="minorHAnsi" w:cstheme="minorHAnsi"/>
          <w:sz w:val="16"/>
        </w:rPr>
        <w:t>,</w:t>
      </w:r>
      <w:proofErr w:type="gramEnd"/>
      <w:r w:rsidRPr="00A92117">
        <w:rPr>
          <w:rFonts w:asciiTheme="minorHAnsi" w:hAnsiTheme="minorHAnsi" w:cstheme="minorHAnsi"/>
          <w:sz w:val="16"/>
        </w:rPr>
        <w:t xml:space="preserve"> that is to say, simply does not apply to initial acquisition. It </w:t>
      </w:r>
      <w:r w:rsidRPr="00A92117">
        <w:rPr>
          <w:rStyle w:val="Emphasis"/>
          <w:rFonts w:asciiTheme="minorHAnsi" w:hAnsiTheme="minorHAnsi" w:cstheme="minorHAnsi"/>
        </w:rPr>
        <w:t>applies only after initial acquisition has already taken place.</w:t>
      </w:r>
      <w:r w:rsidRPr="00A92117">
        <w:rPr>
          <w:rFonts w:asciiTheme="minorHAnsi" w:hAnsiTheme="minorHAnsi" w:cstheme="minorHAnsi"/>
          <w:sz w:val="16"/>
        </w:rPr>
        <w:t xml:space="preserve"> </w:t>
      </w:r>
      <w:proofErr w:type="gramStart"/>
      <w:r w:rsidRPr="00A92117">
        <w:rPr>
          <w:rFonts w:asciiTheme="minorHAnsi" w:hAnsiTheme="minorHAnsi" w:cstheme="minorHAnsi"/>
          <w:sz w:val="16"/>
        </w:rPr>
        <w:t xml:space="preserve">In particular, </w:t>
      </w:r>
      <w:r w:rsidRPr="00A92117">
        <w:rPr>
          <w:rStyle w:val="Emphasis"/>
          <w:rFonts w:asciiTheme="minorHAnsi" w:hAnsiTheme="minorHAnsi" w:cstheme="minorHAnsi"/>
        </w:rPr>
        <w:t>it</w:t>
      </w:r>
      <w:proofErr w:type="gramEnd"/>
      <w:r w:rsidRPr="00A92117">
        <w:rPr>
          <w:rStyle w:val="Emphasis"/>
          <w:rFonts w:asciiTheme="minorHAnsi" w:hAnsiTheme="minorHAnsi" w:cstheme="minorHAnsi"/>
        </w:rPr>
        <w:t xml:space="preserve"> applies only to transfers of property</w:t>
      </w:r>
      <w:r w:rsidRPr="00A92117">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A92117">
        <w:rPr>
          <w:rStyle w:val="Emphasis"/>
          <w:rFonts w:asciiTheme="minorHAnsi" w:hAnsiTheme="minorHAnsi" w:cstheme="minorHAnsi"/>
          <w:highlight w:val="green"/>
        </w:rPr>
        <w:t>external resources are initially unowned</w:t>
      </w:r>
      <w:r w:rsidRPr="00A92117">
        <w:rPr>
          <w:rStyle w:val="Emphasis"/>
          <w:rFonts w:asciiTheme="minorHAnsi" w:hAnsiTheme="minorHAnsi" w:cstheme="minorHAnsi"/>
        </w:rPr>
        <w:t xml:space="preserve">. </w:t>
      </w:r>
      <w:r w:rsidRPr="00A92117">
        <w:rPr>
          <w:rFonts w:asciiTheme="minorHAnsi" w:hAnsiTheme="minorHAnsi" w:cstheme="minorHAnsi"/>
          <w:sz w:val="16"/>
        </w:rPr>
        <w:t xml:space="preserve">Consider the following example. </w:t>
      </w:r>
      <w:r w:rsidRPr="00A92117">
        <w:rPr>
          <w:rStyle w:val="Emphasis"/>
          <w:rFonts w:asciiTheme="minorHAnsi" w:hAnsiTheme="minorHAnsi" w:cstheme="minorHAnsi"/>
          <w:highlight w:val="green"/>
        </w:rPr>
        <w:t>Suppose an individual A seeks</w:t>
      </w:r>
      <w:r w:rsidRPr="00A92117">
        <w:rPr>
          <w:rFonts w:asciiTheme="minorHAnsi" w:hAnsiTheme="minorHAnsi" w:cstheme="minorHAnsi"/>
          <w:sz w:val="16"/>
        </w:rPr>
        <w:t xml:space="preserve"> to acquire </w:t>
      </w:r>
      <w:r w:rsidRPr="00A92117">
        <w:rPr>
          <w:rStyle w:val="Emphasis"/>
          <w:rFonts w:asciiTheme="minorHAnsi" w:hAnsiTheme="minorHAnsi" w:cstheme="minorHAnsi"/>
          <w:highlight w:val="green"/>
        </w:rPr>
        <w:t>some</w:t>
      </w:r>
      <w:r w:rsidRPr="00A92117">
        <w:rPr>
          <w:rStyle w:val="Emphasis"/>
          <w:rFonts w:asciiTheme="minorHAnsi" w:hAnsiTheme="minorHAnsi" w:cstheme="minorHAnsi"/>
        </w:rPr>
        <w:t xml:space="preserve"> previously </w:t>
      </w:r>
      <w:r w:rsidRPr="00A92117">
        <w:rPr>
          <w:rStyle w:val="Emphasis"/>
          <w:rFonts w:asciiTheme="minorHAnsi" w:hAnsiTheme="minorHAnsi" w:cstheme="minorHAnsi"/>
          <w:highlight w:val="green"/>
        </w:rPr>
        <w:t>unowned resource R</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For</w:t>
      </w:r>
      <w:r w:rsidRPr="00A92117">
        <w:rPr>
          <w:rFonts w:asciiTheme="minorHAnsi" w:hAnsiTheme="minorHAnsi" w:cstheme="minorHAnsi"/>
          <w:sz w:val="16"/>
        </w:rPr>
        <w:t xml:space="preserve"> it </w:t>
      </w:r>
      <w:r w:rsidRPr="00A92117">
        <w:rPr>
          <w:rStyle w:val="Emphasis"/>
          <w:rFonts w:asciiTheme="minorHAnsi" w:hAnsiTheme="minorHAnsi" w:cstheme="minorHAnsi"/>
        </w:rPr>
        <w:t xml:space="preserve">to be the case that </w:t>
      </w:r>
      <w:r w:rsidRPr="00A92117">
        <w:rPr>
          <w:rStyle w:val="Emphasis"/>
          <w:rFonts w:asciiTheme="minorHAnsi" w:hAnsiTheme="minorHAnsi" w:cstheme="minorHAnsi"/>
          <w:highlight w:val="green"/>
        </w:rPr>
        <w:t>A commits an injustice in acquiring R, it would</w:t>
      </w:r>
      <w:r w:rsidRPr="00A92117">
        <w:rPr>
          <w:rStyle w:val="Emphasis"/>
          <w:rFonts w:asciiTheme="minorHAnsi" w:hAnsiTheme="minorHAnsi" w:cstheme="minorHAnsi"/>
        </w:rPr>
        <w:t xml:space="preserve"> also </w:t>
      </w:r>
      <w:r w:rsidRPr="00A92117">
        <w:rPr>
          <w:rStyle w:val="Emphasis"/>
          <w:rFonts w:asciiTheme="minorHAnsi" w:hAnsiTheme="minorHAnsi" w:cstheme="minorHAnsi"/>
          <w:highlight w:val="green"/>
        </w:rPr>
        <w:t>have to be the case that there is some individual B</w:t>
      </w:r>
      <w:r w:rsidRPr="00A92117">
        <w:rPr>
          <w:rFonts w:asciiTheme="minorHAnsi" w:hAnsiTheme="minorHAnsi" w:cstheme="minorHAnsi"/>
          <w:sz w:val="16"/>
        </w:rPr>
        <w:t xml:space="preserve"> (or perhaps a group of individuals) </w:t>
      </w:r>
      <w:r w:rsidRPr="00A92117">
        <w:rPr>
          <w:rStyle w:val="Emphasis"/>
          <w:rFonts w:asciiTheme="minorHAnsi" w:hAnsiTheme="minorHAnsi" w:cstheme="minorHAnsi"/>
          <w:highlight w:val="green"/>
        </w:rPr>
        <w:t>against whom A commits the injustice</w:t>
      </w:r>
      <w:r w:rsidRPr="00A92117">
        <w:rPr>
          <w:rStyle w:val="Emphasis"/>
          <w:rFonts w:asciiTheme="minorHAnsi" w:hAnsiTheme="minorHAnsi" w:cstheme="minorHAnsi"/>
        </w:rPr>
        <w:t xml:space="preserve">. But </w:t>
      </w:r>
      <w:r w:rsidRPr="00A92117">
        <w:rPr>
          <w:rStyle w:val="Emphasis"/>
          <w:rFonts w:asciiTheme="minorHAnsi" w:hAnsiTheme="minorHAnsi" w:cstheme="minorHAnsi"/>
          <w:highlight w:val="green"/>
        </w:rPr>
        <w:t>for B to have been wronged</w:t>
      </w:r>
      <w:r w:rsidRPr="00A92117">
        <w:rPr>
          <w:rStyle w:val="Emphasis"/>
          <w:rFonts w:asciiTheme="minorHAnsi" w:hAnsiTheme="minorHAnsi" w:cstheme="minorHAnsi"/>
        </w:rPr>
        <w:t xml:space="preserve"> by A’s </w:t>
      </w:r>
      <w:proofErr w:type="spellStart"/>
      <w:r w:rsidRPr="00A92117">
        <w:rPr>
          <w:rStyle w:val="Emphasis"/>
          <w:rFonts w:asciiTheme="minorHAnsi" w:hAnsiTheme="minorHAnsi" w:cstheme="minorHAnsi"/>
        </w:rPr>
        <w:t>acquisi</w:t>
      </w:r>
      <w:proofErr w:type="spellEnd"/>
      <w:r w:rsidRPr="00A92117">
        <w:rPr>
          <w:rStyle w:val="Emphasis"/>
          <w:rFonts w:asciiTheme="minorHAnsi" w:hAnsiTheme="minorHAnsi" w:cstheme="minorHAnsi"/>
        </w:rPr>
        <w:t xml:space="preserve">- </w:t>
      </w:r>
      <w:proofErr w:type="spellStart"/>
      <w:r w:rsidRPr="00A92117">
        <w:rPr>
          <w:rStyle w:val="Emphasis"/>
          <w:rFonts w:asciiTheme="minorHAnsi" w:hAnsiTheme="minorHAnsi" w:cstheme="minorHAnsi"/>
        </w:rPr>
        <w:t>tion</w:t>
      </w:r>
      <w:proofErr w:type="spellEnd"/>
      <w:r w:rsidRPr="00A92117">
        <w:rPr>
          <w:rStyle w:val="Emphasis"/>
          <w:rFonts w:asciiTheme="minorHAnsi" w:hAnsiTheme="minorHAnsi" w:cstheme="minorHAnsi"/>
        </w:rPr>
        <w:t xml:space="preserve"> of R, </w:t>
      </w:r>
      <w:r w:rsidRPr="00A92117">
        <w:rPr>
          <w:rStyle w:val="Emphasis"/>
          <w:rFonts w:asciiTheme="minorHAnsi" w:hAnsiTheme="minorHAnsi" w:cstheme="minorHAnsi"/>
          <w:highlight w:val="green"/>
        </w:rPr>
        <w:t>B would have to have</w:t>
      </w:r>
      <w:r w:rsidRPr="00A92117">
        <w:rPr>
          <w:rFonts w:asciiTheme="minorHAnsi" w:hAnsiTheme="minorHAnsi" w:cstheme="minorHAnsi"/>
          <w:sz w:val="16"/>
        </w:rPr>
        <w:t xml:space="preserve"> had a rightful claim over R, </w:t>
      </w:r>
      <w:r w:rsidRPr="00A92117">
        <w:rPr>
          <w:rStyle w:val="Emphasis"/>
          <w:rFonts w:asciiTheme="minorHAnsi" w:hAnsiTheme="minorHAnsi" w:cstheme="minorHAnsi"/>
          <w:highlight w:val="green"/>
        </w:rPr>
        <w:t>a right to R.</w:t>
      </w:r>
      <w:r w:rsidRPr="00A92117">
        <w:rPr>
          <w:rFonts w:asciiTheme="minorHAnsi" w:hAnsiTheme="minorHAnsi" w:cstheme="minorHAnsi"/>
          <w:sz w:val="16"/>
        </w:rPr>
        <w:t xml:space="preserve"> By hypothesis, </w:t>
      </w:r>
      <w:r w:rsidRPr="00A92117">
        <w:rPr>
          <w:rStyle w:val="Emphasis"/>
          <w:rFonts w:asciiTheme="minorHAnsi" w:hAnsiTheme="minorHAnsi" w:cstheme="minorHAnsi"/>
          <w:highlight w:val="green"/>
        </w:rPr>
        <w:t>however, B did not</w:t>
      </w:r>
      <w:r w:rsidRPr="00A92117">
        <w:rPr>
          <w:rStyle w:val="Emphasis"/>
          <w:rFonts w:asciiTheme="minorHAnsi" w:hAnsiTheme="minorHAnsi" w:cstheme="minorHAnsi"/>
        </w:rPr>
        <w:t xml:space="preserve"> have a right to R, </w:t>
      </w:r>
      <w:r w:rsidRPr="00A92117">
        <w:rPr>
          <w:rStyle w:val="Emphasis"/>
          <w:rFonts w:asciiTheme="minorHAnsi" w:hAnsiTheme="minorHAnsi" w:cstheme="minorHAnsi"/>
          <w:highlight w:val="green"/>
        </w:rPr>
        <w:t>because</w:t>
      </w:r>
      <w:r w:rsidRPr="00A92117">
        <w:rPr>
          <w:rFonts w:asciiTheme="minorHAnsi" w:hAnsiTheme="minorHAnsi" w:cstheme="minorHAnsi"/>
          <w:sz w:val="16"/>
        </w:rPr>
        <w:t xml:space="preserve"> no one had a right to it—</w:t>
      </w:r>
      <w:r w:rsidRPr="00A92117">
        <w:rPr>
          <w:rStyle w:val="Emphasis"/>
          <w:rFonts w:asciiTheme="minorHAnsi" w:hAnsiTheme="minorHAnsi" w:cstheme="minorHAnsi"/>
          <w:highlight w:val="green"/>
        </w:rPr>
        <w:t>it was unowned</w:t>
      </w:r>
      <w:r w:rsidRPr="00A92117">
        <w:rPr>
          <w:rFonts w:asciiTheme="minorHAnsi" w:hAnsiTheme="minorHAnsi" w:cstheme="minorHAnsi"/>
          <w:sz w:val="16"/>
        </w:rPr>
        <w:t xml:space="preserve">, after all. </w:t>
      </w:r>
      <w:proofErr w:type="gramStart"/>
      <w:r w:rsidRPr="00A92117">
        <w:rPr>
          <w:rStyle w:val="Emphasis"/>
          <w:rFonts w:asciiTheme="minorHAnsi" w:hAnsiTheme="minorHAnsi" w:cstheme="minorHAnsi"/>
          <w:highlight w:val="green"/>
        </w:rPr>
        <w:t>So</w:t>
      </w:r>
      <w:proofErr w:type="gramEnd"/>
      <w:r w:rsidRPr="00A92117">
        <w:rPr>
          <w:rStyle w:val="Emphasis"/>
          <w:rFonts w:asciiTheme="minorHAnsi" w:hAnsiTheme="minorHAnsi" w:cstheme="minorHAnsi"/>
          <w:highlight w:val="green"/>
        </w:rPr>
        <w:t xml:space="preserve"> B was not wronged and could not have been</w:t>
      </w:r>
      <w:r w:rsidRPr="00A92117">
        <w:rPr>
          <w:rFonts w:asciiTheme="minorHAnsi" w:hAnsiTheme="minorHAnsi" w:cstheme="minorHAnsi"/>
          <w:sz w:val="16"/>
        </w:rPr>
        <w:t xml:space="preserve">. In fact, </w:t>
      </w:r>
      <w:r w:rsidRPr="00A92117">
        <w:rPr>
          <w:rStyle w:val="Emphasis"/>
          <w:rFonts w:asciiTheme="minorHAnsi" w:hAnsiTheme="minorHAnsi" w:cstheme="minorHAnsi"/>
        </w:rPr>
        <w:t>the</w:t>
      </w:r>
      <w:r w:rsidRPr="00A92117">
        <w:rPr>
          <w:rFonts w:asciiTheme="minorHAnsi" w:hAnsiTheme="minorHAnsi" w:cstheme="minorHAnsi"/>
          <w:sz w:val="16"/>
        </w:rPr>
        <w:t xml:space="preserve"> very </w:t>
      </w:r>
      <w:r w:rsidRPr="00A92117">
        <w:rPr>
          <w:rStyle w:val="Emphasis"/>
          <w:rFonts w:asciiTheme="minorHAnsi" w:hAnsiTheme="minorHAnsi" w:cstheme="minorHAnsi"/>
        </w:rPr>
        <w:t>first person who could conceivably be wronged by anyone’s use of R would be</w:t>
      </w:r>
      <w:r w:rsidRPr="00A92117">
        <w:rPr>
          <w:rFonts w:asciiTheme="minorHAnsi" w:hAnsiTheme="minorHAnsi" w:cstheme="minorHAnsi"/>
          <w:sz w:val="16"/>
        </w:rPr>
        <w:t xml:space="preserve">, not B, but </w:t>
      </w:r>
      <w:r w:rsidRPr="00A92117">
        <w:rPr>
          <w:rStyle w:val="Emphasis"/>
          <w:rFonts w:asciiTheme="minorHAnsi" w:hAnsiTheme="minorHAnsi" w:cstheme="minorHAnsi"/>
        </w:rPr>
        <w:t>A himself,</w:t>
      </w:r>
      <w:r w:rsidRPr="00A92117">
        <w:rPr>
          <w:rFonts w:asciiTheme="minorHAnsi" w:hAnsiTheme="minorHAnsi" w:cstheme="minorHAnsi"/>
          <w:sz w:val="16"/>
        </w:rPr>
        <w:t xml:space="preserve"> since A is the first one to own R. </w:t>
      </w:r>
      <w:r w:rsidRPr="00A92117">
        <w:rPr>
          <w:rStyle w:val="Emphasis"/>
          <w:rFonts w:asciiTheme="minorHAnsi" w:hAnsiTheme="minorHAnsi" w:cstheme="minorHAnsi"/>
        </w:rPr>
        <w:t>Such a wrong would in the nature of the case be an injustice in transfer</w:t>
      </w:r>
      <w:r w:rsidRPr="00A92117">
        <w:rPr>
          <w:rFonts w:asciiTheme="minorHAnsi" w:hAnsiTheme="minorHAnsi" w:cstheme="minorHAnsi"/>
          <w:sz w:val="16"/>
        </w:rPr>
        <w:t>—in unjustly taking from A what is rightfully his—</w:t>
      </w:r>
      <w:r w:rsidRPr="00A92117">
        <w:rPr>
          <w:rStyle w:val="Emphasis"/>
          <w:rFonts w:asciiTheme="minorHAnsi" w:hAnsiTheme="minorHAnsi" w:cstheme="minorHAnsi"/>
        </w:rPr>
        <w:t xml:space="preserve">not in initial acquisition. </w:t>
      </w:r>
      <w:r w:rsidRPr="00A92117">
        <w:rPr>
          <w:rStyle w:val="Emphasis"/>
          <w:rFonts w:asciiTheme="minorHAnsi" w:hAnsiTheme="minorHAnsi" w:cstheme="minorHAnsi"/>
          <w:highlight w:val="green"/>
        </w:rPr>
        <w:t>The same thing</w:t>
      </w:r>
      <w:r w:rsidRPr="00A92117">
        <w:rPr>
          <w:rFonts w:asciiTheme="minorHAnsi" w:hAnsiTheme="minorHAnsi" w:cstheme="minorHAnsi"/>
          <w:sz w:val="16"/>
        </w:rPr>
        <w:t xml:space="preserve">, by extension, </w:t>
      </w:r>
      <w:r w:rsidRPr="00A92117">
        <w:rPr>
          <w:rStyle w:val="Emphasis"/>
          <w:rFonts w:asciiTheme="minorHAnsi" w:hAnsiTheme="minorHAnsi" w:cstheme="minorHAnsi"/>
          <w:highlight w:val="green"/>
        </w:rPr>
        <w:t>will be true of all unowned resources</w:t>
      </w:r>
      <w:r w:rsidRPr="00A92117">
        <w:rPr>
          <w:rFonts w:asciiTheme="minorHAnsi" w:hAnsiTheme="minorHAnsi" w:cstheme="minorHAnsi"/>
          <w:sz w:val="16"/>
        </w:rPr>
        <w:t xml:space="preserve">: it is only after some- one has initially acquired them that anyone could unjustly come to possess them, via unjust transfer. </w:t>
      </w:r>
      <w:r w:rsidRPr="00A92117">
        <w:rPr>
          <w:rStyle w:val="Emphasis"/>
          <w:rFonts w:asciiTheme="minorHAnsi" w:hAnsiTheme="minorHAnsi" w:cstheme="minorHAnsi"/>
        </w:rPr>
        <w:t>It is impossible,</w:t>
      </w:r>
      <w:r w:rsidRPr="00A92117">
        <w:rPr>
          <w:rFonts w:asciiTheme="minorHAnsi" w:hAnsiTheme="minorHAnsi" w:cstheme="minorHAnsi"/>
          <w:sz w:val="16"/>
        </w:rPr>
        <w:t xml:space="preserve"> then, </w:t>
      </w:r>
      <w:r w:rsidRPr="00A92117">
        <w:rPr>
          <w:rStyle w:val="Emphasis"/>
          <w:rFonts w:asciiTheme="minorHAnsi" w:hAnsiTheme="minorHAnsi" w:cstheme="minorHAnsi"/>
        </w:rPr>
        <w:t>for there to be any injustices in initial acquisition</w:t>
      </w:r>
      <w:r w:rsidRPr="00A92117">
        <w:rPr>
          <w:rFonts w:asciiTheme="minorHAnsi" w:hAnsiTheme="minorHAnsi" w:cstheme="minorHAnsi"/>
          <w:sz w:val="16"/>
        </w:rPr>
        <w:t>.7</w:t>
      </w:r>
    </w:p>
    <w:p w14:paraId="2AEE681E" w14:textId="77777777" w:rsidR="00C060A1" w:rsidRPr="00A92117" w:rsidRDefault="00C060A1" w:rsidP="00F9199B">
      <w:pPr>
        <w:rPr>
          <w:rFonts w:asciiTheme="minorHAnsi" w:hAnsiTheme="minorHAnsi" w:cstheme="minorHAnsi"/>
          <w:sz w:val="16"/>
        </w:rPr>
      </w:pPr>
    </w:p>
    <w:bookmarkEnd w:id="2"/>
    <w:p w14:paraId="712C8F51" w14:textId="1AC1ED3E" w:rsidR="00C1187B" w:rsidRDefault="00C1187B" w:rsidP="00F9199B">
      <w:pPr>
        <w:pStyle w:val="Heading3"/>
      </w:pPr>
      <w:r w:rsidRPr="00703121">
        <w:t>Case</w:t>
      </w:r>
    </w:p>
    <w:p w14:paraId="105B2262" w14:textId="77777777" w:rsidR="00B22900" w:rsidRPr="00696FED" w:rsidRDefault="00B22900" w:rsidP="00B22900">
      <w:pPr>
        <w:pStyle w:val="Heading4"/>
        <w:spacing w:line="276" w:lineRule="auto"/>
        <w:rPr>
          <w:rFonts w:asciiTheme="majorHAnsi" w:hAnsiTheme="majorHAnsi" w:cstheme="majorHAnsi"/>
          <w:bCs/>
        </w:rPr>
      </w:pPr>
      <w:r w:rsidRPr="00696FED">
        <w:rPr>
          <w:rFonts w:asciiTheme="majorHAnsi" w:hAnsiTheme="majorHAnsi" w:cstheme="majorHAnsi"/>
        </w:rPr>
        <w:t>1] Calculative regress—util would require we calculate how much time to spend on our calculations and so on—means we’re never ever to take productive actions.</w:t>
      </w:r>
    </w:p>
    <w:p w14:paraId="1342D3A2" w14:textId="77777777" w:rsidR="00B22900" w:rsidRPr="00696FED" w:rsidRDefault="00B22900" w:rsidP="00B22900">
      <w:pPr>
        <w:pStyle w:val="Heading4"/>
        <w:spacing w:line="276" w:lineRule="auto"/>
        <w:rPr>
          <w:rFonts w:asciiTheme="majorHAnsi" w:hAnsiTheme="majorHAnsi" w:cstheme="majorHAnsi"/>
          <w:bCs/>
        </w:rPr>
      </w:pPr>
      <w:r w:rsidRPr="00696FED">
        <w:rPr>
          <w:rFonts w:asciiTheme="majorHAnsi" w:hAnsiTheme="majorHAnsi" w:cstheme="majorHAnsi"/>
        </w:rPr>
        <w:t xml:space="preserve">2] Act util collapses to rule util—people who always try to act in the right way make mistakes and would never be able to make decisions—only rule util solves, where we have the rule that is most likely to, in most instances, do </w:t>
      </w:r>
      <w:proofErr w:type="gramStart"/>
      <w:r w:rsidRPr="00696FED">
        <w:rPr>
          <w:rFonts w:asciiTheme="majorHAnsi" w:hAnsiTheme="majorHAnsi" w:cstheme="majorHAnsi"/>
        </w:rPr>
        <w:t>more good</w:t>
      </w:r>
      <w:proofErr w:type="gramEnd"/>
      <w:r w:rsidRPr="00696FED">
        <w:rPr>
          <w:rFonts w:asciiTheme="majorHAnsi" w:hAnsiTheme="majorHAnsi" w:cstheme="majorHAnsi"/>
        </w:rPr>
        <w:t>. That rule is the NC—protection of freedom is a good base line because without direct violation of each other’s sovereignty, we’re way less likely to do harm to them.</w:t>
      </w:r>
    </w:p>
    <w:p w14:paraId="05BDB304" w14:textId="77777777" w:rsidR="00B22900" w:rsidRPr="00696FED" w:rsidRDefault="00B22900" w:rsidP="00B22900">
      <w:pPr>
        <w:pStyle w:val="Heading4"/>
        <w:spacing w:line="276" w:lineRule="auto"/>
        <w:rPr>
          <w:rFonts w:asciiTheme="majorHAnsi" w:hAnsiTheme="majorHAnsi" w:cstheme="majorHAnsi"/>
          <w:bCs/>
        </w:rPr>
      </w:pPr>
      <w:r w:rsidRPr="00696FED">
        <w:rPr>
          <w:rFonts w:asciiTheme="majorHAnsi" w:hAnsiTheme="majorHAnsi" w:cstheme="majorHAnsi"/>
        </w:rPr>
        <w:t xml:space="preserve">3] </w:t>
      </w:r>
      <w:bookmarkStart w:id="3" w:name="_Hlk23681103"/>
      <w:r w:rsidRPr="00696FED">
        <w:rPr>
          <w:rFonts w:asciiTheme="majorHAnsi" w:hAnsiTheme="majorHAnsi" w:cstheme="majorHAnsi"/>
        </w:rPr>
        <w:t xml:space="preserve">Valuing a </w:t>
      </w:r>
      <w:proofErr w:type="gramStart"/>
      <w:r w:rsidRPr="00696FED">
        <w:rPr>
          <w:rFonts w:asciiTheme="majorHAnsi" w:hAnsiTheme="majorHAnsi" w:cstheme="majorHAnsi"/>
        </w:rPr>
        <w:t>state of affairs</w:t>
      </w:r>
      <w:proofErr w:type="gramEnd"/>
      <w:r w:rsidRPr="00696FED">
        <w:rPr>
          <w:rFonts w:asciiTheme="majorHAnsi" w:hAnsiTheme="majorHAnsi" w:cstheme="majorHAnsi"/>
        </w:rPr>
        <w:t xml:space="preserve"> concerning a person assumes we value that person in the first place—you wouldn’t care about a person being sad if you didn’t value that person—means util presupposes deontological obligations to respect humanity </w:t>
      </w:r>
    </w:p>
    <w:bookmarkEnd w:id="3"/>
    <w:p w14:paraId="598946AA" w14:textId="77777777" w:rsidR="00B22900" w:rsidRPr="00696FED" w:rsidRDefault="00B22900" w:rsidP="00B22900">
      <w:pPr>
        <w:pStyle w:val="Heading4"/>
        <w:spacing w:line="276" w:lineRule="auto"/>
        <w:rPr>
          <w:rFonts w:asciiTheme="majorHAnsi" w:hAnsiTheme="majorHAnsi" w:cstheme="majorHAnsi"/>
          <w:bCs/>
        </w:rPr>
      </w:pPr>
      <w:r w:rsidRPr="00696FED">
        <w:rPr>
          <w:rFonts w:asciiTheme="majorHAnsi" w:hAnsiTheme="majorHAnsi" w:cstheme="majorHAnsi"/>
        </w:rPr>
        <w:t xml:space="preserve">4] </w:t>
      </w:r>
      <w:bookmarkStart w:id="4" w:name="_Hlk23681255"/>
      <w:r w:rsidRPr="00696FED">
        <w:rPr>
          <w:rFonts w:asciiTheme="majorHAnsi" w:hAnsiTheme="majorHAnsi" w:cstheme="majorHAnsi"/>
        </w:rPr>
        <w:t>Util’s repugnant—it can’t ever recognize things as intrinsically bad—even things like slavery and rape could be obligatory to have some chance of a greater future good</w:t>
      </w:r>
    </w:p>
    <w:bookmarkEnd w:id="4"/>
    <w:p w14:paraId="0268DA07" w14:textId="77777777" w:rsidR="00B22900" w:rsidRPr="00696FED" w:rsidRDefault="00B22900" w:rsidP="00B22900">
      <w:pPr>
        <w:pStyle w:val="Heading4"/>
        <w:spacing w:line="276" w:lineRule="auto"/>
        <w:rPr>
          <w:rFonts w:asciiTheme="majorHAnsi" w:hAnsiTheme="majorHAnsi" w:cstheme="majorHAnsi"/>
          <w:bCs/>
        </w:rPr>
      </w:pPr>
      <w:r w:rsidRPr="00696FED">
        <w:rPr>
          <w:rFonts w:asciiTheme="majorHAnsi" w:hAnsiTheme="majorHAnsi" w:cstheme="majorHAnsi"/>
        </w:rPr>
        <w:t xml:space="preserve">5] </w:t>
      </w:r>
      <w:bookmarkStart w:id="5" w:name="_Hlk23681296"/>
      <w:r w:rsidRPr="00696FED">
        <w:rPr>
          <w:rFonts w:asciiTheme="majorHAnsi" w:hAnsiTheme="majorHAnsi" w:cstheme="majorHAnsi"/>
        </w:rPr>
        <w:t>Can’t aggregate—people have different conceptions of pleasure and pain—there are people like masochists who enjoy physical pain</w:t>
      </w:r>
      <w:bookmarkEnd w:id="5"/>
    </w:p>
    <w:p w14:paraId="0B80F219" w14:textId="77777777" w:rsidR="00B22900" w:rsidRPr="00696FED" w:rsidRDefault="00B22900" w:rsidP="00B22900">
      <w:pPr>
        <w:pStyle w:val="Heading4"/>
        <w:spacing w:line="276" w:lineRule="auto"/>
        <w:rPr>
          <w:rFonts w:asciiTheme="majorHAnsi" w:hAnsiTheme="majorHAnsi" w:cstheme="majorHAnsi"/>
          <w:bCs/>
          <w:color w:val="005EF5"/>
        </w:rPr>
      </w:pPr>
      <w:r w:rsidRPr="00696FED">
        <w:rPr>
          <w:rFonts w:asciiTheme="majorHAnsi" w:hAnsiTheme="majorHAnsi" w:cstheme="majorHAnsi"/>
          <w:color w:val="005EF5"/>
        </w:rPr>
        <w:t xml:space="preserve">6] Rationality isn’t aggregative—whenever we </w:t>
      </w:r>
      <w:proofErr w:type="gramStart"/>
      <w:r w:rsidRPr="00696FED">
        <w:rPr>
          <w:rFonts w:asciiTheme="majorHAnsi" w:hAnsiTheme="majorHAnsi" w:cstheme="majorHAnsi"/>
          <w:color w:val="005EF5"/>
        </w:rPr>
        <w:t>make a decision</w:t>
      </w:r>
      <w:proofErr w:type="gramEnd"/>
      <w:r w:rsidRPr="00696FED">
        <w:rPr>
          <w:rFonts w:asciiTheme="majorHAnsi" w:hAnsiTheme="majorHAnsi" w:cstheme="majorHAnsi"/>
          <w:color w:val="005EF5"/>
        </w:rPr>
        <w:t xml:space="preserve">, we try to step back and make the right one—this is an attempt to satisfy our rational nature, to make the right decision—it wouldn’t make sense, then, to try to maximize rationality. Instead of rationality being something like food that we want, it’s something like hunger that we want to </w:t>
      </w:r>
      <w:r w:rsidRPr="00696FED">
        <w:rPr>
          <w:rFonts w:asciiTheme="majorHAnsi" w:hAnsiTheme="majorHAnsi" w:cstheme="majorHAnsi"/>
          <w:i/>
          <w:color w:val="005EF5"/>
        </w:rPr>
        <w:t>satisfy</w:t>
      </w:r>
      <w:r w:rsidRPr="00696FED">
        <w:rPr>
          <w:rFonts w:asciiTheme="majorHAnsi" w:hAnsiTheme="majorHAnsi" w:cstheme="majorHAnsi"/>
          <w:color w:val="005EF5"/>
        </w:rPr>
        <w:t>—you wouldn’t try to maximize hunger just so you could eat more.</w:t>
      </w:r>
    </w:p>
    <w:p w14:paraId="1CB71A00" w14:textId="77777777" w:rsidR="00595F27" w:rsidRPr="00595F27" w:rsidRDefault="00595F27" w:rsidP="00595F27"/>
    <w:p w14:paraId="434F0C51" w14:textId="77777777" w:rsidR="006F531B" w:rsidRPr="00E71E61" w:rsidRDefault="006F531B" w:rsidP="006F531B">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4A98670D" w14:textId="77777777" w:rsidR="006F531B" w:rsidRDefault="006F531B" w:rsidP="006F531B">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2" w:history="1">
        <w:r>
          <w:rPr>
            <w:rStyle w:val="Hyperlink"/>
          </w:rPr>
          <w:t>https://www.tandfonline.com/doi/pdf/10.1080/01495933.2017.1379832?needAccess=true</w:t>
        </w:r>
      </w:hyperlink>
    </w:p>
    <w:p w14:paraId="53B63F94" w14:textId="77777777" w:rsidR="006F531B" w:rsidRPr="00E71E61" w:rsidRDefault="006F531B" w:rsidP="006F531B">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11B1F326" w14:textId="77777777" w:rsidR="006F531B" w:rsidRPr="00E71E61" w:rsidRDefault="006F531B" w:rsidP="006F531B">
      <w:pPr>
        <w:rPr>
          <w:sz w:val="16"/>
          <w:szCs w:val="16"/>
        </w:rPr>
      </w:pPr>
      <w:r w:rsidRPr="00E71E61">
        <w:rPr>
          <w:sz w:val="16"/>
          <w:szCs w:val="16"/>
        </w:rPr>
        <w:t xml:space="preserve">--Costs a ton to send stuff up there </w:t>
      </w:r>
    </w:p>
    <w:p w14:paraId="72C9BF3C" w14:textId="77777777" w:rsidR="006F531B" w:rsidRPr="00E71E61" w:rsidRDefault="006F531B" w:rsidP="006F531B">
      <w:pPr>
        <w:rPr>
          <w:sz w:val="16"/>
          <w:szCs w:val="16"/>
        </w:rPr>
      </w:pPr>
      <w:r w:rsidRPr="00E71E61">
        <w:rPr>
          <w:sz w:val="16"/>
          <w:szCs w:val="16"/>
        </w:rPr>
        <w:t xml:space="preserve">--Lift capabilities are weak which means war can’t be sustained </w:t>
      </w:r>
    </w:p>
    <w:p w14:paraId="40BA571C" w14:textId="77777777" w:rsidR="006F531B" w:rsidRPr="00F26E94" w:rsidRDefault="006F531B" w:rsidP="006F531B">
      <w:pPr>
        <w:rPr>
          <w:sz w:val="16"/>
          <w:szCs w:val="16"/>
        </w:rPr>
      </w:pPr>
      <w:r w:rsidRPr="00E71E61">
        <w:rPr>
          <w:sz w:val="16"/>
          <w:szCs w:val="16"/>
        </w:rPr>
        <w:t xml:space="preserve">--Replacements are </w:t>
      </w:r>
      <w:proofErr w:type="gramStart"/>
      <w:r w:rsidRPr="00E71E61">
        <w:rPr>
          <w:sz w:val="16"/>
          <w:szCs w:val="16"/>
        </w:rPr>
        <w:t>slow</w:t>
      </w:r>
      <w:proofErr w:type="gramEnd"/>
      <w:r w:rsidRPr="00E71E61">
        <w:rPr>
          <w:sz w:val="16"/>
          <w:szCs w:val="16"/>
        </w:rPr>
        <w:t xml:space="preserve"> so war has to be ended </w:t>
      </w:r>
    </w:p>
    <w:p w14:paraId="47AC9FD1" w14:textId="77777777" w:rsidR="006F531B" w:rsidRPr="00E71E61" w:rsidRDefault="006F531B" w:rsidP="006F531B">
      <w:pPr>
        <w:rPr>
          <w:rStyle w:val="Emphasis"/>
        </w:rPr>
      </w:pPr>
      <w:r w:rsidRPr="00065B0A">
        <w:rPr>
          <w:rStyle w:val="Emphasis"/>
          <w:highlight w:val="cyan"/>
        </w:rPr>
        <w:t>Why now?</w:t>
      </w:r>
    </w:p>
    <w:p w14:paraId="447BFC2D" w14:textId="77777777" w:rsidR="006F531B" w:rsidRDefault="006F531B" w:rsidP="006F531B">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218CA98E" w14:textId="77777777" w:rsidR="006F531B" w:rsidRPr="00A128C3" w:rsidRDefault="006F531B" w:rsidP="006F531B">
      <w:pPr>
        <w:pStyle w:val="Heading4"/>
      </w:pPr>
      <w:r w:rsidRPr="00A128C3">
        <w:t>Asteroid mining is key to sustaining our world after we run out of resources.</w:t>
      </w:r>
    </w:p>
    <w:p w14:paraId="2C51763E" w14:textId="77777777" w:rsidR="006F531B" w:rsidRPr="00A128C3" w:rsidRDefault="006F531B" w:rsidP="006F531B">
      <w:r w:rsidRPr="00A128C3">
        <w:rPr>
          <w:rStyle w:val="Style13ptBold"/>
        </w:rPr>
        <w:t xml:space="preserve">Elvis 21 </w:t>
      </w:r>
      <w:r w:rsidRPr="00A128C3">
        <w:t xml:space="preserve">[Martin (senior astrophysicist at the Center for Astrophysics, </w:t>
      </w:r>
      <w:proofErr w:type="gramStart"/>
      <w:r w:rsidRPr="00A128C3">
        <w:t>Harvard</w:t>
      </w:r>
      <w:proofErr w:type="gramEnd"/>
      <w:r w:rsidRPr="00A128C3">
        <w:t xml:space="preserve"> and Smithsonian), “Riches in Space”, Vox. 2 July 2021. https://aeon.co/essays/asteroid-mining-could-pay-for-space-exploration-and-adventure] //</w:t>
      </w:r>
      <w:proofErr w:type="spellStart"/>
      <w:r w:rsidRPr="00A128C3">
        <w:t>DebateDrills</w:t>
      </w:r>
      <w:proofErr w:type="spellEnd"/>
      <w:r w:rsidRPr="00A128C3">
        <w:t xml:space="preserve"> LC</w:t>
      </w:r>
    </w:p>
    <w:p w14:paraId="4C31F134" w14:textId="77777777" w:rsidR="006F531B" w:rsidRPr="00A128C3" w:rsidRDefault="006F531B" w:rsidP="006F531B">
      <w:pPr>
        <w:rPr>
          <w:sz w:val="16"/>
        </w:rPr>
      </w:pPr>
      <w:r w:rsidRPr="00A128C3">
        <w:rPr>
          <w:sz w:val="16"/>
        </w:rPr>
        <w:t xml:space="preserve">What can we </w:t>
      </w:r>
      <w:proofErr w:type="gramStart"/>
      <w:r w:rsidRPr="00A128C3">
        <w:rPr>
          <w:sz w:val="16"/>
        </w:rPr>
        <w:t>actually do</w:t>
      </w:r>
      <w:proofErr w:type="gramEnd"/>
      <w:r w:rsidRPr="00A128C3">
        <w:rPr>
          <w:sz w:val="16"/>
        </w:rPr>
        <w:t xml:space="preserve"> with asteroids? That brings us to my </w:t>
      </w:r>
      <w:proofErr w:type="spellStart"/>
      <w:r w:rsidRPr="00A128C3">
        <w:rPr>
          <w:sz w:val="16"/>
        </w:rPr>
        <w:t>favourite</w:t>
      </w:r>
      <w:proofErr w:type="spellEnd"/>
      <w:r w:rsidRPr="00A128C3">
        <w:rPr>
          <w:sz w:val="16"/>
        </w:rPr>
        <w:t xml:space="preserve"> thing about them: their resources. Being an idealistic astrophysicist, my interest is in the money to be made from them. That really is idealistic because, </w:t>
      </w:r>
      <w:r w:rsidRPr="00A128C3">
        <w:rPr>
          <w:rStyle w:val="Emphasis"/>
          <w:highlight w:val="yellow"/>
        </w:rPr>
        <w:t>if we</w:t>
      </w:r>
      <w:r w:rsidRPr="00A128C3">
        <w:rPr>
          <w:rStyle w:val="Emphasis"/>
        </w:rPr>
        <w:t xml:space="preserve"> can </w:t>
      </w:r>
      <w:r w:rsidRPr="00A128C3">
        <w:rPr>
          <w:rStyle w:val="Emphasis"/>
          <w:highlight w:val="yellow"/>
        </w:rPr>
        <w:t>make a profit mining the asteroids,</w:t>
      </w:r>
      <w:r w:rsidRPr="00A128C3">
        <w:rPr>
          <w:rStyle w:val="Emphasis"/>
        </w:rPr>
        <w:t xml:space="preserve"> then doing bigger things in space will become a lot cheaper</w:t>
      </w:r>
      <w:r w:rsidRPr="00A128C3">
        <w:rPr>
          <w:sz w:val="16"/>
        </w:rPr>
        <w:t xml:space="preserve">. </w:t>
      </w:r>
      <w:r w:rsidRPr="00A128C3">
        <w:rPr>
          <w:rStyle w:val="Emphasis"/>
        </w:rPr>
        <w:t>Capitalism has its faults, but one thing it does well is to make things cheaper.</w:t>
      </w:r>
      <w:r w:rsidRPr="00A128C3">
        <w:rPr>
          <w:sz w:val="16"/>
        </w:rPr>
        <w:t xml:space="preserve"> I want to use it as a tool so that we can build far bigger telescopes than we could practically </w:t>
      </w:r>
      <w:proofErr w:type="spellStart"/>
      <w:r w:rsidRPr="00A128C3">
        <w:rPr>
          <w:sz w:val="16"/>
        </w:rPr>
        <w:t>realise</w:t>
      </w:r>
      <w:proofErr w:type="spellEnd"/>
      <w:r w:rsidRPr="00A128C3">
        <w:rPr>
          <w:sz w:val="16"/>
        </w:rPr>
        <w:t xml:space="preserve"> today. What do astronomers want? More light! Bigger telescopes! Asteroid mining could make that dream a reality.</w:t>
      </w:r>
    </w:p>
    <w:p w14:paraId="32FF3913" w14:textId="77777777" w:rsidR="006F531B" w:rsidRPr="00A128C3" w:rsidRDefault="006F531B" w:rsidP="006F531B">
      <w:pPr>
        <w:rPr>
          <w:rStyle w:val="Emphasis"/>
        </w:rPr>
      </w:pPr>
      <w:r w:rsidRPr="00A128C3">
        <w:rPr>
          <w:sz w:val="16"/>
        </w:rPr>
        <w:t xml:space="preserve">The siren call of asteroids for miners is that </w:t>
      </w:r>
      <w:r w:rsidRPr="00A128C3">
        <w:rPr>
          <w:rStyle w:val="Emphasis"/>
        </w:rPr>
        <w:t>the Main Belt asteroids contain vast amounts of resources.</w:t>
      </w:r>
      <w:r w:rsidRPr="00A128C3">
        <w:rPr>
          <w:sz w:val="16"/>
        </w:rPr>
        <w:t xml:space="preserve"> </w:t>
      </w:r>
      <w:r w:rsidRPr="00A128C3">
        <w:rPr>
          <w:rStyle w:val="Emphasis"/>
        </w:rPr>
        <w:t>The iron found in asteroids adds up to some 10 million times the iron that we have in proven reserves on Earth</w:t>
      </w:r>
      <w:r w:rsidRPr="00A128C3">
        <w:rPr>
          <w:sz w:val="16"/>
        </w:rPr>
        <w:t>. That’s a lot. It’s enough to build many rings of iron girders all the way around Earth’s orbit, along the lines of the science fiction novel Ringworld (1970) by Larry Niven. Not that a ringworld is a sensible thing to make, but it is a </w:t>
      </w:r>
      <w:proofErr w:type="gramStart"/>
      <w:r w:rsidRPr="00A128C3">
        <w:rPr>
          <w:sz w:val="16"/>
        </w:rPr>
        <w:t>really big</w:t>
      </w:r>
      <w:proofErr w:type="gramEnd"/>
      <w:r w:rsidRPr="00A128C3">
        <w:rPr>
          <w:sz w:val="16"/>
        </w:rPr>
        <w:t xml:space="preserve">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sidRPr="00A128C3">
        <w:rPr>
          <w:rStyle w:val="Emphasis"/>
        </w:rPr>
        <w:t>That’s the scale of resources we’re talking about.</w:t>
      </w:r>
    </w:p>
    <w:p w14:paraId="043D57EF" w14:textId="77777777" w:rsidR="006F531B" w:rsidRPr="00A128C3" w:rsidRDefault="006F531B" w:rsidP="006F531B">
      <w:pPr>
        <w:rPr>
          <w:rStyle w:val="Emphasis"/>
        </w:rPr>
      </w:pPr>
      <w:r w:rsidRPr="00A128C3">
        <w:rPr>
          <w:rStyle w:val="Emphasis"/>
        </w:rPr>
        <w:t>T</w:t>
      </w:r>
      <w:r w:rsidRPr="00A128C3">
        <w:rPr>
          <w:rStyle w:val="Emphasis"/>
          <w:highlight w:val="yellow"/>
        </w:rPr>
        <w:t>hese vast material supplies could make for an era that people call ‘post-scarcity’,</w:t>
      </w:r>
      <w:r w:rsidRPr="00A128C3">
        <w:rPr>
          <w:rStyle w:val="Emphasis"/>
        </w:rPr>
        <w:t xml:space="preserve"> where there’s plenty for everyone</w:t>
      </w:r>
      <w:r w:rsidRPr="00A128C3">
        <w:rPr>
          <w:sz w:val="16"/>
        </w:rPr>
        <w:t xml:space="preserve">, just as there is in the 23rd century of the Star Trek science fiction franchise. </w:t>
      </w:r>
      <w:r w:rsidRPr="00A128C3">
        <w:rPr>
          <w:rStyle w:val="Emphasis"/>
        </w:rPr>
        <w:t>The starship crew on </w:t>
      </w:r>
      <w:r w:rsidRPr="00A128C3">
        <w:rPr>
          <w:rStyle w:val="Emphasis"/>
          <w:highlight w:val="yellow"/>
        </w:rPr>
        <w:t>Star Trek don’t work to keep themselves fed and housed, that’s taken for granted. They work for adventure and exploration</w:t>
      </w:r>
      <w:r w:rsidRPr="00A128C3">
        <w:rPr>
          <w:rStyle w:val="Emphasis"/>
        </w:rPr>
        <w:t>. Asteroid wealth could help all of us take a step towards that happy state.</w:t>
      </w:r>
    </w:p>
    <w:p w14:paraId="406330FC" w14:textId="77777777" w:rsidR="006F531B" w:rsidRPr="00A128C3" w:rsidRDefault="006F531B" w:rsidP="006F531B">
      <w:pPr>
        <w:rPr>
          <w:rStyle w:val="Emphasis"/>
        </w:rPr>
      </w:pPr>
      <w:r w:rsidRPr="00A128C3">
        <w:rPr>
          <w:sz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w:t>
      </w:r>
      <w:r w:rsidRPr="00A128C3">
        <w:rPr>
          <w:rStyle w:val="Emphasis"/>
        </w:rPr>
        <w:t>the best bets are precious metals and – surprise – water.</w:t>
      </w:r>
    </w:p>
    <w:p w14:paraId="385B0020" w14:textId="77777777" w:rsidR="006F531B" w:rsidRPr="00A128C3" w:rsidRDefault="006F531B" w:rsidP="006F531B">
      <w:pPr>
        <w:rPr>
          <w:sz w:val="16"/>
        </w:rPr>
      </w:pPr>
      <w:r w:rsidRPr="00A128C3">
        <w:rPr>
          <w:rStyle w:val="Emphasis"/>
        </w:rPr>
        <w:t>Precious metals are obvious</w:t>
      </w:r>
      <w:r w:rsidRPr="00A128C3">
        <w:rPr>
          <w:sz w:val="16"/>
        </w:rPr>
        <w:t xml:space="preserve">.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A128C3">
        <w:rPr>
          <w:sz w:val="16"/>
        </w:rPr>
        <w:t>have to</w:t>
      </w:r>
      <w:proofErr w:type="gramEnd"/>
      <w:r w:rsidRPr="00A128C3">
        <w:rPr>
          <w:sz w:val="16"/>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16209788" w14:textId="77777777" w:rsidR="006F531B" w:rsidRDefault="006F531B" w:rsidP="006F531B">
      <w:pPr>
        <w:rPr>
          <w:sz w:val="16"/>
        </w:rPr>
      </w:pPr>
      <w:r w:rsidRPr="00A128C3">
        <w:rPr>
          <w:sz w:val="16"/>
        </w:rPr>
        <w:t xml:space="preserve">Water is a less obvious money-maker. </w:t>
      </w:r>
      <w:r w:rsidRPr="00A128C3">
        <w:rPr>
          <w:rStyle w:val="Emphasis"/>
        </w:rPr>
        <w:t>The surprise is that water is also worth millions per ton</w:t>
      </w:r>
      <w:r w:rsidRPr="00A128C3">
        <w:rPr>
          <w:sz w:val="16"/>
        </w:rPr>
        <w:t xml:space="preserve"> – if it’s sold in space. </w:t>
      </w:r>
      <w:r w:rsidRPr="00A128C3">
        <w:rPr>
          <w:rStyle w:val="Emphasis"/>
          <w:highlight w:val="yellow"/>
        </w:rPr>
        <w:t xml:space="preserve">Water in space is </w:t>
      </w:r>
      <w:proofErr w:type="gramStart"/>
      <w:r w:rsidRPr="00A128C3">
        <w:rPr>
          <w:rStyle w:val="Emphasis"/>
          <w:highlight w:val="yellow"/>
        </w:rPr>
        <w:t>really useful</w:t>
      </w:r>
      <w:proofErr w:type="gramEnd"/>
      <w:r w:rsidRPr="00A128C3">
        <w:rPr>
          <w:sz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sidRPr="00A128C3">
        <w:rPr>
          <w:rStyle w:val="Emphasis"/>
        </w:rPr>
        <w:t xml:space="preserve">water in orbit is </w:t>
      </w:r>
      <w:proofErr w:type="gramStart"/>
      <w:r w:rsidRPr="00A128C3">
        <w:rPr>
          <w:rStyle w:val="Emphasis"/>
        </w:rPr>
        <w:t>pretty valuable</w:t>
      </w:r>
      <w:proofErr w:type="gramEnd"/>
      <w:r w:rsidRPr="00A128C3">
        <w:rPr>
          <w:rStyle w:val="Emphasis"/>
        </w:rPr>
        <w:t>. The good news is that up to </w:t>
      </w:r>
      <w:r w:rsidRPr="00A128C3">
        <w:rPr>
          <w:rStyle w:val="Emphasis"/>
          <w:highlight w:val="yellow"/>
        </w:rPr>
        <w:t>10 per cent of a water-rich asteroid can be water</w:t>
      </w:r>
      <w:r w:rsidRPr="00A128C3">
        <w:rPr>
          <w:rStyle w:val="Emphasis"/>
        </w:rPr>
        <w:t xml:space="preserve">. </w:t>
      </w:r>
      <w:r w:rsidRPr="00A128C3">
        <w:rPr>
          <w:sz w:val="16"/>
        </w:rPr>
        <w:t xml:space="preserve">It won’t be simple ice, most likely, but will be bound into clays and other rocks. Even better, </w:t>
      </w:r>
      <w:r w:rsidRPr="00A128C3">
        <w:rPr>
          <w:rStyle w:val="Emphasis"/>
        </w:rPr>
        <w:t>water is much easier to extract than precious metals</w:t>
      </w:r>
      <w:r w:rsidRPr="00A128C3">
        <w:rPr>
          <w:sz w:val="16"/>
        </w:rPr>
        <w:t>. Simply heating up the rock will release water that can then be captured.</w:t>
      </w:r>
    </w:p>
    <w:p w14:paraId="330FF653" w14:textId="77777777" w:rsidR="00441772" w:rsidRPr="00703121" w:rsidRDefault="00441772" w:rsidP="00441772">
      <w:pPr>
        <w:rPr>
          <w:rFonts w:asciiTheme="minorHAnsi" w:hAnsiTheme="minorHAnsi" w:cstheme="minorHAnsi"/>
        </w:rPr>
      </w:pPr>
    </w:p>
    <w:p w14:paraId="5B9F8066" w14:textId="77777777" w:rsidR="00595F27" w:rsidRPr="00703121" w:rsidRDefault="00595F27" w:rsidP="00595F27">
      <w:pPr>
        <w:pStyle w:val="Heading3"/>
        <w:rPr>
          <w:rFonts w:asciiTheme="minorHAnsi" w:hAnsiTheme="minorHAnsi" w:cstheme="minorHAnsi"/>
        </w:rPr>
      </w:pPr>
      <w:r>
        <w:rPr>
          <w:rFonts w:asciiTheme="minorHAnsi" w:hAnsiTheme="minorHAnsi" w:cstheme="minorHAnsi"/>
        </w:rPr>
        <w:t>Theory</w:t>
      </w:r>
    </w:p>
    <w:p w14:paraId="110DAAB0" w14:textId="77777777" w:rsidR="00595F27" w:rsidRPr="00703121" w:rsidRDefault="00595F27" w:rsidP="00595F27">
      <w:pPr>
        <w:pStyle w:val="Heading4"/>
        <w:rPr>
          <w:rFonts w:asciiTheme="minorHAnsi" w:hAnsiTheme="minorHAnsi" w:cstheme="minorHAnsi"/>
        </w:rPr>
      </w:pPr>
      <w:bookmarkStart w:id="6" w:name="_Hlk91592741"/>
      <w:r w:rsidRPr="00703121">
        <w:rPr>
          <w:rFonts w:asciiTheme="minorHAnsi" w:hAnsiTheme="minorHAnsi" w:cstheme="minorHAnsi"/>
        </w:rPr>
        <w:t>No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5459EF6A"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1942884E"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 xml:space="preserve">Drop the </w:t>
      </w:r>
      <w:proofErr w:type="spellStart"/>
      <w:r w:rsidRPr="00703121">
        <w:rPr>
          <w:rFonts w:asciiTheme="minorHAnsi" w:hAnsiTheme="minorHAnsi" w:cstheme="minorHAnsi"/>
        </w:rPr>
        <w:t>arg</w:t>
      </w:r>
      <w:proofErr w:type="spellEnd"/>
      <w:r w:rsidRPr="00703121">
        <w:rPr>
          <w:rFonts w:asciiTheme="minorHAnsi" w:hAnsiTheme="minorHAnsi" w:cstheme="minorHAnsi"/>
        </w:rPr>
        <w:t xml:space="preserve"> on 1ar theory – 1ar theory is incentivized to restart the debate and avoid the 1n. Drop the </w:t>
      </w:r>
      <w:proofErr w:type="spellStart"/>
      <w:r w:rsidRPr="00703121">
        <w:rPr>
          <w:rFonts w:asciiTheme="minorHAnsi" w:hAnsiTheme="minorHAnsi" w:cstheme="minorHAnsi"/>
        </w:rPr>
        <w:t>arg</w:t>
      </w:r>
      <w:proofErr w:type="spellEnd"/>
      <w:r w:rsidRPr="00703121">
        <w:rPr>
          <w:rFonts w:asciiTheme="minorHAnsi" w:hAnsiTheme="minorHAnsi" w:cstheme="minorHAnsi"/>
        </w:rPr>
        <w:t xml:space="preserve"> solves because if one position the 1nc was abusive, then ignoring it in the 2ar allows evaluation of substance.</w:t>
      </w:r>
    </w:p>
    <w:p w14:paraId="2873E72A"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0177ED09"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 xml:space="preserve">Reject </w:t>
      </w:r>
      <w:r>
        <w:rPr>
          <w:rFonts w:asciiTheme="minorHAnsi" w:hAnsiTheme="minorHAnsi" w:cstheme="minorHAnsi"/>
        </w:rPr>
        <w:t xml:space="preserve">aff </w:t>
      </w:r>
      <w:r w:rsidRPr="00703121">
        <w:rPr>
          <w:rFonts w:asciiTheme="minorHAnsi" w:hAnsiTheme="minorHAnsi" w:cstheme="minorHAnsi"/>
        </w:rPr>
        <w:t xml:space="preserve">reasonability claims – </w:t>
      </w:r>
    </w:p>
    <w:bookmarkEnd w:id="6"/>
    <w:p w14:paraId="70CD1D47"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3] Norm setting – if you can’t defend why your model of debate is BETTER than your opponents’ model, then you should be held accountable for still using it – o/w on longevity since people follow rules in the future, not just this round</w:t>
      </w:r>
    </w:p>
    <w:p w14:paraId="07E910AD"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 xml:space="preserve">4] Jurisdiction – even a marginal skew impairs your ability to determine the better debater and only competing </w:t>
      </w:r>
      <w:proofErr w:type="spellStart"/>
      <w:r w:rsidRPr="00703121">
        <w:rPr>
          <w:rFonts w:asciiTheme="minorHAnsi" w:hAnsiTheme="minorHAnsi" w:cstheme="minorHAnsi"/>
        </w:rPr>
        <w:t>interps</w:t>
      </w:r>
      <w:proofErr w:type="spellEnd"/>
      <w:r w:rsidRPr="00703121">
        <w:rPr>
          <w:rFonts w:asciiTheme="minorHAnsi" w:hAnsiTheme="minorHAnsi" w:cstheme="minorHAnsi"/>
        </w:rPr>
        <w:t xml:space="preserve"> allows us to determine that via offense defense</w:t>
      </w:r>
    </w:p>
    <w:p w14:paraId="133180D0" w14:textId="77777777" w:rsidR="00595F27" w:rsidRPr="00703121" w:rsidRDefault="00595F27" w:rsidP="00595F27">
      <w:pPr>
        <w:pStyle w:val="Heading4"/>
        <w:rPr>
          <w:rFonts w:asciiTheme="minorHAnsi" w:hAnsiTheme="minorHAnsi" w:cstheme="minorHAnsi"/>
        </w:rPr>
      </w:pPr>
      <w:r w:rsidRPr="00703121">
        <w:rPr>
          <w:rFonts w:asciiTheme="minorHAnsi" w:hAnsiTheme="minorHAnsi" w:cstheme="minorHAnsi"/>
        </w:rPr>
        <w:t>5] Infinite abuse – unfair practices should be minimized but reasonability allows people to get away with defense, creating a race to the bottom where debaters try to get away with as much “reasonable” abuse as they can.</w:t>
      </w:r>
    </w:p>
    <w:p w14:paraId="6D27555F" w14:textId="77777777" w:rsidR="00595F27" w:rsidRDefault="00595F27" w:rsidP="00595F27">
      <w:pPr>
        <w:pStyle w:val="Heading4"/>
        <w:rPr>
          <w:rFonts w:asciiTheme="minorHAnsi" w:hAnsiTheme="minorHAnsi" w:cstheme="minorHAnsi"/>
        </w:rPr>
      </w:pPr>
      <w:r w:rsidRPr="00703121">
        <w:rPr>
          <w:rFonts w:asciiTheme="minorHAnsi" w:hAnsiTheme="minorHAnsi" w:cstheme="minorHAnsi"/>
        </w:rPr>
        <w:t xml:space="preserve">6] Their indicts are potential abuse claims – if I win abuse on the </w:t>
      </w:r>
      <w:proofErr w:type="spellStart"/>
      <w:r w:rsidRPr="00703121">
        <w:rPr>
          <w:rFonts w:asciiTheme="minorHAnsi" w:hAnsiTheme="minorHAnsi" w:cstheme="minorHAnsi"/>
        </w:rPr>
        <w:t>interp</w:t>
      </w:r>
      <w:proofErr w:type="spellEnd"/>
      <w:r w:rsidRPr="00703121">
        <w:rPr>
          <w:rFonts w:asciiTheme="minorHAnsi" w:hAnsiTheme="minorHAnsi" w:cstheme="minorHAnsi"/>
        </w:rPr>
        <w:t xml:space="preserve"> then it isn’t frivolous and proves you’re unreasonable</w:t>
      </w:r>
    </w:p>
    <w:p w14:paraId="208BCBD7" w14:textId="77777777" w:rsidR="00595F27" w:rsidRDefault="00595F27">
      <w:pPr>
        <w:rPr>
          <w:rFonts w:cstheme="majorBidi"/>
        </w:rPr>
      </w:pPr>
    </w:p>
    <w:p w14:paraId="4A715FBA" w14:textId="77777777" w:rsidR="00595F27" w:rsidRDefault="00595F27" w:rsidP="00595F27">
      <w:pPr>
        <w:pStyle w:val="Heading3"/>
      </w:pPr>
      <w:r>
        <w:t>DA</w:t>
      </w:r>
    </w:p>
    <w:p w14:paraId="7A7243AD" w14:textId="77777777" w:rsidR="00595F27" w:rsidRPr="003473E6" w:rsidRDefault="00595F27" w:rsidP="00595F27">
      <w:pPr>
        <w:pStyle w:val="Heading4"/>
        <w:rPr>
          <w:rFonts w:asciiTheme="minorHAnsi" w:hAnsiTheme="minorHAnsi" w:cstheme="minorHAnsi"/>
        </w:rPr>
      </w:pPr>
      <w:bookmarkStart w:id="7" w:name="_Hlk93063232"/>
      <w:r w:rsidRPr="00A92117">
        <w:rPr>
          <w:rFonts w:asciiTheme="minorHAnsi" w:hAnsiTheme="minorHAnsi" w:cstheme="minorHAnsi"/>
        </w:rPr>
        <w:t>Private sector innovation in the commercial space industry is high now.</w:t>
      </w:r>
    </w:p>
    <w:p w14:paraId="0C9B2D46" w14:textId="77777777" w:rsidR="00595F27" w:rsidRPr="00A92117" w:rsidRDefault="00595F27" w:rsidP="00595F27">
      <w:pPr>
        <w:rPr>
          <w:rFonts w:asciiTheme="minorHAnsi" w:hAnsiTheme="minorHAnsi" w:cstheme="minorHAnsi"/>
        </w:rPr>
      </w:pPr>
      <w:r w:rsidRPr="00A92117">
        <w:rPr>
          <w:rFonts w:asciiTheme="minorHAnsi" w:hAnsiTheme="minorHAnsi" w:cstheme="minorHAnsi"/>
          <w:b/>
          <w:bCs/>
          <w:sz w:val="26"/>
          <w:szCs w:val="26"/>
        </w:rPr>
        <w:t>Smith 18</w:t>
      </w:r>
      <w:r w:rsidRPr="00A92117">
        <w:rPr>
          <w:rFonts w:asciiTheme="minorHAnsi" w:hAnsiTheme="minorHAnsi" w:cstheme="minorHAnsi"/>
        </w:rPr>
        <w:t xml:space="preserve"> [Matthew Smith, 6-11-2018, "Commercialized Space and You," Science in the News, https://sitn.hms.harvard.edu/flash/2018/commercialized-space-and-you/]//DDPT</w:t>
      </w:r>
    </w:p>
    <w:p w14:paraId="38249FC9" w14:textId="77777777" w:rsidR="00595F27" w:rsidRPr="00A92117" w:rsidRDefault="00595F27" w:rsidP="00595F27">
      <w:pPr>
        <w:rPr>
          <w:rFonts w:asciiTheme="minorHAnsi" w:hAnsiTheme="minorHAnsi" w:cstheme="minorHAnsi"/>
        </w:rPr>
      </w:pPr>
      <w:r w:rsidRPr="00A92117">
        <w:rPr>
          <w:rStyle w:val="StyleUnderline"/>
          <w:rFonts w:asciiTheme="minorHAnsi" w:hAnsiTheme="minorHAnsi" w:cstheme="minorHAnsi"/>
        </w:rPr>
        <w:t>Step aside, NASA</w:t>
      </w:r>
      <w:r w:rsidRPr="00A92117">
        <w:rPr>
          <w:rFonts w:asciiTheme="minorHAnsi" w:hAnsiTheme="minorHAnsi" w:cstheme="minorHAnsi"/>
        </w:rPr>
        <w:t xml:space="preserve">. The 20th century model of space exploration is running out of fuel, and </w:t>
      </w:r>
      <w:r w:rsidRPr="00A92117">
        <w:rPr>
          <w:rStyle w:val="Emphasis"/>
          <w:rFonts w:asciiTheme="minorHAnsi" w:hAnsiTheme="minorHAnsi" w:cstheme="minorHAnsi"/>
          <w:highlight w:val="green"/>
        </w:rPr>
        <w:t>private companies</w:t>
      </w:r>
      <w:r w:rsidRPr="00A92117">
        <w:rPr>
          <w:rStyle w:val="Emphasis"/>
          <w:rFonts w:asciiTheme="minorHAnsi" w:hAnsiTheme="minorHAnsi" w:cstheme="minorHAnsi"/>
        </w:rPr>
        <w:t xml:space="preserve"> are now </w:t>
      </w:r>
      <w:r w:rsidRPr="00A92117">
        <w:rPr>
          <w:rStyle w:val="Emphasis"/>
          <w:rFonts w:asciiTheme="minorHAnsi" w:hAnsiTheme="minorHAnsi" w:cstheme="minorHAnsi"/>
          <w:highlight w:val="green"/>
        </w:rPr>
        <w:t>leading the race for human expansion across the galaxy</w:t>
      </w:r>
      <w:r w:rsidRPr="00A92117">
        <w:rPr>
          <w:rFonts w:asciiTheme="minorHAnsi" w:hAnsiTheme="minorHAnsi" w:cstheme="minorHAnsi"/>
        </w:rPr>
        <w:t xml:space="preserve">. </w:t>
      </w:r>
      <w:r w:rsidRPr="00A92117">
        <w:rPr>
          <w:rStyle w:val="StyleUnderline"/>
          <w:rFonts w:asciiTheme="minorHAnsi" w:hAnsiTheme="minorHAnsi" w:cstheme="minorHAnsi"/>
        </w:rPr>
        <w:t>Elon Musk, Richard Branson, and Jeff Bezos are three of the billionaires leading this extraterrestrial adventure</w:t>
      </w:r>
      <w:r w:rsidRPr="00A92117">
        <w:rPr>
          <w:rFonts w:asciiTheme="minorHAnsi" w:hAnsiTheme="minorHAnsi" w:cstheme="minorHAnsi"/>
        </w:rPr>
        <w:t xml:space="preserve"> with their respective companies, </w:t>
      </w:r>
      <w:r w:rsidRPr="00A92117">
        <w:rPr>
          <w:rStyle w:val="StyleUnderline"/>
          <w:rFonts w:asciiTheme="minorHAnsi" w:hAnsiTheme="minorHAnsi" w:cstheme="minorHAnsi"/>
          <w:highlight w:val="green"/>
        </w:rPr>
        <w:t>SpaceX</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Virgin Galactic</w:t>
      </w:r>
      <w:r w:rsidRPr="00A92117">
        <w:rPr>
          <w:rStyle w:val="StyleUnderline"/>
          <w:rFonts w:asciiTheme="minorHAnsi" w:hAnsiTheme="minorHAnsi" w:cstheme="minorHAnsi"/>
        </w:rPr>
        <w:t xml:space="preserve">, and </w:t>
      </w:r>
      <w:r w:rsidRPr="00A92117">
        <w:rPr>
          <w:rStyle w:val="StyleUnderline"/>
          <w:rFonts w:asciiTheme="minorHAnsi" w:hAnsiTheme="minorHAnsi" w:cstheme="minorHAnsi"/>
          <w:highlight w:val="green"/>
        </w:rPr>
        <w:t>Blue Origin</w:t>
      </w:r>
      <w:r w:rsidRPr="00A92117">
        <w:rPr>
          <w:rFonts w:asciiTheme="minorHAnsi" w:hAnsiTheme="minorHAnsi" w:cstheme="minorHAnsi"/>
        </w:rPr>
        <w:t xml:space="preserve">. Bezos, the founder of Amazon and currently the wealthiest person in the world, has a vision of sending autonomous rovers to the Moon and helping to eventually create a Moon Village. He has explained that </w:t>
      </w:r>
      <w:r w:rsidRPr="00A92117">
        <w:rPr>
          <w:rStyle w:val="Emphasis"/>
          <w:rFonts w:asciiTheme="minorHAnsi" w:hAnsiTheme="minorHAnsi" w:cstheme="minorHAnsi"/>
          <w:highlight w:val="green"/>
        </w:rPr>
        <w:t>collaborations with</w:t>
      </w:r>
      <w:r w:rsidRPr="00A92117">
        <w:rPr>
          <w:rFonts w:asciiTheme="minorHAnsi" w:hAnsiTheme="minorHAnsi" w:cstheme="minorHAnsi"/>
        </w:rPr>
        <w:t xml:space="preserve"> the National Aeronautics and Space Administration (</w:t>
      </w:r>
      <w:r w:rsidRPr="00A92117">
        <w:rPr>
          <w:rStyle w:val="Emphasis"/>
          <w:rFonts w:asciiTheme="minorHAnsi" w:hAnsiTheme="minorHAnsi" w:cstheme="minorHAnsi"/>
          <w:highlight w:val="green"/>
        </w:rPr>
        <w:t>NASA</w:t>
      </w:r>
      <w:r w:rsidRPr="00A92117">
        <w:rPr>
          <w:rFonts w:asciiTheme="minorHAnsi" w:hAnsiTheme="minorHAnsi" w:cstheme="minorHAnsi"/>
        </w:rPr>
        <w:t xml:space="preserve">) </w:t>
      </w:r>
      <w:r w:rsidRPr="00A92117">
        <w:rPr>
          <w:rStyle w:val="Emphasis"/>
          <w:rFonts w:asciiTheme="minorHAnsi" w:hAnsiTheme="minorHAnsi" w:cstheme="minorHAnsi"/>
        </w:rPr>
        <w:t xml:space="preserve">and other government agencies </w:t>
      </w:r>
      <w:r w:rsidRPr="00A92117">
        <w:rPr>
          <w:rStyle w:val="Emphasis"/>
          <w:rFonts w:asciiTheme="minorHAnsi" w:hAnsiTheme="minorHAnsi" w:cstheme="minorHAnsi"/>
          <w:highlight w:val="green"/>
        </w:rPr>
        <w:t>are</w:t>
      </w:r>
      <w:r w:rsidRPr="00A92117">
        <w:rPr>
          <w:rStyle w:val="StyleUnderline"/>
          <w:rFonts w:asciiTheme="minorHAnsi" w:hAnsiTheme="minorHAnsi" w:cstheme="minorHAnsi"/>
        </w:rPr>
        <w:t xml:space="preserve"> encouraged and </w:t>
      </w:r>
      <w:proofErr w:type="gramStart"/>
      <w:r w:rsidRPr="00A92117">
        <w:rPr>
          <w:rStyle w:val="StyleUnderline"/>
          <w:rFonts w:asciiTheme="minorHAnsi" w:hAnsiTheme="minorHAnsi" w:cstheme="minorHAnsi"/>
          <w:highlight w:val="green"/>
        </w:rPr>
        <w:t>appreciated</w:t>
      </w:r>
      <w:r w:rsidRPr="00A92117">
        <w:rPr>
          <w:rFonts w:asciiTheme="minorHAnsi" w:hAnsiTheme="minorHAnsi" w:cstheme="minorHAnsi"/>
        </w:rPr>
        <w:t xml:space="preserve">, </w:t>
      </w:r>
      <w:r w:rsidRPr="00A92117">
        <w:rPr>
          <w:rFonts w:asciiTheme="minorHAnsi" w:hAnsiTheme="minorHAnsi" w:cstheme="minorHAnsi"/>
          <w:highlight w:val="green"/>
        </w:rPr>
        <w:t>but</w:t>
      </w:r>
      <w:proofErr w:type="gramEnd"/>
      <w:r w:rsidRPr="00A92117">
        <w:rPr>
          <w:rFonts w:asciiTheme="minorHAnsi" w:hAnsiTheme="minorHAnsi" w:cstheme="minorHAnsi"/>
        </w:rPr>
        <w:t xml:space="preserve"> </w:t>
      </w:r>
      <w:r w:rsidRPr="00A92117">
        <w:rPr>
          <w:rStyle w:val="StyleUnderline"/>
          <w:rFonts w:asciiTheme="minorHAnsi" w:hAnsiTheme="minorHAnsi" w:cstheme="minorHAnsi"/>
        </w:rPr>
        <w:t xml:space="preserve">are </w:t>
      </w:r>
      <w:r w:rsidRPr="00A92117">
        <w:rPr>
          <w:rStyle w:val="Emphasis"/>
          <w:rFonts w:asciiTheme="minorHAnsi" w:hAnsiTheme="minorHAnsi" w:cstheme="minorHAnsi"/>
          <w:highlight w:val="green"/>
        </w:rPr>
        <w:t>no longer essential</w:t>
      </w:r>
      <w:r w:rsidRPr="00A92117">
        <w:rPr>
          <w:rStyle w:val="StyleUnderline"/>
          <w:rFonts w:asciiTheme="minorHAnsi" w:hAnsiTheme="minorHAnsi" w:cstheme="minorHAnsi"/>
        </w:rPr>
        <w:t xml:space="preserve"> to achieve his goal</w:t>
      </w:r>
      <w:r w:rsidRPr="00A92117">
        <w:rPr>
          <w:rFonts w:asciiTheme="minorHAnsi" w:hAnsiTheme="minorHAnsi" w:cstheme="minorHAnsi"/>
        </w:rPr>
        <w:t xml:space="preserve">. </w:t>
      </w:r>
      <w:hyperlink r:id="rId13" w:history="1">
        <w:r w:rsidRPr="00A92117">
          <w:rPr>
            <w:rStyle w:val="StyleUnderline"/>
            <w:rFonts w:asciiTheme="minorHAnsi" w:hAnsiTheme="minorHAnsi" w:cstheme="minorHAnsi"/>
            <w:highlight w:val="green"/>
          </w:rPr>
          <w:t>Musk</w:t>
        </w:r>
      </w:hyperlink>
      <w:r w:rsidRPr="00A92117">
        <w:rPr>
          <w:rFonts w:asciiTheme="minorHAnsi" w:hAnsiTheme="minorHAnsi" w:cstheme="minorHAnsi"/>
        </w:rPr>
        <w:t xml:space="preserve">, who co-founded Tesla, has </w:t>
      </w:r>
      <w:r w:rsidRPr="00A92117">
        <w:rPr>
          <w:rStyle w:val="StyleUnderline"/>
          <w:rFonts w:asciiTheme="minorHAnsi" w:hAnsiTheme="minorHAnsi" w:cstheme="minorHAnsi"/>
          <w:highlight w:val="green"/>
        </w:rPr>
        <w:t>already launched nine rockets</w:t>
      </w:r>
      <w:r w:rsidRPr="00A92117">
        <w:rPr>
          <w:rFonts w:asciiTheme="minorHAnsi" w:hAnsiTheme="minorHAnsi" w:cstheme="minorHAnsi"/>
        </w:rPr>
        <w:t xml:space="preserve"> within the first five months of 2018, one of which was the most powerful private spacecraft </w:t>
      </w:r>
      <w:hyperlink r:id="rId14" w:history="1">
        <w:r w:rsidRPr="00A92117">
          <w:rPr>
            <w:rStyle w:val="Hyperlink"/>
            <w:rFonts w:asciiTheme="minorHAnsi" w:hAnsiTheme="minorHAnsi" w:cstheme="minorHAnsi"/>
          </w:rPr>
          <w:t>ever sent into orbit</w:t>
        </w:r>
      </w:hyperlink>
      <w:r w:rsidRPr="00A92117">
        <w:rPr>
          <w:rFonts w:asciiTheme="minorHAnsi" w:hAnsiTheme="minorHAnsi" w:cstheme="minorHAnsi"/>
        </w:rPr>
        <w:t xml:space="preserve">. Looking forward, </w:t>
      </w:r>
      <w:r w:rsidRPr="00A92117">
        <w:rPr>
          <w:rStyle w:val="StyleUnderline"/>
          <w:rFonts w:asciiTheme="minorHAnsi" w:hAnsiTheme="minorHAnsi" w:cstheme="minorHAnsi"/>
        </w:rPr>
        <w:t>SpaceX aims to complete its first manned mission to Mars in 2024</w:t>
      </w:r>
      <w:r w:rsidRPr="00A92117">
        <w:rPr>
          <w:rFonts w:asciiTheme="minorHAnsi" w:hAnsiTheme="minorHAnsi" w:cstheme="minorHAnsi"/>
        </w:rPr>
        <w:t xml:space="preserve">, almost a decade earlier than NASA’s projections. Even the </w:t>
      </w:r>
      <w:r w:rsidRPr="00A92117">
        <w:rPr>
          <w:rStyle w:val="StyleUnderline"/>
          <w:rFonts w:asciiTheme="minorHAnsi" w:hAnsiTheme="minorHAnsi" w:cstheme="minorHAnsi"/>
          <w:highlight w:val="green"/>
        </w:rPr>
        <w:t>current</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 xml:space="preserve">US </w:t>
      </w:r>
      <w:r w:rsidRPr="00A92117">
        <w:rPr>
          <w:rStyle w:val="Emphasis"/>
          <w:rFonts w:asciiTheme="minorHAnsi" w:hAnsiTheme="minorHAnsi" w:cstheme="minorHAnsi"/>
          <w:highlight w:val="green"/>
        </w:rPr>
        <w:t>president</w:t>
      </w:r>
      <w:r w:rsidRPr="00A92117">
        <w:rPr>
          <w:rStyle w:val="Emphasis"/>
          <w:rFonts w:asciiTheme="minorHAnsi" w:hAnsiTheme="minorHAnsi" w:cstheme="minorHAnsi"/>
        </w:rPr>
        <w:t xml:space="preserve"> is </w:t>
      </w:r>
      <w:r w:rsidRPr="00A92117">
        <w:rPr>
          <w:rStyle w:val="Emphasis"/>
          <w:rFonts w:asciiTheme="minorHAnsi" w:hAnsiTheme="minorHAnsi" w:cstheme="minorHAnsi"/>
          <w:highlight w:val="green"/>
        </w:rPr>
        <w:t>encouraging</w:t>
      </w:r>
      <w:r w:rsidRPr="00A92117">
        <w:rPr>
          <w:rStyle w:val="Emphasis"/>
          <w:rFonts w:asciiTheme="minorHAnsi" w:hAnsiTheme="minorHAnsi" w:cstheme="minorHAnsi"/>
        </w:rPr>
        <w:t xml:space="preserve"> this </w:t>
      </w:r>
      <w:r w:rsidRPr="00A92117">
        <w:rPr>
          <w:rStyle w:val="Emphasis"/>
          <w:rFonts w:asciiTheme="minorHAnsi" w:hAnsiTheme="minorHAnsi" w:cstheme="minorHAnsi"/>
          <w:highlight w:val="green"/>
        </w:rPr>
        <w:t>shift to private companies</w:t>
      </w:r>
      <w:r w:rsidRPr="00A92117">
        <w:rPr>
          <w:rStyle w:val="StyleUnderline"/>
          <w:rFonts w:asciiTheme="minorHAnsi" w:hAnsiTheme="minorHAnsi" w:cstheme="minorHAnsi"/>
          <w:highlight w:val="green"/>
        </w:rPr>
        <w:t xml:space="preserve"> driving </w:t>
      </w:r>
      <w:hyperlink r:id="rId15" w:history="1">
        <w:r w:rsidRPr="00A92117">
          <w:rPr>
            <w:rStyle w:val="StyleUnderline"/>
            <w:rFonts w:asciiTheme="minorHAnsi" w:hAnsiTheme="minorHAnsi" w:cstheme="minorHAnsi"/>
            <w:highlight w:val="green"/>
          </w:rPr>
          <w:t>innovation in space</w:t>
        </w:r>
      </w:hyperlink>
      <w:r w:rsidRPr="00A92117">
        <w:rPr>
          <w:rFonts w:asciiTheme="minorHAnsi" w:hAnsiTheme="minorHAnsi" w:cstheme="minorHAnsi"/>
        </w:rPr>
        <w:t xml:space="preserve">. With </w:t>
      </w:r>
      <w:r w:rsidRPr="00A92117">
        <w:rPr>
          <w:rStyle w:val="StyleUnderline"/>
          <w:rFonts w:asciiTheme="minorHAnsi" w:hAnsiTheme="minorHAnsi" w:cstheme="minorHAnsi"/>
          <w:highlight w:val="green"/>
        </w:rPr>
        <w:t xml:space="preserve">almost </w:t>
      </w:r>
      <w:hyperlink r:id="rId16" w:anchor="5fdd019b285c" w:history="1">
        <w:r w:rsidRPr="00A92117">
          <w:rPr>
            <w:rStyle w:val="StyleUnderline"/>
            <w:rFonts w:asciiTheme="minorHAnsi" w:hAnsiTheme="minorHAnsi" w:cstheme="minorHAnsi"/>
            <w:highlight w:val="green"/>
          </w:rPr>
          <w:t>$1 billion</w:t>
        </w:r>
      </w:hyperlink>
      <w:r w:rsidRPr="00A92117">
        <w:rPr>
          <w:rStyle w:val="StyleUnderline"/>
          <w:rFonts w:asciiTheme="minorHAnsi" w:hAnsiTheme="minorHAnsi" w:cstheme="minorHAnsi"/>
          <w:highlight w:val="green"/>
        </w:rPr>
        <w:t xml:space="preserve"> invested in space-focused startups</w:t>
      </w:r>
      <w:r w:rsidRPr="00A92117">
        <w:rPr>
          <w:rFonts w:asciiTheme="minorHAnsi" w:hAnsiTheme="minorHAnsi" w:cstheme="minorHAnsi"/>
        </w:rPr>
        <w:t xml:space="preserve"> in the first quarter of 2018, the commercialized </w:t>
      </w:r>
      <w:r w:rsidRPr="00A92117">
        <w:rPr>
          <w:rStyle w:val="Emphasis"/>
          <w:rFonts w:asciiTheme="minorHAnsi" w:hAnsiTheme="minorHAnsi" w:cstheme="minorHAnsi"/>
          <w:highlight w:val="green"/>
        </w:rPr>
        <w:t>space industry shows no sign of slowing down</w:t>
      </w:r>
      <w:r w:rsidRPr="00A92117">
        <w:rPr>
          <w:rFonts w:asciiTheme="minorHAnsi" w:hAnsiTheme="minorHAnsi" w:cstheme="minorHAnsi"/>
        </w:rPr>
        <w:t>.</w:t>
      </w:r>
    </w:p>
    <w:p w14:paraId="7012B530" w14:textId="77777777" w:rsidR="00595F27" w:rsidRPr="00A92117" w:rsidRDefault="00595F27" w:rsidP="00595F27">
      <w:pPr>
        <w:rPr>
          <w:rFonts w:asciiTheme="minorHAnsi" w:hAnsiTheme="minorHAnsi" w:cstheme="minorHAnsi"/>
        </w:rPr>
      </w:pPr>
    </w:p>
    <w:p w14:paraId="18BDE41B" w14:textId="77777777" w:rsidR="00595F27" w:rsidRPr="00A92117" w:rsidRDefault="00595F27" w:rsidP="00595F27">
      <w:pPr>
        <w:pStyle w:val="Heading4"/>
        <w:rPr>
          <w:rFonts w:asciiTheme="minorHAnsi" w:hAnsiTheme="minorHAnsi" w:cstheme="minorHAnsi"/>
        </w:rPr>
      </w:pPr>
      <w:r w:rsidRPr="00A92117">
        <w:rPr>
          <w:rFonts w:asciiTheme="minorHAnsi" w:hAnsiTheme="minorHAnsi" w:cstheme="minorHAnsi"/>
        </w:rPr>
        <w:t>Private space appropriation is uniquely key to ensuring ongoing innovation towards space exploration and colonization.</w:t>
      </w:r>
    </w:p>
    <w:p w14:paraId="47E4A86A" w14:textId="77777777" w:rsidR="00595F27" w:rsidRPr="00A92117" w:rsidRDefault="00595F27" w:rsidP="00595F27">
      <w:pPr>
        <w:rPr>
          <w:rFonts w:asciiTheme="minorHAnsi" w:hAnsiTheme="minorHAnsi" w:cstheme="minorHAnsi"/>
        </w:rPr>
      </w:pPr>
      <w:r w:rsidRPr="00A92117">
        <w:rPr>
          <w:rFonts w:asciiTheme="minorHAnsi" w:hAnsiTheme="minorHAnsi" w:cstheme="minorHAnsi"/>
          <w:b/>
          <w:bCs/>
          <w:sz w:val="26"/>
          <w:szCs w:val="26"/>
        </w:rPr>
        <w:t>Cheng 20</w:t>
      </w:r>
      <w:r w:rsidRPr="00A92117">
        <w:rPr>
          <w:rFonts w:asciiTheme="minorHAnsi" w:hAnsiTheme="minorHAnsi" w:cstheme="minorHAnsi"/>
        </w:rPr>
        <w:t xml:space="preserve"> [Dean Cheng, 09-16-2020, "Outer Space and Private Property," Heritage Foundation, https://www.heritage.org/space-policy/commentary/outer-space-and-private-property]//DDPT</w:t>
      </w:r>
    </w:p>
    <w:p w14:paraId="2A1DC4B9" w14:textId="77777777" w:rsidR="00595F27" w:rsidRPr="00A92117" w:rsidRDefault="00595F27" w:rsidP="00595F27">
      <w:pPr>
        <w:rPr>
          <w:rStyle w:val="StyleUnderline"/>
          <w:rFonts w:asciiTheme="minorHAnsi" w:hAnsiTheme="minorHAnsi" w:cstheme="minorHAnsi"/>
        </w:rPr>
      </w:pPr>
      <w:r w:rsidRPr="00A92117">
        <w:rPr>
          <w:rFonts w:asciiTheme="minorHAnsi" w:hAnsiTheme="minorHAnsi" w:cstheme="minorHAnsi"/>
        </w:rPr>
        <w:t xml:space="preserve">Fully 53 years after the Outer Space Treaty, however, this has begun to change. </w:t>
      </w:r>
      <w:r w:rsidRPr="00A92117">
        <w:rPr>
          <w:rStyle w:val="StyleUnderline"/>
          <w:rFonts w:asciiTheme="minorHAnsi" w:hAnsiTheme="minorHAnsi" w:cstheme="minorHAnsi"/>
        </w:rPr>
        <w:t xml:space="preserve">The </w:t>
      </w:r>
      <w:r w:rsidRPr="00A92117">
        <w:rPr>
          <w:rStyle w:val="Emphasis"/>
          <w:rFonts w:asciiTheme="minorHAnsi" w:hAnsiTheme="minorHAnsi" w:cstheme="minorHAnsi"/>
        </w:rPr>
        <w:t>success of</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SpaceX</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Blue Origin</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Virgin Galactic</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 xml:space="preserve">and other </w:t>
      </w:r>
      <w:r w:rsidRPr="00A92117">
        <w:rPr>
          <w:rStyle w:val="Emphasis"/>
          <w:rFonts w:asciiTheme="minorHAnsi" w:hAnsiTheme="minorHAnsi" w:cstheme="minorHAnsi"/>
          <w:highlight w:val="green"/>
        </w:rPr>
        <w:t>private</w:t>
      </w:r>
      <w:r w:rsidRPr="00A92117">
        <w:rPr>
          <w:rStyle w:val="StyleUnderline"/>
          <w:rFonts w:asciiTheme="minorHAnsi" w:hAnsiTheme="minorHAnsi" w:cstheme="minorHAnsi"/>
          <w:highlight w:val="green"/>
        </w:rPr>
        <w:t xml:space="preserv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highlight w:val="green"/>
        </w:rPr>
        <w:t xml:space="preserve"> has </w:t>
      </w:r>
      <w:r w:rsidRPr="00A92117">
        <w:rPr>
          <w:rStyle w:val="Emphasis"/>
          <w:rFonts w:asciiTheme="minorHAnsi" w:hAnsiTheme="minorHAnsi" w:cstheme="minorHAnsi"/>
          <w:highlight w:val="green"/>
        </w:rPr>
        <w:t>led to</w:t>
      </w:r>
      <w:r w:rsidRPr="00A92117">
        <w:rPr>
          <w:rStyle w:val="Emphasis"/>
          <w:rFonts w:asciiTheme="minorHAnsi" w:hAnsiTheme="minorHAnsi" w:cstheme="minorHAnsi"/>
        </w:rPr>
        <w:t xml:space="preserve"> what has been termed </w:t>
      </w:r>
      <w:r w:rsidRPr="00A92117">
        <w:rPr>
          <w:rStyle w:val="Emphasis"/>
          <w:rFonts w:asciiTheme="minorHAnsi" w:hAnsiTheme="minorHAnsi" w:cstheme="minorHAnsi"/>
          <w:highlight w:val="green"/>
        </w:rPr>
        <w:t>Space</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2.0</w:t>
      </w:r>
      <w:r w:rsidRPr="00A92117">
        <w:rPr>
          <w:rStyle w:val="Emphasis"/>
          <w:rFonts w:asciiTheme="minorHAnsi" w:hAnsiTheme="minorHAnsi" w:cstheme="minorHAnsi"/>
        </w:rPr>
        <w:t>.</w:t>
      </w:r>
    </w:p>
    <w:p w14:paraId="5310BB5B" w14:textId="77777777" w:rsidR="00595F27" w:rsidRPr="00A92117" w:rsidRDefault="00595F27" w:rsidP="00595F27">
      <w:pPr>
        <w:rPr>
          <w:rStyle w:val="StyleUnderline"/>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Obama</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administration</w:t>
      </w:r>
      <w:r w:rsidRPr="00A92117">
        <w:rPr>
          <w:rStyle w:val="StyleUnderline"/>
          <w:rFonts w:asciiTheme="minorHAnsi" w:hAnsiTheme="minorHAnsi" w:cstheme="minorHAnsi"/>
        </w:rPr>
        <w:t xml:space="preserve">’s decision to </w:t>
      </w:r>
      <w:r w:rsidRPr="00A92117">
        <w:rPr>
          <w:rStyle w:val="Emphasis"/>
          <w:rFonts w:asciiTheme="minorHAnsi" w:hAnsiTheme="minorHAnsi" w:cstheme="minorHAnsi"/>
          <w:highlight w:val="green"/>
        </w:rPr>
        <w:t>rely on commercial</w:t>
      </w:r>
      <w:r w:rsidRPr="00A92117">
        <w:rPr>
          <w:rStyle w:val="Emphasis"/>
          <w:rFonts w:asciiTheme="minorHAnsi" w:hAnsiTheme="minorHAnsi" w:cstheme="minorHAnsi"/>
        </w:rPr>
        <w:t xml:space="preserve"> space-</w:t>
      </w:r>
      <w:r w:rsidRPr="00A92117">
        <w:rPr>
          <w:rStyle w:val="Emphasis"/>
          <w:rFonts w:asciiTheme="minorHAnsi" w:hAnsiTheme="minorHAnsi" w:cstheme="minorHAnsi"/>
          <w:highlight w:val="green"/>
        </w:rPr>
        <w:t>launch services</w:t>
      </w:r>
      <w:r w:rsidRPr="00A92117">
        <w:rPr>
          <w:rStyle w:val="StyleUnderline"/>
          <w:rFonts w:asciiTheme="minorHAnsi" w:hAnsiTheme="minorHAnsi" w:cstheme="minorHAnsi"/>
        </w:rPr>
        <w:t xml:space="preserve"> to resupply the International Space Station </w:t>
      </w:r>
      <w:r w:rsidRPr="00A92117">
        <w:rPr>
          <w:rStyle w:val="StyleUnderline"/>
          <w:rFonts w:asciiTheme="minorHAnsi" w:hAnsiTheme="minorHAnsi" w:cstheme="minorHAnsi"/>
          <w:highlight w:val="green"/>
        </w:rPr>
        <w:t>opened the door to</w:t>
      </w:r>
      <w:r w:rsidRPr="00A92117">
        <w:rPr>
          <w:rStyle w:val="StyleUnderline"/>
          <w:rFonts w:asciiTheme="minorHAnsi" w:hAnsiTheme="minorHAnsi" w:cstheme="minorHAnsi"/>
        </w:rPr>
        <w:t xml:space="preserve"> expanding </w:t>
      </w:r>
      <w:r w:rsidRPr="00A92117">
        <w:rPr>
          <w:rStyle w:val="StyleUnderline"/>
          <w:rFonts w:asciiTheme="minorHAnsi" w:hAnsiTheme="minorHAnsi" w:cstheme="minorHAnsi"/>
          <w:highlight w:val="green"/>
        </w:rPr>
        <w:t>private enterprise’s role</w:t>
      </w:r>
      <w:r w:rsidRPr="00A92117">
        <w:rPr>
          <w:rStyle w:val="StyleUnderline"/>
          <w:rFonts w:asciiTheme="minorHAnsi" w:hAnsiTheme="minorHAnsi" w:cstheme="minorHAnsi"/>
        </w:rPr>
        <w:t xml:space="preserve"> in space.</w:t>
      </w:r>
    </w:p>
    <w:p w14:paraId="43F07D35" w14:textId="77777777" w:rsidR="00595F27" w:rsidRPr="00A92117" w:rsidRDefault="00595F27" w:rsidP="00595F27">
      <w:pPr>
        <w:rPr>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innovation</w:t>
      </w:r>
      <w:r w:rsidRPr="00A92117">
        <w:rPr>
          <w:rStyle w:val="Emphasis"/>
          <w:rFonts w:asciiTheme="minorHAnsi" w:hAnsiTheme="minorHAnsi" w:cstheme="minorHAnsi"/>
        </w:rPr>
        <w:t xml:space="preserve"> exhibited </w:t>
      </w:r>
      <w:r w:rsidRPr="00A92117">
        <w:rPr>
          <w:rStyle w:val="Emphasis"/>
          <w:rFonts w:asciiTheme="minorHAnsi" w:hAnsiTheme="minorHAnsi" w:cstheme="minorHAnsi"/>
          <w:highlight w:val="green"/>
        </w:rPr>
        <w:t>in the various Falcon launches</w:t>
      </w:r>
      <w:r w:rsidRPr="00A92117">
        <w:rPr>
          <w:rFonts w:asciiTheme="minorHAnsi" w:hAnsiTheme="minorHAnsi" w:cstheme="minorHAnsi"/>
        </w:rPr>
        <w:t xml:space="preserve">, including the ability to reuse the booster rockets, </w:t>
      </w:r>
      <w:r w:rsidRPr="00A92117">
        <w:rPr>
          <w:rStyle w:val="Emphasis"/>
          <w:rFonts w:asciiTheme="minorHAnsi" w:hAnsiTheme="minorHAnsi" w:cstheme="minorHAnsi"/>
          <w:highlight w:val="green"/>
        </w:rPr>
        <w:t>has seen a</w:t>
      </w:r>
      <w:r w:rsidRPr="00A92117">
        <w:rPr>
          <w:rStyle w:val="Emphasis"/>
          <w:rFonts w:asciiTheme="minorHAnsi" w:hAnsiTheme="minorHAnsi" w:cstheme="minorHAnsi"/>
        </w:rPr>
        <w:t xml:space="preserve"> significant </w:t>
      </w:r>
      <w:r w:rsidRPr="00A92117">
        <w:rPr>
          <w:rStyle w:val="Emphasis"/>
          <w:rFonts w:asciiTheme="minorHAnsi" w:hAnsiTheme="minorHAnsi" w:cstheme="minorHAnsi"/>
          <w:highlight w:val="green"/>
        </w:rPr>
        <w:t>drop in</w:t>
      </w:r>
      <w:r w:rsidRPr="00A92117">
        <w:rPr>
          <w:rStyle w:val="StyleUnderline"/>
          <w:rFonts w:asciiTheme="minorHAnsi" w:hAnsiTheme="minorHAnsi" w:cstheme="minorHAnsi"/>
        </w:rPr>
        <w:t xml:space="preserve"> the </w:t>
      </w:r>
      <w:r w:rsidRPr="00A92117">
        <w:rPr>
          <w:rStyle w:val="Emphasis"/>
          <w:rFonts w:asciiTheme="minorHAnsi" w:hAnsiTheme="minorHAnsi" w:cstheme="minorHAnsi"/>
          <w:highlight w:val="green"/>
        </w:rPr>
        <w:t>cost</w:t>
      </w:r>
      <w:r w:rsidRPr="00A92117">
        <w:rPr>
          <w:rStyle w:val="StyleUnderline"/>
          <w:rFonts w:asciiTheme="minorHAnsi" w:hAnsiTheme="minorHAnsi" w:cstheme="minorHAnsi"/>
        </w:rPr>
        <w:t xml:space="preserve"> of placing payloads into orbit</w:t>
      </w:r>
      <w:r w:rsidRPr="00A92117">
        <w:rPr>
          <w:rFonts w:asciiTheme="minorHAnsi" w:hAnsiTheme="minorHAnsi" w:cstheme="minorHAnsi"/>
        </w:rPr>
        <w:t xml:space="preserve">. As a result, </w:t>
      </w:r>
      <w:r w:rsidRPr="00A92117">
        <w:rPr>
          <w:rStyle w:val="Emphasis"/>
          <w:rFonts w:asciiTheme="minorHAnsi" w:hAnsiTheme="minorHAnsi" w:cstheme="minorHAnsi"/>
          <w:highlight w:val="green"/>
        </w:rPr>
        <w:t>a</w:t>
      </w:r>
      <w:r w:rsidRPr="00A92117">
        <w:rPr>
          <w:rStyle w:val="Emphasis"/>
          <w:rFonts w:asciiTheme="minorHAnsi" w:hAnsiTheme="minorHAnsi" w:cstheme="minorHAnsi"/>
        </w:rPr>
        <w:t xml:space="preserve"> real </w:t>
      </w:r>
      <w:r w:rsidRPr="00A92117">
        <w:rPr>
          <w:rStyle w:val="Emphasis"/>
          <w:rFonts w:asciiTheme="minorHAnsi" w:hAnsiTheme="minorHAnsi" w:cstheme="minorHAnsi"/>
          <w:highlight w:val="green"/>
        </w:rPr>
        <w:t>opportunity exists for companies to</w:t>
      </w:r>
      <w:r w:rsidRPr="00A92117">
        <w:rPr>
          <w:rStyle w:val="StyleUnderline"/>
          <w:rFonts w:asciiTheme="minorHAnsi" w:hAnsiTheme="minorHAnsi" w:cstheme="minorHAnsi"/>
        </w:rPr>
        <w:t xml:space="preserve"> begin thinking about how to </w:t>
      </w:r>
      <w:r w:rsidRPr="00A92117">
        <w:rPr>
          <w:rStyle w:val="Emphasis"/>
          <w:rFonts w:asciiTheme="minorHAnsi" w:hAnsiTheme="minorHAnsi" w:cstheme="minorHAnsi"/>
          <w:highlight w:val="green"/>
        </w:rPr>
        <w:t>use space</w:t>
      </w:r>
      <w:r w:rsidRPr="00A92117">
        <w:rPr>
          <w:rStyle w:val="Emphasis"/>
          <w:rFonts w:asciiTheme="minorHAnsi" w:hAnsiTheme="minorHAnsi" w:cstheme="minorHAnsi"/>
        </w:rPr>
        <w:t xml:space="preserve"> not simply </w:t>
      </w:r>
      <w:r w:rsidRPr="00A92117">
        <w:rPr>
          <w:rStyle w:val="Emphasis"/>
          <w:rFonts w:asciiTheme="minorHAnsi" w:hAnsiTheme="minorHAnsi" w:cstheme="minorHAnsi"/>
          <w:highlight w:val="green"/>
        </w:rPr>
        <w:t>to improve terrestrial operations</w:t>
      </w:r>
      <w:r w:rsidRPr="00A92117">
        <w:rPr>
          <w:rStyle w:val="Emphasis"/>
          <w:rFonts w:asciiTheme="minorHAnsi" w:hAnsiTheme="minorHAnsi" w:cstheme="minorHAnsi"/>
        </w:rPr>
        <w:t>, but to make money</w:t>
      </w:r>
      <w:r w:rsidRPr="00A92117">
        <w:rPr>
          <w:rStyle w:val="StyleUnderline"/>
          <w:rFonts w:asciiTheme="minorHAnsi" w:hAnsiTheme="minorHAnsi" w:cstheme="minorHAnsi"/>
        </w:rPr>
        <w:t xml:space="preserve"> from space and its physical resources</w:t>
      </w:r>
      <w:r w:rsidRPr="00A92117">
        <w:rPr>
          <w:rFonts w:asciiTheme="minorHAnsi" w:hAnsiTheme="minorHAnsi" w:cstheme="minorHAnsi"/>
        </w:rPr>
        <w:t>.</w:t>
      </w:r>
    </w:p>
    <w:p w14:paraId="7C002A59" w14:textId="77777777" w:rsidR="00595F27" w:rsidRPr="00A92117" w:rsidRDefault="00595F27" w:rsidP="00595F27">
      <w:pPr>
        <w:rPr>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uncertainty associated with private property rights</w:t>
      </w:r>
      <w:r w:rsidRPr="00A92117">
        <w:rPr>
          <w:rFonts w:asciiTheme="minorHAnsi" w:hAnsiTheme="minorHAnsi" w:cstheme="minorHAnsi"/>
        </w:rPr>
        <w:t xml:space="preserve">, however, </w:t>
      </w:r>
      <w:r w:rsidRPr="00A92117">
        <w:rPr>
          <w:rStyle w:val="Emphasis"/>
          <w:rFonts w:asciiTheme="minorHAnsi" w:hAnsiTheme="minorHAnsi" w:cstheme="minorHAnsi"/>
          <w:highlight w:val="green"/>
        </w:rPr>
        <w:t>has had a constraining effect</w:t>
      </w:r>
      <w:r w:rsidRPr="00A92117">
        <w:rPr>
          <w:rStyle w:val="StyleUnderline"/>
          <w:rFonts w:asciiTheme="minorHAnsi" w:hAnsiTheme="minorHAnsi" w:cstheme="minorHAnsi"/>
          <w:highlight w:val="green"/>
        </w:rPr>
        <w:t xml:space="preserve"> on the ability to exploit space more extensively</w:t>
      </w:r>
      <w:r w:rsidRPr="00A92117">
        <w:rPr>
          <w:rFonts w:asciiTheme="minorHAnsi" w:hAnsiTheme="minorHAnsi" w:cstheme="minorHAnsi"/>
        </w:rPr>
        <w:t xml:space="preserv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rPr>
        <w:t xml:space="preserve"> are </w:t>
      </w:r>
      <w:r w:rsidRPr="00A92117">
        <w:rPr>
          <w:rStyle w:val="Emphasis"/>
          <w:rFonts w:asciiTheme="minorHAnsi" w:hAnsiTheme="minorHAnsi" w:cstheme="minorHAnsi"/>
          <w:highlight w:val="green"/>
        </w:rPr>
        <w:t>unlikely to be willing to risk capital</w:t>
      </w:r>
      <w:r w:rsidRPr="00A92117">
        <w:rPr>
          <w:rStyle w:val="Emphasis"/>
          <w:rFonts w:asciiTheme="minorHAnsi" w:hAnsiTheme="minorHAnsi" w:cstheme="minorHAnsi"/>
        </w:rPr>
        <w:t xml:space="preserve"> and assets </w:t>
      </w:r>
      <w:r w:rsidRPr="00A92117">
        <w:rPr>
          <w:rStyle w:val="Emphasis"/>
          <w:rFonts w:asciiTheme="minorHAnsi" w:hAnsiTheme="minorHAnsi" w:cstheme="minorHAnsi"/>
          <w:highlight w:val="green"/>
        </w:rPr>
        <w:t>if they are not sure</w:t>
      </w:r>
      <w:r w:rsidRPr="00A92117">
        <w:rPr>
          <w:rStyle w:val="Emphasis"/>
          <w:rFonts w:asciiTheme="minorHAnsi" w:hAnsiTheme="minorHAnsi" w:cstheme="minorHAnsi"/>
        </w:rPr>
        <w:t xml:space="preserve"> that </w:t>
      </w:r>
      <w:r w:rsidRPr="00A92117">
        <w:rPr>
          <w:rStyle w:val="Emphasis"/>
          <w:rFonts w:asciiTheme="minorHAnsi" w:hAnsiTheme="minorHAnsi" w:cstheme="minorHAnsi"/>
          <w:highlight w:val="green"/>
        </w:rPr>
        <w:t>they will be</w:t>
      </w:r>
      <w:r w:rsidRPr="00A92117">
        <w:rPr>
          <w:rStyle w:val="Emphasis"/>
          <w:rFonts w:asciiTheme="minorHAnsi" w:hAnsiTheme="minorHAnsi" w:cstheme="minorHAnsi"/>
        </w:rPr>
        <w:t xml:space="preserve"> able to </w:t>
      </w:r>
      <w:r w:rsidRPr="00A92117">
        <w:rPr>
          <w:rStyle w:val="Emphasis"/>
          <w:rFonts w:asciiTheme="minorHAnsi" w:hAnsiTheme="minorHAnsi" w:cstheme="minorHAnsi"/>
          <w:highlight w:val="green"/>
        </w:rPr>
        <w:t>profit</w:t>
      </w:r>
      <w:r w:rsidRPr="00A92117">
        <w:rPr>
          <w:rStyle w:val="Emphasis"/>
          <w:rFonts w:asciiTheme="minorHAnsi" w:hAnsiTheme="minorHAnsi" w:cstheme="minorHAnsi"/>
        </w:rPr>
        <w:t xml:space="preserve"> from their investments</w:t>
      </w:r>
      <w:r w:rsidRPr="00A92117">
        <w:rPr>
          <w:rFonts w:asciiTheme="minorHAnsi" w:hAnsiTheme="minorHAnsi" w:cstheme="minorHAnsi"/>
        </w:rPr>
        <w:t>.</w:t>
      </w:r>
    </w:p>
    <w:p w14:paraId="2D659F34" w14:textId="77777777" w:rsidR="00595F27" w:rsidRPr="00A92117" w:rsidRDefault="00595F27" w:rsidP="00595F27">
      <w:pPr>
        <w:rPr>
          <w:rFonts w:asciiTheme="minorHAnsi" w:hAnsiTheme="minorHAnsi" w:cstheme="minorHAnsi"/>
        </w:rPr>
      </w:pPr>
    </w:p>
    <w:p w14:paraId="2E9965EF" w14:textId="77777777" w:rsidR="00595F27" w:rsidRPr="00A92117" w:rsidRDefault="00595F27" w:rsidP="00595F27">
      <w:pPr>
        <w:pStyle w:val="Heading4"/>
        <w:rPr>
          <w:rFonts w:asciiTheme="minorHAnsi" w:hAnsiTheme="minorHAnsi" w:cstheme="minorHAnsi"/>
        </w:rPr>
      </w:pPr>
      <w:r w:rsidRPr="00A92117">
        <w:rPr>
          <w:rFonts w:asciiTheme="minorHAnsi" w:hAnsiTheme="minorHAnsi" w:cstheme="minorHAnsi"/>
        </w:rPr>
        <w:t>The private sector is the key internal link to space exploration and colonization.</w:t>
      </w:r>
    </w:p>
    <w:p w14:paraId="4DE845B5" w14:textId="77777777" w:rsidR="00595F27" w:rsidRPr="00A92117" w:rsidRDefault="00595F27" w:rsidP="00595F27">
      <w:pPr>
        <w:rPr>
          <w:rFonts w:asciiTheme="minorHAnsi" w:hAnsiTheme="minorHAnsi" w:cstheme="minorHAnsi"/>
        </w:rPr>
      </w:pPr>
      <w:r w:rsidRPr="00A92117">
        <w:rPr>
          <w:rFonts w:asciiTheme="minorHAnsi" w:hAnsiTheme="minorHAnsi" w:cstheme="minorHAnsi"/>
          <w:b/>
          <w:bCs/>
          <w:sz w:val="26"/>
          <w:szCs w:val="26"/>
        </w:rPr>
        <w:t>Sharma 9/7</w:t>
      </w:r>
      <w:r w:rsidRPr="00A92117">
        <w:rPr>
          <w:rFonts w:asciiTheme="minorHAnsi" w:hAnsiTheme="minorHAnsi" w:cstheme="minorHAnsi"/>
        </w:rPr>
        <w:t xml:space="preserve"> [</w:t>
      </w:r>
      <w:proofErr w:type="spellStart"/>
      <w:r w:rsidRPr="00A92117">
        <w:rPr>
          <w:rFonts w:asciiTheme="minorHAnsi" w:hAnsiTheme="minorHAnsi" w:cstheme="minorHAnsi"/>
        </w:rPr>
        <w:t>Maanas</w:t>
      </w:r>
      <w:proofErr w:type="spellEnd"/>
      <w:r w:rsidRPr="00A92117">
        <w:rPr>
          <w:rFonts w:asciiTheme="minorHAnsi" w:hAnsiTheme="minorHAnsi" w:cstheme="minorHAnsi"/>
        </w:rPr>
        <w:t xml:space="preserve"> Sharma, 9-7-2021, "The Space Review: The privatized frontier: the ethical implications and role of private companies in space exploration," The Space Review, https://www.thespacereview.com/article/4238/1]//DDPT</w:t>
      </w:r>
    </w:p>
    <w:p w14:paraId="62C72052"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In recent years, </w:t>
      </w:r>
      <w:r w:rsidRPr="00A92117">
        <w:rPr>
          <w:rStyle w:val="Emphasis"/>
          <w:rFonts w:asciiTheme="minorHAnsi" w:hAnsiTheme="minorHAnsi" w:cstheme="minorHAnsi"/>
          <w:highlight w:val="green"/>
        </w:rPr>
        <w:t>private companies</w:t>
      </w:r>
      <w:r w:rsidRPr="00A92117">
        <w:rPr>
          <w:rStyle w:val="Emphasis"/>
          <w:rFonts w:asciiTheme="minorHAnsi" w:hAnsiTheme="minorHAnsi" w:cstheme="minorHAnsi"/>
        </w:rPr>
        <w:t xml:space="preserve"> have </w:t>
      </w:r>
      <w:r w:rsidRPr="00A92117">
        <w:rPr>
          <w:rStyle w:val="Emphasis"/>
          <w:rFonts w:asciiTheme="minorHAnsi" w:hAnsiTheme="minorHAnsi" w:cstheme="minorHAnsi"/>
          <w:highlight w:val="green"/>
        </w:rPr>
        <w:t>taken</w:t>
      </w:r>
      <w:r w:rsidRPr="00A92117">
        <w:rPr>
          <w:rStyle w:val="Emphasis"/>
          <w:rFonts w:asciiTheme="minorHAnsi" w:hAnsiTheme="minorHAnsi" w:cstheme="minorHAnsi"/>
        </w:rPr>
        <w:t xml:space="preserve"> on </w:t>
      </w:r>
      <w:r w:rsidRPr="00A92117">
        <w:rPr>
          <w:rStyle w:val="Emphasis"/>
          <w:rFonts w:asciiTheme="minorHAnsi" w:hAnsiTheme="minorHAnsi" w:cstheme="minorHAnsi"/>
          <w:highlight w:val="green"/>
        </w:rPr>
        <w:t>a</w:t>
      </w:r>
      <w:r w:rsidRPr="00A92117">
        <w:rPr>
          <w:rStyle w:val="Emphasis"/>
          <w:rFonts w:asciiTheme="minorHAnsi" w:hAnsiTheme="minorHAnsi" w:cstheme="minorHAnsi"/>
        </w:rPr>
        <w:t xml:space="preserve"> larger </w:t>
      </w:r>
      <w:r w:rsidRPr="00A92117">
        <w:rPr>
          <w:rStyle w:val="Emphasis"/>
          <w:rFonts w:asciiTheme="minorHAnsi" w:hAnsiTheme="minorHAnsi" w:cstheme="minorHAnsi"/>
          <w:highlight w:val="green"/>
        </w:rPr>
        <w:t>role in</w:t>
      </w:r>
      <w:r w:rsidRPr="00A92117">
        <w:rPr>
          <w:rStyle w:val="Emphasis"/>
          <w:rFonts w:asciiTheme="minorHAnsi" w:hAnsiTheme="minorHAnsi" w:cstheme="minorHAnsi"/>
        </w:rPr>
        <w:t xml:space="preserve"> the </w:t>
      </w:r>
      <w:r w:rsidRPr="00A92117">
        <w:rPr>
          <w:rStyle w:val="Emphasis"/>
          <w:rFonts w:asciiTheme="minorHAnsi" w:hAnsiTheme="minorHAnsi" w:cstheme="minorHAnsi"/>
          <w:highlight w:val="green"/>
        </w:rPr>
        <w:t>space exploration</w:t>
      </w:r>
      <w:r w:rsidRPr="00A92117">
        <w:rPr>
          <w:rStyle w:val="Emphasis"/>
          <w:rFonts w:asciiTheme="minorHAnsi" w:hAnsiTheme="minorHAnsi" w:cstheme="minorHAnsi"/>
        </w:rPr>
        <w:t xml:space="preserve"> system</w:t>
      </w:r>
      <w:r w:rsidRPr="00A92117">
        <w:rPr>
          <w:rFonts w:asciiTheme="minorHAnsi" w:hAnsiTheme="minorHAnsi" w:cstheme="minorHAnsi"/>
        </w:rPr>
        <w:t xml:space="preserve">. With </w:t>
      </w:r>
      <w:r w:rsidRPr="00A92117">
        <w:rPr>
          <w:rStyle w:val="StyleUnderline"/>
          <w:rFonts w:asciiTheme="minorHAnsi" w:hAnsiTheme="minorHAnsi" w:cstheme="minorHAnsi"/>
          <w:highlight w:val="green"/>
        </w:rPr>
        <w:t>lower costs and faster production</w:t>
      </w:r>
      <w:r w:rsidRPr="00A92117">
        <w:rPr>
          <w:rStyle w:val="StyleUnderline"/>
          <w:rFonts w:asciiTheme="minorHAnsi" w:hAnsiTheme="minorHAnsi" w:cstheme="minorHAnsi"/>
        </w:rPr>
        <w:t xml:space="preserve"> times</w:t>
      </w:r>
      <w:r w:rsidRPr="00A92117">
        <w:rPr>
          <w:rFonts w:asciiTheme="minorHAnsi" w:hAnsiTheme="minorHAnsi" w:cstheme="minorHAnsi"/>
        </w:rPr>
        <w:t xml:space="preserve">, they have </w:t>
      </w:r>
      <w:r w:rsidRPr="00A92117">
        <w:rPr>
          <w:rStyle w:val="StyleUnderline"/>
          <w:rFonts w:asciiTheme="minorHAnsi" w:hAnsiTheme="minorHAnsi" w:cstheme="minorHAnsi"/>
          <w:highlight w:val="green"/>
        </w:rPr>
        <w:t>displaced</w:t>
      </w:r>
      <w:r w:rsidRPr="00A92117">
        <w:rPr>
          <w:rFonts w:asciiTheme="minorHAnsi" w:hAnsiTheme="minorHAnsi" w:cstheme="minorHAnsi"/>
        </w:rPr>
        <w:t xml:space="preserve"> some functions of </w:t>
      </w:r>
      <w:r w:rsidRPr="00A92117">
        <w:rPr>
          <w:rStyle w:val="StyleUnderline"/>
          <w:rFonts w:asciiTheme="minorHAnsi" w:hAnsiTheme="minorHAnsi" w:cstheme="minorHAnsi"/>
          <w:highlight w:val="green"/>
        </w:rPr>
        <w:t>government</w:t>
      </w:r>
      <w:r w:rsidRPr="00A92117">
        <w:rPr>
          <w:rStyle w:val="StyleUnderline"/>
          <w:rFonts w:asciiTheme="minorHAnsi" w:hAnsiTheme="minorHAnsi" w:cstheme="minorHAnsi"/>
        </w:rPr>
        <w:t xml:space="preserve"> space </w:t>
      </w:r>
      <w:r w:rsidRPr="00A92117">
        <w:rPr>
          <w:rStyle w:val="StyleUnderline"/>
          <w:rFonts w:asciiTheme="minorHAnsi" w:hAnsiTheme="minorHAnsi" w:cstheme="minorHAnsi"/>
          <w:highlight w:val="green"/>
        </w:rPr>
        <w:t>agencies</w:t>
      </w:r>
      <w:r w:rsidRPr="00A92117">
        <w:rPr>
          <w:rFonts w:asciiTheme="minorHAnsi" w:hAnsiTheme="minorHAnsi" w:cstheme="minorHAnsi"/>
        </w:rPr>
        <w:t xml:space="preserve">. Though many have levied criticism against privatized space exploration, </w:t>
      </w:r>
      <w:r w:rsidRPr="00A92117">
        <w:rPr>
          <w:rStyle w:val="StyleUnderline"/>
          <w:rFonts w:asciiTheme="minorHAnsi" w:hAnsiTheme="minorHAnsi" w:cstheme="minorHAnsi"/>
        </w:rPr>
        <w:t>it also allows room for more altruistic actions by government space agencies</w:t>
      </w:r>
      <w:r w:rsidRPr="00A92117">
        <w:rPr>
          <w:rFonts w:asciiTheme="minorHAnsi" w:hAnsiTheme="minorHAnsi" w:cstheme="minorHAnsi"/>
        </w:rPr>
        <w:t xml:space="preserve"> and the benefits from increased space </w:t>
      </w:r>
      <w:proofErr w:type="gramStart"/>
      <w:r w:rsidRPr="00A92117">
        <w:rPr>
          <w:rFonts w:asciiTheme="minorHAnsi" w:hAnsiTheme="minorHAnsi" w:cstheme="minorHAnsi"/>
        </w:rPr>
        <w:t>exploration as a whole</w:t>
      </w:r>
      <w:proofErr w:type="gramEnd"/>
      <w:r w:rsidRPr="00A92117">
        <w:rPr>
          <w:rFonts w:asciiTheme="minorHAnsi" w:hAnsiTheme="minorHAnsi" w:cstheme="minorHAnsi"/>
        </w:rPr>
        <w:t xml:space="preserve">. Thus, we should encourage this development, as the process is net ethical in the end. Especially </w:t>
      </w:r>
      <w:r w:rsidRPr="00A92117">
        <w:rPr>
          <w:rStyle w:val="StyleUnderline"/>
          <w:rFonts w:asciiTheme="minorHAnsi" w:hAnsiTheme="minorHAnsi" w:cstheme="minorHAnsi"/>
        </w:rPr>
        <w:t>if performed in conjunction with</w:t>
      </w:r>
      <w:r w:rsidRPr="00A92117">
        <w:rPr>
          <w:rFonts w:asciiTheme="minorHAnsi" w:hAnsiTheme="minorHAnsi" w:cstheme="minorHAnsi"/>
        </w:rPr>
        <w:t xml:space="preserve"> adequate </w:t>
      </w:r>
      <w:r w:rsidRPr="00A92117">
        <w:rPr>
          <w:rStyle w:val="StyleUnderline"/>
          <w:rFonts w:asciiTheme="minorHAnsi" w:hAnsiTheme="minorHAnsi" w:cstheme="minorHAnsi"/>
        </w:rPr>
        <w:t>government action</w:t>
      </w:r>
      <w:r w:rsidRPr="00A92117">
        <w:rPr>
          <w:rFonts w:asciiTheme="minorHAnsi" w:hAnsiTheme="minorHAnsi" w:cstheme="minorHAnsi"/>
        </w:rPr>
        <w:t xml:space="preserve"> on the topic, </w:t>
      </w:r>
      <w:r w:rsidRPr="00A92117">
        <w:rPr>
          <w:rStyle w:val="StyleUnderline"/>
          <w:rFonts w:asciiTheme="minorHAnsi" w:hAnsiTheme="minorHAnsi" w:cstheme="minorHAnsi"/>
        </w:rPr>
        <w:t>private space exploration can overcome possible shortcomings</w:t>
      </w:r>
      <w:r w:rsidRPr="00A92117">
        <w:rPr>
          <w:rFonts w:asciiTheme="minorHAnsi" w:hAnsiTheme="minorHAnsi" w:cstheme="minorHAnsi"/>
        </w:rPr>
        <w:t xml:space="preserve"> in its risky and capitalistic nature and ensure a positive contribution to the </w:t>
      </w:r>
      <w:proofErr w:type="gramStart"/>
      <w:r w:rsidRPr="00A92117">
        <w:rPr>
          <w:rFonts w:asciiTheme="minorHAnsi" w:hAnsiTheme="minorHAnsi" w:cstheme="minorHAnsi"/>
        </w:rPr>
        <w:t>general public</w:t>
      </w:r>
      <w:proofErr w:type="gramEnd"/>
      <w:r w:rsidRPr="00A92117">
        <w:rPr>
          <w:rFonts w:asciiTheme="minorHAnsi" w:hAnsiTheme="minorHAnsi" w:cstheme="minorHAnsi"/>
        </w:rPr>
        <w:t xml:space="preserve"> on Earth.</w:t>
      </w:r>
    </w:p>
    <w:p w14:paraId="0C2FD564"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The implications of commercial space exploration have been thrust into the limelight with the successes and failures of billionaire Elon Musk’s company SpaceX. While </w:t>
      </w:r>
      <w:r w:rsidRPr="00A92117">
        <w:rPr>
          <w:rStyle w:val="StyleUnderline"/>
          <w:rFonts w:asciiTheme="minorHAnsi" w:hAnsiTheme="minorHAnsi" w:cstheme="minorHAnsi"/>
        </w:rPr>
        <w:t xml:space="preserve">private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rPr>
        <w:t xml:space="preserve"> are </w:t>
      </w:r>
      <w:r w:rsidRPr="00A92117">
        <w:rPr>
          <w:rStyle w:val="StyleUnderline"/>
          <w:rFonts w:asciiTheme="minorHAnsi" w:hAnsiTheme="minorHAnsi" w:cstheme="minorHAnsi"/>
          <w:highlight w:val="green"/>
        </w:rPr>
        <w:t>not new to space exploration</w:t>
      </w:r>
      <w:r w:rsidRPr="00A92117">
        <w:rPr>
          <w:rStyle w:val="StyleUnderline"/>
          <w:rFonts w:asciiTheme="minorHAnsi" w:hAnsiTheme="minorHAnsi" w:cstheme="minorHAnsi"/>
        </w:rPr>
        <w:t xml:space="preserve">, their </w:t>
      </w:r>
      <w:r w:rsidRPr="00A92117">
        <w:rPr>
          <w:rStyle w:val="StyleUnderline"/>
          <w:rFonts w:asciiTheme="minorHAnsi" w:hAnsiTheme="minorHAnsi" w:cstheme="minorHAnsi"/>
          <w:highlight w:val="green"/>
        </w:rPr>
        <w:t>prominence</w:t>
      </w:r>
      <w:r w:rsidRPr="00A92117">
        <w:rPr>
          <w:rFonts w:asciiTheme="minorHAnsi" w:hAnsiTheme="minorHAnsi" w:cstheme="minorHAnsi"/>
        </w:rPr>
        <w:t xml:space="preserve"> in American space exploration efforts </w:t>
      </w:r>
      <w:r w:rsidRPr="00A92117">
        <w:rPr>
          <w:rStyle w:val="StyleUnderline"/>
          <w:rFonts w:asciiTheme="minorHAnsi" w:hAnsiTheme="minorHAnsi" w:cstheme="minorHAnsi"/>
        </w:rPr>
        <w:t xml:space="preserve">has </w:t>
      </w:r>
      <w:r w:rsidRPr="00A92117">
        <w:rPr>
          <w:rStyle w:val="StyleUnderline"/>
          <w:rFonts w:asciiTheme="minorHAnsi" w:hAnsiTheme="minorHAnsi" w:cstheme="minorHAnsi"/>
          <w:highlight w:val="green"/>
        </w:rPr>
        <w:t>increased rapidly in recent years</w:t>
      </w:r>
      <w:r w:rsidRPr="00A92117">
        <w:rPr>
          <w:rFonts w:asciiTheme="minorHAnsi" w:hAnsiTheme="minorHAnsi" w:cstheme="minorHAnsi"/>
        </w:rPr>
        <w:t xml:space="preserve">, </w:t>
      </w:r>
      <w:r w:rsidRPr="00A92117">
        <w:rPr>
          <w:rStyle w:val="Emphasis"/>
          <w:rFonts w:asciiTheme="minorHAnsi" w:hAnsiTheme="minorHAnsi" w:cstheme="minorHAnsi"/>
          <w:highlight w:val="green"/>
        </w:rPr>
        <w:t>fueled by</w:t>
      </w:r>
      <w:r w:rsidRPr="00A92117">
        <w:rPr>
          <w:rStyle w:val="Emphasis"/>
          <w:rFonts w:asciiTheme="minorHAnsi" w:hAnsiTheme="minorHAnsi" w:cstheme="minorHAnsi"/>
        </w:rPr>
        <w:t xml:space="preserve"> technological </w:t>
      </w:r>
      <w:r w:rsidRPr="00A92117">
        <w:rPr>
          <w:rStyle w:val="Emphasis"/>
          <w:rFonts w:asciiTheme="minorHAnsi" w:hAnsiTheme="minorHAnsi" w:cstheme="minorHAnsi"/>
          <w:highlight w:val="green"/>
        </w:rPr>
        <w:t>innovations</w:t>
      </w:r>
      <w:r w:rsidRPr="00A92117">
        <w:rPr>
          <w:rFonts w:asciiTheme="minorHAnsi" w:hAnsiTheme="minorHAnsi" w:cstheme="minorHAnsi"/>
        </w:rPr>
        <w:t xml:space="preserve">, </w:t>
      </w:r>
      <w:r w:rsidRPr="00A92117">
        <w:rPr>
          <w:rStyle w:val="StyleUnderline"/>
          <w:rFonts w:asciiTheme="minorHAnsi" w:hAnsiTheme="minorHAnsi" w:cstheme="minorHAnsi"/>
        </w:rPr>
        <w:t>reductions in cost</w:t>
      </w:r>
      <w:r w:rsidRPr="00A92117">
        <w:rPr>
          <w:rFonts w:asciiTheme="minorHAnsi" w:hAnsiTheme="minorHAnsi" w:cstheme="minorHAnsi"/>
        </w:rPr>
        <w:t xml:space="preserve">, </w:t>
      </w:r>
      <w:r w:rsidRPr="00A92117">
        <w:rPr>
          <w:rStyle w:val="StyleUnderline"/>
          <w:rFonts w:asciiTheme="minorHAnsi" w:hAnsiTheme="minorHAnsi" w:cstheme="minorHAnsi"/>
        </w:rPr>
        <w:t>and</w:t>
      </w:r>
      <w:r w:rsidRPr="00A92117">
        <w:rPr>
          <w:rFonts w:asciiTheme="minorHAnsi" w:hAnsiTheme="minorHAnsi" w:cstheme="minorHAnsi"/>
        </w:rPr>
        <w:t xml:space="preserve"> readily available </w:t>
      </w:r>
      <w:r w:rsidRPr="00A92117">
        <w:rPr>
          <w:rStyle w:val="StyleUnderline"/>
          <w:rFonts w:asciiTheme="minorHAnsi" w:hAnsiTheme="minorHAnsi" w:cstheme="minorHAnsi"/>
          <w:highlight w:val="green"/>
        </w:rPr>
        <w:t>funding</w:t>
      </w:r>
      <w:r w:rsidRPr="00A92117">
        <w:rPr>
          <w:rFonts w:asciiTheme="minorHAnsi" w:hAnsiTheme="minorHAnsi" w:cstheme="minorHAnsi"/>
        </w:rPr>
        <w:t xml:space="preserve"> from government and private sources.[1] In May 2020, SpaceX brought American astronauts to space from American soil for the first time in almost 10 years.[2] </w:t>
      </w:r>
      <w:r w:rsidRPr="00A92117">
        <w:rPr>
          <w:rStyle w:val="StyleUnderline"/>
          <w:rFonts w:asciiTheme="minorHAnsi" w:hAnsiTheme="minorHAnsi" w:cstheme="minorHAnsi"/>
        </w:rPr>
        <w:t>Recognizing the</w:t>
      </w:r>
      <w:r w:rsidRPr="00A92117">
        <w:rPr>
          <w:rFonts w:asciiTheme="minorHAnsi" w:hAnsiTheme="minorHAnsi" w:cstheme="minorHAnsi"/>
        </w:rPr>
        <w:t xml:space="preserve"> greatly </w:t>
      </w:r>
      <w:r w:rsidRPr="00A92117">
        <w:rPr>
          <w:rStyle w:val="StyleUnderline"/>
          <w:rFonts w:asciiTheme="minorHAnsi" w:hAnsiTheme="minorHAnsi" w:cstheme="minorHAnsi"/>
          <w:highlight w:val="green"/>
        </w:rPr>
        <w:t>reduced costs of</w:t>
      </w:r>
      <w:r w:rsidRPr="00A92117">
        <w:rPr>
          <w:rStyle w:val="StyleUnderline"/>
          <w:rFonts w:asciiTheme="minorHAnsi" w:hAnsiTheme="minorHAnsi" w:cstheme="minorHAnsi"/>
        </w:rPr>
        <w:t xml:space="preserve"> space </w:t>
      </w:r>
      <w:r w:rsidRPr="00A92117">
        <w:rPr>
          <w:rStyle w:val="StyleUnderline"/>
          <w:rFonts w:asciiTheme="minorHAnsi" w:hAnsiTheme="minorHAnsi" w:cstheme="minorHAnsi"/>
          <w:highlight w:val="green"/>
        </w:rPr>
        <w:t>exploration in</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private companies</w:t>
      </w:r>
      <w:r w:rsidRPr="00A92117">
        <w:rPr>
          <w:rFonts w:asciiTheme="minorHAnsi" w:hAnsiTheme="minorHAnsi" w:cstheme="minorHAnsi"/>
        </w:rPr>
        <w:t xml:space="preserve">, </w:t>
      </w:r>
      <w:r w:rsidRPr="00A92117">
        <w:rPr>
          <w:rStyle w:val="Emphasis"/>
          <w:rFonts w:asciiTheme="minorHAnsi" w:hAnsiTheme="minorHAnsi" w:cstheme="minorHAnsi"/>
          <w:highlight w:val="green"/>
        </w:rPr>
        <w:t>NASA’s</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budget</w:t>
      </w:r>
      <w:r w:rsidRPr="00A92117">
        <w:rPr>
          <w:rStyle w:val="Emphasis"/>
          <w:rFonts w:asciiTheme="minorHAnsi" w:hAnsiTheme="minorHAnsi" w:cstheme="minorHAnsi"/>
        </w:rPr>
        <w:t xml:space="preserve"> has </w:t>
      </w:r>
      <w:r w:rsidRPr="00A92117">
        <w:rPr>
          <w:rStyle w:val="Emphasis"/>
          <w:rFonts w:asciiTheme="minorHAnsi" w:hAnsiTheme="minorHAnsi" w:cstheme="minorHAnsi"/>
          <w:highlight w:val="green"/>
        </w:rPr>
        <w:t>shifted to</w:t>
      </w:r>
      <w:r w:rsidRPr="00A92117">
        <w:rPr>
          <w:rStyle w:val="Emphasis"/>
          <w:rFonts w:asciiTheme="minorHAnsi" w:hAnsiTheme="minorHAnsi" w:cstheme="minorHAnsi"/>
        </w:rPr>
        <w:t xml:space="preserve"> significantly </w:t>
      </w:r>
      <w:r w:rsidRPr="00A92117">
        <w:rPr>
          <w:rStyle w:val="Emphasis"/>
          <w:rFonts w:asciiTheme="minorHAnsi" w:hAnsiTheme="minorHAnsi" w:cstheme="minorHAnsi"/>
          <w:highlight w:val="green"/>
        </w:rPr>
        <w:t>relying on private companies</w:t>
      </w:r>
      <w:r w:rsidRPr="00A92117">
        <w:rPr>
          <w:rFonts w:asciiTheme="minorHAnsi" w:hAnsiTheme="minorHAnsi" w:cstheme="minorHAnsi"/>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221A0A83"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A92117">
        <w:rPr>
          <w:rFonts w:asciiTheme="minorHAnsi" w:hAnsiTheme="minorHAnsi" w:cstheme="minorHAnsi"/>
        </w:rPr>
        <w:t>Rodhan</w:t>
      </w:r>
      <w:proofErr w:type="spellEnd"/>
      <w:r w:rsidRPr="00A92117">
        <w:rPr>
          <w:rFonts w:asciiTheme="minorHAnsi" w:hAnsiTheme="minorHAnsi" w:cstheme="minorHAnsi"/>
        </w:rPr>
        <w:t xml:space="preserve">, Head of the Geneva Centre for Security Policy’s Geopolitics and Global Futures </w:t>
      </w:r>
      <w:proofErr w:type="spellStart"/>
      <w:r w:rsidRPr="00A92117">
        <w:rPr>
          <w:rFonts w:asciiTheme="minorHAnsi" w:hAnsiTheme="minorHAnsi" w:cstheme="minorHAnsi"/>
        </w:rPr>
        <w:t>Programme</w:t>
      </w:r>
      <w:proofErr w:type="spellEnd"/>
      <w:r w:rsidRPr="00A92117">
        <w:rPr>
          <w:rFonts w:asciiTheme="minorHAnsi" w:hAnsiTheme="minorHAnsi" w:cstheme="minorHAnsi"/>
        </w:rPr>
        <w:t xml:space="preserve">, “because there were no alternatives to government space programs, accidents were seen to some degree as par for the course… By comparison, private companies </w:t>
      </w:r>
      <w:proofErr w:type="gramStart"/>
      <w:r w:rsidRPr="00A92117">
        <w:rPr>
          <w:rFonts w:asciiTheme="minorHAnsi" w:hAnsiTheme="minorHAnsi" w:cstheme="minorHAnsi"/>
        </w:rPr>
        <w:t>actually have</w:t>
      </w:r>
      <w:proofErr w:type="gramEnd"/>
      <w:r w:rsidRPr="00A92117">
        <w:rPr>
          <w:rFonts w:asciiTheme="minorHAnsi" w:hAnsiTheme="minorHAnsi" w:cstheme="minorHAnsi"/>
        </w:rPr>
        <w:t xml:space="preserve"> a far more difficult set of issues to face in the case of a mishap. In a </w:t>
      </w:r>
      <w:proofErr w:type="gramStart"/>
      <w:r w:rsidRPr="00A92117">
        <w:rPr>
          <w:rFonts w:asciiTheme="minorHAnsi" w:hAnsiTheme="minorHAnsi" w:cstheme="minorHAnsi"/>
        </w:rPr>
        <w:t>worst case</w:t>
      </w:r>
      <w:proofErr w:type="gramEnd"/>
      <w:r w:rsidRPr="00A92117">
        <w:rPr>
          <w:rFonts w:asciiTheme="minorHAnsi" w:hAnsiTheme="minorHAnsi" w:cstheme="minorHAnsi"/>
        </w:rPr>
        <w:t xml:space="preserve"> scenario, a private company could make an easy scapegoat.” [6]</w:t>
      </w:r>
    </w:p>
    <w:p w14:paraId="5C120B5F"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A92117">
        <w:rPr>
          <w:rFonts w:asciiTheme="minorHAnsi" w:hAnsiTheme="minorHAnsi" w:cstheme="minorHAnsi"/>
        </w:rPr>
        <w:t>dearMoon</w:t>
      </w:r>
      <w:proofErr w:type="spellEnd"/>
      <w:r w:rsidRPr="00A92117">
        <w:rPr>
          <w:rFonts w:asciiTheme="minorHAnsi" w:hAnsiTheme="minorHAnsi" w:cstheme="minorHAnsi"/>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3B4B15CD"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A92117">
        <w:rPr>
          <w:rFonts w:asciiTheme="minorHAnsi" w:hAnsiTheme="minorHAnsi" w:cstheme="minorHAnsi"/>
        </w:rPr>
        <w:t>Mars.[</w:t>
      </w:r>
      <w:proofErr w:type="gramEnd"/>
      <w:r w:rsidRPr="00A92117">
        <w:rPr>
          <w:rFonts w:asciiTheme="minorHAnsi" w:hAnsiTheme="minorHAnsi" w:cstheme="minorHAnsi"/>
        </w:rPr>
        <w:t>7,10]</w:t>
      </w:r>
    </w:p>
    <w:p w14:paraId="4A902E97"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Another key matter to note is </w:t>
      </w:r>
      <w:r w:rsidRPr="00A92117">
        <w:rPr>
          <w:rStyle w:val="StyleUnderline"/>
          <w:rFonts w:asciiTheme="minorHAnsi" w:hAnsiTheme="minorHAnsi" w:cstheme="minorHAnsi"/>
          <w:highlight w:val="green"/>
        </w:rPr>
        <w:t>restricted capitalism</w:t>
      </w:r>
      <w:r w:rsidRPr="00A92117">
        <w:rPr>
          <w:rStyle w:val="StyleUnderline"/>
          <w:rFonts w:asciiTheme="minorHAnsi" w:hAnsiTheme="minorHAnsi" w:cstheme="minorHAnsi"/>
        </w:rPr>
        <w:t xml:space="preserve"> in space</w:t>
      </w:r>
      <w:r w:rsidRPr="00A92117">
        <w:rPr>
          <w:rFonts w:asciiTheme="minorHAnsi" w:hAnsiTheme="minorHAnsi" w:cstheme="minorHAnsi"/>
        </w:rPr>
        <w:t xml:space="preserve"> “</w:t>
      </w:r>
      <w:r w:rsidRPr="00A92117">
        <w:rPr>
          <w:rStyle w:val="StyleUnderline"/>
          <w:rFonts w:asciiTheme="minorHAnsi" w:hAnsiTheme="minorHAnsi" w:cstheme="minorHAnsi"/>
          <w:highlight w:val="green"/>
        </w:rPr>
        <w:t>could</w:t>
      </w:r>
      <w:r w:rsidRPr="00A92117">
        <w:rPr>
          <w:rFonts w:asciiTheme="minorHAnsi" w:hAnsiTheme="minorHAnsi" w:cstheme="minorHAnsi"/>
        </w:rPr>
        <w:t xml:space="preserve"> also </w:t>
      </w:r>
      <w:r w:rsidRPr="00A92117">
        <w:rPr>
          <w:rStyle w:val="StyleUnderline"/>
          <w:rFonts w:asciiTheme="minorHAnsi" w:hAnsiTheme="minorHAnsi" w:cstheme="minorHAnsi"/>
          <w:highlight w:val="green"/>
        </w:rPr>
        <w:t>be</w:t>
      </w:r>
      <w:r w:rsidRPr="00A92117">
        <w:rPr>
          <w:rStyle w:val="StyleUnderline"/>
          <w:rFonts w:asciiTheme="minorHAnsi" w:hAnsiTheme="minorHAnsi" w:cstheme="minorHAnsi"/>
        </w:rPr>
        <w:t xml:space="preserve"> our </w:t>
      </w:r>
      <w:r w:rsidRPr="00A92117">
        <w:rPr>
          <w:rStyle w:val="StyleUnderline"/>
          <w:rFonts w:asciiTheme="minorHAnsi" w:hAnsiTheme="minorHAnsi" w:cstheme="minorHAnsi"/>
          <w:highlight w:val="green"/>
        </w:rPr>
        <w:t>salvation</w:t>
      </w:r>
      <w:proofErr w:type="gramStart"/>
      <w:r w:rsidRPr="00A92117">
        <w:rPr>
          <w:rFonts w:asciiTheme="minorHAnsi" w:hAnsiTheme="minorHAnsi" w:cstheme="minorHAnsi"/>
        </w:rPr>
        <w:t>.”[</w:t>
      </w:r>
      <w:proofErr w:type="gramEnd"/>
      <w:r w:rsidRPr="00A92117">
        <w:rPr>
          <w:rFonts w:asciiTheme="minorHAnsi" w:hAnsiTheme="minorHAnsi" w:cstheme="minorHAnsi"/>
        </w:rPr>
        <w:t xml:space="preserve">11] </w:t>
      </w:r>
      <w:r w:rsidRPr="00A92117">
        <w:rPr>
          <w:rStyle w:val="StyleUnderline"/>
          <w:rFonts w:asciiTheme="minorHAnsi" w:hAnsiTheme="minorHAnsi" w:cstheme="minorHAnsi"/>
          <w:highlight w:val="green"/>
        </w:rPr>
        <w:t>Private</w:t>
      </w:r>
      <w:r w:rsidRPr="00A92117">
        <w:rPr>
          <w:rStyle w:val="StyleUnderline"/>
          <w:rFonts w:asciiTheme="minorHAnsi" w:hAnsiTheme="minorHAnsi" w:cstheme="minorHAnsi"/>
        </w:rPr>
        <w:t xml:space="preserve"> space </w:t>
      </w:r>
      <w:r w:rsidRPr="00A92117">
        <w:rPr>
          <w:rStyle w:val="StyleUnderline"/>
          <w:rFonts w:asciiTheme="minorHAnsi" w:hAnsiTheme="minorHAnsi" w:cstheme="minorHAnsi"/>
          <w:highlight w:val="green"/>
        </w:rPr>
        <w:t>exploration</w:t>
      </w:r>
      <w:r w:rsidRPr="00A92117">
        <w:rPr>
          <w:rStyle w:val="StyleUnderline"/>
          <w:rFonts w:asciiTheme="minorHAnsi" w:hAnsiTheme="minorHAnsi" w:cstheme="minorHAnsi"/>
        </w:rPr>
        <w:t xml:space="preserve"> could </w:t>
      </w:r>
      <w:r w:rsidRPr="00A92117">
        <w:rPr>
          <w:rStyle w:val="StyleUnderline"/>
          <w:rFonts w:asciiTheme="minorHAnsi" w:hAnsiTheme="minorHAnsi" w:cstheme="minorHAnsi"/>
          <w:highlight w:val="green"/>
        </w:rPr>
        <w:t>reap</w:t>
      </w:r>
      <w:r w:rsidRPr="00A92117">
        <w:rPr>
          <w:rStyle w:val="StyleUnderline"/>
          <w:rFonts w:asciiTheme="minorHAnsi" w:hAnsiTheme="minorHAnsi" w:cstheme="minorHAnsi"/>
        </w:rPr>
        <w:t xml:space="preserve"> increased access to </w:t>
      </w:r>
      <w:r w:rsidRPr="00A92117">
        <w:rPr>
          <w:rStyle w:val="StyleUnderline"/>
          <w:rFonts w:asciiTheme="minorHAnsi" w:hAnsiTheme="minorHAnsi" w:cstheme="minorHAnsi"/>
          <w:highlight w:val="green"/>
        </w:rPr>
        <w:t>resources and other benefits</w:t>
      </w:r>
      <w:r w:rsidRPr="00A92117">
        <w:rPr>
          <w:rFonts w:asciiTheme="minorHAnsi" w:hAnsiTheme="minorHAnsi" w:cstheme="minorHAnsi"/>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18583DE2"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Indeed, </w:t>
      </w:r>
      <w:r w:rsidRPr="00A92117">
        <w:rPr>
          <w:rStyle w:val="StyleUnderline"/>
          <w:rFonts w:asciiTheme="minorHAnsi" w:hAnsiTheme="minorHAnsi" w:cstheme="minorHAnsi"/>
        </w:rPr>
        <w:t>this idea is a particularly powerful one when considering the ideal future of private companies in space exploration</w:t>
      </w:r>
      <w:r w:rsidRPr="00A92117">
        <w:rPr>
          <w:rFonts w:asciiTheme="minorHAnsi" w:hAnsiTheme="minorHAnsi" w:cstheme="minorHAnsi"/>
        </w:rPr>
        <w:t xml:space="preserve">. Though there is no one set way governments will interact with companies, the consensus is that </w:t>
      </w:r>
      <w:r w:rsidRPr="00A92117">
        <w:rPr>
          <w:rStyle w:val="StyleUnderline"/>
          <w:rFonts w:asciiTheme="minorHAnsi" w:hAnsiTheme="minorHAnsi" w:cstheme="minorHAnsi"/>
        </w:rPr>
        <w:t>they</w:t>
      </w:r>
      <w:r w:rsidRPr="00A92117">
        <w:rPr>
          <w:rFonts w:asciiTheme="minorHAnsi" w:hAnsiTheme="minorHAnsi" w:cstheme="minorHAnsi"/>
        </w:rPr>
        <w:t xml:space="preserve"> </w:t>
      </w:r>
      <w:r w:rsidRPr="00A92117">
        <w:rPr>
          <w:rStyle w:val="StyleUnderline"/>
          <w:rFonts w:asciiTheme="minorHAnsi" w:hAnsiTheme="minorHAnsi" w:cstheme="minorHAnsi"/>
        </w:rPr>
        <w:t>must radically reimagine their main purpose as the role of private space exploration continues to grow</w:t>
      </w:r>
      <w:r w:rsidRPr="00A92117">
        <w:rPr>
          <w:rFonts w:asciiTheme="minorHAnsi" w:hAnsiTheme="minorHAnsi" w:cstheme="minorHAnsi"/>
        </w:rPr>
        <w:t xml:space="preserve">. </w:t>
      </w:r>
      <w:r w:rsidRPr="00A92117">
        <w:rPr>
          <w:rStyle w:val="StyleUnderline"/>
          <w:rFonts w:asciiTheme="minorHAnsi" w:hAnsiTheme="minorHAnsi" w:cstheme="minorHAnsi"/>
          <w:highlight w:val="green"/>
        </w:rPr>
        <w:t xml:space="preserve">As </w:t>
      </w:r>
      <w:r w:rsidRPr="00A92117">
        <w:rPr>
          <w:rStyle w:val="Emphasis"/>
          <w:rFonts w:asciiTheme="minorHAnsi" w:hAnsiTheme="minorHAnsi" w:cstheme="minorHAnsi"/>
          <w:highlight w:val="green"/>
        </w:rPr>
        <w:t>governments utilize</w:t>
      </w:r>
      <w:r w:rsidRPr="00A92117">
        <w:rPr>
          <w:rFonts w:asciiTheme="minorHAnsi" w:hAnsiTheme="minorHAnsi" w:cstheme="minorHAnsi"/>
        </w:rPr>
        <w:t xml:space="preserve"> services from </w:t>
      </w:r>
      <w:r w:rsidRPr="00A92117">
        <w:rPr>
          <w:rStyle w:val="Emphasis"/>
          <w:rFonts w:asciiTheme="minorHAnsi" w:hAnsiTheme="minorHAnsi" w:cstheme="minorHAnsi"/>
          <w:highlight w:val="green"/>
        </w:rPr>
        <w:t>private</w:t>
      </w:r>
      <w:r w:rsidRPr="00A92117">
        <w:rPr>
          <w:rStyle w:val="Emphasis"/>
          <w:rFonts w:asciiTheme="minorHAnsi" w:hAnsiTheme="minorHAnsi" w:cstheme="minorHAnsi"/>
        </w:rPr>
        <w:t xml:space="preserve"> space </w:t>
      </w:r>
      <w:r w:rsidRPr="00A92117">
        <w:rPr>
          <w:rStyle w:val="Emphasis"/>
          <w:rFonts w:asciiTheme="minorHAnsi" w:hAnsiTheme="minorHAnsi" w:cstheme="minorHAnsi"/>
          <w:highlight w:val="green"/>
        </w:rPr>
        <w:t>companies</w:t>
      </w:r>
      <w:r w:rsidRPr="00A92117">
        <w:rPr>
          <w:rFonts w:asciiTheme="minorHAnsi" w:hAnsiTheme="minorHAnsi" w:cstheme="minorHAnsi"/>
        </w:rPr>
        <w:t xml:space="preserve">, </w:t>
      </w:r>
      <w:r w:rsidRPr="00A92117">
        <w:rPr>
          <w:rStyle w:val="StyleUnderline"/>
          <w:rFonts w:asciiTheme="minorHAnsi" w:hAnsiTheme="minorHAnsi" w:cstheme="minorHAnsi"/>
        </w:rPr>
        <w:t>“[</w:t>
      </w:r>
      <w:proofErr w:type="spellStart"/>
      <w:r w:rsidRPr="00A92117">
        <w:rPr>
          <w:rStyle w:val="StyleUnderline"/>
          <w:rFonts w:asciiTheme="minorHAnsi" w:hAnsiTheme="minorHAnsi" w:cstheme="minorHAnsi"/>
        </w:rPr>
        <w:t>i</w:t>
      </w:r>
      <w:proofErr w:type="spellEnd"/>
      <w:r w:rsidRPr="00A92117">
        <w:rPr>
          <w:rStyle w:val="StyleUnderline"/>
          <w:rFonts w:asciiTheme="minorHAnsi" w:hAnsiTheme="minorHAnsi" w:cstheme="minorHAnsi"/>
        </w:rPr>
        <w:t>]</w:t>
      </w:r>
      <w:proofErr w:type="spellStart"/>
      <w:r w:rsidRPr="00A92117">
        <w:rPr>
          <w:rStyle w:val="StyleUnderline"/>
          <w:rFonts w:asciiTheme="minorHAnsi" w:hAnsiTheme="minorHAnsi" w:cstheme="minorHAnsi"/>
        </w:rPr>
        <w:t>nstead</w:t>
      </w:r>
      <w:proofErr w:type="spellEnd"/>
      <w:r w:rsidRPr="00A92117">
        <w:rPr>
          <w:rStyle w:val="StyleUnderline"/>
          <w:rFonts w:asciiTheme="minorHAnsi" w:hAnsiTheme="minorHAnsi" w:cstheme="minorHAnsi"/>
        </w:rPr>
        <w:t xml:space="preserve"> of being bogged down by the routine application of old research</w:t>
      </w:r>
      <w:r w:rsidRPr="00A92117">
        <w:rPr>
          <w:rFonts w:asciiTheme="minorHAnsi" w:hAnsiTheme="minorHAnsi" w:cstheme="minorHAnsi"/>
        </w:rPr>
        <w:t xml:space="preserve">, </w:t>
      </w:r>
      <w:r w:rsidRPr="00A92117">
        <w:rPr>
          <w:rStyle w:val="Emphasis"/>
          <w:rFonts w:asciiTheme="minorHAnsi" w:hAnsiTheme="minorHAnsi" w:cstheme="minorHAnsi"/>
          <w:highlight w:val="green"/>
        </w:rPr>
        <w:t>NASA can prioritize</w:t>
      </w:r>
      <w:r w:rsidRPr="00A92117">
        <w:rPr>
          <w:rStyle w:val="Emphasis"/>
          <w:rFonts w:asciiTheme="minorHAnsi" w:hAnsiTheme="minorHAnsi" w:cstheme="minorHAnsi"/>
        </w:rPr>
        <w:t xml:space="preserve"> their limited budget to work more on </w:t>
      </w:r>
      <w:r w:rsidRPr="00A92117">
        <w:rPr>
          <w:rStyle w:val="Emphasis"/>
          <w:rFonts w:asciiTheme="minorHAnsi" w:hAnsiTheme="minorHAnsi" w:cstheme="minorHAnsi"/>
          <w:highlight w:val="green"/>
        </w:rPr>
        <w:t>research of other unknowns</w:t>
      </w:r>
      <w:r w:rsidRPr="00A92117">
        <w:rPr>
          <w:rFonts w:asciiTheme="minorHAnsi" w:hAnsiTheme="minorHAnsi" w:cstheme="minorHAnsi"/>
        </w:rPr>
        <w:t xml:space="preserve"> and development of new long-term space travel technologies</w:t>
      </w:r>
      <w:proofErr w:type="gramStart"/>
      <w:r w:rsidRPr="00A92117">
        <w:rPr>
          <w:rFonts w:asciiTheme="minorHAnsi" w:hAnsiTheme="minorHAnsi" w:cstheme="minorHAnsi"/>
        </w:rPr>
        <w:t>.”[</w:t>
      </w:r>
      <w:proofErr w:type="gramEnd"/>
      <w:r w:rsidRPr="00A92117">
        <w:rPr>
          <w:rFonts w:asciiTheme="minorHAnsi" w:hAnsiTheme="minorHAnsi" w:cstheme="minorHAnsi"/>
        </w:rPr>
        <w:t xml:space="preserve">13] According to the Council on Foreign Relations, such technologies have far-reaching benefits on Earth as well. Past developments obviously include </w:t>
      </w:r>
      <w:r w:rsidRPr="00A92117">
        <w:rPr>
          <w:rStyle w:val="StyleUnderline"/>
          <w:rFonts w:asciiTheme="minorHAnsi" w:hAnsiTheme="minorHAnsi" w:cstheme="minorHAnsi"/>
        </w:rPr>
        <w:t>communications</w:t>
      </w:r>
      <w:r w:rsidRPr="00A92117">
        <w:rPr>
          <w:rFonts w:asciiTheme="minorHAnsi" w:hAnsiTheme="minorHAnsi" w:cstheme="minorHAnsi"/>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A92117">
        <w:rPr>
          <w:rFonts w:asciiTheme="minorHAnsi" w:hAnsiTheme="minorHAnsi" w:cstheme="minorHAnsi"/>
        </w:rPr>
        <w:t>ousehold</w:t>
      </w:r>
      <w:proofErr w:type="spellEnd"/>
      <w:r w:rsidRPr="00A92117">
        <w:rPr>
          <w:rFonts w:asciiTheme="minorHAnsi" w:hAnsiTheme="minorHAnsi" w:cstheme="minorHAnsi"/>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0C4AD794"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This report concludes that </w:t>
      </w:r>
      <w:r w:rsidRPr="00A92117">
        <w:rPr>
          <w:rStyle w:val="Emphasis"/>
          <w:rFonts w:asciiTheme="minorHAnsi" w:hAnsiTheme="minorHAnsi" w:cstheme="minorHAnsi"/>
        </w:rPr>
        <w:t>the private sector</w:t>
      </w:r>
      <w:r w:rsidRPr="00A92117">
        <w:rPr>
          <w:rFonts w:asciiTheme="minorHAnsi" w:hAnsiTheme="minorHAnsi" w:cstheme="minorHAnsi"/>
        </w:rPr>
        <w:t xml:space="preserve">, indeed, </w:t>
      </w:r>
      <w:r w:rsidRPr="00A92117">
        <w:rPr>
          <w:rStyle w:val="Emphasis"/>
          <w:rFonts w:asciiTheme="minorHAnsi" w:hAnsiTheme="minorHAnsi" w:cstheme="minorHAnsi"/>
        </w:rPr>
        <w:t>has a prominent role to play in</w:t>
      </w:r>
      <w:r w:rsidRPr="00A92117">
        <w:rPr>
          <w:rStyle w:val="StyleUnderline"/>
          <w:rFonts w:asciiTheme="minorHAnsi" w:hAnsiTheme="minorHAnsi" w:cstheme="minorHAnsi"/>
        </w:rPr>
        <w:t xml:space="preserve"> the future of </w:t>
      </w:r>
      <w:r w:rsidRPr="00A92117">
        <w:rPr>
          <w:rStyle w:val="Emphasis"/>
          <w:rFonts w:asciiTheme="minorHAnsi" w:hAnsiTheme="minorHAnsi" w:cstheme="minorHAnsi"/>
        </w:rPr>
        <w:t>space exploration</w:t>
      </w:r>
      <w:r w:rsidRPr="00A92117">
        <w:rPr>
          <w:rFonts w:asciiTheme="minorHAnsi" w:hAnsiTheme="minorHAnsi" w:cstheme="minorHAnsi"/>
        </w:rPr>
        <w:t xml:space="preserve">. Further, </w:t>
      </w:r>
      <w:r w:rsidRPr="00A92117">
        <w:rPr>
          <w:rStyle w:val="StyleUnderline"/>
          <w:rFonts w:asciiTheme="minorHAnsi" w:hAnsiTheme="minorHAnsi" w:cstheme="minorHAnsi"/>
        </w:rPr>
        <w:t xml:space="preserve">though </w:t>
      </w:r>
      <w:r w:rsidRPr="00A92117">
        <w:rPr>
          <w:rStyle w:val="StyleUnderline"/>
          <w:rFonts w:asciiTheme="minorHAnsi" w:hAnsiTheme="minorHAnsi" w:cstheme="minorHAnsi"/>
          <w:highlight w:val="green"/>
        </w:rPr>
        <w:t>private space exploration</w:t>
      </w:r>
      <w:r w:rsidRPr="00A92117">
        <w:rPr>
          <w:rStyle w:val="StyleUnderline"/>
          <w:rFonts w:asciiTheme="minorHAnsi" w:hAnsiTheme="minorHAnsi" w:cstheme="minorHAnsi"/>
        </w:rPr>
        <w:t xml:space="preserve"> does </w:t>
      </w:r>
      <w:r w:rsidRPr="00A92117">
        <w:rPr>
          <w:rStyle w:val="StyleUnderline"/>
          <w:rFonts w:asciiTheme="minorHAnsi" w:hAnsiTheme="minorHAnsi" w:cstheme="minorHAnsi"/>
          <w:highlight w:val="green"/>
        </w:rPr>
        <w:t>bring</w:t>
      </w:r>
      <w:r w:rsidRPr="00A92117">
        <w:rPr>
          <w:rStyle w:val="StyleUnderline"/>
          <w:rFonts w:asciiTheme="minorHAnsi" w:hAnsiTheme="minorHAnsi" w:cstheme="minorHAnsi"/>
        </w:rPr>
        <w:t xml:space="preserve"> the potential of increased danger </w:t>
      </w:r>
      <w:r w:rsidRPr="00A92117">
        <w:rPr>
          <w:rStyle w:val="Emphasis"/>
          <w:rFonts w:asciiTheme="minorHAnsi" w:hAnsiTheme="minorHAnsi" w:cstheme="minorHAnsi"/>
        </w:rPr>
        <w:t xml:space="preserve">and the </w:t>
      </w:r>
      <w:r w:rsidRPr="00A92117">
        <w:rPr>
          <w:rStyle w:val="Emphasis"/>
          <w:rFonts w:asciiTheme="minorHAnsi" w:hAnsiTheme="minorHAnsi" w:cstheme="minorHAnsi"/>
          <w:highlight w:val="green"/>
        </w:rPr>
        <w:t>colonization of space</w:t>
      </w:r>
      <w:r w:rsidRPr="00A92117">
        <w:rPr>
          <w:rFonts w:asciiTheme="minorHAnsi" w:hAnsiTheme="minorHAnsi" w:cstheme="minorHAnsi"/>
        </w:rPr>
        <w:t xml:space="preserve">, </w:t>
      </w:r>
      <w:r w:rsidRPr="00A92117">
        <w:rPr>
          <w:rStyle w:val="StyleUnderline"/>
          <w:rFonts w:asciiTheme="minorHAnsi" w:hAnsiTheme="minorHAnsi" w:cstheme="minorHAnsi"/>
        </w:rPr>
        <w:t>these concerns can be effectively mitigated</w:t>
      </w:r>
      <w:r w:rsidRPr="00A92117">
        <w:rPr>
          <w:rFonts w:asciiTheme="minorHAnsi" w:hAnsiTheme="minorHAnsi" w:cstheme="minorHAnsi"/>
        </w:rPr>
        <w:t>. Namely, strong government</w:t>
      </w:r>
      <w:r w:rsidRPr="00A92117">
        <w:rPr>
          <w:rStyle w:val="StyleUnderline"/>
          <w:rFonts w:asciiTheme="minorHAnsi" w:hAnsiTheme="minorHAnsi" w:cstheme="minorHAnsi"/>
        </w:rPr>
        <w:t xml:space="preserve"> </w:t>
      </w:r>
      <w:r w:rsidRPr="00A92117">
        <w:rPr>
          <w:rFonts w:asciiTheme="minorHAnsi" w:hAnsiTheme="minorHAnsi" w:cstheme="minorHAnsi"/>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2E3CFF64" w14:textId="77777777" w:rsidR="00595F27" w:rsidRPr="00A92117" w:rsidRDefault="00595F27" w:rsidP="00595F27">
      <w:pPr>
        <w:rPr>
          <w:rFonts w:asciiTheme="minorHAnsi" w:hAnsiTheme="minorHAnsi" w:cstheme="minorHAnsi"/>
        </w:rPr>
      </w:pPr>
    </w:p>
    <w:p w14:paraId="751E62C3" w14:textId="77777777" w:rsidR="00595F27" w:rsidRPr="00A92117" w:rsidRDefault="00595F27" w:rsidP="00595F27">
      <w:pPr>
        <w:pStyle w:val="Heading4"/>
        <w:rPr>
          <w:rFonts w:asciiTheme="minorHAnsi" w:hAnsiTheme="minorHAnsi" w:cstheme="minorHAnsi"/>
        </w:rPr>
      </w:pPr>
      <w:r w:rsidRPr="00A92117">
        <w:rPr>
          <w:rFonts w:asciiTheme="minorHAnsi" w:hAnsiTheme="minorHAnsi" w:cstheme="minorHAnsi"/>
        </w:rPr>
        <w:t>Space exploration solves extinction and endless resource wars.</w:t>
      </w:r>
    </w:p>
    <w:p w14:paraId="29BFBEF7" w14:textId="77777777" w:rsidR="00595F27" w:rsidRPr="00A92117" w:rsidRDefault="00595F27" w:rsidP="00595F27">
      <w:pPr>
        <w:rPr>
          <w:rFonts w:asciiTheme="minorHAnsi" w:hAnsiTheme="minorHAnsi" w:cstheme="minorHAnsi"/>
          <w:b/>
          <w:bCs/>
          <w:sz w:val="26"/>
        </w:rPr>
      </w:pPr>
      <w:r w:rsidRPr="00A92117">
        <w:rPr>
          <w:rStyle w:val="Style13ptBold"/>
          <w:rFonts w:asciiTheme="minorHAnsi" w:hAnsiTheme="minorHAnsi" w:cstheme="minorHAnsi"/>
        </w:rPr>
        <w:t xml:space="preserve">Collins 10 </w:t>
      </w:r>
      <w:r w:rsidRPr="00A92117">
        <w:rPr>
          <w:rStyle w:val="Style13ptBold"/>
          <w:rFonts w:asciiTheme="minorHAnsi" w:hAnsiTheme="minorHAnsi" w:cstheme="minorHAnsi"/>
          <w:b w:val="0"/>
          <w:bCs w:val="0"/>
          <w:sz w:val="22"/>
        </w:rPr>
        <w:t>[</w:t>
      </w:r>
      <w:r w:rsidRPr="00A92117">
        <w:rPr>
          <w:rFonts w:asciiTheme="minorHAnsi" w:hAnsiTheme="minorHAnsi" w:cstheme="minorHAnsi"/>
        </w:rPr>
        <w:t xml:space="preserve">Patrick Collins, professor of economics at </w:t>
      </w:r>
      <w:proofErr w:type="spellStart"/>
      <w:r w:rsidRPr="00A92117">
        <w:rPr>
          <w:rFonts w:asciiTheme="minorHAnsi" w:hAnsiTheme="minorHAnsi" w:cstheme="minorHAnsi"/>
        </w:rPr>
        <w:t>Azabu</w:t>
      </w:r>
      <w:proofErr w:type="spellEnd"/>
      <w:r w:rsidRPr="00A92117">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A92117">
        <w:rPr>
          <w:rFonts w:asciiTheme="minorHAnsi" w:hAnsiTheme="minorHAnsi" w:cstheme="minorHAnsi"/>
        </w:rPr>
        <w:t>Autino</w:t>
      </w:r>
      <w:proofErr w:type="spellEnd"/>
      <w:r w:rsidRPr="00A92117">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A92117">
        <w:rPr>
          <w:rFonts w:asciiTheme="minorHAnsi" w:hAnsiTheme="minorHAnsi" w:cstheme="minorHAnsi"/>
        </w:rPr>
        <w:t>Intermarine</w:t>
      </w:r>
      <w:proofErr w:type="spellEnd"/>
      <w:r w:rsidRPr="00A92117">
        <w:rPr>
          <w:rFonts w:asciiTheme="minorHAnsi" w:hAnsiTheme="minorHAnsi" w:cstheme="minorHAnsi"/>
        </w:rPr>
        <w:t xml:space="preserve"> S.p.A, Acta </w:t>
      </w:r>
      <w:proofErr w:type="spellStart"/>
      <w:r w:rsidRPr="00A92117">
        <w:rPr>
          <w:rFonts w:asciiTheme="minorHAnsi" w:hAnsiTheme="minorHAnsi" w:cstheme="minorHAnsi"/>
        </w:rPr>
        <w:t>Astronautica</w:t>
      </w:r>
      <w:proofErr w:type="spellEnd"/>
      <w:r w:rsidRPr="00A92117">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3C0DC167"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7. World peace and preservation of human </w:t>
      </w:r>
      <w:proofErr w:type="spellStart"/>
      <w:r w:rsidRPr="00A92117">
        <w:rPr>
          <w:rFonts w:asciiTheme="minorHAnsi" w:hAnsiTheme="minorHAnsi" w:cstheme="minorHAnsi"/>
        </w:rPr>
        <w:t>civilisation</w:t>
      </w:r>
      <w:proofErr w:type="spellEnd"/>
    </w:p>
    <w:p w14:paraId="76C164AE" w14:textId="77777777" w:rsidR="00595F27" w:rsidRPr="00A92117" w:rsidRDefault="00595F27" w:rsidP="00595F27">
      <w:pPr>
        <w:rPr>
          <w:rFonts w:asciiTheme="minorHAnsi" w:hAnsiTheme="minorHAnsi" w:cstheme="minorHAnsi"/>
        </w:rPr>
      </w:pPr>
      <w:r w:rsidRPr="00A92117">
        <w:rPr>
          <w:rStyle w:val="StyleUnderline"/>
          <w:rFonts w:asciiTheme="minorHAnsi" w:hAnsiTheme="minorHAnsi" w:cstheme="minorHAnsi"/>
          <w:highlight w:val="green"/>
        </w:rPr>
        <w:t>The major source of</w:t>
      </w:r>
      <w:r w:rsidRPr="00A92117">
        <w:rPr>
          <w:rFonts w:asciiTheme="minorHAnsi" w:hAnsiTheme="minorHAnsi" w:cstheme="minorHAnsi"/>
        </w:rPr>
        <w:t xml:space="preserve"> social friction, including </w:t>
      </w:r>
      <w:r w:rsidRPr="00A92117">
        <w:rPr>
          <w:rStyle w:val="StyleUnderline"/>
          <w:rFonts w:asciiTheme="minorHAnsi" w:hAnsiTheme="minorHAnsi" w:cstheme="minorHAnsi"/>
          <w:highlight w:val="green"/>
        </w:rPr>
        <w:t>international friction</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has</w:t>
      </w:r>
      <w:r w:rsidRPr="00A92117">
        <w:rPr>
          <w:rFonts w:asciiTheme="minorHAnsi" w:hAnsiTheme="minorHAnsi" w:cstheme="minorHAnsi"/>
        </w:rPr>
        <w:t xml:space="preserve"> surely </w:t>
      </w:r>
      <w:r w:rsidRPr="00A92117">
        <w:rPr>
          <w:rStyle w:val="Emphasis"/>
          <w:rFonts w:asciiTheme="minorHAnsi" w:hAnsiTheme="minorHAnsi" w:cstheme="minorHAnsi"/>
        </w:rPr>
        <w:t xml:space="preserve">always </w:t>
      </w:r>
      <w:r w:rsidRPr="00A92117">
        <w:rPr>
          <w:rStyle w:val="Emphasis"/>
          <w:rFonts w:asciiTheme="minorHAnsi" w:hAnsiTheme="minorHAnsi" w:cstheme="minorHAnsi"/>
          <w:highlight w:val="green"/>
        </w:rPr>
        <w:t>been</w:t>
      </w:r>
      <w:r w:rsidRPr="00A92117">
        <w:rPr>
          <w:rStyle w:val="Emphasis"/>
          <w:rFonts w:asciiTheme="minorHAnsi" w:hAnsiTheme="minorHAnsi" w:cstheme="minorHAnsi"/>
        </w:rPr>
        <w:t xml:space="preserve"> unequal </w:t>
      </w:r>
      <w:r w:rsidRPr="00A92117">
        <w:rPr>
          <w:rStyle w:val="Emphasis"/>
          <w:rFonts w:asciiTheme="minorHAnsi" w:hAnsiTheme="minorHAnsi" w:cstheme="minorHAnsi"/>
          <w:highlight w:val="green"/>
        </w:rPr>
        <w:t>access to resources</w:t>
      </w:r>
      <w:r w:rsidRPr="00A92117">
        <w:rPr>
          <w:rStyle w:val="Emphasis"/>
          <w:rFonts w:asciiTheme="minorHAnsi" w:hAnsiTheme="minorHAnsi" w:cstheme="minorHAnsi"/>
        </w:rPr>
        <w:t>.</w:t>
      </w:r>
      <w:r w:rsidRPr="00A92117">
        <w:rPr>
          <w:rFonts w:asciiTheme="minorHAnsi" w:hAnsiTheme="minorHAnsi" w:cstheme="minorHAnsi"/>
        </w:rPr>
        <w:t xml:space="preserve"> </w:t>
      </w:r>
      <w:r w:rsidRPr="00A92117">
        <w:rPr>
          <w:rStyle w:val="StyleUnderline"/>
          <w:rFonts w:asciiTheme="minorHAnsi" w:hAnsiTheme="minorHAnsi" w:cstheme="minorHAnsi"/>
        </w:rPr>
        <w:t>People fight to control</w:t>
      </w:r>
      <w:r w:rsidRPr="00A92117">
        <w:rPr>
          <w:rFonts w:asciiTheme="minorHAnsi" w:hAnsiTheme="minorHAnsi" w:cstheme="minorHAnsi"/>
        </w:rPr>
        <w:t xml:space="preserve"> the </w:t>
      </w:r>
      <w:r w:rsidRPr="00A92117">
        <w:rPr>
          <w:rStyle w:val="StyleUnderline"/>
          <w:rFonts w:asciiTheme="minorHAnsi" w:hAnsiTheme="minorHAnsi" w:cstheme="minorHAnsi"/>
        </w:rPr>
        <w:t>valuable resources</w:t>
      </w:r>
      <w:r w:rsidRPr="00A92117">
        <w:rPr>
          <w:rFonts w:asciiTheme="minorHAnsi" w:hAnsiTheme="minorHAnsi" w:cstheme="minorHAnsi"/>
        </w:rPr>
        <w:t xml:space="preserve"> on and under the land, and in and under the sea. The </w:t>
      </w:r>
      <w:r w:rsidRPr="00A92117">
        <w:rPr>
          <w:rStyle w:val="Emphasis"/>
          <w:rFonts w:asciiTheme="minorHAnsi" w:hAnsiTheme="minorHAnsi" w:cstheme="minorHAnsi"/>
        </w:rPr>
        <w:t xml:space="preserve">natural </w:t>
      </w:r>
      <w:r w:rsidRPr="00A92117">
        <w:rPr>
          <w:rStyle w:val="Emphasis"/>
          <w:rFonts w:asciiTheme="minorHAnsi" w:hAnsiTheme="minorHAnsi" w:cstheme="minorHAnsi"/>
          <w:highlight w:val="green"/>
        </w:rPr>
        <w:t>resources of Earth are limited</w:t>
      </w:r>
      <w:r w:rsidRPr="00A92117">
        <w:rPr>
          <w:rStyle w:val="Emphasis"/>
          <w:rFonts w:asciiTheme="minorHAnsi" w:hAnsiTheme="minorHAnsi" w:cstheme="minorHAnsi"/>
        </w:rPr>
        <w:t xml:space="preserve"> in quantity</w:t>
      </w:r>
      <w:r w:rsidRPr="00A92117">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A92117">
        <w:rPr>
          <w:rStyle w:val="StyleUnderline"/>
          <w:rFonts w:asciiTheme="minorHAnsi" w:hAnsiTheme="minorHAnsi" w:cstheme="minorHAnsi"/>
          <w:highlight w:val="green"/>
        </w:rPr>
        <w:t>The threat of resources becoming scarce has led to</w:t>
      </w:r>
      <w:r w:rsidRPr="00A92117">
        <w:rPr>
          <w:rFonts w:asciiTheme="minorHAnsi" w:hAnsiTheme="minorHAnsi" w:cstheme="minorHAnsi"/>
        </w:rPr>
        <w:t xml:space="preserve"> the concept of </w:t>
      </w:r>
      <w:r w:rsidRPr="00A92117">
        <w:rPr>
          <w:rStyle w:val="StyleUnderline"/>
          <w:rFonts w:asciiTheme="minorHAnsi" w:hAnsiTheme="minorHAnsi" w:cstheme="minorHAnsi"/>
        </w:rPr>
        <w:t>“</w:t>
      </w:r>
      <w:r w:rsidRPr="00A92117">
        <w:rPr>
          <w:rStyle w:val="StyleUnderline"/>
          <w:rFonts w:asciiTheme="minorHAnsi" w:hAnsiTheme="minorHAnsi" w:cstheme="minorHAnsi"/>
          <w:highlight w:val="green"/>
        </w:rPr>
        <w:t>Resource Wars”.</w:t>
      </w:r>
      <w:r w:rsidRPr="00A92117">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A92117">
        <w:rPr>
          <w:rFonts w:asciiTheme="minorHAnsi" w:hAnsiTheme="minorHAnsi" w:cstheme="minorHAnsi"/>
        </w:rPr>
        <w:t>centre</w:t>
      </w:r>
      <w:proofErr w:type="spellEnd"/>
      <w:r w:rsidRPr="00A92117">
        <w:rPr>
          <w:rFonts w:asciiTheme="minorHAnsi" w:hAnsiTheme="minorHAnsi" w:cstheme="minorHAnsi"/>
        </w:rPr>
        <w:t xml:space="preserve"> stage of world events today [37]. A particular danger of “resource wars” is that, </w:t>
      </w:r>
      <w:r w:rsidRPr="00A92117">
        <w:rPr>
          <w:rStyle w:val="StyleUnderline"/>
          <w:rFonts w:asciiTheme="minorHAnsi" w:hAnsiTheme="minorHAnsi" w:cstheme="minorHAnsi"/>
        </w:rPr>
        <w:t xml:space="preserve">if the </w:t>
      </w:r>
      <w:proofErr w:type="gramStart"/>
      <w:r w:rsidRPr="00A92117">
        <w:rPr>
          <w:rStyle w:val="StyleUnderline"/>
          <w:rFonts w:asciiTheme="minorHAnsi" w:hAnsiTheme="minorHAnsi" w:cstheme="minorHAnsi"/>
        </w:rPr>
        <w:t>general public</w:t>
      </w:r>
      <w:proofErr w:type="gramEnd"/>
      <w:r w:rsidRPr="00A92117">
        <w:rPr>
          <w:rStyle w:val="StyleUnderline"/>
          <w:rFonts w:asciiTheme="minorHAnsi" w:hAnsiTheme="minorHAnsi" w:cstheme="minorHAnsi"/>
        </w:rPr>
        <w:t xml:space="preserve"> can be persuaded to support them</w:t>
      </w:r>
      <w:r w:rsidRPr="00A92117">
        <w:rPr>
          <w:rFonts w:asciiTheme="minorHAnsi" w:hAnsiTheme="minorHAnsi" w:cstheme="minorHAnsi"/>
        </w:rPr>
        <w:t xml:space="preserve">, </w:t>
      </w:r>
      <w:r w:rsidRPr="00A92117">
        <w:rPr>
          <w:rStyle w:val="Emphasis"/>
          <w:rFonts w:asciiTheme="minorHAnsi" w:hAnsiTheme="minorHAnsi" w:cstheme="minorHAnsi"/>
        </w:rPr>
        <w:t>they may become impossible to stop as resources become increasingly scarce.</w:t>
      </w:r>
      <w:r w:rsidRPr="00A92117">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440665D"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7.1. </w:t>
      </w:r>
      <w:r w:rsidRPr="00A92117">
        <w:rPr>
          <w:rStyle w:val="Emphasis"/>
          <w:rFonts w:asciiTheme="minorHAnsi" w:hAnsiTheme="minorHAnsi" w:cstheme="minorHAnsi"/>
          <w:highlight w:val="green"/>
        </w:rPr>
        <w:t>Expansion into</w:t>
      </w:r>
      <w:r w:rsidRPr="00A92117">
        <w:rPr>
          <w:rStyle w:val="Emphasis"/>
          <w:rFonts w:asciiTheme="minorHAnsi" w:hAnsiTheme="minorHAnsi" w:cstheme="minorHAnsi"/>
        </w:rPr>
        <w:t xml:space="preserve"> near-Earth </w:t>
      </w:r>
      <w:r w:rsidRPr="00A92117">
        <w:rPr>
          <w:rStyle w:val="Emphasis"/>
          <w:rFonts w:asciiTheme="minorHAnsi" w:hAnsiTheme="minorHAnsi" w:cstheme="minorHAnsi"/>
          <w:highlight w:val="green"/>
        </w:rPr>
        <w:t>space is the only alternative to endless “resource wars”</w:t>
      </w:r>
    </w:p>
    <w:p w14:paraId="65A3E110" w14:textId="77777777" w:rsidR="00595F27" w:rsidRPr="00A92117" w:rsidRDefault="00595F27" w:rsidP="00595F27">
      <w:pPr>
        <w:rPr>
          <w:rFonts w:asciiTheme="minorHAnsi" w:hAnsiTheme="minorHAnsi" w:cstheme="minorHAnsi"/>
        </w:rPr>
      </w:pPr>
      <w:r w:rsidRPr="00A92117">
        <w:rPr>
          <w:rFonts w:asciiTheme="minorHAnsi" w:hAnsiTheme="minorHAnsi" w:cstheme="minorHAnsi"/>
        </w:rPr>
        <w:t xml:space="preserve">As an alternative to the “resource wars” already devastating many countries today, </w:t>
      </w:r>
      <w:r w:rsidRPr="00A92117">
        <w:rPr>
          <w:rStyle w:val="StyleUnderline"/>
          <w:rFonts w:asciiTheme="minorHAnsi" w:hAnsiTheme="minorHAnsi" w:cstheme="minorHAnsi"/>
          <w:highlight w:val="green"/>
        </w:rPr>
        <w:t>opening access to</w:t>
      </w:r>
      <w:r w:rsidRPr="00A92117">
        <w:rPr>
          <w:rStyle w:val="StyleUnderline"/>
          <w:rFonts w:asciiTheme="minorHAnsi" w:hAnsiTheme="minorHAnsi" w:cstheme="minorHAnsi"/>
        </w:rPr>
        <w:t xml:space="preserve"> the </w:t>
      </w:r>
      <w:r w:rsidRPr="00A92117">
        <w:rPr>
          <w:rStyle w:val="StyleUnderline"/>
          <w:rFonts w:asciiTheme="minorHAnsi" w:hAnsiTheme="minorHAnsi" w:cstheme="minorHAnsi"/>
          <w:highlight w:val="green"/>
        </w:rPr>
        <w:t>unlimited resources of</w:t>
      </w:r>
      <w:r w:rsidRPr="00A92117">
        <w:rPr>
          <w:rStyle w:val="StyleUnderline"/>
          <w:rFonts w:asciiTheme="minorHAnsi" w:hAnsiTheme="minorHAnsi" w:cstheme="minorHAnsi"/>
        </w:rPr>
        <w:t xml:space="preserve"> near-Earth </w:t>
      </w:r>
      <w:r w:rsidRPr="00A92117">
        <w:rPr>
          <w:rStyle w:val="StyleUnderline"/>
          <w:rFonts w:asciiTheme="minorHAnsi" w:hAnsiTheme="minorHAnsi" w:cstheme="minorHAnsi"/>
          <w:highlight w:val="green"/>
        </w:rPr>
        <w:t>space could</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clearly facilitate world peace</w:t>
      </w:r>
      <w:r w:rsidRPr="00A92117">
        <w:rPr>
          <w:rStyle w:val="Emphasis"/>
          <w:rFonts w:asciiTheme="minorHAnsi" w:hAnsiTheme="minorHAnsi" w:cstheme="minorHAnsi"/>
        </w:rPr>
        <w:t xml:space="preserve"> and security.</w:t>
      </w:r>
      <w:r w:rsidRPr="00A92117">
        <w:rPr>
          <w:rFonts w:asciiTheme="minorHAnsi" w:hAnsiTheme="minorHAnsi" w:cstheme="minorHAnsi"/>
        </w:rPr>
        <w:t xml:space="preserve"> The US National Security Space Office, at the start of its report on the potential of space-based solar power (SSP) published in early 2007, stated: “</w:t>
      </w:r>
      <w:r w:rsidRPr="00A92117">
        <w:rPr>
          <w:rStyle w:val="StyleUnderline"/>
          <w:rFonts w:asciiTheme="minorHAnsi" w:hAnsiTheme="minorHAnsi" w:cstheme="minorHAnsi"/>
        </w:rPr>
        <w:t>Expanding human populations and declining natural resources are potential sources of</w:t>
      </w:r>
      <w:r w:rsidRPr="00A92117">
        <w:rPr>
          <w:rFonts w:asciiTheme="minorHAnsi" w:hAnsiTheme="minorHAnsi" w:cstheme="minorHAnsi"/>
        </w:rPr>
        <w:t xml:space="preserve"> </w:t>
      </w:r>
      <w:r w:rsidRPr="00A92117">
        <w:rPr>
          <w:rStyle w:val="Emphasis"/>
          <w:rFonts w:asciiTheme="minorHAnsi" w:hAnsiTheme="minorHAnsi" w:cstheme="minorHAnsi"/>
        </w:rPr>
        <w:t>local and strategic conflict in the 21st Century</w:t>
      </w:r>
      <w:r w:rsidRPr="00A92117">
        <w:rPr>
          <w:rFonts w:asciiTheme="minorHAnsi" w:hAnsiTheme="minorHAnsi" w:cstheme="minorHAnsi"/>
        </w:rPr>
        <w:t xml:space="preserve">, and </w:t>
      </w:r>
      <w:r w:rsidRPr="00A92117">
        <w:rPr>
          <w:rStyle w:val="Emphasis"/>
          <w:rFonts w:asciiTheme="minorHAnsi" w:hAnsiTheme="minorHAnsi" w:cstheme="minorHAnsi"/>
        </w:rPr>
        <w:t>many see energy as the foremost threat to national security</w:t>
      </w:r>
      <w:r w:rsidRPr="00A92117">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019D9B6" w14:textId="52E8B0BA" w:rsidR="00595F27" w:rsidRPr="00FE3BCF" w:rsidRDefault="00595F27" w:rsidP="00C16BD9">
      <w:pPr>
        <w:rPr>
          <w:rFonts w:asciiTheme="minorHAnsi" w:hAnsiTheme="minorHAnsi" w:cstheme="minorHAnsi"/>
        </w:rPr>
      </w:pPr>
      <w:r w:rsidRPr="00A92117">
        <w:rPr>
          <w:rStyle w:val="StyleUnderline"/>
          <w:rFonts w:asciiTheme="minorHAnsi" w:hAnsiTheme="minorHAnsi" w:cstheme="minorHAnsi"/>
        </w:rPr>
        <w:t>Although</w:t>
      </w:r>
      <w:r w:rsidRPr="00A92117">
        <w:rPr>
          <w:rFonts w:asciiTheme="minorHAnsi" w:hAnsiTheme="minorHAnsi" w:cstheme="minorHAnsi"/>
        </w:rPr>
        <w:t xml:space="preserve"> the </w:t>
      </w:r>
      <w:r w:rsidRPr="00A92117">
        <w:rPr>
          <w:rStyle w:val="StyleUnderline"/>
          <w:rFonts w:asciiTheme="minorHAnsi" w:hAnsiTheme="minorHAnsi" w:cstheme="minorHAnsi"/>
        </w:rPr>
        <w:t>use of extra-terrestrial resources on a substantial scale may</w:t>
      </w:r>
      <w:r w:rsidRPr="00A92117">
        <w:rPr>
          <w:rFonts w:asciiTheme="minorHAnsi" w:hAnsiTheme="minorHAnsi" w:cstheme="minorHAnsi"/>
        </w:rPr>
        <w:t xml:space="preserve"> still </w:t>
      </w:r>
      <w:r w:rsidRPr="00A92117">
        <w:rPr>
          <w:rStyle w:val="StyleUnderline"/>
          <w:rFonts w:asciiTheme="minorHAnsi" w:hAnsiTheme="minorHAnsi" w:cstheme="minorHAnsi"/>
        </w:rPr>
        <w:t xml:space="preserve">be some decades away, it is important to </w:t>
      </w:r>
      <w:proofErr w:type="spellStart"/>
      <w:r w:rsidRPr="00A92117">
        <w:rPr>
          <w:rStyle w:val="StyleUnderline"/>
          <w:rFonts w:asciiTheme="minorHAnsi" w:hAnsiTheme="minorHAnsi" w:cstheme="minorHAnsi"/>
        </w:rPr>
        <w:t>recognise</w:t>
      </w:r>
      <w:proofErr w:type="spellEnd"/>
      <w:r w:rsidRPr="00A92117">
        <w:rPr>
          <w:rFonts w:asciiTheme="minorHAnsi" w:hAnsiTheme="minorHAnsi" w:cstheme="minorHAnsi"/>
        </w:rPr>
        <w:t xml:space="preserve"> that </w:t>
      </w:r>
      <w:r w:rsidRPr="00A92117">
        <w:rPr>
          <w:rStyle w:val="Emphasis"/>
          <w:rFonts w:asciiTheme="minorHAnsi" w:hAnsiTheme="minorHAnsi" w:cstheme="minorHAnsi"/>
          <w:highlight w:val="green"/>
        </w:rPr>
        <w:t>simply acknowledging its feasibility using known tech</w:t>
      </w:r>
      <w:r w:rsidRPr="00A92117">
        <w:rPr>
          <w:rFonts w:asciiTheme="minorHAnsi" w:hAnsiTheme="minorHAnsi" w:cstheme="minorHAnsi"/>
        </w:rPr>
        <w:t xml:space="preserve">nology </w:t>
      </w:r>
      <w:r w:rsidRPr="00A92117">
        <w:rPr>
          <w:rStyle w:val="Emphasis"/>
          <w:rFonts w:asciiTheme="minorHAnsi" w:hAnsiTheme="minorHAnsi" w:cstheme="minorHAnsi"/>
          <w:highlight w:val="green"/>
        </w:rPr>
        <w:t>is the surest way of ending the threat</w:t>
      </w:r>
      <w:r w:rsidRPr="00A92117">
        <w:rPr>
          <w:rStyle w:val="Emphasis"/>
          <w:rFonts w:asciiTheme="minorHAnsi" w:hAnsiTheme="minorHAnsi" w:cstheme="minorHAnsi"/>
        </w:rPr>
        <w:t xml:space="preserve"> of resource wars.</w:t>
      </w:r>
      <w:r w:rsidRPr="00A92117">
        <w:rPr>
          <w:rFonts w:asciiTheme="minorHAnsi" w:hAnsiTheme="minorHAnsi" w:cstheme="minorHAnsi"/>
        </w:rPr>
        <w:t xml:space="preserve"> That is, </w:t>
      </w:r>
      <w:r w:rsidRPr="00A92117">
        <w:rPr>
          <w:rStyle w:val="StyleUnderline"/>
          <w:rFonts w:asciiTheme="minorHAnsi" w:hAnsiTheme="minorHAnsi" w:cstheme="minorHAnsi"/>
        </w:rPr>
        <w:t>if it is assumed that the resources available for human use are limited to</w:t>
      </w:r>
      <w:r w:rsidRPr="00A92117">
        <w:rPr>
          <w:rFonts w:asciiTheme="minorHAnsi" w:hAnsiTheme="minorHAnsi" w:cstheme="minorHAnsi"/>
        </w:rPr>
        <w:t xml:space="preserve"> those on </w:t>
      </w:r>
      <w:r w:rsidRPr="00A92117">
        <w:rPr>
          <w:rStyle w:val="StyleUnderline"/>
          <w:rFonts w:asciiTheme="minorHAnsi" w:hAnsiTheme="minorHAnsi" w:cstheme="minorHAnsi"/>
        </w:rPr>
        <w:t>Earth</w:t>
      </w:r>
      <w:r w:rsidRPr="00A92117">
        <w:rPr>
          <w:rFonts w:asciiTheme="minorHAnsi" w:hAnsiTheme="minorHAnsi" w:cstheme="minorHAnsi"/>
        </w:rPr>
        <w:t xml:space="preserve">, </w:t>
      </w:r>
      <w:r w:rsidRPr="00A92117">
        <w:rPr>
          <w:rStyle w:val="Emphasis"/>
          <w:rFonts w:asciiTheme="minorHAnsi" w:hAnsiTheme="minorHAnsi" w:cstheme="minorHAnsi"/>
        </w:rPr>
        <w:t>then</w:t>
      </w:r>
      <w:r w:rsidRPr="00A92117">
        <w:rPr>
          <w:rFonts w:asciiTheme="minorHAnsi" w:hAnsiTheme="minorHAnsi" w:cstheme="minorHAnsi"/>
        </w:rPr>
        <w:t xml:space="preserve"> it can be argued that </w:t>
      </w:r>
      <w:r w:rsidRPr="00A92117">
        <w:rPr>
          <w:rStyle w:val="Emphasis"/>
          <w:rFonts w:asciiTheme="minorHAnsi" w:hAnsiTheme="minorHAnsi" w:cstheme="minorHAnsi"/>
        </w:rPr>
        <w:t>resource wars are inescapable</w:t>
      </w:r>
      <w:r w:rsidRPr="00A92117">
        <w:rPr>
          <w:rFonts w:asciiTheme="minorHAnsi" w:hAnsiTheme="minorHAnsi" w:cstheme="minorHAnsi"/>
        </w:rPr>
        <w:t xml:space="preserve"> [22] and [37]. </w:t>
      </w:r>
      <w:r w:rsidRPr="00A92117">
        <w:rPr>
          <w:rStyle w:val="StyleUnderline"/>
          <w:rFonts w:asciiTheme="minorHAnsi" w:hAnsiTheme="minorHAnsi" w:cstheme="minorHAnsi"/>
          <w:highlight w:val="green"/>
        </w:rPr>
        <w:t>If</w:t>
      </w:r>
      <w:r w:rsidRPr="00A92117">
        <w:rPr>
          <w:rFonts w:asciiTheme="minorHAnsi" w:hAnsiTheme="minorHAnsi" w:cstheme="minorHAnsi"/>
        </w:rPr>
        <w:t xml:space="preserve">, by contrast, </w:t>
      </w:r>
      <w:r w:rsidRPr="00A92117">
        <w:rPr>
          <w:rStyle w:val="StyleUnderline"/>
          <w:rFonts w:asciiTheme="minorHAnsi" w:hAnsiTheme="minorHAnsi" w:cstheme="minorHAnsi"/>
          <w:highlight w:val="green"/>
        </w:rPr>
        <w:t>it is assumed</w:t>
      </w:r>
      <w:r w:rsidRPr="00A92117">
        <w:rPr>
          <w:rFonts w:asciiTheme="minorHAnsi" w:hAnsiTheme="minorHAnsi" w:cstheme="minorHAnsi"/>
        </w:rPr>
        <w:t xml:space="preserve"> that </w:t>
      </w:r>
      <w:r w:rsidRPr="00A92117">
        <w:rPr>
          <w:rStyle w:val="StyleUnderline"/>
          <w:rFonts w:asciiTheme="minorHAnsi" w:hAnsiTheme="minorHAnsi" w:cstheme="minorHAnsi"/>
        </w:rPr>
        <w:t xml:space="preserve">the </w:t>
      </w:r>
      <w:r w:rsidRPr="00A92117">
        <w:rPr>
          <w:rStyle w:val="StyleUnderline"/>
          <w:rFonts w:asciiTheme="minorHAnsi" w:hAnsiTheme="minorHAnsi" w:cstheme="minorHAnsi"/>
          <w:highlight w:val="green"/>
        </w:rPr>
        <w:t>resources of space are</w:t>
      </w:r>
      <w:r w:rsidRPr="00A92117">
        <w:rPr>
          <w:rStyle w:val="StyleUnderline"/>
          <w:rFonts w:asciiTheme="minorHAnsi" w:hAnsiTheme="minorHAnsi" w:cstheme="minorHAnsi"/>
        </w:rPr>
        <w:t xml:space="preserve"> economically </w:t>
      </w:r>
      <w:r w:rsidRPr="00A92117">
        <w:rPr>
          <w:rStyle w:val="StyleUnderline"/>
          <w:rFonts w:asciiTheme="minorHAnsi" w:hAnsiTheme="minorHAnsi" w:cstheme="minorHAnsi"/>
          <w:highlight w:val="green"/>
        </w:rPr>
        <w:t>accessible</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this</w:t>
      </w:r>
      <w:r w:rsidRPr="00A92117">
        <w:rPr>
          <w:rStyle w:val="Emphasis"/>
          <w:rFonts w:asciiTheme="minorHAnsi" w:hAnsiTheme="minorHAnsi" w:cstheme="minorHAnsi"/>
        </w:rPr>
        <w:t xml:space="preserve"> not only </w:t>
      </w:r>
      <w:r w:rsidRPr="00A92117">
        <w:rPr>
          <w:rStyle w:val="Emphasis"/>
          <w:rFonts w:asciiTheme="minorHAnsi" w:hAnsiTheme="minorHAnsi" w:cstheme="minorHAnsi"/>
          <w:highlight w:val="green"/>
        </w:rPr>
        <w:t>eliminates the need for</w:t>
      </w:r>
      <w:r w:rsidRPr="00A92117">
        <w:rPr>
          <w:rStyle w:val="Emphasis"/>
          <w:rFonts w:asciiTheme="minorHAnsi" w:hAnsiTheme="minorHAnsi" w:cstheme="minorHAnsi"/>
        </w:rPr>
        <w:t xml:space="preserve"> resource </w:t>
      </w:r>
      <w:r w:rsidRPr="00A92117">
        <w:rPr>
          <w:rStyle w:val="Emphasis"/>
          <w:rFonts w:asciiTheme="minorHAnsi" w:hAnsiTheme="minorHAnsi" w:cstheme="minorHAnsi"/>
          <w:highlight w:val="green"/>
        </w:rPr>
        <w:t>wars</w:t>
      </w:r>
      <w:r w:rsidRPr="00A92117">
        <w:rPr>
          <w:rFonts w:asciiTheme="minorHAnsi" w:hAnsiTheme="minorHAnsi" w:cstheme="minorHAnsi"/>
        </w:rPr>
        <w:t xml:space="preserve">, </w:t>
      </w:r>
      <w:bookmarkEnd w:id="7"/>
    </w:p>
    <w:p w14:paraId="190304FE" w14:textId="77777777" w:rsidR="00595F27" w:rsidRDefault="00595F27">
      <w:pPr>
        <w:rPr>
          <w:rFonts w:cstheme="majorBidi"/>
        </w:rPr>
      </w:pPr>
    </w:p>
    <w:sectPr w:rsidR="00595F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40BE8" w14:textId="77777777" w:rsidR="00F666F3" w:rsidRDefault="00F666F3" w:rsidP="006617E3">
      <w:pPr>
        <w:spacing w:after="0" w:line="240" w:lineRule="auto"/>
      </w:pPr>
      <w:r>
        <w:separator/>
      </w:r>
    </w:p>
  </w:endnote>
  <w:endnote w:type="continuationSeparator" w:id="0">
    <w:p w14:paraId="5096BB35" w14:textId="77777777" w:rsidR="00F666F3" w:rsidRDefault="00F666F3" w:rsidP="00661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B2158" w14:textId="77777777" w:rsidR="00F666F3" w:rsidRDefault="00F666F3" w:rsidP="006617E3">
      <w:pPr>
        <w:spacing w:after="0" w:line="240" w:lineRule="auto"/>
      </w:pPr>
      <w:r>
        <w:separator/>
      </w:r>
    </w:p>
  </w:footnote>
  <w:footnote w:type="continuationSeparator" w:id="0">
    <w:p w14:paraId="1D070B15" w14:textId="77777777" w:rsidR="00F666F3" w:rsidRDefault="00F666F3" w:rsidP="006617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741C9A"/>
    <w:rsid w:val="000139A3"/>
    <w:rsid w:val="000A09B0"/>
    <w:rsid w:val="000D7D04"/>
    <w:rsid w:val="00100833"/>
    <w:rsid w:val="00104529"/>
    <w:rsid w:val="00105942"/>
    <w:rsid w:val="00107396"/>
    <w:rsid w:val="00144A4C"/>
    <w:rsid w:val="00176AB0"/>
    <w:rsid w:val="00177B7D"/>
    <w:rsid w:val="0018322D"/>
    <w:rsid w:val="0019438C"/>
    <w:rsid w:val="001B5776"/>
    <w:rsid w:val="001E527A"/>
    <w:rsid w:val="001F78CE"/>
    <w:rsid w:val="00215E43"/>
    <w:rsid w:val="00221B1F"/>
    <w:rsid w:val="00251FC7"/>
    <w:rsid w:val="002855A7"/>
    <w:rsid w:val="002B146A"/>
    <w:rsid w:val="002B5E17"/>
    <w:rsid w:val="00315690"/>
    <w:rsid w:val="00316B75"/>
    <w:rsid w:val="00324989"/>
    <w:rsid w:val="00325646"/>
    <w:rsid w:val="003460F2"/>
    <w:rsid w:val="0038158C"/>
    <w:rsid w:val="003902BA"/>
    <w:rsid w:val="003A09E2"/>
    <w:rsid w:val="00407037"/>
    <w:rsid w:val="00441772"/>
    <w:rsid w:val="004605D6"/>
    <w:rsid w:val="004B5165"/>
    <w:rsid w:val="004C60E8"/>
    <w:rsid w:val="004D3032"/>
    <w:rsid w:val="004E3579"/>
    <w:rsid w:val="004E728B"/>
    <w:rsid w:val="004F39E0"/>
    <w:rsid w:val="00537BD5"/>
    <w:rsid w:val="00563A84"/>
    <w:rsid w:val="0057268A"/>
    <w:rsid w:val="00595F27"/>
    <w:rsid w:val="005D2912"/>
    <w:rsid w:val="006065BD"/>
    <w:rsid w:val="00645FA9"/>
    <w:rsid w:val="00647866"/>
    <w:rsid w:val="006617E3"/>
    <w:rsid w:val="00665003"/>
    <w:rsid w:val="006A2AD0"/>
    <w:rsid w:val="006C2375"/>
    <w:rsid w:val="006D4ECC"/>
    <w:rsid w:val="006F531B"/>
    <w:rsid w:val="00703121"/>
    <w:rsid w:val="00722258"/>
    <w:rsid w:val="007243E5"/>
    <w:rsid w:val="00741C9A"/>
    <w:rsid w:val="00766EA0"/>
    <w:rsid w:val="007770FE"/>
    <w:rsid w:val="007A2226"/>
    <w:rsid w:val="007F5B66"/>
    <w:rsid w:val="00823A1C"/>
    <w:rsid w:val="00845B9D"/>
    <w:rsid w:val="00857E23"/>
    <w:rsid w:val="00860984"/>
    <w:rsid w:val="008B3ECB"/>
    <w:rsid w:val="008B4E85"/>
    <w:rsid w:val="008C1B2E"/>
    <w:rsid w:val="008F555B"/>
    <w:rsid w:val="009007CE"/>
    <w:rsid w:val="0091627E"/>
    <w:rsid w:val="0097032B"/>
    <w:rsid w:val="009A56C8"/>
    <w:rsid w:val="009A58CD"/>
    <w:rsid w:val="009D2EAD"/>
    <w:rsid w:val="009D54B2"/>
    <w:rsid w:val="009E1922"/>
    <w:rsid w:val="009F7ED2"/>
    <w:rsid w:val="00A47555"/>
    <w:rsid w:val="00A93661"/>
    <w:rsid w:val="00A95652"/>
    <w:rsid w:val="00AC0AB8"/>
    <w:rsid w:val="00B22900"/>
    <w:rsid w:val="00B33C6D"/>
    <w:rsid w:val="00B4508F"/>
    <w:rsid w:val="00B55AD5"/>
    <w:rsid w:val="00B8057C"/>
    <w:rsid w:val="00BB6FF3"/>
    <w:rsid w:val="00BD6238"/>
    <w:rsid w:val="00BF593B"/>
    <w:rsid w:val="00BF773A"/>
    <w:rsid w:val="00BF7E81"/>
    <w:rsid w:val="00C060A1"/>
    <w:rsid w:val="00C1187B"/>
    <w:rsid w:val="00C13773"/>
    <w:rsid w:val="00C16BD9"/>
    <w:rsid w:val="00C17CC8"/>
    <w:rsid w:val="00C43C8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6AE"/>
    <w:rsid w:val="00E15E75"/>
    <w:rsid w:val="00E5262C"/>
    <w:rsid w:val="00EC7DC4"/>
    <w:rsid w:val="00ED30CF"/>
    <w:rsid w:val="00F176EF"/>
    <w:rsid w:val="00F45E10"/>
    <w:rsid w:val="00F6364A"/>
    <w:rsid w:val="00F666F3"/>
    <w:rsid w:val="00F72A69"/>
    <w:rsid w:val="00F9113A"/>
    <w:rsid w:val="00F9199B"/>
    <w:rsid w:val="00FE2546"/>
    <w:rsid w:val="00FE3BC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226FC"/>
  <w15:chartTrackingRefBased/>
  <w15:docId w15:val="{5FC9E830-E852-4C4A-9B44-39CBD608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1C9A"/>
    <w:rPr>
      <w:rFonts w:cs="Calibri"/>
    </w:rPr>
  </w:style>
  <w:style w:type="paragraph" w:styleId="Heading1">
    <w:name w:val="heading 1"/>
    <w:aliases w:val="Pocket"/>
    <w:basedOn w:val="Normal"/>
    <w:next w:val="Normal"/>
    <w:link w:val="Heading1Char"/>
    <w:qFormat/>
    <w:rsid w:val="00741C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1C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2"/>
    <w:unhideWhenUsed/>
    <w:qFormat/>
    <w:rsid w:val="00741C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
    <w:basedOn w:val="Normal"/>
    <w:next w:val="Normal"/>
    <w:link w:val="Heading4Char"/>
    <w:uiPriority w:val="3"/>
    <w:unhideWhenUsed/>
    <w:qFormat/>
    <w:rsid w:val="00741C9A"/>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741C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C9A"/>
  </w:style>
  <w:style w:type="character" w:customStyle="1" w:styleId="Heading1Char">
    <w:name w:val="Heading 1 Char"/>
    <w:aliases w:val="Pocket Char"/>
    <w:basedOn w:val="DefaultParagraphFont"/>
    <w:link w:val="Heading1"/>
    <w:rsid w:val="00741C9A"/>
    <w:rPr>
      <w:rFonts w:eastAsiaTheme="majorEastAsia"/>
      <w:b/>
      <w:sz w:val="52"/>
      <w:szCs w:val="32"/>
    </w:rPr>
  </w:style>
  <w:style w:type="character" w:customStyle="1" w:styleId="Heading2Char">
    <w:name w:val="Heading 2 Char"/>
    <w:aliases w:val="Hat Char"/>
    <w:basedOn w:val="DefaultParagraphFont"/>
    <w:link w:val="Heading2"/>
    <w:uiPriority w:val="1"/>
    <w:rsid w:val="00741C9A"/>
    <w:rPr>
      <w:rFonts w:eastAsiaTheme="majorEastAsia"/>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741C9A"/>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741C9A"/>
    <w:rPr>
      <w:rFonts w:eastAsiaTheme="majorEastAsia"/>
      <w:b/>
      <w:iCs w:val="0"/>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s"/>
    <w:basedOn w:val="DefaultParagraphFont"/>
    <w:link w:val="textbold"/>
    <w:uiPriority w:val="7"/>
    <w:qFormat/>
    <w:rsid w:val="00741C9A"/>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41C9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741C9A"/>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T,C,tag Char"/>
    <w:basedOn w:val="DefaultParagraphFont"/>
    <w:link w:val="NoSpacing"/>
    <w:uiPriority w:val="99"/>
    <w:unhideWhenUsed/>
    <w:rsid w:val="00741C9A"/>
    <w:rPr>
      <w:color w:val="auto"/>
      <w:u w:val="none"/>
    </w:rPr>
  </w:style>
  <w:style w:type="character" w:styleId="FollowedHyperlink">
    <w:name w:val="FollowedHyperlink"/>
    <w:basedOn w:val="DefaultParagraphFont"/>
    <w:uiPriority w:val="99"/>
    <w:semiHidden/>
    <w:unhideWhenUsed/>
    <w:rsid w:val="00741C9A"/>
    <w:rPr>
      <w:color w:val="auto"/>
      <w:u w:val="none"/>
    </w:rPr>
  </w:style>
  <w:style w:type="paragraph" w:customStyle="1" w:styleId="textbold">
    <w:name w:val="text bold"/>
    <w:basedOn w:val="Normal"/>
    <w:link w:val="Emphasis"/>
    <w:uiPriority w:val="7"/>
    <w:qFormat/>
    <w:rsid w:val="0070312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val="0"/>
      <w:u w:val="single"/>
    </w:rPr>
  </w:style>
  <w:style w:type="paragraph" w:customStyle="1" w:styleId="CardNotUnderlined">
    <w:name w:val="Card Not Underlined"/>
    <w:basedOn w:val="Normal"/>
    <w:autoRedefine/>
    <w:rsid w:val="00703121"/>
    <w:rPr>
      <w:rFonts w:eastAsia="Times New Roman" w:cs="Times New Roman"/>
      <w:sz w:val="12"/>
      <w:szCs w:val="20"/>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F919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styleId="FootnoteText">
    <w:name w:val="footnote text"/>
    <w:basedOn w:val="Normal"/>
    <w:link w:val="FootnoteTextChar"/>
    <w:uiPriority w:val="99"/>
    <w:unhideWhenUsed/>
    <w:qFormat/>
    <w:rsid w:val="006617E3"/>
    <w:pPr>
      <w:spacing w:after="0" w:line="240" w:lineRule="auto"/>
    </w:pPr>
    <w:rPr>
      <w:sz w:val="20"/>
      <w:szCs w:val="20"/>
    </w:rPr>
  </w:style>
  <w:style w:type="character" w:customStyle="1" w:styleId="FootnoteTextChar">
    <w:name w:val="Footnote Text Char"/>
    <w:basedOn w:val="DefaultParagraphFont"/>
    <w:link w:val="FootnoteText"/>
    <w:uiPriority w:val="99"/>
    <w:rsid w:val="006617E3"/>
    <w:rPr>
      <w:rFonts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6617E3"/>
    <w:rPr>
      <w:vertAlign w:val="superscript"/>
    </w:rPr>
  </w:style>
  <w:style w:type="paragraph" w:styleId="NormalWeb">
    <w:name w:val="Normal (Web)"/>
    <w:basedOn w:val="Normal"/>
    <w:uiPriority w:val="99"/>
    <w:unhideWhenUsed/>
    <w:rsid w:val="006617E3"/>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title Char,UNDERLINE Char,Cites and Cards Char,Bold Underlined Char,Debate Normal Char"/>
    <w:basedOn w:val="DefaultParagraphFont"/>
    <w:link w:val="Title"/>
    <w:qFormat/>
    <w:rsid w:val="006F531B"/>
    <w:rPr>
      <w:u w:val="single"/>
    </w:rPr>
  </w:style>
  <w:style w:type="paragraph" w:styleId="Title">
    <w:name w:val="Title"/>
    <w:aliases w:val="title,UNDERLINE,Cites and Cards,Bold Underlined,Debate Normal"/>
    <w:basedOn w:val="Normal"/>
    <w:next w:val="Normal"/>
    <w:link w:val="TitleChar"/>
    <w:qFormat/>
    <w:rsid w:val="006F531B"/>
    <w:pPr>
      <w:pBdr>
        <w:bottom w:val="single" w:sz="8" w:space="4" w:color="4F81BD"/>
      </w:pBdr>
      <w:spacing w:after="300"/>
      <w:contextualSpacing/>
    </w:pPr>
    <w:rPr>
      <w:rFonts w:cstheme="majorBidi"/>
      <w:u w:val="single"/>
    </w:rPr>
  </w:style>
  <w:style w:type="character" w:customStyle="1" w:styleId="TitleChar1">
    <w:name w:val="Title Char1"/>
    <w:basedOn w:val="DefaultParagraphFont"/>
    <w:uiPriority w:val="99"/>
    <w:semiHidden/>
    <w:rsid w:val="006F531B"/>
    <w:rPr>
      <w:rFonts w:asciiTheme="majorHAnsi" w:eastAsiaTheme="majorEastAsia" w:hAnsiTheme="majorHAns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eekwire.com/2018/jeff-bezos-blue-origin-space-venture-go-moon-settlemen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ndfonline.com/doi/pdf/10.1080/01495933.2017.1379832?needAccess=tr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bes.com/sites/alexknapp/2018/04/10/nearly-1-billion-was-invested-in-space-startups-in-1q2018-new-report-say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5"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tn.hms.harvard.edu/flash/2018/spacex-launches-falcon-heavy-rocket-successfu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5390</Words>
  <Characters>30726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26</cp:revision>
  <dcterms:created xsi:type="dcterms:W3CDTF">2022-01-15T14:08:00Z</dcterms:created>
  <dcterms:modified xsi:type="dcterms:W3CDTF">2022-01-15T15:10:00Z</dcterms:modified>
</cp:coreProperties>
</file>