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C7CFC" w14:textId="7FD01CC6" w:rsidR="005723B9" w:rsidRPr="00FB2058" w:rsidRDefault="005723B9" w:rsidP="005723B9">
      <w:pPr>
        <w:pStyle w:val="Heading2"/>
        <w:rPr>
          <w:rFonts w:asciiTheme="minorHAnsi" w:hAnsiTheme="minorHAnsi" w:cstheme="minorHAnsi"/>
        </w:rPr>
      </w:pPr>
      <w:bookmarkStart w:id="0" w:name="_Hlk91590732"/>
      <w:r w:rsidRPr="00FB2058">
        <w:rPr>
          <w:rFonts w:asciiTheme="minorHAnsi" w:hAnsiTheme="minorHAnsi" w:cstheme="minorHAnsi"/>
        </w:rPr>
        <w:t>OFF</w:t>
      </w:r>
    </w:p>
    <w:p w14:paraId="2D6BE58F" w14:textId="2CE675AE" w:rsidR="005723B9" w:rsidRPr="00FB2058" w:rsidRDefault="00C1629F" w:rsidP="005723B9">
      <w:pPr>
        <w:pStyle w:val="Heading3"/>
        <w:rPr>
          <w:rFonts w:asciiTheme="minorHAnsi" w:hAnsiTheme="minorHAnsi" w:cstheme="minorHAnsi"/>
        </w:rPr>
      </w:pPr>
      <w:r>
        <w:rPr>
          <w:rFonts w:asciiTheme="minorHAnsi" w:hAnsiTheme="minorHAnsi" w:cstheme="minorHAnsi"/>
        </w:rPr>
        <w:t>1</w:t>
      </w:r>
    </w:p>
    <w:p w14:paraId="1F525C78" w14:textId="77777777" w:rsidR="005723B9" w:rsidRPr="00FB2058" w:rsidRDefault="005723B9" w:rsidP="005723B9">
      <w:pPr>
        <w:pStyle w:val="Heading4"/>
        <w:rPr>
          <w:rFonts w:asciiTheme="minorHAnsi" w:hAnsiTheme="minorHAnsi" w:cstheme="minorHAnsi"/>
        </w:rPr>
      </w:pPr>
      <w:r w:rsidRPr="00FB2058">
        <w:rPr>
          <w:rFonts w:asciiTheme="minorHAnsi" w:hAnsiTheme="minorHAnsi" w:cstheme="minorHAnsi"/>
        </w:rPr>
        <w:t>The meta ethic is practical reason.</w:t>
      </w:r>
    </w:p>
    <w:p w14:paraId="35B21FF1" w14:textId="77777777" w:rsidR="005723B9" w:rsidRPr="00FB2058" w:rsidRDefault="005723B9" w:rsidP="005723B9">
      <w:pPr>
        <w:pStyle w:val="Heading4"/>
        <w:rPr>
          <w:rFonts w:asciiTheme="minorHAnsi" w:hAnsiTheme="minorHAnsi" w:cstheme="minorHAnsi"/>
        </w:rPr>
      </w:pPr>
      <w:r w:rsidRPr="00FB2058">
        <w:rPr>
          <w:rFonts w:asciiTheme="minorHAnsi" w:hAnsiTheme="minorHAnsi" w:cstheme="minorHAnsi"/>
        </w:rPr>
        <w:t>1] Is-ought gap – empiricism can only observe what is since that’s the only thing in our perception, not what ought to be, but it’s impossible to derive an ought from descriptive premises which requires a priori premises to form morality.</w:t>
      </w:r>
    </w:p>
    <w:p w14:paraId="0D802ACF" w14:textId="77777777" w:rsidR="005723B9" w:rsidRPr="00FB2058" w:rsidRDefault="005723B9" w:rsidP="005723B9">
      <w:pPr>
        <w:pStyle w:val="Heading4"/>
        <w:rPr>
          <w:rFonts w:asciiTheme="minorHAnsi" w:hAnsiTheme="minorHAnsi" w:cstheme="minorHAnsi"/>
        </w:rPr>
      </w:pPr>
      <w:r w:rsidRPr="00FB2058">
        <w:rPr>
          <w:rFonts w:asciiTheme="minorHAnsi" w:hAnsiTheme="minorHAnsi" w:cstheme="minorHAnsi"/>
        </w:rPr>
        <w:t>2] Empirical uncertainty– evil demon could deceive us, dreaming, simulation, and inability to know other’s experiences makes empiricism an unreliable basis for universal ethics.</w:t>
      </w:r>
    </w:p>
    <w:p w14:paraId="08F6FAE7" w14:textId="77777777" w:rsidR="005723B9" w:rsidRPr="00FB2058" w:rsidRDefault="005723B9" w:rsidP="005723B9">
      <w:pPr>
        <w:pStyle w:val="Heading4"/>
        <w:rPr>
          <w:rFonts w:asciiTheme="minorHAnsi" w:hAnsiTheme="minorHAnsi" w:cstheme="minorHAnsi"/>
        </w:rPr>
      </w:pPr>
      <w:r w:rsidRPr="00FB2058">
        <w:rPr>
          <w:rFonts w:asciiTheme="minorHAnsi" w:hAnsiTheme="minorHAnsi" w:cstheme="minorHAnsi"/>
        </w:rPr>
        <w:t>3] Infallibility – practical reason is the only unescapable authority because to ask why we should be reasoners is to concede authority to reason since the question itself uses reason – anything else is nonbinding and arbitrary.</w:t>
      </w:r>
    </w:p>
    <w:p w14:paraId="06043023" w14:textId="77777777" w:rsidR="005723B9" w:rsidRPr="00FB2058" w:rsidRDefault="005723B9" w:rsidP="005723B9">
      <w:pPr>
        <w:pStyle w:val="Heading4"/>
        <w:rPr>
          <w:rFonts w:asciiTheme="minorHAnsi" w:hAnsiTheme="minorHAnsi" w:cstheme="minorHAnsi"/>
        </w:rPr>
      </w:pPr>
      <w:r w:rsidRPr="00FB2058">
        <w:rPr>
          <w:rFonts w:asciiTheme="minorHAnsi" w:hAnsiTheme="minorHAnsi" w:cstheme="minorHAnsi"/>
        </w:rPr>
        <w:t>Reason requires that maxims we act upon must be universalizable – any reasoner would know that two plus two equals four because there is no a priori distinction between agents so norms must be universally valid.</w:t>
      </w:r>
    </w:p>
    <w:p w14:paraId="69B75560" w14:textId="77777777" w:rsidR="005723B9" w:rsidRPr="00FB2058" w:rsidRDefault="005723B9" w:rsidP="005723B9">
      <w:pPr>
        <w:pStyle w:val="Heading4"/>
        <w:rPr>
          <w:rFonts w:asciiTheme="minorHAnsi" w:hAnsiTheme="minorHAnsi" w:cstheme="minorHAnsi"/>
        </w:rPr>
      </w:pPr>
      <w:r w:rsidRPr="00FB2058">
        <w:rPr>
          <w:rFonts w:asciiTheme="minorHAnsi" w:hAnsiTheme="minorHAnsi" w:cstheme="minorHAnsi"/>
        </w:rPr>
        <w:t>And willing an action that violates the freedom of others is a contradiction – if I decide to kill someone, that action is not universalizable because that would justify other people killing me too.</w:t>
      </w:r>
    </w:p>
    <w:p w14:paraId="39533997" w14:textId="77777777" w:rsidR="005723B9" w:rsidRPr="00FB2058" w:rsidRDefault="005723B9" w:rsidP="005723B9">
      <w:pPr>
        <w:pStyle w:val="Heading4"/>
        <w:rPr>
          <w:rFonts w:asciiTheme="minorHAnsi" w:hAnsiTheme="minorHAnsi" w:cstheme="minorHAnsi"/>
        </w:rPr>
      </w:pPr>
      <w:r w:rsidRPr="00FB2058">
        <w:rPr>
          <w:rFonts w:asciiTheme="minorHAnsi" w:hAnsiTheme="minorHAnsi" w:cstheme="minorHAnsi"/>
        </w:rPr>
        <w:t>Thus, the standard is respecting freedom. Prefer additionally –</w:t>
      </w:r>
    </w:p>
    <w:p w14:paraId="48D5170B" w14:textId="7CC4A76F" w:rsidR="005723B9" w:rsidRPr="00FB2058" w:rsidRDefault="005723B9" w:rsidP="005723B9">
      <w:pPr>
        <w:pStyle w:val="Heading4"/>
        <w:rPr>
          <w:rFonts w:asciiTheme="minorHAnsi" w:hAnsiTheme="minorHAnsi" w:cstheme="minorHAnsi"/>
        </w:rPr>
      </w:pPr>
      <w:r w:rsidRPr="00FB2058">
        <w:rPr>
          <w:rFonts w:asciiTheme="minorHAnsi" w:hAnsiTheme="minorHAnsi" w:cstheme="minorHAnsi"/>
        </w:rPr>
        <w:t>1] Performativity—freedom is the key to the process of justification of arguments. Willing that we should abide by their ethical theory presupposes that we own ourselves in the first place.</w:t>
      </w:r>
    </w:p>
    <w:p w14:paraId="31E1DBE3" w14:textId="40FEED65" w:rsidR="005723B9" w:rsidRPr="00FB2058" w:rsidRDefault="005723B9" w:rsidP="005723B9">
      <w:pPr>
        <w:pStyle w:val="Heading4"/>
        <w:rPr>
          <w:rFonts w:asciiTheme="minorHAnsi" w:hAnsiTheme="minorHAnsi" w:cstheme="minorHAnsi"/>
        </w:rPr>
      </w:pPr>
      <w:r w:rsidRPr="00FB2058">
        <w:rPr>
          <w:rFonts w:asciiTheme="minorHAnsi" w:hAnsiTheme="minorHAnsi" w:cstheme="minorHAnsi"/>
        </w:rPr>
        <w:t>2] All other frameworks collapse—non-Kantian theories source obligations in extrinsically good objects, but that presupposes the goodness of the rational will.</w:t>
      </w:r>
    </w:p>
    <w:p w14:paraId="3A3D275E" w14:textId="77777777" w:rsidR="005723B9" w:rsidRPr="00FB2058" w:rsidRDefault="005723B9" w:rsidP="005723B9">
      <w:pPr>
        <w:pStyle w:val="Heading4"/>
        <w:spacing w:before="0"/>
        <w:rPr>
          <w:rFonts w:asciiTheme="minorHAnsi" w:hAnsiTheme="minorHAnsi" w:cstheme="minorHAnsi"/>
          <w:sz w:val="24"/>
        </w:rPr>
      </w:pPr>
      <w:r w:rsidRPr="00FB2058">
        <w:rPr>
          <w:rFonts w:asciiTheme="minorHAnsi" w:hAnsiTheme="minorHAnsi" w:cstheme="minorHAnsi"/>
        </w:rPr>
        <w:t xml:space="preserve">Acquisition of property can never be unjust – to create rights violations, there must already be an owner of the property being violated, but that presupposes its appropriation by another entity. </w:t>
      </w:r>
    </w:p>
    <w:p w14:paraId="571C149E" w14:textId="77777777" w:rsidR="005723B9" w:rsidRPr="00FB2058" w:rsidRDefault="005723B9" w:rsidP="005723B9">
      <w:pPr>
        <w:rPr>
          <w:rFonts w:asciiTheme="minorHAnsi" w:hAnsiTheme="minorHAnsi" w:cstheme="minorHAnsi"/>
        </w:rPr>
      </w:pPr>
      <w:proofErr w:type="spellStart"/>
      <w:r w:rsidRPr="00FB2058">
        <w:rPr>
          <w:rStyle w:val="Style13ptBold"/>
          <w:rFonts w:asciiTheme="minorHAnsi" w:hAnsiTheme="minorHAnsi" w:cstheme="minorHAnsi"/>
        </w:rPr>
        <w:t>Feser</w:t>
      </w:r>
      <w:proofErr w:type="spellEnd"/>
      <w:r w:rsidRPr="00FB2058">
        <w:rPr>
          <w:rStyle w:val="Style13ptBold"/>
          <w:rFonts w:asciiTheme="minorHAnsi" w:hAnsiTheme="minorHAnsi" w:cstheme="minorHAnsi"/>
        </w:rPr>
        <w:t xml:space="preserve"> 1</w:t>
      </w:r>
      <w:r w:rsidRPr="00FB2058">
        <w:rPr>
          <w:rFonts w:asciiTheme="minorHAnsi" w:hAnsiTheme="minorHAnsi" w:cstheme="minorHAnsi"/>
        </w:rPr>
        <w:t xml:space="preserve">, (Edward </w:t>
      </w:r>
      <w:proofErr w:type="spellStart"/>
      <w:r w:rsidRPr="00FB2058">
        <w:rPr>
          <w:rFonts w:asciiTheme="minorHAnsi" w:hAnsiTheme="minorHAnsi" w:cstheme="minorHAnsi"/>
        </w:rPr>
        <w:t>Feser</w:t>
      </w:r>
      <w:proofErr w:type="spellEnd"/>
      <w:r w:rsidRPr="00FB2058">
        <w:rPr>
          <w:rFonts w:asciiTheme="minorHAnsi" w:hAnsiTheme="minorHAnsi" w:cstheme="minorHAnsi"/>
        </w:rPr>
        <w:t xml:space="preserve">, 1-1-2005, accessed on 12-15-2021, Cambridge University Press, "THERE IS NO SUCH THING AS AN UNJUST INITIAL ACQUISITION | Social Philosophy and Policy | Cambridge Core", Edward C. </w:t>
      </w:r>
      <w:proofErr w:type="spellStart"/>
      <w:r w:rsidRPr="00FB2058">
        <w:rPr>
          <w:rFonts w:asciiTheme="minorHAnsi" w:hAnsiTheme="minorHAnsi" w:cstheme="minorHAnsi"/>
        </w:rPr>
        <w:t>Feser</w:t>
      </w:r>
      <w:proofErr w:type="spellEnd"/>
      <w:r w:rsidRPr="00FB2058">
        <w:rPr>
          <w:rFonts w:asciiTheme="minorHAnsi" w:hAnsiTheme="minorHAnsi" w:cstheme="minorHAnsi"/>
        </w:rPr>
        <w:t xml:space="preserve"> is an American philosopher. He is an Associate Professor of Philosophy at Pasadena City College in Pasadena, California. </w:t>
      </w:r>
      <w:hyperlink r:id="rId6" w:history="1">
        <w:r w:rsidRPr="00FB2058">
          <w:rPr>
            <w:rStyle w:val="Hyperlink"/>
            <w:rFonts w:asciiTheme="minorHAnsi" w:hAnsiTheme="minorHAnsi" w:cstheme="minorHAnsi"/>
          </w:rPr>
          <w:t>https://www.cambridge.org/core/journals/social-philosophy-and-policy/article/abs/there-is-no-such-thing-as-an-unjust-initial-acquisition/5C744D6D5C525E711EC75F75BF7109D1)[brackets</w:t>
        </w:r>
      </w:hyperlink>
      <w:r w:rsidRPr="00FB2058">
        <w:rPr>
          <w:rFonts w:asciiTheme="minorHAnsi" w:hAnsiTheme="minorHAnsi" w:cstheme="minorHAnsi"/>
        </w:rPr>
        <w:t xml:space="preserve"> for gen lang]//</w:t>
      </w:r>
      <w:proofErr w:type="spellStart"/>
      <w:r w:rsidRPr="00FB2058">
        <w:rPr>
          <w:rFonts w:asciiTheme="minorHAnsi" w:hAnsiTheme="minorHAnsi" w:cstheme="minorHAnsi"/>
        </w:rPr>
        <w:t>phs</w:t>
      </w:r>
      <w:proofErr w:type="spellEnd"/>
      <w:r w:rsidRPr="00FB2058">
        <w:rPr>
          <w:rFonts w:asciiTheme="minorHAnsi" w:hAnsiTheme="minorHAnsi" w:cstheme="minorHAnsi"/>
        </w:rPr>
        <w:t xml:space="preserve"> </w:t>
      </w:r>
      <w:proofErr w:type="spellStart"/>
      <w:r w:rsidRPr="00FB2058">
        <w:rPr>
          <w:rFonts w:asciiTheme="minorHAnsi" w:hAnsiTheme="minorHAnsi" w:cstheme="minorHAnsi"/>
        </w:rPr>
        <w:t>st</w:t>
      </w:r>
      <w:proofErr w:type="spellEnd"/>
    </w:p>
    <w:p w14:paraId="6B4FD893" w14:textId="77777777" w:rsidR="005723B9" w:rsidRPr="00FB2058" w:rsidRDefault="005723B9" w:rsidP="005723B9">
      <w:pPr>
        <w:rPr>
          <w:rFonts w:asciiTheme="minorHAnsi" w:hAnsiTheme="minorHAnsi" w:cstheme="minorHAnsi"/>
          <w:sz w:val="16"/>
        </w:rPr>
      </w:pPr>
      <w:r w:rsidRPr="00FB2058">
        <w:rPr>
          <w:rFonts w:asciiTheme="minorHAnsi" w:hAnsiTheme="minorHAnsi" w:cstheme="minorHAnsi"/>
          <w:sz w:val="16"/>
        </w:rPr>
        <w:t xml:space="preserve">There is a serious difficulty with this criticism of Nozick, however. It is just this: </w:t>
      </w:r>
      <w:r w:rsidRPr="00FB2058">
        <w:rPr>
          <w:rStyle w:val="Emphasis"/>
          <w:rFonts w:asciiTheme="minorHAnsi" w:hAnsiTheme="minorHAnsi" w:cstheme="minorHAnsi"/>
        </w:rPr>
        <w:t>There is no such thing as an unjust initial acquisition of resources;</w:t>
      </w:r>
      <w:r w:rsidRPr="00FB2058">
        <w:rPr>
          <w:rFonts w:asciiTheme="minorHAnsi" w:hAnsiTheme="minorHAnsi" w:cstheme="minorHAnsi"/>
          <w:sz w:val="16"/>
        </w:rPr>
        <w:t xml:space="preserve"> therefore</w:t>
      </w:r>
      <w:r w:rsidRPr="00FB2058">
        <w:rPr>
          <w:rStyle w:val="Emphasis"/>
          <w:rFonts w:asciiTheme="minorHAnsi" w:hAnsiTheme="minorHAnsi" w:cstheme="minorHAnsi"/>
        </w:rPr>
        <w:t>, there is no case</w:t>
      </w:r>
      <w:r w:rsidRPr="00FB2058">
        <w:rPr>
          <w:rFonts w:asciiTheme="minorHAnsi" w:hAnsiTheme="minorHAnsi" w:cstheme="minorHAnsi"/>
          <w:sz w:val="16"/>
        </w:rPr>
        <w:t xml:space="preserve"> to be made </w:t>
      </w:r>
      <w:r w:rsidRPr="00FB2058">
        <w:rPr>
          <w:rStyle w:val="Emphasis"/>
          <w:rFonts w:asciiTheme="minorHAnsi" w:hAnsiTheme="minorHAnsi" w:cstheme="minorHAnsi"/>
        </w:rPr>
        <w:t xml:space="preserve">for </w:t>
      </w:r>
      <w:r w:rsidRPr="00FB2058">
        <w:rPr>
          <w:rFonts w:asciiTheme="minorHAnsi" w:hAnsiTheme="minorHAnsi" w:cstheme="minorHAnsi"/>
          <w:sz w:val="16"/>
        </w:rPr>
        <w:t xml:space="preserve">redistributive taxation on the basis of </w:t>
      </w:r>
      <w:r w:rsidRPr="00FB2058">
        <w:rPr>
          <w:rStyle w:val="Emphasis"/>
          <w:rFonts w:asciiTheme="minorHAnsi" w:hAnsiTheme="minorHAnsi" w:cstheme="minorHAnsi"/>
        </w:rPr>
        <w:t xml:space="preserve">alleged injustices in initial acquisition. </w:t>
      </w:r>
      <w:r w:rsidRPr="00FB2058">
        <w:rPr>
          <w:rFonts w:asciiTheme="minorHAnsi" w:hAnsiTheme="minorHAnsi" w:cstheme="minorHAnsi"/>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FB2058">
        <w:rPr>
          <w:rStyle w:val="Emphasis"/>
          <w:rFonts w:asciiTheme="minorHAnsi" w:hAnsiTheme="minorHAnsi" w:cstheme="minorHAnsi"/>
        </w:rPr>
        <w:t>there is no such challenge to be met in the first place.</w:t>
      </w:r>
      <w:r w:rsidRPr="00FB2058">
        <w:rPr>
          <w:rFonts w:asciiTheme="minorHAnsi" w:hAnsiTheme="minorHAnsi" w:cstheme="minorHAnsi"/>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FB2058">
        <w:rPr>
          <w:rFonts w:asciiTheme="minorHAnsi" w:hAnsiTheme="minorHAnsi" w:cstheme="minorHAnsi"/>
          <w:sz w:val="16"/>
        </w:rPr>
        <w:t>intu</w:t>
      </w:r>
      <w:proofErr w:type="spellEnd"/>
      <w:r w:rsidRPr="00FB2058">
        <w:rPr>
          <w:rFonts w:asciiTheme="minorHAnsi" w:hAnsiTheme="minorHAnsi" w:cstheme="minorHAnsi"/>
          <w:sz w:val="16"/>
        </w:rPr>
        <w:t xml:space="preserve">- </w:t>
      </w:r>
      <w:proofErr w:type="spellStart"/>
      <w:r w:rsidRPr="00FB2058">
        <w:rPr>
          <w:rFonts w:asciiTheme="minorHAnsi" w:hAnsiTheme="minorHAnsi" w:cstheme="minorHAnsi"/>
          <w:sz w:val="16"/>
        </w:rPr>
        <w:t>itions</w:t>
      </w:r>
      <w:proofErr w:type="spellEnd"/>
      <w:r w:rsidRPr="00FB2058">
        <w:rPr>
          <w:rFonts w:asciiTheme="minorHAnsi" w:hAnsiTheme="minorHAnsi" w:cstheme="minorHAnsi"/>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FB2058">
        <w:rPr>
          <w:rFonts w:asciiTheme="minorHAnsi" w:hAnsiTheme="minorHAnsi" w:cstheme="minorHAnsi"/>
          <w:sz w:val="16"/>
        </w:rPr>
        <w:t>acqui</w:t>
      </w:r>
      <w:proofErr w:type="spellEnd"/>
      <w:r w:rsidRPr="00FB2058">
        <w:rPr>
          <w:rFonts w:asciiTheme="minorHAnsi" w:hAnsiTheme="minorHAnsi" w:cstheme="minorHAnsi"/>
          <w:sz w:val="16"/>
        </w:rPr>
        <w:t xml:space="preserve">- </w:t>
      </w:r>
      <w:proofErr w:type="spellStart"/>
      <w:r w:rsidRPr="00FB2058">
        <w:rPr>
          <w:rFonts w:asciiTheme="minorHAnsi" w:hAnsiTheme="minorHAnsi" w:cstheme="minorHAnsi"/>
          <w:sz w:val="16"/>
        </w:rPr>
        <w:t>sition</w:t>
      </w:r>
      <w:proofErr w:type="spellEnd"/>
      <w:r w:rsidRPr="00FB2058">
        <w:rPr>
          <w:rFonts w:asciiTheme="minorHAnsi" w:hAnsiTheme="minorHAnsi" w:cstheme="minorHAnsi"/>
          <w:sz w:val="16"/>
        </w:rPr>
        <w:t xml:space="preserve"> and use of property. Section V shows how the results of the </w:t>
      </w:r>
      <w:proofErr w:type="spellStart"/>
      <w:r w:rsidRPr="00FB2058">
        <w:rPr>
          <w:rFonts w:asciiTheme="minorHAnsi" w:hAnsiTheme="minorHAnsi" w:cstheme="minorHAnsi"/>
          <w:sz w:val="16"/>
        </w:rPr>
        <w:t>previ</w:t>
      </w:r>
      <w:proofErr w:type="spellEnd"/>
      <w:r w:rsidRPr="00FB2058">
        <w:rPr>
          <w:rFonts w:asciiTheme="minorHAnsi" w:hAnsiTheme="minorHAnsi" w:cstheme="minorHAnsi"/>
          <w:sz w:val="16"/>
        </w:rPr>
        <w:t xml:space="preserve">- </w:t>
      </w:r>
      <w:proofErr w:type="spellStart"/>
      <w:r w:rsidRPr="00FB2058">
        <w:rPr>
          <w:rFonts w:asciiTheme="minorHAnsi" w:hAnsiTheme="minorHAnsi" w:cstheme="minorHAnsi"/>
          <w:sz w:val="16"/>
        </w:rPr>
        <w:t>ous</w:t>
      </w:r>
      <w:proofErr w:type="spellEnd"/>
      <w:r w:rsidRPr="00FB2058">
        <w:rPr>
          <w:rFonts w:asciiTheme="minorHAnsi" w:hAnsiTheme="minorHAnsi" w:cstheme="minorHAnsi"/>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FB2058">
        <w:rPr>
          <w:rStyle w:val="Emphasis"/>
          <w:rFonts w:asciiTheme="minorHAnsi" w:hAnsiTheme="minorHAnsi" w:cstheme="minorHAnsi"/>
        </w:rPr>
        <w:t xml:space="preserve">The reason </w:t>
      </w:r>
      <w:r w:rsidRPr="00FB2058">
        <w:rPr>
          <w:rStyle w:val="Emphasis"/>
          <w:rFonts w:asciiTheme="minorHAnsi" w:hAnsiTheme="minorHAnsi" w:cstheme="minorHAnsi"/>
          <w:highlight w:val="green"/>
        </w:rPr>
        <w:t xml:space="preserve">there is no </w:t>
      </w:r>
      <w:r w:rsidRPr="00FB2058">
        <w:rPr>
          <w:rStyle w:val="Emphasis"/>
          <w:rFonts w:asciiTheme="minorHAnsi" w:hAnsiTheme="minorHAnsi" w:cstheme="minorHAnsi"/>
        </w:rPr>
        <w:t>such thing as an</w:t>
      </w:r>
      <w:r w:rsidRPr="00FB2058">
        <w:rPr>
          <w:rStyle w:val="Emphasis"/>
          <w:rFonts w:asciiTheme="minorHAnsi" w:hAnsiTheme="minorHAnsi" w:cstheme="minorHAnsi"/>
          <w:highlight w:val="green"/>
        </w:rPr>
        <w:t xml:space="preserve"> unjust initial acquisition of resources</w:t>
      </w:r>
      <w:r w:rsidRPr="00FB2058">
        <w:rPr>
          <w:rStyle w:val="Emphasis"/>
          <w:rFonts w:asciiTheme="minorHAnsi" w:hAnsiTheme="minorHAnsi" w:cstheme="minorHAnsi"/>
        </w:rPr>
        <w:t xml:space="preserve"> is that there is no such thing as either a just or an unjust initial acquisition of resources.</w:t>
      </w:r>
      <w:r w:rsidRPr="00FB2058">
        <w:rPr>
          <w:rFonts w:asciiTheme="minorHAnsi" w:hAnsiTheme="minorHAnsi" w:cstheme="minorHAnsi"/>
          <w:sz w:val="16"/>
        </w:rPr>
        <w:t xml:space="preserve"> The concept of </w:t>
      </w:r>
      <w:r w:rsidRPr="00FB2058">
        <w:rPr>
          <w:rStyle w:val="Emphasis"/>
          <w:rFonts w:asciiTheme="minorHAnsi" w:hAnsiTheme="minorHAnsi" w:cstheme="minorHAnsi"/>
        </w:rPr>
        <w:t>justice</w:t>
      </w:r>
      <w:r w:rsidRPr="00FB2058">
        <w:rPr>
          <w:rFonts w:asciiTheme="minorHAnsi" w:hAnsiTheme="minorHAnsi" w:cstheme="minorHAnsi"/>
          <w:sz w:val="16"/>
        </w:rPr>
        <w:t xml:space="preserve">, that is to say, simply does not apply to initial acquisition. It </w:t>
      </w:r>
      <w:r w:rsidRPr="00FB2058">
        <w:rPr>
          <w:rStyle w:val="Emphasis"/>
          <w:rFonts w:asciiTheme="minorHAnsi" w:hAnsiTheme="minorHAnsi" w:cstheme="minorHAnsi"/>
        </w:rPr>
        <w:t>applies only after initial acquisition has already taken place.</w:t>
      </w:r>
      <w:r w:rsidRPr="00FB2058">
        <w:rPr>
          <w:rFonts w:asciiTheme="minorHAnsi" w:hAnsiTheme="minorHAnsi" w:cstheme="minorHAnsi"/>
          <w:sz w:val="16"/>
        </w:rPr>
        <w:t xml:space="preserve"> In particular, </w:t>
      </w:r>
      <w:r w:rsidRPr="00FB2058">
        <w:rPr>
          <w:rStyle w:val="Emphasis"/>
          <w:rFonts w:asciiTheme="minorHAnsi" w:hAnsiTheme="minorHAnsi" w:cstheme="minorHAnsi"/>
        </w:rPr>
        <w:t>it applies only to transfers of property</w:t>
      </w:r>
      <w:r w:rsidRPr="00FB2058">
        <w:rPr>
          <w:rFonts w:asciiTheme="minorHAnsi" w:hAnsiTheme="minorHAnsi" w:cstheme="minorHAnsi"/>
          <w:sz w:val="16"/>
        </w:rPr>
        <w:t xml:space="preserve"> (and derivatively, to the rectification of injustices in transfer). This, it seems to me, is a clear implication of the assumption (rightly) made by Nozick that </w:t>
      </w:r>
      <w:r w:rsidRPr="00FB2058">
        <w:rPr>
          <w:rStyle w:val="Emphasis"/>
          <w:rFonts w:asciiTheme="minorHAnsi" w:hAnsiTheme="minorHAnsi" w:cstheme="minorHAnsi"/>
          <w:highlight w:val="green"/>
        </w:rPr>
        <w:t>external resources are initially unowned</w:t>
      </w:r>
      <w:r w:rsidRPr="00FB2058">
        <w:rPr>
          <w:rStyle w:val="Emphasis"/>
          <w:rFonts w:asciiTheme="minorHAnsi" w:hAnsiTheme="minorHAnsi" w:cstheme="minorHAnsi"/>
        </w:rPr>
        <w:t xml:space="preserve">. </w:t>
      </w:r>
      <w:r w:rsidRPr="00FB2058">
        <w:rPr>
          <w:rFonts w:asciiTheme="minorHAnsi" w:hAnsiTheme="minorHAnsi" w:cstheme="minorHAnsi"/>
          <w:sz w:val="16"/>
        </w:rPr>
        <w:t xml:space="preserve">Consider the following example. </w:t>
      </w:r>
      <w:r w:rsidRPr="00FB2058">
        <w:rPr>
          <w:rStyle w:val="Emphasis"/>
          <w:rFonts w:asciiTheme="minorHAnsi" w:hAnsiTheme="minorHAnsi" w:cstheme="minorHAnsi"/>
          <w:highlight w:val="green"/>
        </w:rPr>
        <w:t>Suppose an individual A seeks</w:t>
      </w:r>
      <w:r w:rsidRPr="00FB2058">
        <w:rPr>
          <w:rFonts w:asciiTheme="minorHAnsi" w:hAnsiTheme="minorHAnsi" w:cstheme="minorHAnsi"/>
          <w:sz w:val="16"/>
        </w:rPr>
        <w:t xml:space="preserve"> to acquire </w:t>
      </w:r>
      <w:r w:rsidRPr="00FB2058">
        <w:rPr>
          <w:rStyle w:val="Emphasis"/>
          <w:rFonts w:asciiTheme="minorHAnsi" w:hAnsiTheme="minorHAnsi" w:cstheme="minorHAnsi"/>
          <w:highlight w:val="green"/>
        </w:rPr>
        <w:t>some</w:t>
      </w:r>
      <w:r w:rsidRPr="00FB2058">
        <w:rPr>
          <w:rStyle w:val="Emphasis"/>
          <w:rFonts w:asciiTheme="minorHAnsi" w:hAnsiTheme="minorHAnsi" w:cstheme="minorHAnsi"/>
        </w:rPr>
        <w:t xml:space="preserve"> previously </w:t>
      </w:r>
      <w:r w:rsidRPr="00FB2058">
        <w:rPr>
          <w:rStyle w:val="Emphasis"/>
          <w:rFonts w:asciiTheme="minorHAnsi" w:hAnsiTheme="minorHAnsi" w:cstheme="minorHAnsi"/>
          <w:highlight w:val="green"/>
        </w:rPr>
        <w:t>unowned resource R</w:t>
      </w:r>
      <w:r w:rsidRPr="00FB2058">
        <w:rPr>
          <w:rStyle w:val="Emphasis"/>
          <w:rFonts w:asciiTheme="minorHAnsi" w:hAnsiTheme="minorHAnsi" w:cstheme="minorHAnsi"/>
        </w:rPr>
        <w:t xml:space="preserve">. </w:t>
      </w:r>
      <w:r w:rsidRPr="00FB2058">
        <w:rPr>
          <w:rStyle w:val="Emphasis"/>
          <w:rFonts w:asciiTheme="minorHAnsi" w:hAnsiTheme="minorHAnsi" w:cstheme="minorHAnsi"/>
          <w:highlight w:val="green"/>
        </w:rPr>
        <w:t>For</w:t>
      </w:r>
      <w:r w:rsidRPr="00FB2058">
        <w:rPr>
          <w:rFonts w:asciiTheme="minorHAnsi" w:hAnsiTheme="minorHAnsi" w:cstheme="minorHAnsi"/>
          <w:sz w:val="16"/>
        </w:rPr>
        <w:t xml:space="preserve"> it </w:t>
      </w:r>
      <w:r w:rsidRPr="00FB2058">
        <w:rPr>
          <w:rStyle w:val="Emphasis"/>
          <w:rFonts w:asciiTheme="minorHAnsi" w:hAnsiTheme="minorHAnsi" w:cstheme="minorHAnsi"/>
        </w:rPr>
        <w:t xml:space="preserve">to be the case that </w:t>
      </w:r>
      <w:r w:rsidRPr="00FB2058">
        <w:rPr>
          <w:rStyle w:val="Emphasis"/>
          <w:rFonts w:asciiTheme="minorHAnsi" w:hAnsiTheme="minorHAnsi" w:cstheme="minorHAnsi"/>
          <w:highlight w:val="green"/>
        </w:rPr>
        <w:t>A commits an injustice in acquiring R, it would</w:t>
      </w:r>
      <w:r w:rsidRPr="00FB2058">
        <w:rPr>
          <w:rStyle w:val="Emphasis"/>
          <w:rFonts w:asciiTheme="minorHAnsi" w:hAnsiTheme="minorHAnsi" w:cstheme="minorHAnsi"/>
        </w:rPr>
        <w:t xml:space="preserve"> also </w:t>
      </w:r>
      <w:r w:rsidRPr="00FB2058">
        <w:rPr>
          <w:rStyle w:val="Emphasis"/>
          <w:rFonts w:asciiTheme="minorHAnsi" w:hAnsiTheme="minorHAnsi" w:cstheme="minorHAnsi"/>
          <w:highlight w:val="green"/>
        </w:rPr>
        <w:t>have to be the case that there is some individual B</w:t>
      </w:r>
      <w:r w:rsidRPr="00FB2058">
        <w:rPr>
          <w:rFonts w:asciiTheme="minorHAnsi" w:hAnsiTheme="minorHAnsi" w:cstheme="minorHAnsi"/>
          <w:sz w:val="16"/>
        </w:rPr>
        <w:t xml:space="preserve"> (or perhaps a group of individuals) </w:t>
      </w:r>
      <w:r w:rsidRPr="00FB2058">
        <w:rPr>
          <w:rStyle w:val="Emphasis"/>
          <w:rFonts w:asciiTheme="minorHAnsi" w:hAnsiTheme="minorHAnsi" w:cstheme="minorHAnsi"/>
          <w:highlight w:val="green"/>
        </w:rPr>
        <w:t>against whom A commits the injustice</w:t>
      </w:r>
      <w:r w:rsidRPr="00FB2058">
        <w:rPr>
          <w:rStyle w:val="Emphasis"/>
          <w:rFonts w:asciiTheme="minorHAnsi" w:hAnsiTheme="minorHAnsi" w:cstheme="minorHAnsi"/>
        </w:rPr>
        <w:t xml:space="preserve">. But </w:t>
      </w:r>
      <w:r w:rsidRPr="00FB2058">
        <w:rPr>
          <w:rStyle w:val="Emphasis"/>
          <w:rFonts w:asciiTheme="minorHAnsi" w:hAnsiTheme="minorHAnsi" w:cstheme="minorHAnsi"/>
          <w:highlight w:val="green"/>
        </w:rPr>
        <w:t>for B to have been wronged</w:t>
      </w:r>
      <w:r w:rsidRPr="00FB2058">
        <w:rPr>
          <w:rStyle w:val="Emphasis"/>
          <w:rFonts w:asciiTheme="minorHAnsi" w:hAnsiTheme="minorHAnsi" w:cstheme="minorHAnsi"/>
        </w:rPr>
        <w:t xml:space="preserve"> by A’s </w:t>
      </w:r>
      <w:proofErr w:type="spellStart"/>
      <w:r w:rsidRPr="00FB2058">
        <w:rPr>
          <w:rStyle w:val="Emphasis"/>
          <w:rFonts w:asciiTheme="minorHAnsi" w:hAnsiTheme="minorHAnsi" w:cstheme="minorHAnsi"/>
        </w:rPr>
        <w:t>acquisi</w:t>
      </w:r>
      <w:proofErr w:type="spellEnd"/>
      <w:r w:rsidRPr="00FB2058">
        <w:rPr>
          <w:rStyle w:val="Emphasis"/>
          <w:rFonts w:asciiTheme="minorHAnsi" w:hAnsiTheme="minorHAnsi" w:cstheme="minorHAnsi"/>
        </w:rPr>
        <w:t xml:space="preserve">- </w:t>
      </w:r>
      <w:proofErr w:type="spellStart"/>
      <w:r w:rsidRPr="00FB2058">
        <w:rPr>
          <w:rStyle w:val="Emphasis"/>
          <w:rFonts w:asciiTheme="minorHAnsi" w:hAnsiTheme="minorHAnsi" w:cstheme="minorHAnsi"/>
        </w:rPr>
        <w:t>tion</w:t>
      </w:r>
      <w:proofErr w:type="spellEnd"/>
      <w:r w:rsidRPr="00FB2058">
        <w:rPr>
          <w:rStyle w:val="Emphasis"/>
          <w:rFonts w:asciiTheme="minorHAnsi" w:hAnsiTheme="minorHAnsi" w:cstheme="minorHAnsi"/>
        </w:rPr>
        <w:t xml:space="preserve"> of R, </w:t>
      </w:r>
      <w:r w:rsidRPr="00FB2058">
        <w:rPr>
          <w:rStyle w:val="Emphasis"/>
          <w:rFonts w:asciiTheme="minorHAnsi" w:hAnsiTheme="minorHAnsi" w:cstheme="minorHAnsi"/>
          <w:highlight w:val="green"/>
        </w:rPr>
        <w:t>B would have to have</w:t>
      </w:r>
      <w:r w:rsidRPr="00FB2058">
        <w:rPr>
          <w:rFonts w:asciiTheme="minorHAnsi" w:hAnsiTheme="minorHAnsi" w:cstheme="minorHAnsi"/>
          <w:sz w:val="16"/>
        </w:rPr>
        <w:t xml:space="preserve"> had a rightful claim over R, </w:t>
      </w:r>
      <w:r w:rsidRPr="00FB2058">
        <w:rPr>
          <w:rStyle w:val="Emphasis"/>
          <w:rFonts w:asciiTheme="minorHAnsi" w:hAnsiTheme="minorHAnsi" w:cstheme="minorHAnsi"/>
          <w:highlight w:val="green"/>
        </w:rPr>
        <w:t>a right to R.</w:t>
      </w:r>
      <w:r w:rsidRPr="00FB2058">
        <w:rPr>
          <w:rFonts w:asciiTheme="minorHAnsi" w:hAnsiTheme="minorHAnsi" w:cstheme="minorHAnsi"/>
          <w:sz w:val="16"/>
        </w:rPr>
        <w:t xml:space="preserve"> By hypothesis, </w:t>
      </w:r>
      <w:r w:rsidRPr="00FB2058">
        <w:rPr>
          <w:rStyle w:val="Emphasis"/>
          <w:rFonts w:asciiTheme="minorHAnsi" w:hAnsiTheme="minorHAnsi" w:cstheme="minorHAnsi"/>
          <w:highlight w:val="green"/>
        </w:rPr>
        <w:t>however, B did not</w:t>
      </w:r>
      <w:r w:rsidRPr="00FB2058">
        <w:rPr>
          <w:rStyle w:val="Emphasis"/>
          <w:rFonts w:asciiTheme="minorHAnsi" w:hAnsiTheme="minorHAnsi" w:cstheme="minorHAnsi"/>
        </w:rPr>
        <w:t xml:space="preserve"> have a right to R, </w:t>
      </w:r>
      <w:r w:rsidRPr="00FB2058">
        <w:rPr>
          <w:rStyle w:val="Emphasis"/>
          <w:rFonts w:asciiTheme="minorHAnsi" w:hAnsiTheme="minorHAnsi" w:cstheme="minorHAnsi"/>
          <w:highlight w:val="green"/>
        </w:rPr>
        <w:t>because</w:t>
      </w:r>
      <w:r w:rsidRPr="00FB2058">
        <w:rPr>
          <w:rFonts w:asciiTheme="minorHAnsi" w:hAnsiTheme="minorHAnsi" w:cstheme="minorHAnsi"/>
          <w:sz w:val="16"/>
        </w:rPr>
        <w:t xml:space="preserve"> no one had a right to it—</w:t>
      </w:r>
      <w:r w:rsidRPr="00FB2058">
        <w:rPr>
          <w:rStyle w:val="Emphasis"/>
          <w:rFonts w:asciiTheme="minorHAnsi" w:hAnsiTheme="minorHAnsi" w:cstheme="minorHAnsi"/>
          <w:highlight w:val="green"/>
        </w:rPr>
        <w:t>it was unowned</w:t>
      </w:r>
      <w:r w:rsidRPr="00FB2058">
        <w:rPr>
          <w:rFonts w:asciiTheme="minorHAnsi" w:hAnsiTheme="minorHAnsi" w:cstheme="minorHAnsi"/>
          <w:sz w:val="16"/>
        </w:rPr>
        <w:t xml:space="preserve">, after all. </w:t>
      </w:r>
      <w:r w:rsidRPr="00FB2058">
        <w:rPr>
          <w:rStyle w:val="Emphasis"/>
          <w:rFonts w:asciiTheme="minorHAnsi" w:hAnsiTheme="minorHAnsi" w:cstheme="minorHAnsi"/>
          <w:highlight w:val="green"/>
        </w:rPr>
        <w:t>So B was not wronged and could not have been</w:t>
      </w:r>
      <w:r w:rsidRPr="00FB2058">
        <w:rPr>
          <w:rFonts w:asciiTheme="minorHAnsi" w:hAnsiTheme="minorHAnsi" w:cstheme="minorHAnsi"/>
          <w:sz w:val="16"/>
        </w:rPr>
        <w:t xml:space="preserve">. In fact, </w:t>
      </w:r>
      <w:r w:rsidRPr="00FB2058">
        <w:rPr>
          <w:rStyle w:val="Emphasis"/>
          <w:rFonts w:asciiTheme="minorHAnsi" w:hAnsiTheme="minorHAnsi" w:cstheme="minorHAnsi"/>
        </w:rPr>
        <w:t>the</w:t>
      </w:r>
      <w:r w:rsidRPr="00FB2058">
        <w:rPr>
          <w:rFonts w:asciiTheme="minorHAnsi" w:hAnsiTheme="minorHAnsi" w:cstheme="minorHAnsi"/>
          <w:sz w:val="16"/>
        </w:rPr>
        <w:t xml:space="preserve"> very </w:t>
      </w:r>
      <w:r w:rsidRPr="00FB2058">
        <w:rPr>
          <w:rStyle w:val="Emphasis"/>
          <w:rFonts w:asciiTheme="minorHAnsi" w:hAnsiTheme="minorHAnsi" w:cstheme="minorHAnsi"/>
        </w:rPr>
        <w:t>first person who could conceivably be wronged by anyone’s use of R would be</w:t>
      </w:r>
      <w:r w:rsidRPr="00FB2058">
        <w:rPr>
          <w:rFonts w:asciiTheme="minorHAnsi" w:hAnsiTheme="minorHAnsi" w:cstheme="minorHAnsi"/>
          <w:sz w:val="16"/>
        </w:rPr>
        <w:t xml:space="preserve">, not B, but </w:t>
      </w:r>
      <w:r w:rsidRPr="00FB2058">
        <w:rPr>
          <w:rStyle w:val="Emphasis"/>
          <w:rFonts w:asciiTheme="minorHAnsi" w:hAnsiTheme="minorHAnsi" w:cstheme="minorHAnsi"/>
        </w:rPr>
        <w:t>A himself,</w:t>
      </w:r>
      <w:r w:rsidRPr="00FB2058">
        <w:rPr>
          <w:rFonts w:asciiTheme="minorHAnsi" w:hAnsiTheme="minorHAnsi" w:cstheme="minorHAnsi"/>
          <w:sz w:val="16"/>
        </w:rPr>
        <w:t xml:space="preserve"> since A is the first one to own R. </w:t>
      </w:r>
      <w:r w:rsidRPr="00FB2058">
        <w:rPr>
          <w:rStyle w:val="Emphasis"/>
          <w:rFonts w:asciiTheme="minorHAnsi" w:hAnsiTheme="minorHAnsi" w:cstheme="minorHAnsi"/>
        </w:rPr>
        <w:t>Such a wrong would in the nature of the case be an injustice in transfer</w:t>
      </w:r>
      <w:r w:rsidRPr="00FB2058">
        <w:rPr>
          <w:rFonts w:asciiTheme="minorHAnsi" w:hAnsiTheme="minorHAnsi" w:cstheme="minorHAnsi"/>
          <w:sz w:val="16"/>
        </w:rPr>
        <w:t>—in unjustly taking from A what is rightfully his—</w:t>
      </w:r>
      <w:r w:rsidRPr="00FB2058">
        <w:rPr>
          <w:rStyle w:val="Emphasis"/>
          <w:rFonts w:asciiTheme="minorHAnsi" w:hAnsiTheme="minorHAnsi" w:cstheme="minorHAnsi"/>
        </w:rPr>
        <w:t xml:space="preserve">not in initial acquisition. </w:t>
      </w:r>
      <w:r w:rsidRPr="00FB2058">
        <w:rPr>
          <w:rStyle w:val="Emphasis"/>
          <w:rFonts w:asciiTheme="minorHAnsi" w:hAnsiTheme="minorHAnsi" w:cstheme="minorHAnsi"/>
          <w:highlight w:val="green"/>
        </w:rPr>
        <w:t>The same thing</w:t>
      </w:r>
      <w:r w:rsidRPr="00FB2058">
        <w:rPr>
          <w:rFonts w:asciiTheme="minorHAnsi" w:hAnsiTheme="minorHAnsi" w:cstheme="minorHAnsi"/>
          <w:sz w:val="16"/>
        </w:rPr>
        <w:t xml:space="preserve">, by extension, </w:t>
      </w:r>
      <w:r w:rsidRPr="00FB2058">
        <w:rPr>
          <w:rStyle w:val="Emphasis"/>
          <w:rFonts w:asciiTheme="minorHAnsi" w:hAnsiTheme="minorHAnsi" w:cstheme="minorHAnsi"/>
          <w:highlight w:val="green"/>
        </w:rPr>
        <w:t>will be true of all unowned resources</w:t>
      </w:r>
      <w:r w:rsidRPr="00FB2058">
        <w:rPr>
          <w:rFonts w:asciiTheme="minorHAnsi" w:hAnsiTheme="minorHAnsi" w:cstheme="minorHAnsi"/>
          <w:sz w:val="16"/>
        </w:rPr>
        <w:t xml:space="preserve">: it is only after some- one has initially acquired them that anyone could unjustly come to possess them, via unjust transfer. </w:t>
      </w:r>
      <w:r w:rsidRPr="00FB2058">
        <w:rPr>
          <w:rStyle w:val="Emphasis"/>
          <w:rFonts w:asciiTheme="minorHAnsi" w:hAnsiTheme="minorHAnsi" w:cstheme="minorHAnsi"/>
        </w:rPr>
        <w:t>It is impossible,</w:t>
      </w:r>
      <w:r w:rsidRPr="00FB2058">
        <w:rPr>
          <w:rFonts w:asciiTheme="minorHAnsi" w:hAnsiTheme="minorHAnsi" w:cstheme="minorHAnsi"/>
          <w:sz w:val="16"/>
        </w:rPr>
        <w:t xml:space="preserve"> then, </w:t>
      </w:r>
      <w:r w:rsidRPr="00FB2058">
        <w:rPr>
          <w:rStyle w:val="Emphasis"/>
          <w:rFonts w:asciiTheme="minorHAnsi" w:hAnsiTheme="minorHAnsi" w:cstheme="minorHAnsi"/>
        </w:rPr>
        <w:t>for there to be any injustices in initial acquisition</w:t>
      </w:r>
      <w:r w:rsidRPr="00FB2058">
        <w:rPr>
          <w:rFonts w:asciiTheme="minorHAnsi" w:hAnsiTheme="minorHAnsi" w:cstheme="minorHAnsi"/>
          <w:sz w:val="16"/>
        </w:rPr>
        <w:t>.7</w:t>
      </w:r>
    </w:p>
    <w:bookmarkEnd w:id="0"/>
    <w:p w14:paraId="71345DCF" w14:textId="6CEADA77" w:rsidR="00A95652" w:rsidRPr="00FB2058" w:rsidRDefault="00C1629F" w:rsidP="005723B9">
      <w:pPr>
        <w:pStyle w:val="Heading3"/>
        <w:rPr>
          <w:rFonts w:asciiTheme="minorHAnsi" w:hAnsiTheme="minorHAnsi" w:cstheme="minorHAnsi"/>
        </w:rPr>
      </w:pPr>
      <w:r>
        <w:rPr>
          <w:rFonts w:asciiTheme="minorHAnsi" w:hAnsiTheme="minorHAnsi" w:cstheme="minorHAnsi"/>
        </w:rPr>
        <w:t>2</w:t>
      </w:r>
    </w:p>
    <w:p w14:paraId="5B09DBEB" w14:textId="295745B3" w:rsidR="00FB2058" w:rsidRPr="00FB2058" w:rsidRDefault="00FB2058" w:rsidP="00FB2058">
      <w:pPr>
        <w:pStyle w:val="Heading4"/>
        <w:rPr>
          <w:rFonts w:asciiTheme="minorHAnsi" w:hAnsiTheme="minorHAnsi" w:cstheme="minorHAnsi"/>
        </w:rPr>
      </w:pPr>
      <w:proofErr w:type="spellStart"/>
      <w:r w:rsidRPr="00FB2058">
        <w:rPr>
          <w:rFonts w:asciiTheme="minorHAnsi" w:hAnsiTheme="minorHAnsi" w:cstheme="minorHAnsi"/>
        </w:rPr>
        <w:t>Interp</w:t>
      </w:r>
      <w:proofErr w:type="spellEnd"/>
      <w:r w:rsidRPr="00FB2058">
        <w:rPr>
          <w:rFonts w:asciiTheme="minorHAnsi" w:hAnsiTheme="minorHAnsi" w:cstheme="minorHAnsi"/>
        </w:rPr>
        <w:t xml:space="preserve"> – affirmatives must demonstrate how they engage efforts to advocate the </w:t>
      </w:r>
      <w:r w:rsidRPr="00FB2058">
        <w:rPr>
          <w:rFonts w:asciiTheme="minorHAnsi" w:hAnsiTheme="minorHAnsi" w:cstheme="minorHAnsi"/>
          <w:u w:val="single"/>
        </w:rPr>
        <w:t>plan</w:t>
      </w:r>
      <w:r w:rsidRPr="00FB2058">
        <w:rPr>
          <w:rFonts w:asciiTheme="minorHAnsi" w:hAnsiTheme="minorHAnsi" w:cstheme="minorHAnsi"/>
        </w:rPr>
        <w:t xml:space="preserve"> BEYOND </w:t>
      </w:r>
      <w:r w:rsidRPr="00FB2058">
        <w:rPr>
          <w:rFonts w:asciiTheme="minorHAnsi" w:hAnsiTheme="minorHAnsi" w:cstheme="minorHAnsi"/>
          <w:u w:val="single"/>
        </w:rPr>
        <w:t>scenario planning</w:t>
      </w:r>
      <w:r w:rsidRPr="00FB2058">
        <w:rPr>
          <w:rFonts w:asciiTheme="minorHAnsi" w:hAnsiTheme="minorHAnsi" w:cstheme="minorHAnsi"/>
        </w:rPr>
        <w:t xml:space="preserve"> or embody methods of </w:t>
      </w:r>
      <w:r w:rsidRPr="00FB2058">
        <w:rPr>
          <w:rFonts w:asciiTheme="minorHAnsi" w:hAnsiTheme="minorHAnsi" w:cstheme="minorHAnsi"/>
          <w:u w:val="single"/>
        </w:rPr>
        <w:t>solvency</w:t>
      </w:r>
      <w:r w:rsidRPr="00FB2058">
        <w:rPr>
          <w:rFonts w:asciiTheme="minorHAnsi" w:hAnsiTheme="minorHAnsi" w:cstheme="minorHAnsi"/>
        </w:rPr>
        <w:t xml:space="preserve"> against violence discussed in the AFF.</w:t>
      </w:r>
    </w:p>
    <w:p w14:paraId="2446A981" w14:textId="77777777" w:rsidR="00FB2058" w:rsidRPr="00FB2058" w:rsidRDefault="00FB2058" w:rsidP="00FB2058">
      <w:pPr>
        <w:rPr>
          <w:rFonts w:asciiTheme="minorHAnsi" w:hAnsiTheme="minorHAnsi" w:cstheme="minorHAnsi"/>
        </w:rPr>
      </w:pPr>
      <w:r w:rsidRPr="00FB2058">
        <w:rPr>
          <w:rFonts w:asciiTheme="minorHAnsi" w:hAnsiTheme="minorHAnsi" w:cstheme="minorHAnsi"/>
          <w:b/>
          <w:bCs/>
          <w:sz w:val="26"/>
          <w:szCs w:val="26"/>
        </w:rPr>
        <w:t>Reid-Brinkley 20</w:t>
      </w:r>
      <w:r w:rsidRPr="00FB2058">
        <w:rPr>
          <w:rFonts w:asciiTheme="minorHAnsi" w:hAnsiTheme="minorHAnsi" w:cstheme="minorHAnsi"/>
        </w:rPr>
        <w:t xml:space="preserve"> [</w:t>
      </w:r>
      <w:proofErr w:type="spellStart"/>
      <w:r w:rsidRPr="00FB2058">
        <w:rPr>
          <w:rFonts w:asciiTheme="minorHAnsi" w:hAnsiTheme="minorHAnsi" w:cstheme="minorHAnsi"/>
        </w:rPr>
        <w:t>Shanara</w:t>
      </w:r>
      <w:proofErr w:type="spellEnd"/>
      <w:r w:rsidRPr="00FB2058">
        <w:rPr>
          <w:rFonts w:asciiTheme="minorHAnsi" w:hAnsiTheme="minorHAnsi" w:cstheme="minorHAnsi"/>
        </w:rPr>
        <w:t xml:space="preserve"> Reid-Brinkley 2020, “The Future is Black: </w:t>
      </w:r>
      <w:proofErr w:type="spellStart"/>
      <w:r w:rsidRPr="00FB2058">
        <w:rPr>
          <w:rFonts w:asciiTheme="minorHAnsi" w:hAnsiTheme="minorHAnsi" w:cstheme="minorHAnsi"/>
        </w:rPr>
        <w:t>Afropessimism</w:t>
      </w:r>
      <w:proofErr w:type="spellEnd"/>
      <w:r w:rsidRPr="00FB2058">
        <w:rPr>
          <w:rFonts w:asciiTheme="minorHAnsi" w:hAnsiTheme="minorHAnsi" w:cstheme="minorHAnsi"/>
        </w:rPr>
        <w:t>, Fugitivity, and Radical Hope in Education”, Edited by Carl Grant, Ashley Woodson, Michael Dumas, https://books.google.com/books?id=SMHyDwAAQBAJ&amp;pg=PR5&amp;source=gbs_selected_pages&amp;cad=2#v=onepage&amp;q&amp;f=false//WY]</w:t>
      </w:r>
    </w:p>
    <w:p w14:paraId="45E17941" w14:textId="77777777" w:rsidR="00FB2058" w:rsidRPr="00FB2058" w:rsidRDefault="00FB2058" w:rsidP="00FB2058">
      <w:pPr>
        <w:rPr>
          <w:rFonts w:asciiTheme="minorHAnsi" w:hAnsiTheme="minorHAnsi" w:cstheme="minorHAnsi"/>
          <w:u w:val="single"/>
        </w:rPr>
      </w:pPr>
      <w:r w:rsidRPr="00FB2058">
        <w:rPr>
          <w:rFonts w:asciiTheme="minorHAnsi" w:hAnsiTheme="minorHAnsi" w:cstheme="minorHAnsi"/>
          <w:u w:val="single"/>
        </w:rPr>
        <w:t xml:space="preserve">What lies in the wake" of competitive policy debate? How are Black debaters doing wake work? </w:t>
      </w:r>
      <w:r w:rsidRPr="00FB2058">
        <w:rPr>
          <w:rFonts w:asciiTheme="minorHAnsi" w:hAnsiTheme="minorHAnsi" w:cstheme="minorHAnsi"/>
          <w:sz w:val="16"/>
          <w:szCs w:val="16"/>
        </w:rPr>
        <w:t>In the following section I take two examples from the National Debate Tournament Final Round to demonstrate wake work in competitive debate. Next, I ana-</w:t>
      </w:r>
      <w:proofErr w:type="spellStart"/>
      <w:r w:rsidRPr="00FB2058">
        <w:rPr>
          <w:rFonts w:asciiTheme="minorHAnsi" w:hAnsiTheme="minorHAnsi" w:cstheme="minorHAnsi"/>
          <w:sz w:val="16"/>
          <w:szCs w:val="16"/>
        </w:rPr>
        <w:t>lyze</w:t>
      </w:r>
      <w:proofErr w:type="spellEnd"/>
      <w:r w:rsidRPr="00FB2058">
        <w:rPr>
          <w:rFonts w:asciiTheme="minorHAnsi" w:hAnsiTheme="minorHAnsi" w:cstheme="minorHAnsi"/>
          <w:sz w:val="16"/>
          <w:szCs w:val="16"/>
        </w:rPr>
        <w:t xml:space="preserve"> the central argument in the final round characterizing the current clash of civilizations in debate and the ramifications of building community in debate. </w:t>
      </w:r>
      <w:r w:rsidRPr="00FB2058">
        <w:rPr>
          <w:rFonts w:asciiTheme="minorHAnsi" w:hAnsiTheme="minorHAnsi" w:cstheme="minorHAnsi"/>
          <w:highlight w:val="green"/>
          <w:u w:val="single"/>
        </w:rPr>
        <w:t>The</w:t>
      </w:r>
      <w:r w:rsidRPr="00FB2058">
        <w:rPr>
          <w:rFonts w:asciiTheme="minorHAnsi" w:hAnsiTheme="minorHAnsi" w:cstheme="minorHAnsi"/>
          <w:u w:val="single"/>
        </w:rPr>
        <w:t xml:space="preserve"> final </w:t>
      </w:r>
      <w:r w:rsidRPr="00FB2058">
        <w:rPr>
          <w:rFonts w:asciiTheme="minorHAnsi" w:hAnsiTheme="minorHAnsi" w:cstheme="minorHAnsi"/>
          <w:highlight w:val="green"/>
          <w:u w:val="single"/>
        </w:rPr>
        <w:t>round</w:t>
      </w:r>
      <w:r w:rsidRPr="00FB2058">
        <w:rPr>
          <w:rFonts w:asciiTheme="minorHAnsi" w:hAnsiTheme="minorHAnsi" w:cstheme="minorHAnsi"/>
          <w:u w:val="single"/>
        </w:rPr>
        <w:t xml:space="preserve"> of the 2017 National Debate Tournament </w:t>
      </w:r>
      <w:r w:rsidRPr="00FB2058">
        <w:rPr>
          <w:rFonts w:asciiTheme="minorHAnsi" w:hAnsiTheme="minorHAnsi" w:cstheme="minorHAnsi"/>
          <w:highlight w:val="green"/>
          <w:u w:val="single"/>
        </w:rPr>
        <w:t>was not just a com- petition</w:t>
      </w:r>
      <w:r w:rsidRPr="00FB2058">
        <w:rPr>
          <w:rFonts w:asciiTheme="minorHAnsi" w:hAnsiTheme="minorHAnsi" w:cstheme="minorHAnsi"/>
          <w:u w:val="single"/>
        </w:rPr>
        <w:t xml:space="preserve">, </w:t>
      </w:r>
      <w:r w:rsidRPr="00FB2058">
        <w:rPr>
          <w:rFonts w:asciiTheme="minorHAnsi" w:hAnsiTheme="minorHAnsi" w:cstheme="minorHAnsi"/>
          <w:b/>
          <w:u w:val="single"/>
        </w:rPr>
        <w:t xml:space="preserve">it was </w:t>
      </w:r>
      <w:r w:rsidRPr="00FB2058">
        <w:rPr>
          <w:rFonts w:asciiTheme="minorHAnsi" w:hAnsiTheme="minorHAnsi" w:cstheme="minorHAnsi"/>
          <w:b/>
          <w:highlight w:val="green"/>
          <w:u w:val="single"/>
        </w:rPr>
        <w:t xml:space="preserve">a referendum on </w:t>
      </w:r>
      <w:r w:rsidRPr="00FB2058">
        <w:rPr>
          <w:rFonts w:asciiTheme="minorHAnsi" w:hAnsiTheme="minorHAnsi" w:cstheme="minorHAnsi"/>
          <w:b/>
          <w:u w:val="single"/>
        </w:rPr>
        <w:t xml:space="preserve">the notion of a </w:t>
      </w:r>
      <w:r w:rsidRPr="00FB2058">
        <w:rPr>
          <w:rFonts w:asciiTheme="minorHAnsi" w:hAnsiTheme="minorHAnsi" w:cstheme="minorHAnsi"/>
          <w:b/>
          <w:highlight w:val="green"/>
          <w:u w:val="single"/>
        </w:rPr>
        <w:t xml:space="preserve">universal community </w:t>
      </w:r>
      <w:r w:rsidRPr="00FB2058">
        <w:rPr>
          <w:rFonts w:asciiTheme="minorHAnsi" w:hAnsiTheme="minorHAnsi" w:cstheme="minorHAnsi"/>
          <w:highlight w:val="green"/>
          <w:u w:val="single"/>
        </w:rPr>
        <w:t xml:space="preserve">and </w:t>
      </w:r>
      <w:r w:rsidRPr="00FB2058">
        <w:rPr>
          <w:rFonts w:asciiTheme="minorHAnsi" w:hAnsiTheme="minorHAnsi" w:cstheme="minorHAnsi"/>
          <w:u w:val="single"/>
        </w:rPr>
        <w:t xml:space="preserve">the </w:t>
      </w:r>
      <w:r w:rsidRPr="00FB2058">
        <w:rPr>
          <w:rFonts w:asciiTheme="minorHAnsi" w:hAnsiTheme="minorHAnsi" w:cstheme="minorHAnsi"/>
          <w:b/>
          <w:highlight w:val="green"/>
          <w:u w:val="single"/>
        </w:rPr>
        <w:t>structural exclusions</w:t>
      </w:r>
      <w:r w:rsidRPr="00FB2058">
        <w:rPr>
          <w:rFonts w:asciiTheme="minorHAnsi" w:hAnsiTheme="minorHAnsi" w:cstheme="minorHAnsi"/>
          <w:b/>
          <w:u w:val="single"/>
        </w:rPr>
        <w:t xml:space="preserve"> and fairness issues </w:t>
      </w:r>
      <w:r w:rsidRPr="00FB2058">
        <w:rPr>
          <w:rFonts w:asciiTheme="minorHAnsi" w:hAnsiTheme="minorHAnsi" w:cstheme="minorHAnsi"/>
          <w:b/>
          <w:highlight w:val="green"/>
          <w:u w:val="single"/>
        </w:rPr>
        <w:t>that characterize</w:t>
      </w:r>
      <w:r w:rsidRPr="00FB2058">
        <w:rPr>
          <w:rFonts w:asciiTheme="minorHAnsi" w:hAnsiTheme="minorHAnsi" w:cstheme="minorHAnsi"/>
          <w:u w:val="single"/>
        </w:rPr>
        <w:t xml:space="preserve"> the traditions and </w:t>
      </w:r>
      <w:r w:rsidRPr="00FB2058">
        <w:rPr>
          <w:rFonts w:asciiTheme="minorHAnsi" w:hAnsiTheme="minorHAnsi" w:cstheme="minorHAnsi"/>
          <w:b/>
          <w:highlight w:val="green"/>
          <w:u w:val="single"/>
        </w:rPr>
        <w:t>norms of competitive practice</w:t>
      </w:r>
      <w:r w:rsidRPr="00FB2058">
        <w:rPr>
          <w:rFonts w:asciiTheme="minorHAnsi" w:hAnsiTheme="minorHAnsi" w:cstheme="minorHAnsi"/>
          <w:sz w:val="16"/>
          <w:szCs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proofErr w:type="spellStart"/>
      <w:r w:rsidRPr="00FB2058">
        <w:rPr>
          <w:rFonts w:asciiTheme="minorHAnsi" w:hAnsiTheme="minorHAnsi" w:cstheme="minorHAnsi"/>
          <w:u w:val="single"/>
        </w:rPr>
        <w:t>Devane</w:t>
      </w:r>
      <w:proofErr w:type="spellEnd"/>
      <w:r w:rsidRPr="00FB2058">
        <w:rPr>
          <w:rFonts w:asciiTheme="minorHAnsi" w:hAnsiTheme="minorHAnsi" w:cstheme="minorHAnsi"/>
          <w:u w:val="single"/>
        </w:rPr>
        <w:t xml:space="preserve"> Murphy asks, “When is the first life saved as a result of the </w:t>
      </w:r>
      <w:proofErr w:type="spellStart"/>
      <w:r w:rsidRPr="00FB2058">
        <w:rPr>
          <w:rFonts w:asciiTheme="minorHAnsi" w:hAnsiTheme="minorHAnsi" w:cstheme="minorHAnsi"/>
          <w:u w:val="single"/>
        </w:rPr>
        <w:t>afffirmative</w:t>
      </w:r>
      <w:proofErr w:type="spellEnd"/>
      <w:r w:rsidRPr="00FB2058">
        <w:rPr>
          <w:rFonts w:asciiTheme="minorHAnsi" w:hAnsiTheme="minorHAnsi" w:cstheme="minorHAnsi"/>
          <w:u w:val="single"/>
        </w:rPr>
        <w:t xml:space="preserve">]?” (2017). While Georgetown admits that a debate round cannot save lives directly, they argue that discuss- </w:t>
      </w:r>
      <w:proofErr w:type="spellStart"/>
      <w:r w:rsidRPr="00FB2058">
        <w:rPr>
          <w:rFonts w:asciiTheme="minorHAnsi" w:hAnsiTheme="minorHAnsi" w:cstheme="minorHAnsi"/>
          <w:u w:val="single"/>
        </w:rPr>
        <w:t>ing</w:t>
      </w:r>
      <w:proofErr w:type="spellEnd"/>
      <w:r w:rsidRPr="00FB2058">
        <w:rPr>
          <w:rFonts w:asciiTheme="minorHAnsi" w:hAnsiTheme="minorHAnsi" w:cstheme="minorHAnsi"/>
          <w:u w:val="single"/>
        </w:rPr>
        <w:t xml:space="preserve"> climate change policy is a valuable academic conversation.</w:t>
      </w:r>
      <w:r w:rsidRPr="00FB2058">
        <w:rPr>
          <w:rFonts w:asciiTheme="minorHAnsi" w:hAnsiTheme="minorHAnsi" w:cstheme="minorHAnsi"/>
          <w:sz w:val="16"/>
          <w:szCs w:val="16"/>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FB2058">
        <w:rPr>
          <w:rFonts w:asciiTheme="minorHAnsi" w:hAnsiTheme="minorHAnsi" w:cstheme="minorHAnsi"/>
          <w:u w:val="single"/>
        </w:rPr>
        <w:t>While Georgetown answers no to these questions, they argue that a focus on debaters as individuals rather than the policy option they have presented is a distraction from the stasis point they have set for the debate</w:t>
      </w:r>
      <w:r w:rsidRPr="00FB2058">
        <w:rPr>
          <w:rFonts w:asciiTheme="minorHAnsi" w:hAnsiTheme="minorHAnsi" w:cstheme="minorHAnsi"/>
          <w:sz w:val="16"/>
          <w:szCs w:val="16"/>
        </w:rPr>
        <w:t xml:space="preserve">. Using </w:t>
      </w:r>
      <w:proofErr w:type="spellStart"/>
      <w:r w:rsidRPr="00FB2058">
        <w:rPr>
          <w:rFonts w:asciiTheme="minorHAnsi" w:hAnsiTheme="minorHAnsi" w:cstheme="minorHAnsi"/>
          <w:sz w:val="16"/>
          <w:szCs w:val="16"/>
        </w:rPr>
        <w:t>Afropessimism</w:t>
      </w:r>
      <w:proofErr w:type="spellEnd"/>
      <w:r w:rsidRPr="00FB2058">
        <w:rPr>
          <w:rFonts w:asciiTheme="minorHAnsi" w:hAnsiTheme="minorHAnsi" w:cstheme="minorHAnsi"/>
          <w:sz w:val="16"/>
          <w:szCs w:val="16"/>
        </w:rPr>
        <w:t xml:space="preserve"> as a heuristic for engaging the resolution, debaters like Rutgers, reject any affirmation of the United States Federal Government. For these students, the federal government is always an unethical actor. </w:t>
      </w:r>
      <w:r w:rsidRPr="00FB2058">
        <w:rPr>
          <w:rFonts w:asciiTheme="minorHAnsi" w:hAnsiTheme="minorHAnsi" w:cstheme="minorHAnsi"/>
          <w:u w:val="single"/>
        </w:rPr>
        <w:t xml:space="preserve">In as much as the </w:t>
      </w:r>
      <w:proofErr w:type="spellStart"/>
      <w:r w:rsidRPr="00FB2058">
        <w:rPr>
          <w:rFonts w:asciiTheme="minorHAnsi" w:hAnsiTheme="minorHAnsi" w:cstheme="minorHAnsi"/>
          <w:highlight w:val="green"/>
          <w:u w:val="single"/>
        </w:rPr>
        <w:t>resolutional</w:t>
      </w:r>
      <w:proofErr w:type="spellEnd"/>
      <w:r w:rsidRPr="00FB2058">
        <w:rPr>
          <w:rFonts w:asciiTheme="minorHAnsi" w:hAnsiTheme="minorHAnsi" w:cstheme="minorHAnsi"/>
          <w:highlight w:val="green"/>
          <w:u w:val="single"/>
        </w:rPr>
        <w:t xml:space="preserve"> statement requires</w:t>
      </w:r>
      <w:r w:rsidRPr="00FB2058">
        <w:rPr>
          <w:rFonts w:asciiTheme="minorHAnsi" w:hAnsiTheme="minorHAnsi" w:cstheme="minorHAnsi"/>
          <w:u w:val="single"/>
        </w:rPr>
        <w:t xml:space="preserve"> the affirmative to posit federal </w:t>
      </w:r>
      <w:r w:rsidRPr="00FB2058">
        <w:rPr>
          <w:rFonts w:asciiTheme="minorHAnsi" w:hAnsiTheme="minorHAnsi" w:cstheme="minorHAnsi"/>
          <w:highlight w:val="green"/>
          <w:u w:val="single"/>
        </w:rPr>
        <w:t xml:space="preserve">govern- </w:t>
      </w:r>
      <w:proofErr w:type="spellStart"/>
      <w:r w:rsidRPr="00FB2058">
        <w:rPr>
          <w:rFonts w:asciiTheme="minorHAnsi" w:hAnsiTheme="minorHAnsi" w:cstheme="minorHAnsi"/>
          <w:highlight w:val="green"/>
          <w:u w:val="single"/>
        </w:rPr>
        <w:t>ment</w:t>
      </w:r>
      <w:proofErr w:type="spellEnd"/>
      <w:r w:rsidRPr="00FB2058">
        <w:rPr>
          <w:rFonts w:asciiTheme="minorHAnsi" w:hAnsiTheme="minorHAnsi" w:cstheme="minorHAnsi"/>
          <w:highlight w:val="green"/>
          <w:u w:val="single"/>
        </w:rPr>
        <w:t xml:space="preserve"> action</w:t>
      </w:r>
      <w:r w:rsidRPr="00FB2058">
        <w:rPr>
          <w:rFonts w:asciiTheme="minorHAnsi" w:hAnsiTheme="minorHAnsi" w:cstheme="minorHAnsi"/>
          <w:u w:val="single"/>
        </w:rPr>
        <w:t xml:space="preserve"> as an ethical response to public need</w:t>
      </w:r>
      <w:r w:rsidRPr="00FB2058">
        <w:rPr>
          <w:rFonts w:asciiTheme="minorHAnsi" w:hAnsiTheme="minorHAnsi" w:cstheme="minorHAnsi"/>
          <w:sz w:val="16"/>
          <w:szCs w:val="16"/>
        </w:rPr>
        <w:t xml:space="preserve">, </w:t>
      </w:r>
      <w:r w:rsidRPr="00FB2058">
        <w:rPr>
          <w:rFonts w:asciiTheme="minorHAnsi" w:hAnsiTheme="minorHAnsi" w:cstheme="minorHAnsi"/>
          <w:b/>
          <w:u w:val="single"/>
        </w:rPr>
        <w:t xml:space="preserve">the vast </w:t>
      </w:r>
      <w:r w:rsidRPr="00FB2058">
        <w:rPr>
          <w:rFonts w:asciiTheme="minorHAnsi" w:hAnsiTheme="minorHAnsi" w:cstheme="minorHAnsi"/>
          <w:b/>
          <w:highlight w:val="green"/>
          <w:u w:val="single"/>
        </w:rPr>
        <w:t>majority of Black debaters refuse to take such</w:t>
      </w:r>
      <w:r w:rsidRPr="00FB2058">
        <w:rPr>
          <w:rFonts w:asciiTheme="minorHAnsi" w:hAnsiTheme="minorHAnsi" w:cstheme="minorHAnsi"/>
          <w:b/>
          <w:u w:val="single"/>
        </w:rPr>
        <w:t xml:space="preserve"> a </w:t>
      </w:r>
      <w:r w:rsidRPr="00FB2058">
        <w:rPr>
          <w:rFonts w:asciiTheme="minorHAnsi" w:hAnsiTheme="minorHAnsi" w:cstheme="minorHAnsi"/>
          <w:b/>
          <w:highlight w:val="green"/>
          <w:u w:val="single"/>
        </w:rPr>
        <w:t>position</w:t>
      </w:r>
      <w:r w:rsidRPr="00FB2058">
        <w:rPr>
          <w:rFonts w:asciiTheme="minorHAnsi" w:hAnsiTheme="minorHAnsi" w:cstheme="minorHAnsi"/>
          <w:b/>
          <w:u w:val="single"/>
        </w:rPr>
        <w:t>.</w:t>
      </w:r>
      <w:r w:rsidRPr="00FB2058">
        <w:rPr>
          <w:rFonts w:asciiTheme="minorHAnsi" w:hAnsiTheme="minorHAnsi" w:cstheme="minorHAnsi"/>
          <w:sz w:val="16"/>
          <w:szCs w:val="16"/>
        </w:rPr>
        <w:t xml:space="preserve"> </w:t>
      </w:r>
      <w:r w:rsidRPr="00FB2058">
        <w:rPr>
          <w:rFonts w:asciiTheme="minorHAnsi" w:hAnsiTheme="minorHAnsi" w:cstheme="minorHAnsi"/>
          <w:u w:val="single"/>
        </w:rPr>
        <w:t xml:space="preserve">To combat this refusal to follow com- </w:t>
      </w:r>
      <w:proofErr w:type="spellStart"/>
      <w:r w:rsidRPr="00FB2058">
        <w:rPr>
          <w:rFonts w:asciiTheme="minorHAnsi" w:hAnsiTheme="minorHAnsi" w:cstheme="minorHAnsi"/>
          <w:u w:val="single"/>
        </w:rPr>
        <w:t>petitive</w:t>
      </w:r>
      <w:proofErr w:type="spellEnd"/>
      <w:r w:rsidRPr="00FB2058">
        <w:rPr>
          <w:rFonts w:asciiTheme="minorHAnsi" w:hAnsiTheme="minorHAnsi" w:cstheme="minorHAnsi"/>
          <w:u w:val="single"/>
        </w:rPr>
        <w:t xml:space="preserve"> norms, the Framework argument developed to confront the disruption of the normative form and content of policy debate competition</w:t>
      </w:r>
      <w:r w:rsidRPr="00FB2058">
        <w:rPr>
          <w:rFonts w:asciiTheme="minorHAnsi" w:hAnsiTheme="minorHAnsi" w:cstheme="minorHAnsi"/>
          <w:sz w:val="16"/>
          <w:szCs w:val="16"/>
        </w:rPr>
        <w:t xml:space="preserve">. </w:t>
      </w:r>
      <w:r w:rsidRPr="00FB2058">
        <w:rPr>
          <w:rFonts w:asciiTheme="minorHAnsi" w:hAnsiTheme="minorHAnsi" w:cstheme="minorHAnsi"/>
          <w:u w:val="single"/>
        </w:rPr>
        <w:t>Framework debaters</w:t>
      </w:r>
      <w:r w:rsidRPr="00FB2058">
        <w:rPr>
          <w:rFonts w:asciiTheme="minorHAnsi" w:hAnsiTheme="minorHAnsi" w:cstheme="minorHAnsi"/>
          <w:sz w:val="16"/>
          <w:szCs w:val="16"/>
        </w:rPr>
        <w:t xml:space="preserve"> (mostly White and non-Black POCs) </w:t>
      </w:r>
      <w:r w:rsidRPr="00FB2058">
        <w:rPr>
          <w:rFonts w:asciiTheme="minorHAnsi" w:hAnsiTheme="minorHAnsi" w:cstheme="minorHAnsi"/>
          <w:u w:val="single"/>
        </w:rPr>
        <w:t>argue</w:t>
      </w:r>
      <w:r w:rsidRPr="00FB2058">
        <w:rPr>
          <w:rFonts w:asciiTheme="minorHAnsi" w:hAnsiTheme="minorHAnsi" w:cstheme="minorHAnsi"/>
          <w:sz w:val="16"/>
          <w:szCs w:val="16"/>
        </w:rPr>
        <w:t xml:space="preserve"> that </w:t>
      </w:r>
      <w:r w:rsidRPr="00FB2058">
        <w:rPr>
          <w:rFonts w:asciiTheme="minorHAnsi" w:hAnsiTheme="minorHAnsi" w:cstheme="minorHAnsi"/>
          <w:u w:val="single"/>
        </w:rPr>
        <w:t>if a team violates the norms of common practice they reject</w:t>
      </w:r>
      <w:r w:rsidRPr="00FB2058">
        <w:rPr>
          <w:rFonts w:asciiTheme="minorHAnsi" w:hAnsiTheme="minorHAnsi" w:cstheme="minorHAnsi"/>
          <w:sz w:val="16"/>
          <w:szCs w:val="16"/>
        </w:rPr>
        <w:t xml:space="preserve"> the normative </w:t>
      </w:r>
      <w:r w:rsidRPr="00FB2058">
        <w:rPr>
          <w:rFonts w:asciiTheme="minorHAnsi" w:hAnsiTheme="minorHAnsi" w:cstheme="minorHAnsi"/>
          <w:u w:val="single"/>
        </w:rPr>
        <w:t>stasis</w:t>
      </w:r>
      <w:r w:rsidRPr="00FB2058">
        <w:rPr>
          <w:rFonts w:asciiTheme="minorHAnsi" w:hAnsiTheme="minorHAnsi" w:cstheme="minorHAnsi"/>
          <w:sz w:val="16"/>
          <w:szCs w:val="16"/>
        </w:rPr>
        <w:t xml:space="preserve"> points for </w:t>
      </w:r>
      <w:proofErr w:type="spellStart"/>
      <w:r w:rsidRPr="00FB2058">
        <w:rPr>
          <w:rFonts w:asciiTheme="minorHAnsi" w:hAnsiTheme="minorHAnsi" w:cstheme="minorHAnsi"/>
          <w:sz w:val="16"/>
          <w:szCs w:val="16"/>
        </w:rPr>
        <w:t>delibera-tion</w:t>
      </w:r>
      <w:proofErr w:type="spellEnd"/>
      <w:r w:rsidRPr="00FB2058">
        <w:rPr>
          <w:rFonts w:asciiTheme="minorHAnsi" w:hAnsiTheme="minorHAnsi" w:cstheme="minorHAnsi"/>
          <w:sz w:val="16"/>
          <w:szCs w:val="16"/>
        </w:rPr>
        <w:t xml:space="preserve"> destroying the educational benefits of policy debate. </w:t>
      </w:r>
      <w:r w:rsidRPr="00FB2058">
        <w:rPr>
          <w:rFonts w:asciiTheme="minorHAnsi" w:hAnsiTheme="minorHAnsi" w:cstheme="minorHAnsi"/>
          <w:u w:val="single"/>
        </w:rPr>
        <w:t>Framework has operated as a strategic tool of capture and exclusion of Black thought in competitive debate. However, as "the holds multiply" so too does Black innovation</w:t>
      </w:r>
      <w:r w:rsidRPr="00FB2058">
        <w:rPr>
          <w:rFonts w:asciiTheme="minorHAnsi" w:hAnsiTheme="minorHAnsi" w:cstheme="minorHAnsi"/>
          <w:sz w:val="16"/>
          <w:szCs w:val="16"/>
        </w:rPr>
        <w:t xml:space="preserve">. </w:t>
      </w:r>
      <w:r w:rsidRPr="00FB2058">
        <w:rPr>
          <w:rFonts w:asciiTheme="minorHAnsi" w:hAnsiTheme="minorHAnsi" w:cstheme="minorHAnsi"/>
          <w:highlight w:val="green"/>
          <w:u w:val="single"/>
        </w:rPr>
        <w:t>Rutgers'</w:t>
      </w:r>
      <w:r w:rsidRPr="00FB2058">
        <w:rPr>
          <w:rFonts w:asciiTheme="minorHAnsi" w:hAnsiTheme="minorHAnsi" w:cstheme="minorHAnsi"/>
          <w:u w:val="single"/>
        </w:rPr>
        <w:t xml:space="preserve"> strategy in the final round took the form of the traditional Framework argument, but using Black thought </w:t>
      </w:r>
      <w:r w:rsidRPr="00FB2058">
        <w:rPr>
          <w:rFonts w:asciiTheme="minorHAnsi" w:hAnsiTheme="minorHAnsi" w:cstheme="minorHAnsi"/>
          <w:b/>
          <w:u w:val="single"/>
        </w:rPr>
        <w:t>to</w:t>
      </w:r>
      <w:r w:rsidRPr="00FB2058">
        <w:rPr>
          <w:rFonts w:asciiTheme="minorHAnsi" w:hAnsiTheme="minorHAnsi" w:cstheme="minorHAnsi"/>
          <w:b/>
          <w:highlight w:val="green"/>
          <w:u w:val="single"/>
        </w:rPr>
        <w:t xml:space="preserve"> revise</w:t>
      </w:r>
      <w:r w:rsidRPr="00FB2058">
        <w:rPr>
          <w:rFonts w:asciiTheme="minorHAnsi" w:hAnsiTheme="minorHAnsi" w:cstheme="minorHAnsi"/>
          <w:b/>
          <w:u w:val="single"/>
        </w:rPr>
        <w:t xml:space="preserve"> the </w:t>
      </w:r>
      <w:r w:rsidRPr="00FB2058">
        <w:rPr>
          <w:rFonts w:asciiTheme="minorHAnsi" w:hAnsiTheme="minorHAnsi" w:cstheme="minorHAnsi"/>
          <w:b/>
          <w:highlight w:val="green"/>
          <w:u w:val="single"/>
        </w:rPr>
        <w:t>content and turn it against</w:t>
      </w:r>
      <w:r w:rsidRPr="00FB2058">
        <w:rPr>
          <w:rFonts w:asciiTheme="minorHAnsi" w:hAnsiTheme="minorHAnsi" w:cstheme="minorHAnsi"/>
          <w:b/>
          <w:u w:val="single"/>
        </w:rPr>
        <w:t xml:space="preserve"> the </w:t>
      </w:r>
      <w:r w:rsidRPr="00FB2058">
        <w:rPr>
          <w:rFonts w:asciiTheme="minorHAnsi" w:hAnsiTheme="minorHAnsi" w:cstheme="minorHAnsi"/>
          <w:b/>
          <w:highlight w:val="green"/>
          <w:u w:val="single"/>
        </w:rPr>
        <w:t>norms of traditional debate</w:t>
      </w:r>
      <w:r w:rsidRPr="00FB2058">
        <w:rPr>
          <w:rFonts w:asciiTheme="minorHAnsi" w:hAnsiTheme="minorHAnsi" w:cstheme="minorHAnsi"/>
          <w:sz w:val="16"/>
          <w:szCs w:val="16"/>
        </w:rPr>
        <w:t xml:space="preserve">. Black Framework, Rutgers' strategy, argued that the </w:t>
      </w:r>
      <w:r w:rsidRPr="00FB2058">
        <w:rPr>
          <w:rFonts w:asciiTheme="minorHAnsi" w:hAnsiTheme="minorHAnsi" w:cstheme="minorHAnsi"/>
          <w:highlight w:val="green"/>
          <w:u w:val="single"/>
        </w:rPr>
        <w:t xml:space="preserve">affirmative </w:t>
      </w:r>
      <w:r w:rsidRPr="00FB2058">
        <w:rPr>
          <w:rFonts w:asciiTheme="minorHAnsi" w:hAnsiTheme="minorHAnsi" w:cstheme="minorHAnsi"/>
          <w:b/>
          <w:highlight w:val="green"/>
          <w:u w:val="single"/>
        </w:rPr>
        <w:t xml:space="preserve">must </w:t>
      </w:r>
      <w:r w:rsidRPr="00FB2058">
        <w:rPr>
          <w:rFonts w:asciiTheme="minorHAnsi" w:hAnsiTheme="minorHAnsi" w:cstheme="minorHAnsi"/>
          <w:b/>
          <w:u w:val="single"/>
        </w:rPr>
        <w:t xml:space="preserve">embody their politics and </w:t>
      </w:r>
      <w:r w:rsidRPr="00FB2058">
        <w:rPr>
          <w:rFonts w:asciiTheme="minorHAnsi" w:hAnsiTheme="minorHAnsi" w:cstheme="minorHAnsi"/>
          <w:b/>
          <w:highlight w:val="green"/>
          <w:u w:val="single"/>
        </w:rPr>
        <w:t xml:space="preserve">demonstrate how they </w:t>
      </w:r>
      <w:r w:rsidRPr="00FB2058">
        <w:rPr>
          <w:rFonts w:asciiTheme="minorHAnsi" w:hAnsiTheme="minorHAnsi" w:cstheme="minorHAnsi"/>
          <w:b/>
          <w:u w:val="single"/>
        </w:rPr>
        <w:t xml:space="preserve">directly </w:t>
      </w:r>
      <w:r w:rsidRPr="00FB2058">
        <w:rPr>
          <w:rFonts w:asciiTheme="minorHAnsi" w:hAnsiTheme="minorHAnsi" w:cstheme="minorHAnsi"/>
          <w:b/>
          <w:highlight w:val="green"/>
          <w:u w:val="single"/>
        </w:rPr>
        <w:t xml:space="preserve">engage in </w:t>
      </w:r>
      <w:r w:rsidRPr="00FB2058">
        <w:rPr>
          <w:rFonts w:asciiTheme="minorHAnsi" w:hAnsiTheme="minorHAnsi" w:cstheme="minorHAnsi"/>
          <w:highlight w:val="green"/>
          <w:u w:val="single"/>
        </w:rPr>
        <w:t>efforts to reduce climate change</w:t>
      </w:r>
      <w:r w:rsidRPr="00FB2058">
        <w:rPr>
          <w:rFonts w:asciiTheme="minorHAnsi" w:hAnsiTheme="minorHAnsi" w:cstheme="minorHAnsi"/>
          <w:u w:val="single"/>
        </w:rPr>
        <w:t>.</w:t>
      </w:r>
      <w:r w:rsidRPr="00FB2058">
        <w:rPr>
          <w:rFonts w:asciiTheme="minorHAnsi" w:hAnsiTheme="minorHAnsi" w:cstheme="minorHAnsi"/>
          <w:sz w:val="16"/>
          <w:szCs w:val="16"/>
        </w:rPr>
        <w:t xml:space="preserve"> Rutgers' argues that Georgetown is disconnected from their politics which is why they can advocate a policy that may affect the people of the Arctic while having little knowledge of those people or their lives. </w:t>
      </w:r>
      <w:r w:rsidRPr="00FB2058">
        <w:rPr>
          <w:rFonts w:asciiTheme="minorHAnsi" w:hAnsiTheme="minorHAnsi" w:cstheme="minorHAnsi"/>
          <w:u w:val="single"/>
        </w:rPr>
        <w:t xml:space="preserve">This kind of </w:t>
      </w:r>
      <w:r w:rsidRPr="00FB2058">
        <w:rPr>
          <w:rFonts w:asciiTheme="minorHAnsi" w:hAnsiTheme="minorHAnsi" w:cstheme="minorHAnsi"/>
          <w:highlight w:val="green"/>
          <w:u w:val="single"/>
        </w:rPr>
        <w:t>orientation toward policy</w:t>
      </w:r>
      <w:r w:rsidRPr="00FB2058">
        <w:rPr>
          <w:rFonts w:asciiTheme="minorHAnsi" w:hAnsiTheme="minorHAnsi" w:cstheme="minorHAnsi"/>
          <w:u w:val="single"/>
        </w:rPr>
        <w:t xml:space="preserve"> action </w:t>
      </w:r>
      <w:r w:rsidRPr="00FB2058">
        <w:rPr>
          <w:rFonts w:asciiTheme="minorHAnsi" w:hAnsiTheme="minorHAnsi" w:cstheme="minorHAnsi"/>
          <w:highlight w:val="green"/>
          <w:u w:val="single"/>
        </w:rPr>
        <w:t>is dangerous, encouraging</w:t>
      </w:r>
      <w:r w:rsidRPr="00FB2058">
        <w:rPr>
          <w:rFonts w:asciiTheme="minorHAnsi" w:hAnsiTheme="minorHAnsi" w:cstheme="minorHAnsi"/>
          <w:u w:val="single"/>
        </w:rPr>
        <w:t xml:space="preserve"> what Rutgers refers to as </w:t>
      </w:r>
      <w:r w:rsidRPr="00FB2058">
        <w:rPr>
          <w:rFonts w:asciiTheme="minorHAnsi" w:hAnsiTheme="minorHAnsi" w:cstheme="minorHAnsi"/>
          <w:b/>
          <w:highlight w:val="green"/>
          <w:u w:val="single"/>
        </w:rPr>
        <w:t>“ascetic tourism"</w:t>
      </w:r>
      <w:r w:rsidRPr="00FB2058">
        <w:rPr>
          <w:rFonts w:asciiTheme="minorHAnsi" w:hAnsiTheme="minorHAnsi" w:cstheme="minorHAnsi"/>
          <w:highlight w:val="green"/>
          <w:u w:val="single"/>
        </w:rPr>
        <w:t xml:space="preserve"> by</w:t>
      </w:r>
      <w:r w:rsidRPr="00FB2058">
        <w:rPr>
          <w:rFonts w:asciiTheme="minorHAnsi" w:hAnsiTheme="minorHAnsi" w:cstheme="minorHAnsi"/>
          <w:u w:val="single"/>
        </w:rPr>
        <w:t xml:space="preserve"> which debaters </w:t>
      </w:r>
      <w:r w:rsidRPr="00FB2058">
        <w:rPr>
          <w:rFonts w:asciiTheme="minorHAnsi" w:hAnsiTheme="minorHAnsi" w:cstheme="minorHAnsi"/>
          <w:highlight w:val="green"/>
          <w:u w:val="single"/>
        </w:rPr>
        <w:t>role-playing policy advocates “tour</w:t>
      </w:r>
      <w:r w:rsidRPr="00FB2058">
        <w:rPr>
          <w:rFonts w:asciiTheme="minorHAnsi" w:hAnsiTheme="minorHAnsi" w:cstheme="minorHAnsi"/>
          <w:u w:val="single"/>
        </w:rPr>
        <w:t xml:space="preserve"> [the] </w:t>
      </w:r>
      <w:r w:rsidRPr="00FB2058">
        <w:rPr>
          <w:rFonts w:asciiTheme="minorHAnsi" w:hAnsiTheme="minorHAnsi" w:cstheme="minorHAnsi"/>
          <w:highlight w:val="green"/>
          <w:u w:val="single"/>
        </w:rPr>
        <w:t>trauma</w:t>
      </w:r>
      <w:r w:rsidRPr="00FB2058">
        <w:rPr>
          <w:rFonts w:asciiTheme="minorHAnsi" w:hAnsiTheme="minorHAnsi" w:cstheme="minorHAnsi"/>
          <w:u w:val="single"/>
        </w:rPr>
        <w:t xml:space="preserve"> of various populations </w:t>
      </w:r>
      <w:r w:rsidRPr="00FB2058">
        <w:rPr>
          <w:rFonts w:asciiTheme="minorHAnsi" w:hAnsiTheme="minorHAnsi" w:cstheme="minorHAnsi"/>
          <w:highlight w:val="green"/>
          <w:u w:val="single"/>
        </w:rPr>
        <w:t>without</w:t>
      </w:r>
      <w:r w:rsidRPr="00FB2058">
        <w:rPr>
          <w:rFonts w:asciiTheme="minorHAnsi" w:hAnsiTheme="minorHAnsi" w:cstheme="minorHAnsi"/>
          <w:u w:val="single"/>
        </w:rPr>
        <w:t xml:space="preserve"> ever </w:t>
      </w:r>
      <w:r w:rsidRPr="00FB2058">
        <w:rPr>
          <w:rFonts w:asciiTheme="minorHAnsi" w:hAnsiTheme="minorHAnsi" w:cstheme="minorHAnsi"/>
          <w:highlight w:val="green"/>
          <w:u w:val="single"/>
        </w:rPr>
        <w:t>acting to alleviate</w:t>
      </w:r>
      <w:r w:rsidRPr="00FB2058">
        <w:rPr>
          <w:rFonts w:asciiTheme="minorHAnsi" w:hAnsiTheme="minorHAnsi" w:cstheme="minorHAnsi"/>
          <w:u w:val="single"/>
        </w:rPr>
        <w:t xml:space="preserve"> the </w:t>
      </w:r>
      <w:r w:rsidRPr="00FB2058">
        <w:rPr>
          <w:rFonts w:asciiTheme="minorHAnsi" w:hAnsiTheme="minorHAnsi" w:cstheme="minorHAnsi"/>
          <w:highlight w:val="green"/>
          <w:u w:val="single"/>
        </w:rPr>
        <w:t>harm</w:t>
      </w:r>
      <w:r w:rsidRPr="00FB2058">
        <w:rPr>
          <w:rFonts w:asciiTheme="minorHAnsi" w:hAnsiTheme="minorHAnsi" w:cstheme="minorHAnsi"/>
          <w:u w:val="single"/>
        </w:rPr>
        <w:t>” (Murphy, 2017).</w:t>
      </w:r>
      <w:r w:rsidRPr="00FB2058">
        <w:rPr>
          <w:rFonts w:asciiTheme="minorHAnsi" w:hAnsiTheme="minorHAnsi" w:cstheme="minorHAnsi"/>
          <w:sz w:val="16"/>
          <w:szCs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w:t>
      </w:r>
      <w:proofErr w:type="spellStart"/>
      <w:r w:rsidRPr="00FB2058">
        <w:rPr>
          <w:rFonts w:asciiTheme="minorHAnsi" w:hAnsiTheme="minorHAnsi" w:cstheme="minorHAnsi"/>
          <w:sz w:val="16"/>
          <w:szCs w:val="16"/>
        </w:rPr>
        <w:t>argu</w:t>
      </w:r>
      <w:proofErr w:type="spellEnd"/>
      <w:r w:rsidRPr="00FB2058">
        <w:rPr>
          <w:rFonts w:asciiTheme="minorHAnsi" w:hAnsiTheme="minorHAnsi" w:cstheme="minorHAnsi"/>
          <w:sz w:val="16"/>
          <w:szCs w:val="16"/>
        </w:rPr>
        <w:t xml:space="preserve">- </w:t>
      </w:r>
      <w:proofErr w:type="spellStart"/>
      <w:r w:rsidRPr="00FB2058">
        <w:rPr>
          <w:rFonts w:asciiTheme="minorHAnsi" w:hAnsiTheme="minorHAnsi" w:cstheme="minorHAnsi"/>
          <w:sz w:val="16"/>
          <w:szCs w:val="16"/>
        </w:rPr>
        <w:t>ing</w:t>
      </w:r>
      <w:proofErr w:type="spellEnd"/>
      <w:r w:rsidRPr="00FB2058">
        <w:rPr>
          <w:rFonts w:asciiTheme="minorHAnsi" w:hAnsiTheme="minorHAnsi" w:cstheme="minorHAnsi"/>
          <w:sz w:val="16"/>
          <w:szCs w:val="16"/>
        </w:rPr>
        <w:t xml:space="preserve"> that the traditional form of policy debate produces poor policy advocates and that </w:t>
      </w:r>
      <w:r w:rsidRPr="00FB2058">
        <w:rPr>
          <w:rFonts w:asciiTheme="minorHAnsi" w:hAnsiTheme="minorHAnsi" w:cstheme="minorHAnsi"/>
          <w:u w:val="single"/>
        </w:rPr>
        <w:t>Black Debate practice which centers embodied political practice is a superior method of training political advocates</w:t>
      </w:r>
      <w:r w:rsidRPr="00FB2058">
        <w:rPr>
          <w:rFonts w:asciiTheme="minorHAnsi" w:hAnsiTheme="minorHAnsi" w:cstheme="minorHAnsi"/>
          <w:b/>
          <w:sz w:val="16"/>
          <w:szCs w:val="16"/>
        </w:rPr>
        <w:t xml:space="preserve">. </w:t>
      </w:r>
      <w:r w:rsidRPr="00FB2058">
        <w:rPr>
          <w:rFonts w:asciiTheme="minorHAnsi" w:hAnsiTheme="minorHAnsi" w:cstheme="minorHAnsi"/>
          <w:u w:val="single"/>
        </w:rPr>
        <w:t xml:space="preserve">Black Framework is an exam- </w:t>
      </w:r>
      <w:proofErr w:type="spellStart"/>
      <w:r w:rsidRPr="00FB2058">
        <w:rPr>
          <w:rFonts w:asciiTheme="minorHAnsi" w:hAnsiTheme="minorHAnsi" w:cstheme="minorHAnsi"/>
          <w:u w:val="single"/>
        </w:rPr>
        <w:t>ple</w:t>
      </w:r>
      <w:proofErr w:type="spellEnd"/>
      <w:r w:rsidRPr="00FB2058">
        <w:rPr>
          <w:rFonts w:asciiTheme="minorHAnsi" w:hAnsiTheme="minorHAnsi" w:cstheme="minorHAnsi"/>
          <w:u w:val="single"/>
        </w:rPr>
        <w:t xml:space="preserve"> of political theorizing from the hold.</w:t>
      </w:r>
      <w:r w:rsidRPr="00FB2058">
        <w:rPr>
          <w:rFonts w:asciiTheme="minorHAnsi" w:hAnsiTheme="minorHAnsi" w:cstheme="minorHAnsi"/>
          <w:sz w:val="16"/>
          <w:szCs w:val="16"/>
        </w:rPr>
        <w:t xml:space="preserve"> It operates from the perspective that </w:t>
      </w:r>
      <w:r w:rsidRPr="00FB2058">
        <w:rPr>
          <w:rFonts w:asciiTheme="minorHAnsi" w:hAnsiTheme="minorHAnsi" w:cstheme="minorHAnsi"/>
          <w:u w:val="single"/>
        </w:rPr>
        <w:t>anti-blackness is the stage upon which all</w:t>
      </w:r>
      <w:r w:rsidRPr="00FB2058">
        <w:rPr>
          <w:rFonts w:asciiTheme="minorHAnsi" w:hAnsiTheme="minorHAnsi" w:cstheme="minorHAnsi"/>
          <w:sz w:val="16"/>
          <w:szCs w:val="16"/>
        </w:rPr>
        <w:t xml:space="preserve"> </w:t>
      </w:r>
      <w:r w:rsidRPr="00FB2058">
        <w:rPr>
          <w:rFonts w:asciiTheme="minorHAnsi" w:hAnsiTheme="minorHAnsi" w:cstheme="minorHAnsi"/>
          <w:u w:val="single"/>
        </w:rPr>
        <w:t>political deliberation is played and then strategically identifies a tactic and an exigency for disruption.</w:t>
      </w:r>
      <w:r w:rsidRPr="00FB2058">
        <w:rPr>
          <w:rFonts w:asciiTheme="minorHAnsi" w:hAnsiTheme="minorHAnsi" w:cstheme="minorHAnsi"/>
          <w:b/>
          <w:sz w:val="16"/>
          <w:szCs w:val="16"/>
        </w:rPr>
        <w:t xml:space="preserve"> </w:t>
      </w:r>
      <w:r w:rsidRPr="00FB2058">
        <w:rPr>
          <w:rFonts w:asciiTheme="minorHAnsi" w:hAnsiTheme="minorHAnsi" w:cstheme="minorHAnsi"/>
          <w:sz w:val="16"/>
          <w:szCs w:val="16"/>
        </w:rPr>
        <w:t xml:space="preserve">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w:t>
      </w:r>
      <w:r w:rsidRPr="00FB2058">
        <w:rPr>
          <w:rFonts w:asciiTheme="minorHAnsi" w:hAnsiTheme="minorHAnsi" w:cstheme="minorHAnsi"/>
          <w:u w:val="single"/>
        </w:rPr>
        <w:t>Rutgers turned a mirror on debate and offered a reflection of itself haunted by the specter of Black death. Arguing Black Framework was an act of bringing out the dead.</w:t>
      </w:r>
    </w:p>
    <w:p w14:paraId="75F57FB6" w14:textId="77777777" w:rsidR="00FB2058" w:rsidRPr="00FB2058" w:rsidRDefault="00FB2058" w:rsidP="00FB2058">
      <w:pPr>
        <w:pStyle w:val="Heading4"/>
        <w:rPr>
          <w:rFonts w:asciiTheme="minorHAnsi" w:hAnsiTheme="minorHAnsi" w:cstheme="minorHAnsi"/>
        </w:rPr>
      </w:pPr>
      <w:r w:rsidRPr="00FB2058">
        <w:rPr>
          <w:rFonts w:asciiTheme="minorHAnsi" w:hAnsiTheme="minorHAnsi" w:cstheme="minorHAnsi"/>
        </w:rPr>
        <w:t>They violate.</w:t>
      </w:r>
    </w:p>
    <w:p w14:paraId="663165CC" w14:textId="77777777" w:rsidR="00FB2058" w:rsidRPr="00FB2058" w:rsidRDefault="00FB2058" w:rsidP="00FB2058">
      <w:pPr>
        <w:pStyle w:val="Heading4"/>
        <w:rPr>
          <w:rFonts w:asciiTheme="minorHAnsi" w:hAnsiTheme="minorHAnsi" w:cstheme="minorHAnsi"/>
        </w:rPr>
      </w:pPr>
      <w:r w:rsidRPr="00FB2058">
        <w:rPr>
          <w:rFonts w:asciiTheme="minorHAnsi" w:hAnsiTheme="minorHAnsi" w:cstheme="minorHAnsi"/>
        </w:rPr>
        <w:t xml:space="preserve">First, </w:t>
      </w:r>
      <w:r w:rsidRPr="00FB2058">
        <w:rPr>
          <w:rFonts w:asciiTheme="minorHAnsi" w:hAnsiTheme="minorHAnsi" w:cstheme="minorHAnsi"/>
          <w:u w:val="single"/>
        </w:rPr>
        <w:t>ascetic tourism</w:t>
      </w:r>
      <w:r w:rsidRPr="00FB2058">
        <w:rPr>
          <w:rFonts w:asciiTheme="minorHAnsi" w:hAnsiTheme="minorHAnsi" w:cstheme="minorHAnsi"/>
        </w:rPr>
        <w:t xml:space="preserve"> – reading the 1AC absent direct efforts to challenge communal violence posits them as tourists to violence. Benefits to scenario planning don’t disprove the violation.</w:t>
      </w:r>
    </w:p>
    <w:p w14:paraId="101B268B" w14:textId="77777777" w:rsidR="00FB2058" w:rsidRPr="00FB2058" w:rsidRDefault="00FB2058" w:rsidP="00FB2058">
      <w:pPr>
        <w:pStyle w:val="Heading4"/>
        <w:rPr>
          <w:rFonts w:asciiTheme="minorHAnsi" w:hAnsiTheme="minorHAnsi" w:cstheme="minorHAnsi"/>
        </w:rPr>
      </w:pPr>
      <w:r w:rsidRPr="00FB2058">
        <w:rPr>
          <w:rFonts w:asciiTheme="minorHAnsi" w:hAnsiTheme="minorHAnsi" w:cstheme="minorHAnsi"/>
        </w:rPr>
        <w:t xml:space="preserve">Second, </w:t>
      </w:r>
      <w:r w:rsidRPr="00FB2058">
        <w:rPr>
          <w:rFonts w:asciiTheme="minorHAnsi" w:hAnsiTheme="minorHAnsi" w:cstheme="minorHAnsi"/>
          <w:u w:val="single"/>
        </w:rPr>
        <w:t>revitalization of stasis</w:t>
      </w:r>
      <w:r w:rsidRPr="00FB2058">
        <w:rPr>
          <w:rFonts w:asciiTheme="minorHAnsi" w:hAnsiTheme="minorHAnsi" w:cstheme="minorHAnsi"/>
        </w:rPr>
        <w:t xml:space="preserve"> – our offense isn’t just “going beyond scenario planning” BUT specification of such since it revitalizes stasis and forces research beyond traditional norms.</w:t>
      </w:r>
    </w:p>
    <w:p w14:paraId="7CA25764" w14:textId="77777777" w:rsidR="00FB2058" w:rsidRPr="00FB2058" w:rsidRDefault="00FB2058" w:rsidP="00FB2058">
      <w:pPr>
        <w:pStyle w:val="Heading4"/>
        <w:rPr>
          <w:rFonts w:asciiTheme="minorHAnsi" w:hAnsiTheme="minorHAnsi" w:cstheme="minorHAnsi"/>
        </w:rPr>
      </w:pPr>
      <w:r w:rsidRPr="00FB2058">
        <w:rPr>
          <w:rFonts w:asciiTheme="minorHAnsi" w:hAnsiTheme="minorHAnsi" w:cstheme="minorHAnsi"/>
        </w:rPr>
        <w:t xml:space="preserve">Third, </w:t>
      </w:r>
      <w:r w:rsidRPr="00FB2058">
        <w:rPr>
          <w:rFonts w:asciiTheme="minorHAnsi" w:hAnsiTheme="minorHAnsi" w:cstheme="minorHAnsi"/>
          <w:u w:val="single"/>
        </w:rPr>
        <w:t>Effects T</w:t>
      </w:r>
      <w:r w:rsidRPr="00FB2058">
        <w:rPr>
          <w:rFonts w:asciiTheme="minorHAnsi" w:hAnsiTheme="minorHAnsi" w:cstheme="minorHAnsi"/>
        </w:rPr>
        <w:t xml:space="preserve"> – words holding potential for action proves scenario planning could affect action, which still links since it still posits them as tourists over violence, and is infinitely regressive – anything could affect each other.</w:t>
      </w:r>
    </w:p>
    <w:p w14:paraId="7AFFA0AB" w14:textId="77777777" w:rsidR="00FB2058" w:rsidRPr="00FB2058" w:rsidRDefault="00FB2058" w:rsidP="00FB2058">
      <w:pPr>
        <w:pStyle w:val="Heading4"/>
        <w:rPr>
          <w:rFonts w:asciiTheme="minorHAnsi" w:hAnsiTheme="minorHAnsi" w:cstheme="minorHAnsi"/>
        </w:rPr>
      </w:pPr>
      <w:r w:rsidRPr="00FB2058">
        <w:rPr>
          <w:rFonts w:asciiTheme="minorHAnsi" w:hAnsiTheme="minorHAnsi" w:cstheme="minorHAnsi"/>
        </w:rPr>
        <w:t xml:space="preserve">No RVIs – a) positions black individuals in a state of constant dispossession as violent rhetoric is imposed onto their bodies b) illogical – you don’t win for being fair c) chilling – good theory debaters bait theory and then win off the RVI every round. Encourages more abuse. </w:t>
      </w:r>
    </w:p>
    <w:p w14:paraId="3BC3BE60" w14:textId="49D0C063" w:rsidR="00FB2058" w:rsidRDefault="00FB2058" w:rsidP="00FB2058">
      <w:pPr>
        <w:pStyle w:val="Heading4"/>
        <w:rPr>
          <w:rFonts w:asciiTheme="minorHAnsi" w:hAnsiTheme="minorHAnsi" w:cstheme="minorHAnsi"/>
        </w:rPr>
      </w:pPr>
      <w:r w:rsidRPr="00FB2058">
        <w:rPr>
          <w:rFonts w:asciiTheme="minorHAnsi" w:hAnsiTheme="minorHAnsi" w:cstheme="minorHAnsi"/>
        </w:rPr>
        <w:t xml:space="preserve">Competing </w:t>
      </w:r>
      <w:proofErr w:type="spellStart"/>
      <w:r w:rsidRPr="00FB2058">
        <w:rPr>
          <w:rFonts w:asciiTheme="minorHAnsi" w:hAnsiTheme="minorHAnsi" w:cstheme="minorHAnsi"/>
        </w:rPr>
        <w:t>interps</w:t>
      </w:r>
      <w:proofErr w:type="spellEnd"/>
      <w:r w:rsidRPr="00FB2058">
        <w:rPr>
          <w:rFonts w:asciiTheme="minorHAnsi" w:hAnsiTheme="minorHAnsi" w:cstheme="minorHAnsi"/>
        </w:rPr>
        <w:t xml:space="preserve"> –a) reasonability is arbitrary and bites judge intervention, b) competing </w:t>
      </w:r>
      <w:proofErr w:type="spellStart"/>
      <w:r w:rsidRPr="00FB2058">
        <w:rPr>
          <w:rFonts w:asciiTheme="minorHAnsi" w:hAnsiTheme="minorHAnsi" w:cstheme="minorHAnsi"/>
        </w:rPr>
        <w:t>interps</w:t>
      </w:r>
      <w:proofErr w:type="spellEnd"/>
      <w:r w:rsidRPr="00FB2058">
        <w:rPr>
          <w:rFonts w:asciiTheme="minorHAnsi" w:hAnsiTheme="minorHAnsi" w:cstheme="minorHAnsi"/>
        </w:rPr>
        <w:t xml:space="preserve"> is a race to the top where the best norm wins the debate.</w:t>
      </w:r>
    </w:p>
    <w:p w14:paraId="6509FDED" w14:textId="0650BE84" w:rsidR="005723B9" w:rsidRDefault="000B58DF" w:rsidP="000B58DF">
      <w:pPr>
        <w:pStyle w:val="Heading2"/>
        <w:rPr>
          <w:rFonts w:asciiTheme="minorHAnsi" w:hAnsiTheme="minorHAnsi" w:cstheme="minorHAnsi"/>
        </w:rPr>
      </w:pPr>
      <w:r w:rsidRPr="00FB2058">
        <w:rPr>
          <w:rFonts w:asciiTheme="minorHAnsi" w:hAnsiTheme="minorHAnsi" w:cstheme="minorHAnsi"/>
        </w:rPr>
        <w:t>Case</w:t>
      </w:r>
    </w:p>
    <w:p w14:paraId="62A97909" w14:textId="06C6C496" w:rsidR="005635F9" w:rsidRDefault="005635F9" w:rsidP="005635F9">
      <w:pPr>
        <w:pStyle w:val="Heading3"/>
      </w:pPr>
      <w:r>
        <w:t>1NC – Space Colonization</w:t>
      </w:r>
    </w:p>
    <w:p w14:paraId="7D44F6F7" w14:textId="77777777" w:rsidR="005635F9" w:rsidRDefault="005635F9" w:rsidP="005635F9">
      <w:pPr>
        <w:pStyle w:val="Heading4"/>
      </w:pPr>
      <w:r>
        <w:t xml:space="preserve">Try or die to avoid mass extinction </w:t>
      </w:r>
    </w:p>
    <w:p w14:paraId="59C365CF" w14:textId="77777777" w:rsidR="005635F9" w:rsidRDefault="005635F9" w:rsidP="005635F9">
      <w:r w:rsidRPr="001A4D15">
        <w:rPr>
          <w:rStyle w:val="Style13ptBold"/>
        </w:rPr>
        <w:t>Becker</w:t>
      </w:r>
      <w:r w:rsidRPr="001A4D15">
        <w:t>, Presidential Climate Action Project for Obama, 15 years at the U.S. Department of Energy and a journalism career that began when he was a combat correspondent</w:t>
      </w:r>
      <w:r>
        <w:t xml:space="preserve"> in Vietnam at age 19, 2/6/</w:t>
      </w:r>
      <w:r w:rsidRPr="001A4D15">
        <w:rPr>
          <w:rStyle w:val="Style13ptBold"/>
        </w:rPr>
        <w:t>2017</w:t>
      </w:r>
    </w:p>
    <w:p w14:paraId="3825A0D3" w14:textId="77777777" w:rsidR="005635F9" w:rsidRDefault="005635F9" w:rsidP="005635F9">
      <w:r w:rsidRPr="001A4D15">
        <w:t>(William, Who Wants to Live on Mars?, www.huffingtonpost.com/william-s-becker/who-wants-to-live-on-mars_b_14632700.html</w:t>
      </w:r>
      <w:r>
        <w:t>)</w:t>
      </w:r>
    </w:p>
    <w:p w14:paraId="16978457" w14:textId="77777777" w:rsidR="005635F9" w:rsidRDefault="005635F9" w:rsidP="005635F9">
      <w:r>
        <w:t xml:space="preserve">Some of </w:t>
      </w:r>
      <w:r w:rsidRPr="00366468">
        <w:rPr>
          <w:rStyle w:val="Emphasis"/>
          <w:highlight w:val="cyan"/>
        </w:rPr>
        <w:t>the most intelligent people alive</w:t>
      </w:r>
      <w:r w:rsidRPr="00366468">
        <w:rPr>
          <w:highlight w:val="cyan"/>
        </w:rPr>
        <w:t xml:space="preserve"> - </w:t>
      </w:r>
      <w:r w:rsidRPr="00366468">
        <w:rPr>
          <w:rStyle w:val="StyleUnderline"/>
          <w:highlight w:val="cyan"/>
        </w:rPr>
        <w:t>among them</w:t>
      </w:r>
      <w:r>
        <w:t xml:space="preserve">,, billionaire Elon </w:t>
      </w:r>
      <w:r w:rsidRPr="00366468">
        <w:rPr>
          <w:rStyle w:val="StyleUnderline"/>
          <w:highlight w:val="cyan"/>
        </w:rPr>
        <w:t>Musk</w:t>
      </w:r>
      <w:r>
        <w:t xml:space="preserve">, fellow billionaire Sir Richard Branson </w:t>
      </w:r>
      <w:r w:rsidRPr="00366468">
        <w:rPr>
          <w:rStyle w:val="StyleUnderline"/>
          <w:highlight w:val="cyan"/>
        </w:rPr>
        <w:t>and</w:t>
      </w:r>
      <w:r>
        <w:t xml:space="preserve"> theoretical physicist Stephen </w:t>
      </w:r>
      <w:r w:rsidRPr="00366468">
        <w:rPr>
          <w:rStyle w:val="StyleUnderline"/>
          <w:highlight w:val="cyan"/>
        </w:rPr>
        <w:t>Hawking</w:t>
      </w:r>
      <w:r>
        <w:t xml:space="preserve"> - </w:t>
      </w:r>
      <w:r w:rsidRPr="00366468">
        <w:rPr>
          <w:rStyle w:val="StyleUnderline"/>
          <w:highlight w:val="cyan"/>
        </w:rPr>
        <w:t>want us to colonize Mars</w:t>
      </w:r>
      <w:r>
        <w:t xml:space="preserve">. Hawking predicts </w:t>
      </w:r>
      <w:r w:rsidRPr="004A5BC6">
        <w:rPr>
          <w:rStyle w:val="StyleUnderline"/>
        </w:rPr>
        <w:t>unless we prepare another celestial body to be our lifeboat</w:t>
      </w:r>
      <w:r>
        <w:t xml:space="preserve">, </w:t>
      </w:r>
      <w:r w:rsidRPr="00366468">
        <w:rPr>
          <w:rStyle w:val="Emphasis"/>
          <w:highlight w:val="cyan"/>
        </w:rPr>
        <w:t xml:space="preserve">humanity is destined to suffer mass </w:t>
      </w:r>
      <w:r w:rsidRPr="00316EE3">
        <w:rPr>
          <w:rStyle w:val="Emphasis"/>
          <w:highlight w:val="cyan"/>
        </w:rPr>
        <w:t>extinction due</w:t>
      </w:r>
      <w:r w:rsidRPr="004A5BC6">
        <w:rPr>
          <w:rStyle w:val="Emphasis"/>
        </w:rPr>
        <w:t xml:space="preserve"> in part </w:t>
      </w:r>
      <w:r w:rsidRPr="00316EE3">
        <w:rPr>
          <w:rStyle w:val="Emphasis"/>
          <w:highlight w:val="cyan"/>
        </w:rPr>
        <w:t>to</w:t>
      </w:r>
      <w:r w:rsidRPr="004A5BC6">
        <w:rPr>
          <w:rStyle w:val="Emphasis"/>
        </w:rPr>
        <w:t xml:space="preserve"> our </w:t>
      </w:r>
      <w:r w:rsidRPr="00316EE3">
        <w:rPr>
          <w:rStyle w:val="Emphasis"/>
          <w:highlight w:val="cyan"/>
        </w:rPr>
        <w:t>unsustainable</w:t>
      </w:r>
      <w:r w:rsidRPr="004A5BC6">
        <w:rPr>
          <w:rStyle w:val="Emphasis"/>
        </w:rPr>
        <w:t xml:space="preserve"> squandering of Earth’s </w:t>
      </w:r>
      <w:r w:rsidRPr="00316EE3">
        <w:rPr>
          <w:rStyle w:val="Emphasis"/>
          <w:highlight w:val="cyan"/>
        </w:rPr>
        <w:t>resources</w:t>
      </w:r>
      <w:r>
        <w:t>.</w:t>
      </w:r>
    </w:p>
    <w:p w14:paraId="4DBCAE3C" w14:textId="77777777" w:rsidR="005635F9" w:rsidRDefault="005635F9" w:rsidP="005635F9">
      <w:r>
        <w:t>“</w:t>
      </w:r>
      <w:r w:rsidRPr="004A5BC6">
        <w:rPr>
          <w:rStyle w:val="StyleUnderline"/>
        </w:rPr>
        <w:t>Although the chance of a disaster to planet Earth in a given year may be quite low</w:t>
      </w:r>
      <w:r>
        <w:t xml:space="preserve">, </w:t>
      </w:r>
      <w:r w:rsidRPr="004A5BC6">
        <w:rPr>
          <w:rStyle w:val="StyleUnderline"/>
        </w:rPr>
        <w:t>it adds up over time</w:t>
      </w:r>
      <w:r>
        <w:t xml:space="preserve">, </w:t>
      </w:r>
      <w:r w:rsidRPr="004A5BC6">
        <w:rPr>
          <w:rStyle w:val="StyleUnderline"/>
        </w:rPr>
        <w:t xml:space="preserve">and becomes </w:t>
      </w:r>
      <w:r w:rsidRPr="00366468">
        <w:rPr>
          <w:rStyle w:val="StyleUnderline"/>
          <w:highlight w:val="cyan"/>
        </w:rPr>
        <w:t xml:space="preserve">a </w:t>
      </w:r>
      <w:r w:rsidRPr="00366468">
        <w:rPr>
          <w:rStyle w:val="Emphasis"/>
          <w:highlight w:val="cyan"/>
        </w:rPr>
        <w:t>near certainty</w:t>
      </w:r>
      <w:r w:rsidRPr="00366468">
        <w:rPr>
          <w:rStyle w:val="StyleUnderline"/>
          <w:highlight w:val="cyan"/>
        </w:rPr>
        <w:t xml:space="preserve"> in the next thousand or ten thousand years</w:t>
      </w:r>
      <w:r>
        <w:t>,” Hawking says. “</w:t>
      </w:r>
      <w:r w:rsidRPr="004A5BC6">
        <w:rPr>
          <w:rStyle w:val="StyleUnderline"/>
        </w:rPr>
        <w:t xml:space="preserve">By that time </w:t>
      </w:r>
      <w:r w:rsidRPr="00366468">
        <w:rPr>
          <w:rStyle w:val="StyleUnderline"/>
          <w:highlight w:val="cyan"/>
        </w:rPr>
        <w:t>we should have spread out into space</w:t>
      </w:r>
      <w:r>
        <w:t xml:space="preserve">, and to other stars, </w:t>
      </w:r>
      <w:r w:rsidRPr="00366468">
        <w:rPr>
          <w:rStyle w:val="StyleUnderline"/>
          <w:highlight w:val="cyan"/>
        </w:rPr>
        <w:t>so a disaster</w:t>
      </w:r>
      <w:r w:rsidRPr="004A5BC6">
        <w:rPr>
          <w:rStyle w:val="StyleUnderline"/>
        </w:rPr>
        <w:t xml:space="preserve"> on Earth </w:t>
      </w:r>
      <w:r w:rsidRPr="00366468">
        <w:rPr>
          <w:rStyle w:val="StyleUnderline"/>
          <w:highlight w:val="cyan"/>
        </w:rPr>
        <w:t xml:space="preserve">would not mean the </w:t>
      </w:r>
      <w:r w:rsidRPr="00366468">
        <w:rPr>
          <w:rStyle w:val="Emphasis"/>
          <w:highlight w:val="cyan"/>
        </w:rPr>
        <w:t>end of the human race</w:t>
      </w:r>
      <w:r w:rsidRPr="00366468">
        <w:rPr>
          <w:highlight w:val="cyan"/>
        </w:rPr>
        <w:t>.”</w:t>
      </w:r>
    </w:p>
    <w:p w14:paraId="5A750937" w14:textId="77777777" w:rsidR="005635F9" w:rsidRDefault="005635F9" w:rsidP="005635F9">
      <w:r w:rsidRPr="004A5BC6">
        <w:rPr>
          <w:rStyle w:val="StyleUnderline"/>
        </w:rPr>
        <w:t>Musk</w:t>
      </w:r>
      <w:r>
        <w:t xml:space="preserve"> has less patience. He</w:t>
      </w:r>
      <w:r w:rsidRPr="004A5BC6">
        <w:rPr>
          <w:rStyle w:val="StyleUnderline"/>
        </w:rPr>
        <w:t xml:space="preserve">’s </w:t>
      </w:r>
      <w:r w:rsidRPr="00366468">
        <w:rPr>
          <w:rStyle w:val="Emphasis"/>
          <w:highlight w:val="cyan"/>
        </w:rPr>
        <w:t>working with NASA</w:t>
      </w:r>
      <w:r>
        <w:t xml:space="preserve"> on an interplanetary transport that will take </w:t>
      </w:r>
      <w:proofErr w:type="spellStart"/>
      <w:r>
        <w:t>take</w:t>
      </w:r>
      <w:proofErr w:type="spellEnd"/>
      <w:r>
        <w:t xml:space="preserve"> the first astronauts to Mars in the 2030s. Later, regular people could make the trip for $200,000 per ticket (checked baggage fees not included) in one of Musk’s interplanetary space buses. “I really think </w:t>
      </w:r>
      <w:r w:rsidRPr="004A5BC6">
        <w:rPr>
          <w:rStyle w:val="StyleUnderline"/>
        </w:rPr>
        <w:t>there are two</w:t>
      </w:r>
      <w:r>
        <w:t xml:space="preserve"> fundamental </w:t>
      </w:r>
      <w:r w:rsidRPr="004A5BC6">
        <w:rPr>
          <w:rStyle w:val="StyleUnderline"/>
        </w:rPr>
        <w:t>paths</w:t>
      </w:r>
      <w:r>
        <w:t>,” Musk says. “</w:t>
      </w:r>
      <w:r w:rsidRPr="004A5BC6">
        <w:rPr>
          <w:rStyle w:val="StyleUnderline"/>
        </w:rPr>
        <w:t>One</w:t>
      </w:r>
      <w:r>
        <w:t xml:space="preserve"> path </w:t>
      </w:r>
      <w:r w:rsidRPr="004A5BC6">
        <w:rPr>
          <w:rStyle w:val="StyleUnderline"/>
        </w:rPr>
        <w:t xml:space="preserve">is </w:t>
      </w:r>
      <w:r w:rsidRPr="00316EE3">
        <w:rPr>
          <w:rStyle w:val="StyleUnderline"/>
          <w:highlight w:val="cyan"/>
        </w:rPr>
        <w:t>we stay</w:t>
      </w:r>
      <w:r w:rsidRPr="004A5BC6">
        <w:rPr>
          <w:rStyle w:val="StyleUnderline"/>
        </w:rPr>
        <w:t xml:space="preserve"> on Earth</w:t>
      </w:r>
      <w:r>
        <w:t xml:space="preserve"> forever, </w:t>
      </w:r>
      <w:r w:rsidRPr="00316EE3">
        <w:rPr>
          <w:rStyle w:val="Emphasis"/>
          <w:highlight w:val="cyan"/>
        </w:rPr>
        <w:t>and some eventual extinction event wipes us out</w:t>
      </w:r>
      <w:r>
        <w:t xml:space="preserve">.” </w:t>
      </w:r>
      <w:r w:rsidRPr="004A5BC6">
        <w:rPr>
          <w:rStyle w:val="StyleUnderline"/>
        </w:rPr>
        <w:t>The other path</w:t>
      </w:r>
      <w:r>
        <w:t xml:space="preserve">: </w:t>
      </w:r>
      <w:r w:rsidRPr="004A5BC6">
        <w:rPr>
          <w:rStyle w:val="StyleUnderline"/>
        </w:rPr>
        <w:t>Traveling</w:t>
      </w:r>
      <w:r>
        <w:t xml:space="preserve"> 19,000 miles over three months to get </w:t>
      </w:r>
      <w:r w:rsidRPr="004A5BC6">
        <w:rPr>
          <w:rStyle w:val="StyleUnderline"/>
        </w:rPr>
        <w:t>to a barren planet</w:t>
      </w:r>
      <w:r>
        <w:t xml:space="preserve"> of rocks, dust and deadly radiation. “It will be like, </w:t>
      </w:r>
      <w:r w:rsidRPr="004A5BC6">
        <w:rPr>
          <w:color w:val="8496B0" w:themeColor="text2" w:themeTint="99"/>
          <w:sz w:val="24"/>
        </w:rPr>
        <w:t>really fun to go, you’ll have a great time</w:t>
      </w:r>
      <w:r>
        <w:t>,” Musk says.</w:t>
      </w:r>
    </w:p>
    <w:p w14:paraId="56EF5F84" w14:textId="77777777" w:rsidR="005635F9" w:rsidRDefault="005635F9" w:rsidP="005635F9"/>
    <w:p w14:paraId="3830314E" w14:textId="77777777" w:rsidR="005635F9" w:rsidRPr="00953FCA" w:rsidRDefault="005635F9" w:rsidP="005635F9"/>
    <w:p w14:paraId="2BE05BD2" w14:textId="77777777" w:rsidR="005635F9" w:rsidRDefault="005635F9" w:rsidP="005635F9">
      <w:pPr>
        <w:pStyle w:val="Heading4"/>
      </w:pPr>
      <w:r>
        <w:t>Space exploration solves</w:t>
      </w:r>
      <w:r w:rsidRPr="00B476B1">
        <w:t xml:space="preserve"> </w:t>
      </w:r>
      <w:r w:rsidRPr="00B476B1">
        <w:rPr>
          <w:u w:val="single"/>
        </w:rPr>
        <w:t>ex</w:t>
      </w:r>
      <w:r w:rsidRPr="00E87BFA">
        <w:rPr>
          <w:u w:val="single"/>
        </w:rPr>
        <w:t>tinction</w:t>
      </w:r>
      <w:r>
        <w:t xml:space="preserve"> and </w:t>
      </w:r>
      <w:r w:rsidRPr="00E87BFA">
        <w:rPr>
          <w:u w:val="single"/>
        </w:rPr>
        <w:t>endless resource wars</w:t>
      </w:r>
    </w:p>
    <w:p w14:paraId="592F6300" w14:textId="77777777" w:rsidR="005635F9" w:rsidRPr="00BD0886" w:rsidRDefault="005635F9" w:rsidP="005635F9">
      <w:pPr>
        <w:rPr>
          <w:rStyle w:val="Style13ptBold"/>
        </w:rPr>
      </w:pPr>
      <w:r w:rsidRPr="00BD0886">
        <w:rPr>
          <w:rStyle w:val="Style13ptBold"/>
        </w:rPr>
        <w:t>Collins 10</w:t>
      </w:r>
    </w:p>
    <w:p w14:paraId="09F5DD6E" w14:textId="77777777" w:rsidR="005635F9" w:rsidRDefault="005635F9" w:rsidP="005635F9">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383C840D" w14:textId="77777777" w:rsidR="005635F9" w:rsidRDefault="005635F9" w:rsidP="005635F9"/>
    <w:p w14:paraId="04A2BE51" w14:textId="77777777" w:rsidR="005635F9" w:rsidRDefault="005635F9" w:rsidP="005635F9">
      <w:r>
        <w:t xml:space="preserve">7. World peace and preservation of human </w:t>
      </w:r>
      <w:proofErr w:type="spellStart"/>
      <w:r>
        <w:t>civilisation</w:t>
      </w:r>
      <w:proofErr w:type="spellEnd"/>
    </w:p>
    <w:p w14:paraId="726BE9DD" w14:textId="77777777" w:rsidR="005635F9" w:rsidRDefault="005635F9" w:rsidP="005635F9">
      <w:r w:rsidRPr="008F6E51">
        <w:rPr>
          <w:rStyle w:val="StyleUnderline"/>
          <w:highlight w:val="cyan"/>
        </w:rPr>
        <w:t>The major source of</w:t>
      </w:r>
      <w:r>
        <w:t xml:space="preserve"> social friction, including </w:t>
      </w:r>
      <w:r w:rsidRPr="008F6E51">
        <w:rPr>
          <w:rStyle w:val="StyleUnderline"/>
          <w:highlight w:val="cyan"/>
        </w:rPr>
        <w:t>international friction</w:t>
      </w:r>
      <w:r w:rsidRPr="008F6E51">
        <w:rPr>
          <w:highlight w:val="cyan"/>
        </w:rPr>
        <w:t xml:space="preserve">, </w:t>
      </w:r>
      <w:r w:rsidRPr="008F6E51">
        <w:rPr>
          <w:rStyle w:val="Emphasis"/>
          <w:highlight w:val="cyan"/>
        </w:rPr>
        <w:t>has</w:t>
      </w:r>
      <w:r>
        <w:t xml:space="preserve"> surely </w:t>
      </w:r>
      <w:r w:rsidRPr="00E87BFA">
        <w:rPr>
          <w:rStyle w:val="Emphasis"/>
        </w:rPr>
        <w:t xml:space="preserve">always </w:t>
      </w:r>
      <w:r w:rsidRPr="008F6E51">
        <w:rPr>
          <w:rStyle w:val="Emphasis"/>
          <w:highlight w:val="cyan"/>
        </w:rPr>
        <w:t>been</w:t>
      </w:r>
      <w:r w:rsidRPr="004517BD">
        <w:rPr>
          <w:rStyle w:val="Emphasis"/>
        </w:rPr>
        <w:t xml:space="preserve"> unequal </w:t>
      </w:r>
      <w:r w:rsidRPr="008F6E51">
        <w:rPr>
          <w:rStyle w:val="Emphasis"/>
          <w:highlight w:val="cyan"/>
        </w:rPr>
        <w:t>access to resources</w:t>
      </w:r>
      <w:r w:rsidRPr="00E87BFA">
        <w:rPr>
          <w:rStyle w:val="Emphasis"/>
        </w:rPr>
        <w:t>.</w:t>
      </w:r>
      <w:r>
        <w:t xml:space="preserve"> </w:t>
      </w:r>
      <w:r w:rsidRPr="00E87BFA">
        <w:rPr>
          <w:rStyle w:val="StyleUnderline"/>
        </w:rPr>
        <w:t>People fight to control</w:t>
      </w:r>
      <w:r>
        <w:t xml:space="preserve"> the </w:t>
      </w:r>
      <w:r w:rsidRPr="00E87BFA">
        <w:rPr>
          <w:rStyle w:val="StyleUnderline"/>
        </w:rPr>
        <w:t>valuable resources</w:t>
      </w:r>
      <w:r>
        <w:t xml:space="preserve"> on and under the land, and in and under the sea. The </w:t>
      </w:r>
      <w:r w:rsidRPr="00E87BFA">
        <w:rPr>
          <w:rStyle w:val="Emphasis"/>
        </w:rPr>
        <w:t xml:space="preserve">natural </w:t>
      </w:r>
      <w:r w:rsidRPr="008F6E51">
        <w:rPr>
          <w:rStyle w:val="Emphasis"/>
          <w:highlight w:val="cyan"/>
        </w:rPr>
        <w:t>resources of Earth are limited</w:t>
      </w:r>
      <w:r w:rsidRPr="00E87BFA">
        <w:rPr>
          <w:rStyle w:val="Emphasis"/>
        </w:rPr>
        <w:t xml:space="preserve"> in quantity</w:t>
      </w:r>
      <w:r>
        <w:t>, and economically accessible resources even more so</w:t>
      </w:r>
      <w:r w:rsidRPr="00E87BFA">
        <w:t>. As the population grows, and demand grows for a higher material standard of living, industrial activity grows exponentially</w:t>
      </w:r>
      <w:r>
        <w:t xml:space="preserve">. </w:t>
      </w:r>
      <w:r w:rsidRPr="008F6E51">
        <w:rPr>
          <w:rStyle w:val="StyleUnderline"/>
          <w:highlight w:val="cyan"/>
        </w:rPr>
        <w:t>The threat of resources becoming scarce has led to</w:t>
      </w:r>
      <w:r>
        <w:t xml:space="preserve"> the concept of </w:t>
      </w:r>
      <w:r w:rsidRPr="00E87BFA">
        <w:rPr>
          <w:rStyle w:val="StyleUnderline"/>
        </w:rPr>
        <w:t>“</w:t>
      </w:r>
      <w:r w:rsidRPr="008F6E51">
        <w:rPr>
          <w:rStyle w:val="StyleUnderline"/>
          <w:highlight w:val="cyan"/>
        </w:rPr>
        <w:t>Resource Wars”.</w:t>
      </w:r>
      <w:r>
        <w:t xml:space="preserve"> Having begun long ago with wars to control the gold and diamonds of Africa and South America, and oil in the Middle East, the current phase is at </w:t>
      </w:r>
      <w:proofErr w:type="spellStart"/>
      <w:r>
        <w:t>centre</w:t>
      </w:r>
      <w:proofErr w:type="spellEnd"/>
      <w:r>
        <w:t xml:space="preserve"> stage of world events today [37]. A particular danger of “resource wars” is that, </w:t>
      </w:r>
      <w:r w:rsidRPr="00E87BFA">
        <w:rPr>
          <w:rStyle w:val="StyleUnderline"/>
        </w:rPr>
        <w:t>if the general public can be persuaded to support them</w:t>
      </w:r>
      <w:r>
        <w:t xml:space="preserve">, </w:t>
      </w:r>
      <w:r w:rsidRPr="004517BD">
        <w:rPr>
          <w:rStyle w:val="Emphasis"/>
        </w:rPr>
        <w:t>they may become impossible to stop</w:t>
      </w:r>
      <w:r w:rsidRPr="00E87BFA">
        <w:rPr>
          <w:rStyle w:val="Emphasis"/>
        </w:rPr>
        <w:t xml:space="preserve"> as resources become increasingly scarce.</w:t>
      </w:r>
      <w: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30F7A538" w14:textId="77777777" w:rsidR="005635F9" w:rsidRDefault="005635F9" w:rsidP="005635F9">
      <w:r>
        <w:t xml:space="preserve">7.1. </w:t>
      </w:r>
      <w:r w:rsidRPr="008F6E51">
        <w:rPr>
          <w:rStyle w:val="Emphasis"/>
          <w:highlight w:val="cyan"/>
        </w:rPr>
        <w:t>Expansion into</w:t>
      </w:r>
      <w:r w:rsidRPr="00E87BFA">
        <w:rPr>
          <w:rStyle w:val="Emphasis"/>
        </w:rPr>
        <w:t xml:space="preserve"> near-Earth </w:t>
      </w:r>
      <w:r w:rsidRPr="008F6E51">
        <w:rPr>
          <w:rStyle w:val="Emphasis"/>
          <w:highlight w:val="cyan"/>
        </w:rPr>
        <w:t>space is the only alternative to endless “resource wars”</w:t>
      </w:r>
    </w:p>
    <w:p w14:paraId="278A1868" w14:textId="77777777" w:rsidR="005635F9" w:rsidRDefault="005635F9" w:rsidP="005635F9">
      <w:r>
        <w:t xml:space="preserve">As an alternative to the “resource wars” already devastating many countries today, </w:t>
      </w:r>
      <w:r w:rsidRPr="008F6E51">
        <w:rPr>
          <w:rStyle w:val="StyleUnderline"/>
          <w:highlight w:val="cyan"/>
        </w:rPr>
        <w:t>opening access to</w:t>
      </w:r>
      <w:r w:rsidRPr="00E87BFA">
        <w:rPr>
          <w:rStyle w:val="StyleUnderline"/>
        </w:rPr>
        <w:t xml:space="preserve"> the </w:t>
      </w:r>
      <w:r w:rsidRPr="008F6E51">
        <w:rPr>
          <w:rStyle w:val="StyleUnderline"/>
          <w:highlight w:val="cyan"/>
        </w:rPr>
        <w:t>unlimited resources of</w:t>
      </w:r>
      <w:r w:rsidRPr="00E87BFA">
        <w:rPr>
          <w:rStyle w:val="StyleUnderline"/>
        </w:rPr>
        <w:t xml:space="preserve"> near-Earth </w:t>
      </w:r>
      <w:r w:rsidRPr="008F6E51">
        <w:rPr>
          <w:rStyle w:val="StyleUnderline"/>
          <w:highlight w:val="cyan"/>
        </w:rPr>
        <w:t>space could</w:t>
      </w:r>
      <w:r w:rsidRPr="008F6E51">
        <w:rPr>
          <w:highlight w:val="cyan"/>
        </w:rPr>
        <w:t xml:space="preserve"> </w:t>
      </w:r>
      <w:r w:rsidRPr="008F6E51">
        <w:rPr>
          <w:rStyle w:val="Emphasis"/>
          <w:highlight w:val="cyan"/>
        </w:rPr>
        <w:t>clearly facilitate world peace</w:t>
      </w:r>
      <w:r w:rsidRPr="00E87BFA">
        <w:rPr>
          <w:rStyle w:val="Emphasis"/>
        </w:rPr>
        <w:t xml:space="preserve"> and security.</w:t>
      </w:r>
      <w:r>
        <w:t xml:space="preserve"> The US National Security Space Office, at the start of its report on the potential of space-based solar power (SSP) published in early 2007, stated: “</w:t>
      </w:r>
      <w:r w:rsidRPr="00E87BFA">
        <w:rPr>
          <w:rStyle w:val="StyleUnderline"/>
        </w:rPr>
        <w:t>Expanding human populations and declining natural resources are potential sources of</w:t>
      </w:r>
      <w:r>
        <w:t xml:space="preserve"> </w:t>
      </w:r>
      <w:r w:rsidRPr="00E87BFA">
        <w:rPr>
          <w:rStyle w:val="Emphasis"/>
        </w:rPr>
        <w:t>local and strategic conflict in the 21st Century</w:t>
      </w:r>
      <w:r>
        <w:t xml:space="preserve">, and </w:t>
      </w:r>
      <w:r w:rsidRPr="00E87BFA">
        <w:rPr>
          <w:rStyle w:val="Emphasis"/>
        </w:rPr>
        <w:t>many see energy as the foremost threat to national security</w:t>
      </w:r>
      <w: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7D7170F" w14:textId="77777777" w:rsidR="005635F9" w:rsidRDefault="005635F9" w:rsidP="005635F9">
      <w:r w:rsidRPr="00E87BFA">
        <w:rPr>
          <w:rStyle w:val="StyleUnderline"/>
        </w:rPr>
        <w:t>Although</w:t>
      </w:r>
      <w:r>
        <w:t xml:space="preserve"> the </w:t>
      </w:r>
      <w:r w:rsidRPr="00E87BFA">
        <w:rPr>
          <w:rStyle w:val="StyleUnderline"/>
        </w:rPr>
        <w:t>use of extra-terrestrial resources on a substantial scale may</w:t>
      </w:r>
      <w:r>
        <w:t xml:space="preserve"> still </w:t>
      </w:r>
      <w:r w:rsidRPr="00E87BFA">
        <w:rPr>
          <w:rStyle w:val="StyleUnderline"/>
        </w:rPr>
        <w:t xml:space="preserve">be some decades away, it is important to </w:t>
      </w:r>
      <w:proofErr w:type="spellStart"/>
      <w:r w:rsidRPr="00E87BFA">
        <w:rPr>
          <w:rStyle w:val="StyleUnderline"/>
        </w:rPr>
        <w:t>recognise</w:t>
      </w:r>
      <w:proofErr w:type="spellEnd"/>
      <w:r>
        <w:t xml:space="preserve"> that </w:t>
      </w:r>
      <w:r w:rsidRPr="008F6E51">
        <w:rPr>
          <w:rStyle w:val="Emphasis"/>
          <w:highlight w:val="cyan"/>
        </w:rPr>
        <w:t>simply acknowledging its feasibility using known tech</w:t>
      </w:r>
      <w:r>
        <w:t xml:space="preserve">nology </w:t>
      </w:r>
      <w:r w:rsidRPr="008F6E51">
        <w:rPr>
          <w:rStyle w:val="Emphasis"/>
          <w:highlight w:val="cyan"/>
        </w:rPr>
        <w:t>is the surest way of ending the threat</w:t>
      </w:r>
      <w:r w:rsidRPr="00E87BFA">
        <w:rPr>
          <w:rStyle w:val="Emphasis"/>
        </w:rPr>
        <w:t xml:space="preserve"> of resource wars.</w:t>
      </w:r>
      <w:r>
        <w:t xml:space="preserve"> That is, </w:t>
      </w:r>
      <w:r w:rsidRPr="00E87BFA">
        <w:rPr>
          <w:rStyle w:val="StyleUnderline"/>
        </w:rPr>
        <w:t>if it is assumed that the resources available for human use are limited to</w:t>
      </w:r>
      <w:r>
        <w:t xml:space="preserve"> those on </w:t>
      </w:r>
      <w:r w:rsidRPr="00E87BFA">
        <w:rPr>
          <w:rStyle w:val="StyleUnderline"/>
        </w:rPr>
        <w:t>Earth</w:t>
      </w:r>
      <w:r w:rsidRPr="00E87BFA">
        <w:t xml:space="preserve">, </w:t>
      </w:r>
      <w:r w:rsidRPr="00E87BFA">
        <w:rPr>
          <w:rStyle w:val="Emphasis"/>
        </w:rPr>
        <w:t>then</w:t>
      </w:r>
      <w:r>
        <w:t xml:space="preserve"> it can be argued that </w:t>
      </w:r>
      <w:r w:rsidRPr="00E87BFA">
        <w:rPr>
          <w:rStyle w:val="Emphasis"/>
        </w:rPr>
        <w:t>resource wars are inescapable</w:t>
      </w:r>
      <w:r>
        <w:t xml:space="preserve"> [22] and [37]. </w:t>
      </w:r>
      <w:r w:rsidRPr="008F6E51">
        <w:rPr>
          <w:rStyle w:val="StyleUnderline"/>
          <w:highlight w:val="cyan"/>
        </w:rPr>
        <w:t>If</w:t>
      </w:r>
      <w:r>
        <w:t xml:space="preserve">, by contrast, </w:t>
      </w:r>
      <w:r w:rsidRPr="008F6E51">
        <w:rPr>
          <w:rStyle w:val="StyleUnderline"/>
          <w:highlight w:val="cyan"/>
        </w:rPr>
        <w:t>it is assumed</w:t>
      </w:r>
      <w:r>
        <w:t xml:space="preserve"> that </w:t>
      </w:r>
      <w:r w:rsidRPr="00E87BFA">
        <w:rPr>
          <w:rStyle w:val="StyleUnderline"/>
        </w:rPr>
        <w:t xml:space="preserve">the </w:t>
      </w:r>
      <w:r w:rsidRPr="008F6E51">
        <w:rPr>
          <w:rStyle w:val="StyleUnderline"/>
          <w:highlight w:val="cyan"/>
        </w:rPr>
        <w:t>resources of space are</w:t>
      </w:r>
      <w:r w:rsidRPr="00E87BFA">
        <w:rPr>
          <w:rStyle w:val="StyleUnderline"/>
        </w:rPr>
        <w:t xml:space="preserve"> economically </w:t>
      </w:r>
      <w:r w:rsidRPr="008F6E51">
        <w:rPr>
          <w:rStyle w:val="StyleUnderline"/>
          <w:highlight w:val="cyan"/>
        </w:rPr>
        <w:t>accessible</w:t>
      </w:r>
      <w:r w:rsidRPr="008F6E51">
        <w:rPr>
          <w:highlight w:val="cyan"/>
        </w:rPr>
        <w:t xml:space="preserve">, </w:t>
      </w:r>
      <w:r w:rsidRPr="008F6E51">
        <w:rPr>
          <w:rStyle w:val="Emphasis"/>
          <w:highlight w:val="cyan"/>
        </w:rPr>
        <w:t>this</w:t>
      </w:r>
      <w:r w:rsidRPr="00E87BFA">
        <w:rPr>
          <w:rStyle w:val="Emphasis"/>
        </w:rPr>
        <w:t xml:space="preserve"> not only </w:t>
      </w:r>
      <w:r w:rsidRPr="008F6E51">
        <w:rPr>
          <w:rStyle w:val="Emphasis"/>
          <w:highlight w:val="cyan"/>
        </w:rPr>
        <w:t>eliminates the need for</w:t>
      </w:r>
      <w:r w:rsidRPr="00E87BFA">
        <w:rPr>
          <w:rStyle w:val="Emphasis"/>
        </w:rPr>
        <w:t xml:space="preserve"> resource </w:t>
      </w:r>
      <w:r w:rsidRPr="008F6E51">
        <w:rPr>
          <w:rStyle w:val="Emphasis"/>
          <w:highlight w:val="cyan"/>
        </w:rPr>
        <w:t>wars</w:t>
      </w:r>
      <w:r>
        <w:t xml:space="preserve">, it can also preserve the benefits of </w:t>
      </w:r>
      <w:proofErr w:type="spellStart"/>
      <w:r>
        <w:t>civilisation</w:t>
      </w:r>
      <w:proofErr w:type="spellEnd"/>
      <w: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119C8D05" w14:textId="77777777" w:rsidR="005635F9" w:rsidRDefault="005635F9" w:rsidP="005635F9">
      <w:r>
        <w:t xml:space="preserve">Industrial and financial </w:t>
      </w:r>
      <w:r w:rsidRPr="00E87BFA">
        <w:rPr>
          <w:rStyle w:val="StyleUnderline"/>
        </w:rPr>
        <w:t>groups which profit from monopolistic control of terrestrial supplies of various natural resources</w:t>
      </w:r>
      <w:r>
        <w:t xml:space="preserve">, like those which profit from wars, </w:t>
      </w:r>
      <w:r w:rsidRPr="00E87BFA">
        <w:rPr>
          <w:rStyle w:val="StyleUnderline"/>
        </w:rPr>
        <w:t>have an economic interest in protecting their profitable situation.</w:t>
      </w:r>
      <w:r>
        <w:t xml:space="preserve"> However, </w:t>
      </w:r>
      <w:r w:rsidRPr="00E87BFA">
        <w:rPr>
          <w:rStyle w:val="Emphasis"/>
        </w:rPr>
        <w:t xml:space="preserve">these </w:t>
      </w:r>
      <w:r w:rsidRPr="008F6E51">
        <w:rPr>
          <w:rStyle w:val="Emphasis"/>
          <w:highlight w:val="cyan"/>
        </w:rPr>
        <w:t>groups</w:t>
      </w:r>
      <w:r w:rsidRPr="00E87BFA">
        <w:rPr>
          <w:rStyle w:val="Emphasis"/>
        </w:rPr>
        <w:t xml:space="preserve">’ continuing </w:t>
      </w:r>
      <w:r w:rsidRPr="008F6E51">
        <w:rPr>
          <w:rStyle w:val="Emphasis"/>
          <w:highlight w:val="cyan"/>
        </w:rPr>
        <w:t>profits are</w:t>
      </w:r>
      <w:r w:rsidRPr="00E87BFA">
        <w:rPr>
          <w:rStyle w:val="Emphasis"/>
        </w:rPr>
        <w:t xml:space="preserve"> justified neither by capitalism nor by democracy</w:t>
      </w:r>
      <w:r>
        <w:t xml:space="preserve">: </w:t>
      </w:r>
      <w:r w:rsidRPr="00E87BFA">
        <w:rPr>
          <w:rStyle w:val="StyleUnderline"/>
        </w:rPr>
        <w:t xml:space="preserve">they could be </w:t>
      </w:r>
      <w:r w:rsidRPr="008F6E51">
        <w:rPr>
          <w:rStyle w:val="StyleUnderline"/>
          <w:highlight w:val="cyan"/>
        </w:rPr>
        <w:t>preserved</w:t>
      </w:r>
      <w:r w:rsidRPr="008F6E51">
        <w:rPr>
          <w:highlight w:val="cyan"/>
        </w:rPr>
        <w:t xml:space="preserve"> </w:t>
      </w:r>
      <w:r w:rsidRPr="008F6E51">
        <w:rPr>
          <w:rStyle w:val="Emphasis"/>
          <w:highlight w:val="cyan"/>
        </w:rPr>
        <w:t xml:space="preserve">only by maintaining the </w:t>
      </w:r>
      <w:proofErr w:type="spellStart"/>
      <w:r w:rsidRPr="008F6E51">
        <w:rPr>
          <w:rStyle w:val="Emphasis"/>
          <w:highlight w:val="cyan"/>
        </w:rPr>
        <w:t>pretence</w:t>
      </w:r>
      <w:proofErr w:type="spellEnd"/>
      <w:r w:rsidRPr="00E87BFA">
        <w:rPr>
          <w:rStyle w:val="Emphasis"/>
        </w:rPr>
        <w:t xml:space="preserve"> that </w:t>
      </w:r>
      <w:r w:rsidRPr="008F6E51">
        <w:rPr>
          <w:rStyle w:val="Emphasis"/>
          <w:highlight w:val="cyan"/>
        </w:rPr>
        <w:t>use of space resources is not feasible</w:t>
      </w:r>
      <w:r w:rsidRPr="00E87BFA">
        <w:rPr>
          <w:rStyle w:val="Emphasis"/>
        </w:rPr>
        <w:t>, and by preventing the development of low-cost space travel.</w:t>
      </w:r>
      <w:r>
        <w:t xml:space="preserve"> </w:t>
      </w:r>
      <w:r w:rsidRPr="00E87BFA">
        <w:rPr>
          <w:rStyle w:val="StyleUnderline"/>
        </w:rPr>
        <w:t>Once the feasibility of low-cost space travel is understood</w:t>
      </w:r>
      <w:r>
        <w:t xml:space="preserve">, </w:t>
      </w:r>
      <w:r w:rsidRPr="00E87BFA">
        <w:rPr>
          <w:rStyle w:val="Emphasis"/>
        </w:rPr>
        <w:t>“resource wars” are clearly foolish</w:t>
      </w:r>
      <w: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3DDAA1F4" w14:textId="77777777" w:rsidR="005635F9" w:rsidRDefault="005635F9" w:rsidP="005635F9">
      <w:r>
        <w:t>7.2. High return in safety from extra-terrestrial settlement</w:t>
      </w:r>
    </w:p>
    <w:p w14:paraId="0783DCC5" w14:textId="77777777" w:rsidR="005635F9" w:rsidRDefault="005635F9" w:rsidP="005635F9">
      <w:r>
        <w:t xml:space="preserve">Investment in low-cost orbital access and other </w:t>
      </w:r>
      <w:r w:rsidRPr="00E87BFA">
        <w:rPr>
          <w:rStyle w:val="StyleUnderline"/>
        </w:rPr>
        <w:t>space infrastructure will facilitate the establishment of</w:t>
      </w:r>
      <w:r>
        <w:t xml:space="preserve"> </w:t>
      </w:r>
      <w:r w:rsidRPr="00E87BFA">
        <w:rPr>
          <w:rStyle w:val="Emphasis"/>
        </w:rPr>
        <w:t>settlements on the Moon, Mars, asteroids and</w:t>
      </w:r>
      <w:r>
        <w:t xml:space="preserve"> in man[/woman]-made </w:t>
      </w:r>
      <w:r w:rsidRPr="00E87BFA">
        <w:rPr>
          <w:rStyle w:val="Emphasis"/>
        </w:rPr>
        <w:t>space structures</w:t>
      </w:r>
      <w: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68B91DD9" w14:textId="77777777" w:rsidR="005635F9" w:rsidRDefault="005635F9" w:rsidP="005635F9">
      <w:r>
        <w:t xml:space="preserve">Success of such </w:t>
      </w:r>
      <w:r w:rsidRPr="008F6E51">
        <w:rPr>
          <w:rStyle w:val="StyleUnderline"/>
          <w:highlight w:val="cyan"/>
        </w:rPr>
        <w:t>extra-terrestrial settlements</w:t>
      </w:r>
      <w:r>
        <w:t xml:space="preserve"> will </w:t>
      </w:r>
      <w:r w:rsidRPr="00E87BFA">
        <w:rPr>
          <w:rStyle w:val="StyleUnderline"/>
        </w:rPr>
        <w:t>have the additional benefit of</w:t>
      </w:r>
      <w:r>
        <w:t xml:space="preserve"> </w:t>
      </w:r>
      <w:r w:rsidRPr="008F6E51">
        <w:rPr>
          <w:rStyle w:val="Emphasis"/>
          <w:highlight w:val="cyan"/>
        </w:rPr>
        <w:t>reduc</w:t>
      </w:r>
      <w:r w:rsidRPr="00E87BFA">
        <w:rPr>
          <w:rStyle w:val="Emphasis"/>
        </w:rPr>
        <w:t xml:space="preserve">ing </w:t>
      </w:r>
      <w:r w:rsidRPr="008F6E51">
        <w:rPr>
          <w:rStyle w:val="Emphasis"/>
          <w:highlight w:val="cyan"/>
        </w:rPr>
        <w:t>the danger of human extinction due</w:t>
      </w:r>
      <w:r w:rsidRPr="00E87BFA">
        <w:rPr>
          <w:rStyle w:val="Emphasis"/>
        </w:rPr>
        <w:t xml:space="preserve"> to </w:t>
      </w:r>
      <w:r w:rsidRPr="008F6E51">
        <w:rPr>
          <w:rStyle w:val="Emphasis"/>
          <w:highlight w:val="cyan"/>
        </w:rPr>
        <w:t>planet-wide</w:t>
      </w:r>
      <w:r w:rsidRPr="00E87BFA">
        <w:rPr>
          <w:rStyle w:val="Emphasis"/>
        </w:rPr>
        <w:t xml:space="preserve"> or cosmic </w:t>
      </w:r>
      <w:r w:rsidRPr="008F6E51">
        <w:rPr>
          <w:rStyle w:val="Emphasis"/>
          <w:highlight w:val="cyan"/>
        </w:rPr>
        <w:t>accidents</w:t>
      </w:r>
      <w:r>
        <w:t xml:space="preserve"> [27]. These </w:t>
      </w:r>
      <w:r w:rsidRPr="008F6E51">
        <w:rPr>
          <w:rStyle w:val="StyleUnderline"/>
          <w:highlight w:val="cyan"/>
        </w:rPr>
        <w:t>horrors include</w:t>
      </w:r>
      <w:r>
        <w:t xml:space="preserve"> both man-made disasters such as </w:t>
      </w:r>
      <w:r w:rsidRPr="008F6E51">
        <w:rPr>
          <w:rStyle w:val="Emphasis"/>
          <w:highlight w:val="cyan"/>
        </w:rPr>
        <w:t>nuclear war</w:t>
      </w:r>
      <w:r>
        <w:t xml:space="preserve">, </w:t>
      </w:r>
      <w:r w:rsidRPr="008F6E51">
        <w:rPr>
          <w:rStyle w:val="Emphasis"/>
          <w:highlight w:val="cyan"/>
        </w:rPr>
        <w:t>plagues</w:t>
      </w:r>
      <w:r>
        <w:t xml:space="preserve"> or growing </w:t>
      </w:r>
      <w:r w:rsidRPr="008F6E51">
        <w:rPr>
          <w:rStyle w:val="Emphasis"/>
          <w:highlight w:val="cyan"/>
        </w:rPr>
        <w:t>pollution</w:t>
      </w:r>
      <w:r>
        <w:t>, and natural disasters such as super-</w:t>
      </w:r>
      <w:r w:rsidRPr="008F6E51">
        <w:rPr>
          <w:rStyle w:val="Emphasis"/>
          <w:highlight w:val="cyan"/>
        </w:rPr>
        <w:t>volcanoes</w:t>
      </w:r>
      <w:r>
        <w:t xml:space="preserve"> </w:t>
      </w:r>
      <w:r w:rsidRPr="00E87BFA">
        <w:rPr>
          <w:rStyle w:val="Emphasis"/>
        </w:rPr>
        <w:t>or</w:t>
      </w:r>
      <w:r>
        <w:t xml:space="preserve"> </w:t>
      </w:r>
      <w:r w:rsidRPr="008F6E51">
        <w:rPr>
          <w:rStyle w:val="Emphasis"/>
          <w:highlight w:val="cyan"/>
        </w:rPr>
        <w:t>asteroid impact</w:t>
      </w:r>
      <w:r>
        <w:t xml:space="preserve">. </w:t>
      </w:r>
      <w:r w:rsidRPr="00E87BFA">
        <w:rPr>
          <w:rStyle w:val="Emphasis"/>
        </w:rPr>
        <w:t>It is hard to think of any objective</w:t>
      </w:r>
      <w:r>
        <w:t xml:space="preserve"> that is </w:t>
      </w:r>
      <w:r w:rsidRPr="00E87BFA">
        <w:rPr>
          <w:rStyle w:val="Emphasis"/>
        </w:rPr>
        <w:t>more important than preserving peace.</w:t>
      </w:r>
      <w:r>
        <w:t xml:space="preserve"> </w:t>
      </w:r>
      <w:r w:rsidRPr="004517BD">
        <w:rPr>
          <w:rStyle w:val="StyleUnderline"/>
        </w:rPr>
        <w:t>Weapons developed</w:t>
      </w:r>
      <w:r w:rsidRPr="00E87BFA">
        <w:rPr>
          <w:rStyle w:val="StyleUnderline"/>
        </w:rPr>
        <w:t xml:space="preserve"> in recent decades </w:t>
      </w:r>
      <w:r w:rsidRPr="004517BD">
        <w:rPr>
          <w:rStyle w:val="StyleUnderline"/>
        </w:rPr>
        <w:t>are</w:t>
      </w:r>
      <w:r>
        <w:t xml:space="preserve"> so </w:t>
      </w:r>
      <w:r w:rsidRPr="004517BD">
        <w:rPr>
          <w:rStyle w:val="Emphasis"/>
        </w:rPr>
        <w:t>destructive</w:t>
      </w:r>
      <w: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E87BFA">
        <w:rPr>
          <w:rStyle w:val="StyleUnderline"/>
        </w:rPr>
        <w:t xml:space="preserve">The </w:t>
      </w:r>
      <w:r w:rsidRPr="00343F5F">
        <w:rPr>
          <w:rStyle w:val="StyleUnderline"/>
        </w:rPr>
        <w:t>achievement of this</w:t>
      </w:r>
      <w:r w:rsidRPr="00343F5F">
        <w:t xml:space="preserve"> </w:t>
      </w:r>
      <w:r w:rsidRPr="00343F5F">
        <w:rPr>
          <w:rStyle w:val="Emphasis"/>
        </w:rPr>
        <w:t>depends on low space</w:t>
      </w:r>
      <w:r w:rsidRPr="00E87BFA">
        <w:rPr>
          <w:rStyle w:val="Emphasis"/>
        </w:rPr>
        <w:t xml:space="preserve"> travel </w:t>
      </w:r>
      <w:r w:rsidRPr="00343F5F">
        <w:rPr>
          <w:rStyle w:val="Emphasis"/>
        </w:rPr>
        <w:t>costs</w:t>
      </w:r>
      <w:r>
        <w:t xml:space="preserve"> which, at the present time, appear to be achievable only through the development of a vigorous space tourism industry.</w:t>
      </w:r>
    </w:p>
    <w:p w14:paraId="20BAF516" w14:textId="77777777" w:rsidR="005635F9" w:rsidRDefault="005635F9" w:rsidP="005635F9">
      <w:pPr>
        <w:pStyle w:val="Heading4"/>
      </w:pPr>
      <w:r w:rsidRPr="00BD558F">
        <w:t>Space solves every impact --- only exploration ensures survival</w:t>
      </w:r>
    </w:p>
    <w:p w14:paraId="3F590C02" w14:textId="77777777" w:rsidR="005635F9" w:rsidRPr="00BD558F" w:rsidRDefault="005635F9" w:rsidP="005635F9">
      <w:pPr>
        <w:rPr>
          <w:rStyle w:val="Style13ptBold"/>
        </w:rPr>
      </w:pPr>
      <w:r w:rsidRPr="00BD558F">
        <w:rPr>
          <w:rStyle w:val="Style13ptBold"/>
        </w:rPr>
        <w:t>Pelton ‘03</w:t>
      </w:r>
    </w:p>
    <w:p w14:paraId="562E7959" w14:textId="77777777" w:rsidR="005635F9" w:rsidRPr="000A477D" w:rsidRDefault="005635F9" w:rsidP="005635F9">
      <w:r w:rsidRPr="000A477D">
        <w:t>(Joseph, Dir – Space and Advanced Communications Research Institute – GWU, 9-12,</w:t>
      </w:r>
    </w:p>
    <w:p w14:paraId="4FF23641" w14:textId="77777777" w:rsidR="005635F9" w:rsidRPr="000A477D" w:rsidRDefault="005635F9" w:rsidP="005635F9">
      <w:r w:rsidRPr="000A477D">
        <w:t>http://www.space.com/news/commentary_top10_030912.html)</w:t>
      </w:r>
    </w:p>
    <w:p w14:paraId="1A183D2C" w14:textId="77777777" w:rsidR="005635F9" w:rsidRPr="00B33BCB" w:rsidRDefault="005635F9" w:rsidP="005635F9">
      <w:r w:rsidRPr="00B33BCB">
        <w:t xml:space="preserve">Actually </w:t>
      </w:r>
      <w:r w:rsidRPr="00B33BCB">
        <w:rPr>
          <w:highlight w:val="cyan"/>
          <w:u w:val="single"/>
        </w:rPr>
        <w:t xml:space="preserve">the lack of a space program could </w:t>
      </w:r>
      <w:r w:rsidRPr="00B33BCB">
        <w:rPr>
          <w:b/>
          <w:highlight w:val="cyan"/>
          <w:u w:val="single"/>
        </w:rPr>
        <w:t>get us all killed</w:t>
      </w:r>
      <w:r w:rsidRPr="00B33BCB">
        <w:rPr>
          <w:u w:val="single"/>
        </w:rPr>
        <w:t>.</w:t>
      </w:r>
      <w:r w:rsidRPr="00B33BCB">
        <w:t xml:space="preserve"> I don’t mean you or me or my wife or children. I mean that </w:t>
      </w:r>
      <w:r w:rsidRPr="00B33BCB">
        <w:rPr>
          <w:u w:val="single"/>
        </w:rPr>
        <w:t>Homo sapiens as a species are actually endangered.</w:t>
      </w:r>
      <w:r w:rsidRPr="00B33BCB">
        <w:t xml:space="preserve"> Surprising to some, </w:t>
      </w:r>
      <w:r w:rsidRPr="00B33BCB">
        <w:rPr>
          <w:highlight w:val="cyan"/>
          <w:u w:val="single"/>
        </w:rPr>
        <w:t xml:space="preserve">a </w:t>
      </w:r>
      <w:proofErr w:type="spellStart"/>
      <w:r w:rsidRPr="00B33BCB">
        <w:rPr>
          <w:highlight w:val="cyan"/>
          <w:u w:val="single"/>
        </w:rPr>
        <w:t>well conceived</w:t>
      </w:r>
      <w:proofErr w:type="spellEnd"/>
      <w:r w:rsidRPr="00B33BCB">
        <w:rPr>
          <w:highlight w:val="cyan"/>
          <w:u w:val="single"/>
        </w:rPr>
        <w:t xml:space="preserve"> space program may well be our </w:t>
      </w:r>
      <w:r w:rsidRPr="00B33BCB">
        <w:rPr>
          <w:b/>
          <w:highlight w:val="cyan"/>
          <w:u w:val="single"/>
        </w:rPr>
        <w:t>only hope for long-term survival</w:t>
      </w:r>
      <w:r w:rsidRPr="00B33BCB">
        <w:rPr>
          <w:b/>
          <w:u w:val="single"/>
        </w:rPr>
        <w:t>.</w:t>
      </w:r>
      <w:r w:rsidRPr="00B33BCB">
        <w:t xml:space="preserve"> The right or wrong decisions about space research and exploration may be key to the futures of our grandchildren or great-grandchildren or those that follow. Arthur C. Clarke, the author and screenplay writer for 2001: A Space Odyssey, put the issue rather starkly some years back when he said: </w:t>
      </w:r>
      <w:r w:rsidRPr="00B33BCB">
        <w:rPr>
          <w:u w:val="single"/>
        </w:rPr>
        <w:t>“T</w:t>
      </w:r>
      <w:r w:rsidRPr="00B33BCB">
        <w:rPr>
          <w:highlight w:val="cyan"/>
          <w:u w:val="single"/>
        </w:rPr>
        <w:t>he dinosaurs are not around today because they did not have a space program</w:t>
      </w:r>
      <w:r w:rsidRPr="00B33BCB">
        <w:rPr>
          <w:u w:val="single"/>
        </w:rPr>
        <w:t>.”</w:t>
      </w:r>
      <w:r w:rsidRPr="00B33BCB">
        <w:t xml:space="preserve"> He was, of course, referring to the fact that </w:t>
      </w:r>
      <w:r w:rsidRPr="00B33BCB">
        <w:rPr>
          <w:u w:val="single"/>
        </w:rPr>
        <w:t>we now know a quite largish meteor crashed into the earth, released poisonous</w:t>
      </w:r>
      <w:r w:rsidRPr="00B33BCB">
        <w:t xml:space="preserve"> Iridium </w:t>
      </w:r>
      <w:r w:rsidRPr="00B33BCB">
        <w:rPr>
          <w:u w:val="single"/>
        </w:rPr>
        <w:t>chemicals</w:t>
      </w:r>
      <w:r w:rsidRPr="00B33BCB">
        <w:t xml:space="preserve"> into our atmosphere </w:t>
      </w:r>
      <w:r w:rsidRPr="00B33BCB">
        <w:rPr>
          <w:u w:val="single"/>
        </w:rPr>
        <w:t>and created a killer cloud above the Earth that blocked out the sun for a prolonged period of time. This could have been foreseen and averted with a sufficiently advanced space program. But this is only one example of how space programs,</w:t>
      </w:r>
      <w:r w:rsidRPr="00B33BCB">
        <w:t xml:space="preserve"> such as NASA’s </w:t>
      </w:r>
      <w:proofErr w:type="spellStart"/>
      <w:r w:rsidRPr="00B33BCB">
        <w:t>Spaceguard</w:t>
      </w:r>
      <w:proofErr w:type="spellEnd"/>
      <w:r w:rsidRPr="00B33BCB">
        <w:t xml:space="preserve"> program, </w:t>
      </w:r>
      <w:r w:rsidRPr="00B33BCB">
        <w:rPr>
          <w:u w:val="single"/>
        </w:rPr>
        <w:t>help protect our fragile planet.</w:t>
      </w:r>
      <w:r w:rsidRPr="00B33BCB">
        <w:t xml:space="preserve"> </w:t>
      </w:r>
      <w:r w:rsidRPr="00B33BCB">
        <w:rPr>
          <w:highlight w:val="cyan"/>
          <w:u w:val="single"/>
        </w:rPr>
        <w:t xml:space="preserve">Without a space program we would not know about the large ozone hole in our atmosphere, the hazards of solar radiation, the path of killer hurricanes or many other </w:t>
      </w:r>
      <w:r w:rsidRPr="00B33BCB">
        <w:rPr>
          <w:b/>
          <w:highlight w:val="cyan"/>
          <w:u w:val="single"/>
        </w:rPr>
        <w:t>environmental dangers</w:t>
      </w:r>
      <w:r w:rsidRPr="00B33BCB">
        <w:rPr>
          <w:u w:val="single"/>
        </w:rPr>
        <w:t>.</w:t>
      </w:r>
      <w:r w:rsidRPr="00B33BCB">
        <w:t xml:space="preserve"> But this is only a fraction of the ways that space programs are crucial to our future. </w:t>
      </w:r>
      <w:r w:rsidRPr="00B33BCB">
        <w:rPr>
          <w:u w:val="single"/>
        </w:rPr>
        <w:t xml:space="preserve">We rely on space systems for communicating with many parts of the world, for navigating our airplanes, for coping with weather systems, for charting the path of hurricanes and tidal waves, and for monitoring air and water pollution. Right now </w:t>
      </w:r>
      <w:r w:rsidRPr="00B33BCB">
        <w:rPr>
          <w:highlight w:val="cyan"/>
          <w:u w:val="single"/>
        </w:rPr>
        <w:t>space scientists</w:t>
      </w:r>
      <w:r w:rsidRPr="00B33BCB">
        <w:rPr>
          <w:u w:val="single"/>
        </w:rPr>
        <w:t xml:space="preserve"> and engineers </w:t>
      </w:r>
      <w:r w:rsidRPr="00B33BCB">
        <w:rPr>
          <w:highlight w:val="cyan"/>
          <w:u w:val="single"/>
        </w:rPr>
        <w:t xml:space="preserve">are developing new technology to protect us from </w:t>
      </w:r>
      <w:r w:rsidRPr="00B33BCB">
        <w:rPr>
          <w:b/>
          <w:highlight w:val="cyan"/>
          <w:u w:val="single"/>
        </w:rPr>
        <w:t>environmental perils</w:t>
      </w:r>
      <w:r w:rsidRPr="00B33BCB">
        <w:rPr>
          <w:u w:val="single"/>
        </w:rPr>
        <w:t>, to alert us to terrorist attacks and to stimulate new industries that actually create new jobs. Cheap energy, essential to sustaining modern life, may very well have to come from space-based energy systems.</w:t>
      </w:r>
      <w:r w:rsidRPr="00B33BCB">
        <w:t xml:space="preserve"> Every dollar NASA spent on developing the communications satellites industry has put back more than $25 into the economy. It is important for citizens to know that the lack of a space program may truly imperil generations to come. Many people have said the time has come to re-evaluate our space programs, define a new vision and articulate new goals in space. These people are dead right. The time for a major review is indeed now. It is time for everyone to know and understand the ways that </w:t>
      </w:r>
      <w:r w:rsidRPr="00B33BCB">
        <w:rPr>
          <w:highlight w:val="cyan"/>
          <w:u w:val="single"/>
        </w:rPr>
        <w:t xml:space="preserve">space programs are </w:t>
      </w:r>
      <w:r w:rsidRPr="00B33BCB">
        <w:rPr>
          <w:b/>
          <w:highlight w:val="cyan"/>
          <w:u w:val="single"/>
        </w:rPr>
        <w:t>absolutely critical for solving the largest problems</w:t>
      </w:r>
      <w:r w:rsidRPr="00B33BCB">
        <w:rPr>
          <w:highlight w:val="cyan"/>
          <w:u w:val="single"/>
        </w:rPr>
        <w:t xml:space="preserve"> t</w:t>
      </w:r>
      <w:r w:rsidRPr="00B33BCB">
        <w:rPr>
          <w:u w:val="single"/>
        </w:rPr>
        <w:t>hat all people living on our planet now face.</w:t>
      </w:r>
      <w:r w:rsidRPr="00B33BCB">
        <w:t xml:space="preserve"> NASA Administrator Sean O’Keefe and President George W. Bush are welcome to share this list with the American people and members of the U.S. Congress who ask, </w:t>
      </w:r>
      <w:r w:rsidRPr="00B33BCB">
        <w:rPr>
          <w:u w:val="single"/>
        </w:rPr>
        <w:t xml:space="preserve">“why do we need a space program?” Prevention of environmental disaster: </w:t>
      </w:r>
      <w:r w:rsidRPr="00B33BCB">
        <w:rPr>
          <w:highlight w:val="cyan"/>
          <w:u w:val="single"/>
        </w:rPr>
        <w:t xml:space="preserve">Remote sensing satellites allow us to monitor the ozone hole, global warming, </w:t>
      </w:r>
      <w:r w:rsidRPr="00B33BCB">
        <w:rPr>
          <w:b/>
          <w:highlight w:val="cyan"/>
          <w:u w:val="single"/>
        </w:rPr>
        <w:t>air, water and ocean pollution</w:t>
      </w:r>
      <w:r w:rsidRPr="00B33BCB">
        <w:rPr>
          <w:highlight w:val="cyan"/>
          <w:u w:val="single"/>
        </w:rPr>
        <w:t xml:space="preserve">, the effect of </w:t>
      </w:r>
      <w:r w:rsidRPr="00B33BCB">
        <w:rPr>
          <w:b/>
          <w:highlight w:val="cyan"/>
          <w:u w:val="single"/>
        </w:rPr>
        <w:t>oil spills</w:t>
      </w:r>
      <w:r w:rsidRPr="00B33BCB">
        <w:rPr>
          <w:u w:val="single"/>
        </w:rPr>
        <w:t xml:space="preserve"> on the melting of the ice caps, the </w:t>
      </w:r>
      <w:r w:rsidRPr="00B33BCB">
        <w:rPr>
          <w:b/>
          <w:u w:val="single"/>
        </w:rPr>
        <w:t>loss of rain forests</w:t>
      </w:r>
      <w:r w:rsidRPr="00B33BCB">
        <w:rPr>
          <w:u w:val="single"/>
        </w:rPr>
        <w:t xml:space="preserve"> and other environmental threats to human survival.</w:t>
      </w:r>
      <w:r w:rsidRPr="00B33BCB">
        <w:t xml:space="preserve"> These systems can help us trace our recovery from the worst environmental threats and improve our quality of life. </w:t>
      </w:r>
      <w:r w:rsidRPr="00B33BCB">
        <w:rPr>
          <w:u w:val="single"/>
        </w:rPr>
        <w:t>Creating a global network for modern communications, entertainment and networking: Advanced satellites provide global connectivity by means of the telephone, fax, the Internet, radio and television extend far beyond the reach of fiber optic cables.</w:t>
      </w:r>
      <w:r w:rsidRPr="00B33BCB">
        <w:t xml:space="preserve"> Eleven thousand television channels are now available via satellite and well over 200 countries and territories are linked via satellite. Global education and health services: </w:t>
      </w:r>
      <w:r w:rsidRPr="00B33BCB">
        <w:rPr>
          <w:u w:val="single"/>
        </w:rPr>
        <w:t>Over 2 billion of the 6 billion people in our world today lack formal educational systems, health care services, potable water or power. The only way to provide global education and health care services in coming decades at reasonable cost and broad coverage is via space-based communication systems.</w:t>
      </w:r>
      <w:r w:rsidRPr="00B33BCB">
        <w:t xml:space="preserve"> Socrates once said, “there is only one good — knowledge, and only one evil -- ignorance.” In an age of terrorism and great intolerance the need for global education is ever more important. </w:t>
      </w:r>
      <w:r w:rsidRPr="00B33BCB">
        <w:rPr>
          <w:u w:val="single"/>
        </w:rPr>
        <w:t>Cheap and environmentally friendly energy: NASA scientists and engineers already have gone a long way to develop space technology that can provide unlimited low cost energy from space. The operational systems, however, still need to be developed and proven in practice.</w:t>
      </w:r>
      <w:r w:rsidRPr="00B33BCB">
        <w:t xml:space="preserve"> Transportation safety: The 6,000 commercial airplanes that are aloft at one time during peak periods in the U.S. depend on satellite navigation for safe operation. New systems can provide better fuel efficiency, earlier warnings of safety hazards and alert of terrorist attack. This is but one of the ways that future space systems can provide greater transportation safety in decades to come. Emergency warning and recovery systems: </w:t>
      </w:r>
      <w:r w:rsidRPr="00B33BCB">
        <w:rPr>
          <w:b/>
          <w:highlight w:val="cyan"/>
          <w:u w:val="single"/>
        </w:rPr>
        <w:t>The ability to warn populations of pending dangers</w:t>
      </w:r>
      <w:r w:rsidRPr="00B33BCB">
        <w:rPr>
          <w:u w:val="single"/>
        </w:rPr>
        <w:t xml:space="preserve"> from hurricanes, monsoons, tidal waves, fires and earthquakes </w:t>
      </w:r>
      <w:r w:rsidRPr="00B33BCB">
        <w:rPr>
          <w:highlight w:val="cyan"/>
          <w:u w:val="single"/>
        </w:rPr>
        <w:t>are</w:t>
      </w:r>
      <w:r w:rsidRPr="00B33BCB">
        <w:rPr>
          <w:u w:val="single"/>
        </w:rPr>
        <w:t xml:space="preserve"> increasingly </w:t>
      </w:r>
      <w:r w:rsidRPr="00B33BCB">
        <w:rPr>
          <w:highlight w:val="cyan"/>
          <w:u w:val="single"/>
        </w:rPr>
        <w:t>dependent on space-based systems</w:t>
      </w:r>
      <w:r w:rsidRPr="00B33BCB">
        <w:rPr>
          <w:u w:val="single"/>
        </w:rPr>
        <w:t>.</w:t>
      </w:r>
      <w:r w:rsidRPr="00B33BCB">
        <w:t xml:space="preserve"> Further rescue operations, from emergency communications to disaster assessment to recovery operations, are dependent on satellite networks as well. Protection of our information networks from cyberterrorists: Many of our current electronic information networks that control transportation systems, energy grids, banking systems and governmental databases are vulnerable. Public Key Infrastructure systems are in need of upgrade. New types of security systems based on GPS location and encryption systems are dependent on space-based systems. National defense and strategic security: </w:t>
      </w:r>
      <w:r w:rsidRPr="00B33BCB">
        <w:rPr>
          <w:u w:val="single"/>
        </w:rPr>
        <w:t xml:space="preserve">Space has been called the high frontier. </w:t>
      </w:r>
      <w:r w:rsidRPr="00B33BCB">
        <w:rPr>
          <w:b/>
          <w:u w:val="single"/>
        </w:rPr>
        <w:t>National security systems</w:t>
      </w:r>
      <w:r w:rsidRPr="00B33BCB">
        <w:rPr>
          <w:u w:val="single"/>
        </w:rPr>
        <w:t xml:space="preserve"> are increasingly based on smart technologies and instruments that operate in outer space. Ever since Operation Desert Storm, military operations are based heavily on space systems and future systems will be even more so. </w:t>
      </w:r>
      <w:r w:rsidRPr="00B33BCB">
        <w:rPr>
          <w:b/>
          <w:highlight w:val="cyan"/>
          <w:u w:val="single"/>
        </w:rPr>
        <w:t>Protection against catastrophic planetary accidents</w:t>
      </w:r>
      <w:r w:rsidRPr="00B33BCB">
        <w:rPr>
          <w:u w:val="single"/>
        </w:rPr>
        <w:t xml:space="preserve">: It is easy to assume that an erratic meteor or comet will not bring destruction to the Earth because the probabilities are low. The truth is </w:t>
      </w:r>
      <w:r w:rsidRPr="00B33BCB">
        <w:rPr>
          <w:highlight w:val="cyan"/>
          <w:u w:val="single"/>
        </w:rPr>
        <w:t>we are bombarded from space daily</w:t>
      </w:r>
      <w:r w:rsidRPr="00B33BCB">
        <w:rPr>
          <w:u w:val="single"/>
        </w:rPr>
        <w:t xml:space="preserve">. The dangers are greatest not from a cataclysmic collision, but from not knowing enough about solar storms, cosmic radiation and the ozone layer. An enhanced </w:t>
      </w:r>
      <w:proofErr w:type="spellStart"/>
      <w:r w:rsidRPr="00B33BCB">
        <w:rPr>
          <w:u w:val="single"/>
        </w:rPr>
        <w:t>Spaceguard</w:t>
      </w:r>
      <w:proofErr w:type="spellEnd"/>
      <w:r w:rsidRPr="00B33BCB">
        <w:rPr>
          <w:u w:val="single"/>
        </w:rPr>
        <w:t xml:space="preserve"> Program is actually a prudent course that could save our species in time.</w:t>
      </w:r>
      <w:r w:rsidRPr="00B33BCB">
        <w:t xml:space="preserve"> Creation of new jobs and Industries -- a new vision for the 21st century and a mandate to explore truly new frontiers: </w:t>
      </w:r>
      <w:r w:rsidRPr="00B33BCB">
        <w:rPr>
          <w:u w:val="single"/>
        </w:rPr>
        <w:t xml:space="preserve">Most of the economically advanced countries such as Japan, Canada, Australia and Europe, not to mention </w:t>
      </w:r>
      <w:r w:rsidRPr="00B33BCB">
        <w:rPr>
          <w:highlight w:val="cyan"/>
          <w:u w:val="single"/>
        </w:rPr>
        <w:t xml:space="preserve">China, India and Russia, use their space programs to </w:t>
      </w:r>
      <w:r w:rsidRPr="00B33BCB">
        <w:rPr>
          <w:b/>
          <w:highlight w:val="cyan"/>
          <w:u w:val="single"/>
        </w:rPr>
        <w:t>stimulate their economy</w:t>
      </w:r>
      <w:r w:rsidRPr="00B33BCB">
        <w:rPr>
          <w:highlight w:val="cyan"/>
          <w:u w:val="single"/>
        </w:rPr>
        <w:t>,</w:t>
      </w:r>
      <w:r w:rsidRPr="00B33BCB">
        <w:rPr>
          <w:u w:val="single"/>
        </w:rPr>
        <w:t xml:space="preserve"> expand their educational and health care networks, improve their agriculture, upgrade their information networks, enhance their entertainment networks and create new jobs.</w:t>
      </w:r>
      <w:r w:rsidRPr="00B33BCB">
        <w:t xml:space="preserve"> In this respect the U.S. space program now spends precious little of its resources in these areas, but it once did and it could again. These are only some of the ways that space programs could help create a better future for generations yet to come, but it is an impressive list that impacts every American. Space is actually our future. Some would argue that space is the next great step forward for a pioneering nation that sees the need for advancement and discovery. In Nebraska a historical display dedicated to the pioneers that went out West notes that the cowards stayed home but the brave died seeking a better tomorrow. Now is the time to assess our values and our aspirations.</w:t>
      </w:r>
    </w:p>
    <w:p w14:paraId="2EEF877E" w14:textId="77777777" w:rsidR="005635F9" w:rsidRDefault="005635F9" w:rsidP="005635F9"/>
    <w:p w14:paraId="362DC3B1" w14:textId="77777777" w:rsidR="005635F9" w:rsidRDefault="005635F9" w:rsidP="005635F9"/>
    <w:p w14:paraId="14B92BC1" w14:textId="77777777" w:rsidR="005635F9" w:rsidRDefault="005635F9" w:rsidP="005635F9"/>
    <w:p w14:paraId="1ED04569" w14:textId="77777777" w:rsidR="005635F9" w:rsidRDefault="005635F9" w:rsidP="005635F9"/>
    <w:p w14:paraId="37038CC2" w14:textId="77777777" w:rsidR="005635F9" w:rsidRDefault="005635F9" w:rsidP="005635F9">
      <w:pPr>
        <w:pStyle w:val="Heading4"/>
      </w:pPr>
      <w:r>
        <w:t>Space access key to resolve all the impacts</w:t>
      </w:r>
    </w:p>
    <w:p w14:paraId="1E3BD07C" w14:textId="77777777" w:rsidR="005635F9" w:rsidRDefault="005635F9" w:rsidP="005635F9">
      <w:pPr>
        <w:tabs>
          <w:tab w:val="left" w:pos="11010"/>
        </w:tabs>
      </w:pPr>
      <w:proofErr w:type="spellStart"/>
      <w:r>
        <w:rPr>
          <w:rStyle w:val="Style13ptBold"/>
        </w:rPr>
        <w:t>Tronchetti</w:t>
      </w:r>
      <w:proofErr w:type="spellEnd"/>
      <w:r>
        <w:rPr>
          <w:rStyle w:val="Style13ptBold"/>
        </w:rPr>
        <w:t xml:space="preserve"> 13</w:t>
      </w:r>
      <w:r w:rsidRPr="00943060">
        <w:t xml:space="preserve"> </w:t>
      </w:r>
      <w:r>
        <w:t xml:space="preserve">[F. </w:t>
      </w:r>
      <w:proofErr w:type="spellStart"/>
      <w:r>
        <w:t>Tronchetti</w:t>
      </w:r>
      <w:proofErr w:type="spellEnd"/>
      <w:r>
        <w:t xml:space="preserve"> (Associate Professor—School of Law of the Harbin Institute of Technology, People's Republic of China), Fundamentals of Space Law and Policy, Ch. 5, 2013]</w:t>
      </w:r>
    </w:p>
    <w:p w14:paraId="77B9EEFF" w14:textId="77777777" w:rsidR="005635F9" w:rsidRDefault="005635F9" w:rsidP="005635F9">
      <w:pPr>
        <w:tabs>
          <w:tab w:val="left" w:pos="11010"/>
        </w:tabs>
      </w:pPr>
    </w:p>
    <w:p w14:paraId="3312B78E" w14:textId="77777777" w:rsidR="005635F9" w:rsidRPr="00943060" w:rsidRDefault="005635F9" w:rsidP="005635F9">
      <w:pPr>
        <w:tabs>
          <w:tab w:val="left" w:pos="11010"/>
        </w:tabs>
      </w:pPr>
      <w:r w:rsidRPr="00943060">
        <w:t>Overview</w:t>
      </w:r>
    </w:p>
    <w:p w14:paraId="7018936E" w14:textId="77777777" w:rsidR="005635F9" w:rsidRPr="009B1C40" w:rsidRDefault="005635F9" w:rsidP="005635F9">
      <w:pPr>
        <w:rPr>
          <w:rStyle w:val="StyleUnderline"/>
        </w:rPr>
      </w:pPr>
      <w:r w:rsidRPr="009B1C40">
        <w:rPr>
          <w:rStyle w:val="StyleUnderline"/>
        </w:rPr>
        <w:t>Outer space has</w:t>
      </w:r>
      <w:r>
        <w:t xml:space="preserve"> progressively </w:t>
      </w:r>
      <w:r w:rsidRPr="009B1C40">
        <w:rPr>
          <w:rStyle w:val="StyleUnderline"/>
        </w:rPr>
        <w:t>become a central component of international relations</w:t>
      </w:r>
      <w:r>
        <w:t>.</w:t>
      </w:r>
      <w:r w:rsidRPr="009B1C40">
        <w:rPr>
          <w:sz w:val="12"/>
        </w:rPr>
        <w:t xml:space="preserve"> </w:t>
      </w:r>
      <w:r>
        <w:t>Thanks to technological developments, regulatory changes, and a favorable political</w:t>
      </w:r>
      <w:r w:rsidRPr="009B1C40">
        <w:rPr>
          <w:sz w:val="12"/>
        </w:rPr>
        <w:t xml:space="preserve"> </w:t>
      </w:r>
      <w:r>
        <w:t xml:space="preserve">environment, outer space has acquired a growing significance </w:t>
      </w:r>
      <w:r w:rsidRPr="009B1C40">
        <w:rPr>
          <w:rStyle w:val="StyleUnderline"/>
        </w:rPr>
        <w:t xml:space="preserve">both from an </w:t>
      </w:r>
      <w:r w:rsidRPr="009B1C40">
        <w:rPr>
          <w:rStyle w:val="UnderlineBold"/>
        </w:rPr>
        <w:t>economic and</w:t>
      </w:r>
      <w:r w:rsidRPr="009B1C40">
        <w:t xml:space="preserve"> a</w:t>
      </w:r>
      <w:r w:rsidRPr="009B1C40">
        <w:rPr>
          <w:rStyle w:val="StyleUnderline"/>
        </w:rPr>
        <w:t xml:space="preserve"> </w:t>
      </w:r>
      <w:r w:rsidRPr="009B1C40">
        <w:rPr>
          <w:rStyle w:val="UnderlineBold"/>
        </w:rPr>
        <w:t>strategic</w:t>
      </w:r>
      <w:r w:rsidRPr="009B1C40">
        <w:rPr>
          <w:rStyle w:val="StyleUnderline"/>
        </w:rPr>
        <w:t xml:space="preserve"> point of view.</w:t>
      </w:r>
    </w:p>
    <w:p w14:paraId="79DCE2C9" w14:textId="77777777" w:rsidR="005635F9" w:rsidRDefault="005635F9" w:rsidP="005635F9">
      <w:r>
        <w:t>In terms of its economic impact, in the year 2011 the space sector grossed total</w:t>
      </w:r>
      <w:r w:rsidRPr="009B1C40">
        <w:rPr>
          <w:sz w:val="12"/>
        </w:rPr>
        <w:t xml:space="preserve"> </w:t>
      </w:r>
      <w:r>
        <w:t>commercial revenues of $110.53 billion, including profits deriving from the use of</w:t>
      </w:r>
      <w:r w:rsidRPr="009B1C40">
        <w:rPr>
          <w:sz w:val="12"/>
        </w:rPr>
        <w:t xml:space="preserve"> </w:t>
      </w:r>
      <w:r>
        <w:t>commercial satellite services in the areas of telecommunications, Earth observation</w:t>
      </w:r>
      <w:r w:rsidRPr="009B1C40">
        <w:rPr>
          <w:sz w:val="12"/>
        </w:rPr>
        <w:t xml:space="preserve"> </w:t>
      </w:r>
      <w:r>
        <w:t>and positioning services.159 Furthermore, the total institutional spending on</w:t>
      </w:r>
      <w:r w:rsidRPr="009B1C40">
        <w:rPr>
          <w:sz w:val="12"/>
        </w:rPr>
        <w:t xml:space="preserve"> </w:t>
      </w:r>
      <w:r>
        <w:t>space in 2011 was approximately $72.77 billion. This figure includes $44.92</w:t>
      </w:r>
      <w:r w:rsidRPr="009B1C40">
        <w:rPr>
          <w:sz w:val="12"/>
        </w:rPr>
        <w:t xml:space="preserve"> </w:t>
      </w:r>
      <w:r>
        <w:t>billion of civilian expenditures (or 61.7 % of the total) and $27.85 billion of</w:t>
      </w:r>
      <w:r w:rsidRPr="009B1C40">
        <w:rPr>
          <w:sz w:val="12"/>
        </w:rPr>
        <w:t xml:space="preserve"> </w:t>
      </w:r>
      <w:r>
        <w:t>defense expenditures (38.3 %).</w:t>
      </w:r>
    </w:p>
    <w:p w14:paraId="29F534BA" w14:textId="77777777" w:rsidR="005635F9" w:rsidRDefault="005635F9" w:rsidP="005635F9">
      <w:r>
        <w:t xml:space="preserve">As far as the military applications of space are concerned, </w:t>
      </w:r>
      <w:r w:rsidRPr="008F6E51">
        <w:rPr>
          <w:rStyle w:val="StyleUnderline"/>
          <w:highlight w:val="cyan"/>
        </w:rPr>
        <w:t>satellites</w:t>
      </w:r>
      <w:r w:rsidRPr="00A61ECE">
        <w:rPr>
          <w:rStyle w:val="StyleUnderline"/>
        </w:rPr>
        <w:t xml:space="preserve"> are</w:t>
      </w:r>
      <w:r>
        <w:t xml:space="preserve"> largely</w:t>
      </w:r>
      <w:r w:rsidRPr="009B1C40">
        <w:rPr>
          <w:sz w:val="12"/>
        </w:rPr>
        <w:t xml:space="preserve"> </w:t>
      </w:r>
      <w:r w:rsidRPr="00A61ECE">
        <w:rPr>
          <w:rStyle w:val="StyleUnderline"/>
        </w:rPr>
        <w:t xml:space="preserve">used to </w:t>
      </w:r>
      <w:r w:rsidRPr="008F6E51">
        <w:rPr>
          <w:rStyle w:val="StyleUnderline"/>
          <w:highlight w:val="cyan"/>
        </w:rPr>
        <w:t xml:space="preserve">support </w:t>
      </w:r>
      <w:r w:rsidRPr="008F6E51">
        <w:rPr>
          <w:rStyle w:val="UnderlineBold"/>
          <w:highlight w:val="cyan"/>
        </w:rPr>
        <w:t>military operations</w:t>
      </w:r>
      <w:r w:rsidRPr="009B1C40">
        <w:rPr>
          <w:rStyle w:val="UnderlineBold"/>
        </w:rPr>
        <w:t xml:space="preserve"> </w:t>
      </w:r>
      <w:r w:rsidRPr="00A50617">
        <w:rPr>
          <w:rStyle w:val="StyleUnderline"/>
        </w:rPr>
        <w:t>on the ground</w:t>
      </w:r>
      <w:r>
        <w:t xml:space="preserve">; with regard to its </w:t>
      </w:r>
      <w:r w:rsidRPr="009B1C40">
        <w:rPr>
          <w:rStyle w:val="StyleUnderline"/>
        </w:rPr>
        <w:t>civilian uses</w:t>
      </w:r>
      <w:r w:rsidRPr="009B1C40">
        <w:rPr>
          <w:sz w:val="12"/>
        </w:rPr>
        <w:t xml:space="preserve"> </w:t>
      </w:r>
      <w:r>
        <w:t xml:space="preserve">of outer space, satellites </w:t>
      </w:r>
      <w:r w:rsidRPr="009B1C40">
        <w:rPr>
          <w:rStyle w:val="StyleUnderline"/>
        </w:rPr>
        <w:t>contribute to</w:t>
      </w:r>
      <w:r>
        <w:t xml:space="preserve"> enhance human activities in several areas,</w:t>
      </w:r>
      <w:r w:rsidRPr="009B1C40">
        <w:rPr>
          <w:sz w:val="12"/>
        </w:rPr>
        <w:t xml:space="preserve"> </w:t>
      </w:r>
      <w:r>
        <w:t xml:space="preserve">such as </w:t>
      </w:r>
      <w:r w:rsidRPr="008F6E51">
        <w:rPr>
          <w:rStyle w:val="UnderlineBold"/>
          <w:highlight w:val="cyan"/>
        </w:rPr>
        <w:t>resource management</w:t>
      </w:r>
      <w:r w:rsidRPr="009B1C40">
        <w:rPr>
          <w:rStyle w:val="UnderlineBold"/>
        </w:rPr>
        <w:t xml:space="preserve">, </w:t>
      </w:r>
      <w:r w:rsidRPr="008F6E51">
        <w:rPr>
          <w:rStyle w:val="UnderlineBold"/>
          <w:highlight w:val="cyan"/>
        </w:rPr>
        <w:t>environmental protection, climate change</w:t>
      </w:r>
      <w:r w:rsidRPr="009B1C40">
        <w:rPr>
          <w:rStyle w:val="StyleUnderline"/>
        </w:rPr>
        <w:t>,</w:t>
      </w:r>
      <w:r w:rsidRPr="009B1C40">
        <w:t xml:space="preserve"> etc. </w:t>
      </w:r>
      <w:r w:rsidRPr="009B1C40">
        <w:rPr>
          <w:rStyle w:val="StyleUnderline"/>
        </w:rPr>
        <w:t>Space activities are, thus, a mix of civil, commercial, and military interests</w:t>
      </w:r>
      <w:r w:rsidRPr="009B1C40">
        <w:t xml:space="preserve">. </w:t>
      </w:r>
      <w:r w:rsidRPr="00D837EF">
        <w:rPr>
          <w:rStyle w:val="StyleUnderline"/>
        </w:rPr>
        <w:t>Balancing these diverse elements may be</w:t>
      </w:r>
      <w:r w:rsidRPr="009B1C40">
        <w:t xml:space="preserve">, at times, a </w:t>
      </w:r>
      <w:r w:rsidRPr="00D837EF">
        <w:rPr>
          <w:rStyle w:val="StyleUnderline"/>
        </w:rPr>
        <w:t>quite challenging</w:t>
      </w:r>
      <w:r w:rsidRPr="009B1C40">
        <w:t xml:space="preserve"> task. </w:t>
      </w:r>
      <w:r w:rsidRPr="00A61ECE">
        <w:rPr>
          <w:rStyle w:val="StyleUnderline"/>
        </w:rPr>
        <w:t>Practice shows</w:t>
      </w:r>
      <w:r w:rsidRPr="00D837EF">
        <w:rPr>
          <w:rStyle w:val="StyleUnderline"/>
        </w:rPr>
        <w:t xml:space="preserve"> that </w:t>
      </w:r>
      <w:r w:rsidRPr="008F6E51">
        <w:rPr>
          <w:rStyle w:val="UnderlineBold"/>
          <w:highlight w:val="cyan"/>
        </w:rPr>
        <w:t>international cooperation</w:t>
      </w:r>
      <w:r w:rsidRPr="00D837EF">
        <w:rPr>
          <w:rStyle w:val="UnderlineBold"/>
        </w:rPr>
        <w:t xml:space="preserve"> constitutes an excellent tool to </w:t>
      </w:r>
      <w:r w:rsidRPr="008F6E51">
        <w:rPr>
          <w:rStyle w:val="Emphasis"/>
          <w:highlight w:val="cyan"/>
        </w:rPr>
        <w:t>maximize the benefits</w:t>
      </w:r>
      <w:r w:rsidRPr="00D837EF">
        <w:rPr>
          <w:rStyle w:val="UnderlineBold"/>
        </w:rPr>
        <w:t xml:space="preserve"> deriving from space applications </w:t>
      </w:r>
      <w:r w:rsidRPr="008F6E51">
        <w:rPr>
          <w:rStyle w:val="UnderlineBold"/>
          <w:highlight w:val="cyan"/>
        </w:rPr>
        <w:t>on a global scale</w:t>
      </w:r>
      <w:r>
        <w:t>.</w:t>
      </w:r>
      <w:r w:rsidRPr="009B1C40">
        <w:rPr>
          <w:sz w:val="12"/>
        </w:rPr>
        <w:t xml:space="preserve"> </w:t>
      </w:r>
      <w:r w:rsidRPr="00D837EF">
        <w:rPr>
          <w:rStyle w:val="StyleUnderline"/>
        </w:rPr>
        <w:t xml:space="preserve">Nowadays, international </w:t>
      </w:r>
      <w:r w:rsidRPr="008F6E51">
        <w:rPr>
          <w:rStyle w:val="StyleUnderline"/>
          <w:highlight w:val="cyan"/>
        </w:rPr>
        <w:t>coop</w:t>
      </w:r>
      <w:r w:rsidRPr="00D837EF">
        <w:rPr>
          <w:rStyle w:val="StyleUnderline"/>
        </w:rPr>
        <w:t xml:space="preserve">eration in space-related projects or application </w:t>
      </w:r>
      <w:r w:rsidRPr="008F6E51">
        <w:rPr>
          <w:rStyle w:val="StyleUnderline"/>
          <w:highlight w:val="cyan"/>
        </w:rPr>
        <w:t>is</w:t>
      </w:r>
      <w:r w:rsidRPr="00D837EF">
        <w:rPr>
          <w:rStyle w:val="StyleUnderline"/>
        </w:rPr>
        <w:t xml:space="preserve"> a </w:t>
      </w:r>
      <w:r w:rsidRPr="008F6E51">
        <w:rPr>
          <w:rStyle w:val="StyleUnderline"/>
          <w:highlight w:val="cyan"/>
        </w:rPr>
        <w:t>widespread</w:t>
      </w:r>
      <w:r w:rsidRPr="00D837EF">
        <w:rPr>
          <w:rStyle w:val="StyleUnderline"/>
        </w:rPr>
        <w:t xml:space="preserve"> trend. </w:t>
      </w:r>
      <w:r w:rsidRPr="008F6E51">
        <w:rPr>
          <w:rStyle w:val="StyleUnderline"/>
          <w:highlight w:val="cyan"/>
        </w:rPr>
        <w:t>However</w:t>
      </w:r>
      <w:r w:rsidRPr="00D837EF">
        <w:rPr>
          <w:rStyle w:val="StyleUnderline"/>
        </w:rPr>
        <w:t xml:space="preserve">, </w:t>
      </w:r>
      <w:r w:rsidRPr="00A61ECE">
        <w:rPr>
          <w:rStyle w:val="UnderlineBold"/>
        </w:rPr>
        <w:t xml:space="preserve">the </w:t>
      </w:r>
      <w:r w:rsidRPr="00A61ECE">
        <w:rPr>
          <w:rStyle w:val="Emphasis"/>
        </w:rPr>
        <w:t>size and extent</w:t>
      </w:r>
      <w:r w:rsidRPr="00A61ECE">
        <w:rPr>
          <w:rStyle w:val="UnderlineBold"/>
        </w:rPr>
        <w:t xml:space="preserve"> of such cooperative efforts is directly affected by the dynamic of international relations</w:t>
      </w:r>
      <w:r w:rsidRPr="00D837EF">
        <w:t xml:space="preserve">. In particular, </w:t>
      </w:r>
      <w:r w:rsidRPr="00D837EF">
        <w:rPr>
          <w:rStyle w:val="UnderlineBold"/>
        </w:rPr>
        <w:t xml:space="preserve">changes in </w:t>
      </w:r>
      <w:r w:rsidRPr="008F6E51">
        <w:rPr>
          <w:rStyle w:val="UnderlineBold"/>
          <w:highlight w:val="cyan"/>
        </w:rPr>
        <w:t>the international political</w:t>
      </w:r>
      <w:r w:rsidRPr="00D837EF">
        <w:rPr>
          <w:rStyle w:val="UnderlineBold"/>
        </w:rPr>
        <w:t xml:space="preserve"> and </w:t>
      </w:r>
      <w:r w:rsidRPr="008F6E51">
        <w:rPr>
          <w:rStyle w:val="UnderlineBold"/>
          <w:highlight w:val="cyan"/>
        </w:rPr>
        <w:t xml:space="preserve">economic environment </w:t>
      </w:r>
      <w:r w:rsidRPr="008F6E51">
        <w:rPr>
          <w:rStyle w:val="Emphasis"/>
          <w:highlight w:val="cyan"/>
        </w:rPr>
        <w:t>boost or restrict</w:t>
      </w:r>
      <w:r w:rsidRPr="008F6E51">
        <w:rPr>
          <w:rStyle w:val="UnderlineBold"/>
          <w:highlight w:val="cyan"/>
        </w:rPr>
        <w:t xml:space="preserve"> the</w:t>
      </w:r>
      <w:r w:rsidRPr="00D837EF">
        <w:rPr>
          <w:rStyle w:val="UnderlineBold"/>
        </w:rPr>
        <w:t xml:space="preserve"> </w:t>
      </w:r>
      <w:r w:rsidRPr="008F6E51">
        <w:rPr>
          <w:rStyle w:val="UnderlineBold"/>
          <w:highlight w:val="cyan"/>
        </w:rPr>
        <w:t>dimension and nature of space activities</w:t>
      </w:r>
      <w:r w:rsidRPr="00D837EF">
        <w:t>. On the ot</w:t>
      </w:r>
      <w:r>
        <w:t>her hand, space activities also</w:t>
      </w:r>
      <w:r w:rsidRPr="009B1C40">
        <w:rPr>
          <w:sz w:val="12"/>
        </w:rPr>
        <w:t xml:space="preserve"> </w:t>
      </w:r>
      <w:r>
        <w:t xml:space="preserve">shape international relations to a certain extent. For example, </w:t>
      </w:r>
      <w:r w:rsidRPr="008F6E51">
        <w:rPr>
          <w:rStyle w:val="UnderlineBold"/>
          <w:highlight w:val="cyan"/>
        </w:rPr>
        <w:t>space assets are indispensable</w:t>
      </w:r>
      <w:r w:rsidRPr="00D837EF">
        <w:rPr>
          <w:rStyle w:val="UnderlineBold"/>
        </w:rPr>
        <w:t xml:space="preserve"> tools</w:t>
      </w:r>
      <w:r w:rsidRPr="00D837EF">
        <w:t xml:space="preserve"> used </w:t>
      </w:r>
      <w:r>
        <w:t xml:space="preserve">by governments </w:t>
      </w:r>
      <w:r w:rsidRPr="008F6E51">
        <w:rPr>
          <w:rStyle w:val="UnderlineBold"/>
          <w:highlight w:val="cyan"/>
        </w:rPr>
        <w:t>to tackle</w:t>
      </w:r>
      <w:r>
        <w:t xml:space="preserve"> a number of transnational</w:t>
      </w:r>
      <w:r w:rsidRPr="009B1C40">
        <w:rPr>
          <w:sz w:val="12"/>
        </w:rPr>
        <w:t xml:space="preserve"> </w:t>
      </w:r>
      <w:r>
        <w:t xml:space="preserve">challenges, such as </w:t>
      </w:r>
      <w:r w:rsidRPr="008F6E51">
        <w:rPr>
          <w:rStyle w:val="Emphasis"/>
          <w:highlight w:val="cyan"/>
        </w:rPr>
        <w:t>global warming</w:t>
      </w:r>
      <w:r>
        <w:t xml:space="preserve">, the fight against </w:t>
      </w:r>
      <w:r w:rsidRPr="008F6E51">
        <w:rPr>
          <w:rStyle w:val="Emphasis"/>
          <w:highlight w:val="cyan"/>
        </w:rPr>
        <w:t>terrorism</w:t>
      </w:r>
      <w:r w:rsidRPr="00D837EF">
        <w:rPr>
          <w:rStyle w:val="UnderlineBold"/>
        </w:rPr>
        <w:t xml:space="preserve">, the </w:t>
      </w:r>
      <w:r w:rsidRPr="008F6E51">
        <w:rPr>
          <w:rStyle w:val="Emphasis"/>
          <w:highlight w:val="cyan"/>
        </w:rPr>
        <w:t>prolif</w:t>
      </w:r>
      <w:r w:rsidRPr="00A50617">
        <w:rPr>
          <w:rStyle w:val="Emphasis"/>
        </w:rPr>
        <w:t xml:space="preserve">eration </w:t>
      </w:r>
      <w:r w:rsidRPr="008F6E51">
        <w:rPr>
          <w:rStyle w:val="Emphasis"/>
          <w:highlight w:val="cyan"/>
        </w:rPr>
        <w:t>of</w:t>
      </w:r>
      <w:r w:rsidRPr="009B1C40">
        <w:rPr>
          <w:sz w:val="12"/>
        </w:rPr>
        <w:t xml:space="preserve"> </w:t>
      </w:r>
      <w:r>
        <w:t>weapons of mass destruction (</w:t>
      </w:r>
      <w:r w:rsidRPr="008F6E51">
        <w:rPr>
          <w:rStyle w:val="Emphasis"/>
          <w:highlight w:val="cyan"/>
        </w:rPr>
        <w:t>WMD</w:t>
      </w:r>
      <w:r w:rsidRPr="00A50617">
        <w:t xml:space="preserve">), </w:t>
      </w:r>
      <w:r w:rsidRPr="008F6E51">
        <w:rPr>
          <w:rStyle w:val="UnderlineBold"/>
          <w:highlight w:val="cyan"/>
        </w:rPr>
        <w:t xml:space="preserve">and </w:t>
      </w:r>
      <w:r w:rsidRPr="008F6E51">
        <w:rPr>
          <w:rStyle w:val="Emphasis"/>
          <w:highlight w:val="cyan"/>
        </w:rPr>
        <w:t>economic development</w:t>
      </w:r>
      <w:r>
        <w:t xml:space="preserve"> issues.</w:t>
      </w:r>
    </w:p>
    <w:p w14:paraId="3EF49937" w14:textId="77777777" w:rsidR="005635F9" w:rsidRDefault="005635F9" w:rsidP="005635F9"/>
    <w:p w14:paraId="48A69E0F" w14:textId="77777777" w:rsidR="005635F9" w:rsidRDefault="005635F9" w:rsidP="005635F9"/>
    <w:p w14:paraId="3B0A7F70" w14:textId="77777777" w:rsidR="005635F9" w:rsidRPr="008F6E51" w:rsidRDefault="005635F9" w:rsidP="005635F9"/>
    <w:p w14:paraId="1CC7CB4C" w14:textId="77777777" w:rsidR="005635F9" w:rsidRPr="004F5B54" w:rsidRDefault="005635F9" w:rsidP="005635F9">
      <w:pPr>
        <w:pStyle w:val="Heading4"/>
        <w:shd w:val="clear" w:color="auto" w:fill="FFFFFF" w:themeFill="background1"/>
        <w:rPr>
          <w:rFonts w:cs="Times New Roman"/>
        </w:rPr>
      </w:pPr>
      <w:r w:rsidRPr="004F5B54">
        <w:rPr>
          <w:rFonts w:cs="Times New Roman"/>
        </w:rPr>
        <w:t xml:space="preserve">Colonizing Mars is key – solves extinction and acts as a </w:t>
      </w:r>
      <w:r w:rsidRPr="004F5B54">
        <w:rPr>
          <w:rFonts w:cs="Times New Roman"/>
          <w:u w:val="single"/>
        </w:rPr>
        <w:t>springboard</w:t>
      </w:r>
      <w:r w:rsidRPr="004F5B54">
        <w:rPr>
          <w:rFonts w:cs="Times New Roman"/>
        </w:rPr>
        <w:t xml:space="preserve"> for future colonization</w:t>
      </w:r>
    </w:p>
    <w:p w14:paraId="37CEF3C2" w14:textId="77777777" w:rsidR="005635F9" w:rsidRPr="004F5B54" w:rsidRDefault="005635F9" w:rsidP="005635F9">
      <w:pPr>
        <w:shd w:val="clear" w:color="auto" w:fill="FFFFFF" w:themeFill="background1"/>
        <w:rPr>
          <w:rStyle w:val="Style13ptBold"/>
        </w:rPr>
      </w:pPr>
      <w:r w:rsidRPr="004F5B54">
        <w:rPr>
          <w:rStyle w:val="Style13ptBold"/>
        </w:rPr>
        <w:t>Schulze-</w:t>
      </w:r>
      <w:proofErr w:type="spellStart"/>
      <w:r w:rsidRPr="004F5B54">
        <w:rPr>
          <w:rStyle w:val="Style13ptBold"/>
        </w:rPr>
        <w:t>Makuch</w:t>
      </w:r>
      <w:proofErr w:type="spellEnd"/>
      <w:r w:rsidRPr="004F5B54">
        <w:rPr>
          <w:rStyle w:val="Style13ptBold"/>
        </w:rPr>
        <w:t xml:space="preserve"> and Davies 10</w:t>
      </w:r>
      <w:r w:rsidRPr="004F5B54">
        <w:t xml:space="preserve"> – PhD and Professor @ the School of Earth and Environmental Sciences @ Washington State University; PhD and Regents’ Professor and Director of the Beyond Center for Fundamental Concepts in Science @ Arizona State University </w:t>
      </w:r>
    </w:p>
    <w:p w14:paraId="196A2874" w14:textId="77777777" w:rsidR="005635F9" w:rsidRPr="004F5B54" w:rsidRDefault="005635F9" w:rsidP="005635F9">
      <w:pPr>
        <w:shd w:val="clear" w:color="auto" w:fill="FFFFFF" w:themeFill="background1"/>
      </w:pPr>
      <w:r w:rsidRPr="004F5B54">
        <w:t xml:space="preserve">Dirk and Paul, Journal of Cosmology, Vol.12, p. 3619-3626, October-November, “To Boldly Go: A One-Way Human Mission to Mars” http://journalofcosmology.com/Mars108.html </w:t>
      </w:r>
    </w:p>
    <w:p w14:paraId="189EAEDA" w14:textId="77777777" w:rsidR="005635F9" w:rsidRDefault="005635F9" w:rsidP="005635F9">
      <w:pPr>
        <w:shd w:val="clear" w:color="auto" w:fill="FFFFFF" w:themeFill="background1"/>
        <w:rPr>
          <w:rStyle w:val="StyleUnderline"/>
        </w:rPr>
      </w:pPr>
      <w:r w:rsidRPr="004F5B54">
        <w:rPr>
          <w:rStyle w:val="StyleUnderline"/>
        </w:rPr>
        <w:t>There are</w:t>
      </w:r>
      <w:r w:rsidRPr="00C2393E">
        <w:rPr>
          <w:sz w:val="16"/>
        </w:rPr>
        <w:t xml:space="preserve"> several </w:t>
      </w:r>
      <w:r w:rsidRPr="004F5B54">
        <w:rPr>
          <w:rStyle w:val="StyleUnderline"/>
        </w:rPr>
        <w:t>reasons that motivate the establishment of a permanent Mars colony.</w:t>
      </w:r>
      <w:r w:rsidRPr="00C2393E">
        <w:rPr>
          <w:sz w:val="16"/>
        </w:rPr>
        <w:t xml:space="preserve"> </w:t>
      </w:r>
      <w:r w:rsidRPr="008F6E51">
        <w:rPr>
          <w:rStyle w:val="StyleUnderline"/>
          <w:highlight w:val="cyan"/>
        </w:rPr>
        <w:t>We are a vulnerable species living in a part of the galaxy where cosmic events such as major asteroid and comet impacts and supernova explosions pose a significant threat</w:t>
      </w:r>
      <w:r w:rsidRPr="00C2393E">
        <w:rPr>
          <w:sz w:val="16"/>
        </w:rPr>
        <w:t xml:space="preserve"> to life on Earth, especially </w:t>
      </w:r>
      <w:r w:rsidRPr="008F6E51">
        <w:rPr>
          <w:rStyle w:val="StyleUnderline"/>
          <w:highlight w:val="cyan"/>
        </w:rPr>
        <w:t>to human life</w:t>
      </w:r>
      <w:r w:rsidRPr="004F5B54">
        <w:rPr>
          <w:rStyle w:val="StyleUnderline"/>
        </w:rPr>
        <w:t>. There are</w:t>
      </w:r>
      <w:r w:rsidRPr="00C2393E">
        <w:rPr>
          <w:sz w:val="16"/>
        </w:rPr>
        <w:t xml:space="preserve"> also more </w:t>
      </w:r>
      <w:r w:rsidRPr="004F5B54">
        <w:rPr>
          <w:rStyle w:val="StyleUnderline"/>
        </w:rPr>
        <w:t>immediate threats to</w:t>
      </w:r>
      <w:r w:rsidRPr="00C2393E">
        <w:rPr>
          <w:sz w:val="16"/>
        </w:rPr>
        <w:t xml:space="preserve"> our culture, if not </w:t>
      </w:r>
      <w:r w:rsidRPr="004F5B54">
        <w:rPr>
          <w:rStyle w:val="StyleUnderline"/>
        </w:rPr>
        <w:t>our survival as a species.</w:t>
      </w:r>
      <w:r w:rsidRPr="00C2393E">
        <w:rPr>
          <w:sz w:val="16"/>
        </w:rPr>
        <w:t xml:space="preserve"> </w:t>
      </w:r>
      <w:r w:rsidRPr="004F5B54">
        <w:rPr>
          <w:rStyle w:val="StyleUnderline"/>
        </w:rPr>
        <w:t xml:space="preserve">These include </w:t>
      </w:r>
      <w:r w:rsidRPr="008F6E51">
        <w:rPr>
          <w:rStyle w:val="StyleUnderline"/>
          <w:highlight w:val="cyan"/>
        </w:rPr>
        <w:t>global pandemics</w:t>
      </w:r>
      <w:r w:rsidRPr="004F5B54">
        <w:rPr>
          <w:rStyle w:val="StyleUnderline"/>
        </w:rPr>
        <w:t xml:space="preserve">, </w:t>
      </w:r>
      <w:r w:rsidRPr="008F6E51">
        <w:rPr>
          <w:rStyle w:val="StyleUnderline"/>
          <w:highlight w:val="cyan"/>
        </w:rPr>
        <w:t>nuclear or biological warfare</w:t>
      </w:r>
      <w:r w:rsidRPr="004F5B54">
        <w:rPr>
          <w:rStyle w:val="StyleUnderline"/>
        </w:rPr>
        <w:t xml:space="preserve">, </w:t>
      </w:r>
      <w:r w:rsidRPr="008F6E51">
        <w:rPr>
          <w:rStyle w:val="StyleUnderline"/>
          <w:highlight w:val="cyan"/>
        </w:rPr>
        <w:t>runaway global warming</w:t>
      </w:r>
      <w:r w:rsidRPr="004F5B54">
        <w:rPr>
          <w:rStyle w:val="StyleUnderline"/>
        </w:rPr>
        <w:t xml:space="preserve">, </w:t>
      </w:r>
      <w:r w:rsidRPr="008F6E51">
        <w:rPr>
          <w:rStyle w:val="StyleUnderline"/>
          <w:highlight w:val="cyan"/>
        </w:rPr>
        <w:t xml:space="preserve">sudden ecological collapse and </w:t>
      </w:r>
      <w:proofErr w:type="spellStart"/>
      <w:r w:rsidRPr="008F6E51">
        <w:rPr>
          <w:rStyle w:val="StyleUnderline"/>
          <w:highlight w:val="cyan"/>
        </w:rPr>
        <w:t>supervolcanoes</w:t>
      </w:r>
      <w:proofErr w:type="spellEnd"/>
      <w:r w:rsidRPr="00C2393E">
        <w:rPr>
          <w:sz w:val="16"/>
        </w:rPr>
        <w:t xml:space="preserve"> (Rees 2004). Thus, </w:t>
      </w:r>
      <w:r w:rsidRPr="008F6E51">
        <w:rPr>
          <w:rStyle w:val="Emphasis"/>
          <w:highlight w:val="cyan"/>
        </w:rPr>
        <w:t>the colonization of other worlds is a must if the human species is to survive for the long term</w:t>
      </w:r>
      <w:r w:rsidRPr="004F5B54">
        <w:rPr>
          <w:rStyle w:val="Emphasis"/>
        </w:rPr>
        <w:t>.</w:t>
      </w:r>
      <w:r w:rsidRPr="00C2393E">
        <w:rPr>
          <w:sz w:val="16"/>
        </w:rPr>
        <w:t xml:space="preserve"> The first potential colonization targets would be asteroids, the Moon and Mars. </w:t>
      </w:r>
      <w:r w:rsidRPr="008F6E51">
        <w:rPr>
          <w:rStyle w:val="StyleUnderline"/>
          <w:highlight w:val="cyan"/>
        </w:rPr>
        <w:t>The Moon</w:t>
      </w:r>
      <w:r w:rsidRPr="00C2393E">
        <w:rPr>
          <w:sz w:val="16"/>
        </w:rPr>
        <w:t xml:space="preserve"> is the closest object and does provide some shelter (e.g., lava tube caves), but in all other respects </w:t>
      </w:r>
      <w:r w:rsidRPr="008F6E51">
        <w:rPr>
          <w:rStyle w:val="StyleUnderline"/>
          <w:highlight w:val="cyan"/>
        </w:rPr>
        <w:t>falls short compared to</w:t>
      </w:r>
      <w:r w:rsidRPr="004F5B54">
        <w:rPr>
          <w:rStyle w:val="StyleUnderline"/>
        </w:rPr>
        <w:t xml:space="preserve"> the variety of </w:t>
      </w:r>
      <w:r w:rsidRPr="008F6E51">
        <w:rPr>
          <w:rStyle w:val="StyleUnderline"/>
          <w:highlight w:val="cyan"/>
        </w:rPr>
        <w:t>resources</w:t>
      </w:r>
      <w:r w:rsidRPr="004F5B54">
        <w:rPr>
          <w:rStyle w:val="StyleUnderline"/>
        </w:rPr>
        <w:t xml:space="preserve"> available </w:t>
      </w:r>
      <w:r w:rsidRPr="008F6E51">
        <w:rPr>
          <w:rStyle w:val="StyleUnderline"/>
          <w:highlight w:val="cyan"/>
        </w:rPr>
        <w:t>on Mars</w:t>
      </w:r>
      <w:r w:rsidRPr="004F5B54">
        <w:rPr>
          <w:rStyle w:val="StyleUnderline"/>
        </w:rPr>
        <w:t>.</w:t>
      </w:r>
      <w:r w:rsidRPr="00C2393E">
        <w:rPr>
          <w:sz w:val="16"/>
        </w:rPr>
        <w:t xml:space="preserve"> The latter is true for asteroids as well. </w:t>
      </w:r>
      <w:r w:rsidRPr="008F6E51">
        <w:rPr>
          <w:rStyle w:val="StyleUnderline"/>
          <w:highlight w:val="cyan"/>
        </w:rPr>
        <w:t>Mars is</w:t>
      </w:r>
      <w:r w:rsidRPr="004F5B54">
        <w:rPr>
          <w:rStyle w:val="StyleUnderline"/>
        </w:rPr>
        <w:t xml:space="preserve"> </w:t>
      </w:r>
      <w:r w:rsidRPr="00C2393E">
        <w:rPr>
          <w:sz w:val="16"/>
        </w:rPr>
        <w:t xml:space="preserve">by far </w:t>
      </w:r>
      <w:r w:rsidRPr="004F5B54">
        <w:rPr>
          <w:rStyle w:val="StyleUnderline"/>
        </w:rPr>
        <w:t>the most promising for sustained colonization and development</w:t>
      </w:r>
      <w:r w:rsidRPr="00C2393E">
        <w:rPr>
          <w:sz w:val="16"/>
        </w:rPr>
        <w:t xml:space="preserve">, </w:t>
      </w:r>
      <w:r w:rsidRPr="004F5B54">
        <w:rPr>
          <w:rStyle w:val="StyleUnderline"/>
        </w:rPr>
        <w:t xml:space="preserve">because it is </w:t>
      </w:r>
      <w:r w:rsidRPr="008F6E51">
        <w:rPr>
          <w:rStyle w:val="StyleUnderline"/>
          <w:highlight w:val="cyan"/>
        </w:rPr>
        <w:t>similar</w:t>
      </w:r>
      <w:r w:rsidRPr="00C2393E">
        <w:rPr>
          <w:sz w:val="16"/>
        </w:rPr>
        <w:t xml:space="preserve"> in many respects </w:t>
      </w:r>
      <w:r w:rsidRPr="008F6E51">
        <w:rPr>
          <w:rStyle w:val="StyleUnderline"/>
          <w:highlight w:val="cyan"/>
        </w:rPr>
        <w:t>to Earth and</w:t>
      </w:r>
      <w:r w:rsidRPr="008F6E51">
        <w:rPr>
          <w:sz w:val="16"/>
          <w:highlight w:val="cyan"/>
        </w:rPr>
        <w:t>,</w:t>
      </w:r>
      <w:r w:rsidRPr="00C2393E">
        <w:rPr>
          <w:sz w:val="16"/>
        </w:rPr>
        <w:t xml:space="preserve"> crucially, </w:t>
      </w:r>
      <w:r w:rsidRPr="008F6E51">
        <w:rPr>
          <w:rStyle w:val="StyleUnderline"/>
          <w:highlight w:val="cyan"/>
        </w:rPr>
        <w:t>possesses</w:t>
      </w:r>
      <w:r w:rsidRPr="004F5B54">
        <w:rPr>
          <w:rStyle w:val="StyleUnderline"/>
        </w:rPr>
        <w:t xml:space="preserve"> a moderate </w:t>
      </w:r>
      <w:r w:rsidRPr="008F6E51">
        <w:rPr>
          <w:rStyle w:val="StyleUnderline"/>
          <w:highlight w:val="cyan"/>
        </w:rPr>
        <w:t>surface gravity, an atmosphere, abundant water and carbon dioxide</w:t>
      </w:r>
      <w:r w:rsidRPr="004F5B54">
        <w:rPr>
          <w:rStyle w:val="StyleUnderline"/>
        </w:rPr>
        <w:t xml:space="preserve">, together </w:t>
      </w:r>
      <w:r w:rsidRPr="008F6E51">
        <w:rPr>
          <w:rStyle w:val="StyleUnderline"/>
          <w:highlight w:val="cyan"/>
        </w:rPr>
        <w:t>with</w:t>
      </w:r>
      <w:r w:rsidRPr="004F5B54">
        <w:rPr>
          <w:rStyle w:val="StyleUnderline"/>
        </w:rPr>
        <w:t xml:space="preserve"> a range of </w:t>
      </w:r>
      <w:r w:rsidRPr="008F6E51">
        <w:rPr>
          <w:rStyle w:val="StyleUnderline"/>
          <w:highlight w:val="cyan"/>
        </w:rPr>
        <w:t>essential minerals</w:t>
      </w:r>
      <w:r w:rsidRPr="004F5B54">
        <w:rPr>
          <w:rStyle w:val="StyleUnderline"/>
        </w:rPr>
        <w:t>. Mars is our second closest planetary neighbor</w:t>
      </w:r>
      <w:r w:rsidRPr="00C2393E">
        <w:rPr>
          <w:sz w:val="16"/>
        </w:rPr>
        <w:t xml:space="preserve"> (after Venus) </w:t>
      </w:r>
      <w:r w:rsidRPr="004F5B54">
        <w:rPr>
          <w:rStyle w:val="StyleUnderline"/>
        </w:rPr>
        <w:t>and a trip to Mars at the most favorable launch option takes about six months</w:t>
      </w:r>
      <w:r w:rsidRPr="00C2393E">
        <w:rPr>
          <w:sz w:val="16"/>
        </w:rPr>
        <w:t xml:space="preserve"> with current chemical rocket technology.   In addition to offering humanity a "lifeboat" in the event of a mega-catastrophe, a Mars colony is attractive for other reasons. Astrobiologists agree that there is a fair probability that </w:t>
      </w:r>
      <w:r w:rsidRPr="004F5B54">
        <w:rPr>
          <w:rStyle w:val="StyleUnderline"/>
        </w:rPr>
        <w:t>Mars hosts, or once hosted, microbial life, perhaps deep beneath the surface</w:t>
      </w:r>
      <w:r w:rsidRPr="00C2393E">
        <w:rPr>
          <w:sz w:val="16"/>
        </w:rPr>
        <w:t xml:space="preserve"> (Lederberg and Sagan 1962; Levin 2010; Levin and </w:t>
      </w:r>
      <w:proofErr w:type="spellStart"/>
      <w:r w:rsidRPr="00C2393E">
        <w:rPr>
          <w:sz w:val="16"/>
        </w:rPr>
        <w:t>Straat</w:t>
      </w:r>
      <w:proofErr w:type="spellEnd"/>
      <w:r w:rsidRPr="00C2393E">
        <w:rPr>
          <w:sz w:val="16"/>
        </w:rPr>
        <w:t xml:space="preserve"> 1977, 1981; McKay and Stoker 1989; McKay et al. 1996; Baker et al. 2005; Schulze-</w:t>
      </w:r>
      <w:proofErr w:type="spellStart"/>
      <w:r w:rsidRPr="00C2393E">
        <w:rPr>
          <w:sz w:val="16"/>
        </w:rPr>
        <w:t>Makuch</w:t>
      </w:r>
      <w:proofErr w:type="spellEnd"/>
      <w:r w:rsidRPr="00C2393E">
        <w:rPr>
          <w:sz w:val="16"/>
        </w:rPr>
        <w:t xml:space="preserve"> et al. 2005, 2008, Darling and Schulze-</w:t>
      </w:r>
      <w:proofErr w:type="spellStart"/>
      <w:r w:rsidRPr="00C2393E">
        <w:rPr>
          <w:sz w:val="16"/>
        </w:rPr>
        <w:t>Makuch</w:t>
      </w:r>
      <w:proofErr w:type="spellEnd"/>
      <w:r w:rsidRPr="00C2393E">
        <w:rPr>
          <w:sz w:val="16"/>
        </w:rPr>
        <w:t xml:space="preserve"> 2010; </w:t>
      </w:r>
      <w:proofErr w:type="spellStart"/>
      <w:r w:rsidRPr="00C2393E">
        <w:rPr>
          <w:sz w:val="16"/>
        </w:rPr>
        <w:t>Wierzchos</w:t>
      </w:r>
      <w:proofErr w:type="spellEnd"/>
      <w:r w:rsidRPr="00C2393E">
        <w:rPr>
          <w:sz w:val="16"/>
        </w:rPr>
        <w:t xml:space="preserve"> et al. 2010; Mahaney and </w:t>
      </w:r>
      <w:proofErr w:type="spellStart"/>
      <w:r w:rsidRPr="00C2393E">
        <w:rPr>
          <w:sz w:val="16"/>
        </w:rPr>
        <w:t>Dohm</w:t>
      </w:r>
      <w:proofErr w:type="spellEnd"/>
      <w:r w:rsidRPr="00C2393E">
        <w:rPr>
          <w:sz w:val="16"/>
        </w:rPr>
        <w:t xml:space="preserve"> 2010). A scientific facility on Mars might therefore be a unique opportunity to study an alien life form and a second evolutionary record, and to develop novel biotechnology therefrom. At the very least, an intensive study of ancient and modern Mars will cast important light on the origin of life on Earth. Mars also conceals a wealth of geological and astronomical data that is almost impossible to access from Earth using robotic probes. </w:t>
      </w:r>
      <w:r w:rsidRPr="004F5B54">
        <w:rPr>
          <w:rStyle w:val="StyleUnderline"/>
        </w:rPr>
        <w:t>A permanent human presence on Mars would open the way to comparative planetology on a scale unimagined by any former generation.</w:t>
      </w:r>
      <w:r w:rsidRPr="00C2393E">
        <w:rPr>
          <w:sz w:val="16"/>
        </w:rPr>
        <w:t xml:space="preserve"> In the fullness of time, </w:t>
      </w:r>
      <w:r w:rsidRPr="008F6E51">
        <w:rPr>
          <w:rStyle w:val="StyleUnderline"/>
          <w:highlight w:val="cyan"/>
        </w:rPr>
        <w:t xml:space="preserve">a Mars base would offer a </w:t>
      </w:r>
      <w:r w:rsidRPr="008F6E51">
        <w:rPr>
          <w:rStyle w:val="Emphasis"/>
          <w:highlight w:val="cyan"/>
        </w:rPr>
        <w:t>springboard</w:t>
      </w:r>
      <w:r w:rsidRPr="008F6E51">
        <w:rPr>
          <w:rStyle w:val="StyleUnderline"/>
          <w:highlight w:val="cyan"/>
        </w:rPr>
        <w:t xml:space="preserve"> for</w:t>
      </w:r>
      <w:r w:rsidRPr="004F5B54">
        <w:rPr>
          <w:rStyle w:val="StyleUnderline"/>
        </w:rPr>
        <w:t xml:space="preserve"> human/robotic </w:t>
      </w:r>
      <w:r w:rsidRPr="008F6E51">
        <w:rPr>
          <w:rStyle w:val="StyleUnderline"/>
          <w:highlight w:val="cyan"/>
        </w:rPr>
        <w:t>exploration of the outer solar system and the asteroid belt</w:t>
      </w:r>
      <w:r w:rsidRPr="004F5B54">
        <w:rPr>
          <w:rStyle w:val="StyleUnderline"/>
        </w:rPr>
        <w:t>.</w:t>
      </w:r>
      <w:r w:rsidRPr="00C2393E">
        <w:rPr>
          <w:sz w:val="16"/>
        </w:rPr>
        <w:t xml:space="preserve"> Finally, es</w:t>
      </w:r>
      <w:r w:rsidRPr="004F5B54">
        <w:rPr>
          <w:rStyle w:val="StyleUnderline"/>
        </w:rPr>
        <w:t>tablishing a permanent</w:t>
      </w:r>
      <w:r w:rsidRPr="00C2393E">
        <w:rPr>
          <w:sz w:val="16"/>
        </w:rPr>
        <w:t xml:space="preserve"> multicultural and </w:t>
      </w:r>
      <w:r w:rsidRPr="004F5B54">
        <w:rPr>
          <w:rStyle w:val="StyleUnderline"/>
        </w:rPr>
        <w:t xml:space="preserve">multinational </w:t>
      </w:r>
      <w:r w:rsidRPr="008F6E51">
        <w:rPr>
          <w:rStyle w:val="StyleUnderline"/>
          <w:highlight w:val="cyan"/>
        </w:rPr>
        <w:t>human presence on another world would have major beneficial</w:t>
      </w:r>
      <w:r w:rsidRPr="004F5B54">
        <w:rPr>
          <w:rStyle w:val="StyleUnderline"/>
        </w:rPr>
        <w:t xml:space="preserve"> political and social </w:t>
      </w:r>
      <w:r w:rsidRPr="008F6E51">
        <w:rPr>
          <w:rStyle w:val="StyleUnderline"/>
          <w:highlight w:val="cyan"/>
        </w:rPr>
        <w:t>implications for Earth</w:t>
      </w:r>
      <w:r w:rsidRPr="004F5B54">
        <w:rPr>
          <w:rStyle w:val="StyleUnderline"/>
        </w:rPr>
        <w:t>, and serve as a strong unifying and uplifting theme for all humanity.</w:t>
      </w:r>
    </w:p>
    <w:p w14:paraId="127067A6" w14:textId="77777777" w:rsidR="005635F9" w:rsidRPr="005635F9" w:rsidRDefault="005635F9" w:rsidP="005635F9"/>
    <w:p w14:paraId="360F48FC" w14:textId="59C4263D" w:rsidR="009C7F87" w:rsidRPr="00FB2058" w:rsidRDefault="00F53AB5" w:rsidP="009C7F87">
      <w:pPr>
        <w:pStyle w:val="Heading3"/>
        <w:rPr>
          <w:rFonts w:asciiTheme="minorHAnsi" w:hAnsiTheme="minorHAnsi" w:cstheme="minorHAnsi"/>
        </w:rPr>
      </w:pPr>
      <w:r w:rsidRPr="00FB2058">
        <w:rPr>
          <w:rFonts w:asciiTheme="minorHAnsi" w:hAnsiTheme="minorHAnsi" w:cstheme="minorHAnsi"/>
        </w:rPr>
        <w:t xml:space="preserve">1NC – </w:t>
      </w:r>
      <w:r w:rsidR="009C7F87" w:rsidRPr="00FB2058">
        <w:rPr>
          <w:rFonts w:asciiTheme="minorHAnsi" w:hAnsiTheme="minorHAnsi" w:cstheme="minorHAnsi"/>
        </w:rPr>
        <w:t>Inevitable</w:t>
      </w:r>
    </w:p>
    <w:p w14:paraId="036FBCA0" w14:textId="77777777" w:rsidR="009C7F87" w:rsidRPr="00FB2058" w:rsidRDefault="009C7F87" w:rsidP="009C7F87">
      <w:pPr>
        <w:pStyle w:val="Heading4"/>
        <w:rPr>
          <w:rFonts w:asciiTheme="minorHAnsi" w:hAnsiTheme="minorHAnsi" w:cstheme="minorHAnsi"/>
        </w:rPr>
      </w:pPr>
      <w:r w:rsidRPr="00FB2058">
        <w:rPr>
          <w:rFonts w:asciiTheme="minorHAnsi" w:hAnsiTheme="minorHAnsi" w:cstheme="minorHAnsi"/>
        </w:rPr>
        <w:t>Cap inevitable - evolution means we are all selfish</w:t>
      </w:r>
    </w:p>
    <w:p w14:paraId="70A3E7C4" w14:textId="77777777" w:rsidR="009C7F87" w:rsidRPr="00FB2058" w:rsidRDefault="009C7F87" w:rsidP="009C7F87">
      <w:pPr>
        <w:rPr>
          <w:rFonts w:asciiTheme="minorHAnsi" w:hAnsiTheme="minorHAnsi" w:cstheme="minorHAnsi"/>
          <w:b/>
        </w:rPr>
      </w:pPr>
      <w:r w:rsidRPr="00FB2058">
        <w:rPr>
          <w:rStyle w:val="Style13ptBold"/>
          <w:rFonts w:asciiTheme="minorHAnsi" w:hAnsiTheme="minorHAnsi" w:cstheme="minorHAnsi"/>
        </w:rPr>
        <w:t xml:space="preserve">Thayer 2000 </w:t>
      </w:r>
      <w:r w:rsidRPr="00FB2058">
        <w:rPr>
          <w:rFonts w:asciiTheme="minorHAnsi" w:hAnsiTheme="minorHAnsi" w:cstheme="minorHAnsi"/>
        </w:rPr>
        <w:t>Bradley A., Former Research Fellow, International Security Program, Associate Professor of Defense &amp; Strategic Study, Missouri State University, International Security, 01622889, Fall2000, Vol. 25, Issue 2 “"Bringing in Darwin: Evolutionary Theory, Realism, and International Politics"</w:t>
      </w:r>
    </w:p>
    <w:p w14:paraId="5AFF3965" w14:textId="77777777" w:rsidR="009C7F87" w:rsidRPr="00FB2058" w:rsidRDefault="009C7F87" w:rsidP="009C7F87">
      <w:pPr>
        <w:rPr>
          <w:rStyle w:val="StyleUnderline"/>
          <w:rFonts w:asciiTheme="minorHAnsi" w:hAnsiTheme="minorHAnsi" w:cstheme="minorHAnsi"/>
        </w:rPr>
      </w:pPr>
      <w:r w:rsidRPr="00FB2058">
        <w:rPr>
          <w:rFonts w:asciiTheme="minorHAnsi" w:hAnsiTheme="minorHAnsi" w:cstheme="minorHAnsi"/>
          <w:sz w:val="12"/>
        </w:rPr>
        <w:t xml:space="preserve">Evolutionary theory offers two sufficient explanations for the trait of egoism. The </w:t>
      </w:r>
      <w:r w:rsidRPr="00FB2058">
        <w:rPr>
          <w:rStyle w:val="StyleUnderline"/>
          <w:rFonts w:asciiTheme="minorHAnsi" w:hAnsiTheme="minorHAnsi" w:cstheme="minorHAnsi"/>
          <w:highlight w:val="green"/>
        </w:rPr>
        <w:t xml:space="preserve">first </w:t>
      </w:r>
      <w:r w:rsidRPr="00FB2058">
        <w:rPr>
          <w:rFonts w:asciiTheme="minorHAnsi" w:hAnsiTheme="minorHAnsi" w:cstheme="minorHAnsi"/>
          <w:sz w:val="12"/>
        </w:rPr>
        <w:t xml:space="preserve">is a classic Darwinian argument: </w:t>
      </w:r>
      <w:r w:rsidRPr="00FB2058">
        <w:rPr>
          <w:rStyle w:val="StyleUnderline"/>
          <w:rFonts w:asciiTheme="minorHAnsi" w:hAnsiTheme="minorHAnsi" w:cstheme="minorHAnsi"/>
          <w:highlight w:val="green"/>
        </w:rPr>
        <w:t xml:space="preserve">In a hostile environment where </w:t>
      </w:r>
      <w:r w:rsidRPr="00FB2058">
        <w:rPr>
          <w:rFonts w:asciiTheme="minorHAnsi" w:hAnsiTheme="minorHAnsi" w:cstheme="minorHAnsi"/>
          <w:sz w:val="12"/>
        </w:rPr>
        <w:t xml:space="preserve">resources are scarce and thus </w:t>
      </w:r>
      <w:r w:rsidRPr="00FB2058">
        <w:rPr>
          <w:rStyle w:val="StyleUnderline"/>
          <w:rFonts w:asciiTheme="minorHAnsi" w:hAnsiTheme="minorHAnsi" w:cstheme="minorHAnsi"/>
          <w:highlight w:val="green"/>
        </w:rPr>
        <w:t>survival precarious</w:t>
      </w:r>
      <w:r w:rsidRPr="00FB2058">
        <w:rPr>
          <w:rFonts w:asciiTheme="minorHAnsi" w:hAnsiTheme="minorHAnsi" w:cstheme="minorHAnsi"/>
          <w:sz w:val="12"/>
        </w:rPr>
        <w:t xml:space="preserve">, </w:t>
      </w:r>
      <w:r w:rsidRPr="00FB2058">
        <w:rPr>
          <w:rStyle w:val="StyleUnderline"/>
          <w:rFonts w:asciiTheme="minorHAnsi" w:hAnsiTheme="minorHAnsi" w:cstheme="minorHAnsi"/>
          <w:highlight w:val="green"/>
        </w:rPr>
        <w:t xml:space="preserve">organisms </w:t>
      </w:r>
      <w:r w:rsidRPr="00FB2058">
        <w:rPr>
          <w:rFonts w:asciiTheme="minorHAnsi" w:hAnsiTheme="minorHAnsi" w:cstheme="minorHAnsi"/>
          <w:sz w:val="12"/>
        </w:rPr>
        <w:t xml:space="preserve">typically </w:t>
      </w:r>
      <w:r w:rsidRPr="00FB2058">
        <w:rPr>
          <w:rStyle w:val="StyleUnderline"/>
          <w:rFonts w:asciiTheme="minorHAnsi" w:hAnsiTheme="minorHAnsi" w:cstheme="minorHAnsi"/>
          <w:highlight w:val="green"/>
        </w:rPr>
        <w:t xml:space="preserve">satisfy their </w:t>
      </w:r>
      <w:r w:rsidRPr="00FB2058">
        <w:rPr>
          <w:rFonts w:asciiTheme="minorHAnsi" w:hAnsiTheme="minorHAnsi" w:cstheme="minorHAnsi"/>
          <w:sz w:val="12"/>
        </w:rPr>
        <w:t xml:space="preserve">own physiological </w:t>
      </w:r>
      <w:r w:rsidRPr="00FB2058">
        <w:rPr>
          <w:rStyle w:val="StyleUnderline"/>
          <w:rFonts w:asciiTheme="minorHAnsi" w:hAnsiTheme="minorHAnsi" w:cstheme="minorHAnsi"/>
          <w:highlight w:val="green"/>
        </w:rPr>
        <w:t xml:space="preserve">needs </w:t>
      </w:r>
      <w:r w:rsidRPr="00FB2058">
        <w:rPr>
          <w:rFonts w:asciiTheme="minorHAnsi" w:hAnsiTheme="minorHAnsi" w:cstheme="minorHAnsi"/>
          <w:sz w:val="12"/>
        </w:rPr>
        <w:t xml:space="preserve">for food, shelter, and so on </w:t>
      </w:r>
      <w:r w:rsidRPr="00FB2058">
        <w:rPr>
          <w:rStyle w:val="StyleUnderline"/>
          <w:rFonts w:asciiTheme="minorHAnsi" w:hAnsiTheme="minorHAnsi" w:cstheme="minorHAnsi"/>
        </w:rPr>
        <w:t>before assisting others.</w:t>
      </w:r>
      <w:r w:rsidRPr="00FB2058">
        <w:rPr>
          <w:rFonts w:asciiTheme="minorHAnsi" w:hAnsiTheme="minorHAnsi" w:cstheme="minorHAnsi"/>
          <w:sz w:val="12"/>
        </w:rPr>
        <w:t xml:space="preserve">[41] In times of danger or great stress, </w:t>
      </w:r>
      <w:r w:rsidRPr="00FB2058">
        <w:rPr>
          <w:rStyle w:val="StyleUnderline"/>
          <w:rFonts w:asciiTheme="minorHAnsi" w:hAnsiTheme="minorHAnsi" w:cstheme="minorHAnsi"/>
          <w:highlight w:val="green"/>
        </w:rPr>
        <w:t>an organism usually places its life</w:t>
      </w:r>
      <w:r w:rsidRPr="00FB2058">
        <w:rPr>
          <w:rFonts w:asciiTheme="minorHAnsi" w:hAnsiTheme="minorHAnsi" w:cstheme="minorHAnsi"/>
          <w:sz w:val="12"/>
          <w:highlight w:val="green"/>
        </w:rPr>
        <w:t xml:space="preserve"> </w:t>
      </w:r>
      <w:r w:rsidRPr="00FB2058">
        <w:rPr>
          <w:rFonts w:asciiTheme="minorHAnsi" w:hAnsiTheme="minorHAnsi" w:cstheme="minorHAnsi"/>
          <w:sz w:val="12"/>
        </w:rPr>
        <w:t>its survival--</w:t>
      </w:r>
      <w:r w:rsidRPr="00FB2058">
        <w:rPr>
          <w:rStyle w:val="StyleUnderline"/>
          <w:rFonts w:asciiTheme="minorHAnsi" w:hAnsiTheme="minorHAnsi" w:cstheme="minorHAnsi"/>
          <w:highlight w:val="green"/>
        </w:rPr>
        <w:t xml:space="preserve">before </w:t>
      </w:r>
      <w:r w:rsidRPr="00FB2058">
        <w:rPr>
          <w:rFonts w:asciiTheme="minorHAnsi" w:hAnsiTheme="minorHAnsi" w:cstheme="minorHAnsi"/>
          <w:sz w:val="12"/>
        </w:rPr>
        <w:t>that of</w:t>
      </w:r>
      <w:r w:rsidRPr="00FB2058">
        <w:rPr>
          <w:rStyle w:val="StyleUnderline"/>
          <w:rFonts w:asciiTheme="minorHAnsi" w:hAnsiTheme="minorHAnsi" w:cstheme="minorHAnsi"/>
          <w:highlight w:val="green"/>
        </w:rPr>
        <w:t xml:space="preserve"> other members</w:t>
      </w:r>
      <w:r w:rsidRPr="00FB2058">
        <w:rPr>
          <w:rFonts w:asciiTheme="minorHAnsi" w:hAnsiTheme="minorHAnsi" w:cstheme="minorHAnsi"/>
          <w:sz w:val="12"/>
          <w:highlight w:val="green"/>
        </w:rPr>
        <w:t xml:space="preserve"> </w:t>
      </w:r>
      <w:r w:rsidRPr="00FB2058">
        <w:rPr>
          <w:rFonts w:asciiTheme="minorHAnsi" w:hAnsiTheme="minorHAnsi" w:cstheme="minorHAnsi"/>
          <w:sz w:val="12"/>
        </w:rPr>
        <w:t xml:space="preserve">of its group, be it pack, herd, or tribe. For these reasons, </w:t>
      </w:r>
      <w:r w:rsidRPr="00FB2058">
        <w:rPr>
          <w:rStyle w:val="StyleUnderline"/>
          <w:rFonts w:asciiTheme="minorHAnsi" w:hAnsiTheme="minorHAnsi" w:cstheme="minorHAnsi"/>
          <w:highlight w:val="green"/>
        </w:rPr>
        <w:t>egoistic behavior contributes to fitness.</w:t>
      </w:r>
      <w:r w:rsidRPr="00FB2058">
        <w:rPr>
          <w:rStyle w:val="StyleUnderline"/>
          <w:rFonts w:asciiTheme="minorHAnsi" w:hAnsiTheme="minorHAnsi" w:cstheme="minorHAnsi"/>
        </w:rPr>
        <w:t xml:space="preserve"> </w:t>
      </w:r>
      <w:r w:rsidRPr="00FB2058">
        <w:rPr>
          <w:rFonts w:asciiTheme="minorHAnsi" w:hAnsiTheme="minorHAnsi" w:cstheme="minorHAnsi"/>
          <w:sz w:val="12"/>
        </w:rPr>
        <w:t xml:space="preserve">Evolutionary theorist Richard Dawkins's selfish gene theory provides the second sufficient explanation for egoism. A conceptual shift is required here because Dawkins's level of analysis is the gene, not the organism. As Dawkins explains, at one time there were no organisms, just chemicals in a primordial "soup."[42] At first, different types of molecules started forming by accident, including some that could reproduce by using the constituents of the soup--carbon, nitrogen, hydrogen, and oxygen. Because these constituents were in limited supply, molecules competed for them as they replicated. From this competition, the most efficient copy makers emerged. The process, however, was never perfect. Sometimes mistakes were made during replication, and occasionally these accidents resulted in more efficient replication or made some other contribution to fitness. One such mistake might have been the formation of a thin membrane that held the contents of the molecule together--a primitive cell. A second might have involved the division of the primitive cell into ever larger components, organs, and so on to create what Dawkins calls "survival machines." He explains, "The first survival machines probably consisted of nothing more than a protective coat. But making a living got steadily harder as new rivals arose with better and more effective survival machines. </w:t>
      </w:r>
      <w:r w:rsidRPr="00FB2058">
        <w:rPr>
          <w:rStyle w:val="StyleUnderline"/>
          <w:rFonts w:asciiTheme="minorHAnsi" w:hAnsiTheme="minorHAnsi" w:cstheme="minorHAnsi"/>
          <w:highlight w:val="green"/>
        </w:rPr>
        <w:t xml:space="preserve">Survival machines got </w:t>
      </w:r>
      <w:r w:rsidRPr="00FB2058">
        <w:rPr>
          <w:rFonts w:asciiTheme="minorHAnsi" w:hAnsiTheme="minorHAnsi" w:cstheme="minorHAnsi"/>
          <w:sz w:val="12"/>
        </w:rPr>
        <w:t xml:space="preserve">bigger and </w:t>
      </w:r>
      <w:r w:rsidRPr="00FB2058">
        <w:rPr>
          <w:rStyle w:val="StyleUnderline"/>
          <w:rFonts w:asciiTheme="minorHAnsi" w:hAnsiTheme="minorHAnsi" w:cstheme="minorHAnsi"/>
          <w:highlight w:val="green"/>
        </w:rPr>
        <w:t xml:space="preserve">more elaborate, and the process was cumulative </w:t>
      </w:r>
      <w:r w:rsidRPr="00FB2058">
        <w:rPr>
          <w:rFonts w:asciiTheme="minorHAnsi" w:hAnsiTheme="minorHAnsi" w:cstheme="minorHAnsi"/>
          <w:sz w:val="12"/>
        </w:rPr>
        <w:t xml:space="preserve">and progressive."[43] From a genetic perspective, there is no intentionality in this process, but it continued nonetheless because of evolution. Dawkins makes clear, however, that the interests of the gene and the organism need not coincide at different stages in an organism's life, particularly after reproduction.[44] In general, however, </w:t>
      </w:r>
      <w:r w:rsidRPr="00FB2058">
        <w:rPr>
          <w:rStyle w:val="StyleUnderline"/>
          <w:rFonts w:asciiTheme="minorHAnsi" w:hAnsiTheme="minorHAnsi" w:cstheme="minorHAnsi"/>
          <w:highlight w:val="green"/>
        </w:rPr>
        <w:t>the selfishness of the gene increases its fitness, and so the behavior spreads.</w:t>
      </w:r>
    </w:p>
    <w:p w14:paraId="0C49C6D0" w14:textId="77777777" w:rsidR="009C7F87" w:rsidRPr="00FB2058" w:rsidRDefault="009C7F87" w:rsidP="009C7F87">
      <w:pPr>
        <w:pStyle w:val="Heading4"/>
        <w:rPr>
          <w:rFonts w:asciiTheme="minorHAnsi" w:hAnsiTheme="minorHAnsi" w:cstheme="minorHAnsi"/>
        </w:rPr>
      </w:pPr>
      <w:r w:rsidRPr="00FB2058">
        <w:rPr>
          <w:rFonts w:asciiTheme="minorHAnsi" w:hAnsiTheme="minorHAnsi" w:cstheme="minorHAnsi"/>
        </w:rPr>
        <w:t xml:space="preserve">Humans inevitably seek power over others – the alternative to cap is militarism and violence </w:t>
      </w:r>
    </w:p>
    <w:p w14:paraId="055CDB5A" w14:textId="77777777" w:rsidR="009C7F87" w:rsidRPr="00FB2058" w:rsidRDefault="009C7F87" w:rsidP="009C7F87">
      <w:pPr>
        <w:rPr>
          <w:rStyle w:val="Style13ptBold"/>
          <w:rFonts w:asciiTheme="minorHAnsi" w:hAnsiTheme="minorHAnsi" w:cstheme="minorHAnsi"/>
          <w:b w:val="0"/>
        </w:rPr>
      </w:pPr>
      <w:r w:rsidRPr="00FB2058">
        <w:rPr>
          <w:rStyle w:val="Style13ptBold"/>
          <w:rFonts w:asciiTheme="minorHAnsi" w:hAnsiTheme="minorHAnsi" w:cstheme="minorHAnsi"/>
        </w:rPr>
        <w:t xml:space="preserve">Wilson, 97 </w:t>
      </w:r>
      <w:r w:rsidRPr="00FB2058">
        <w:rPr>
          <w:rStyle w:val="Style13ptBold"/>
          <w:rFonts w:asciiTheme="minorHAnsi" w:hAnsiTheme="minorHAnsi" w:cstheme="minorHAnsi"/>
          <w:b w:val="0"/>
        </w:rPr>
        <w:t>(James, professor of Government at Harvard, “The morality of capitalism,”)</w:t>
      </w:r>
    </w:p>
    <w:p w14:paraId="5657D19A" w14:textId="77777777" w:rsidR="009C7F87" w:rsidRPr="00FB2058" w:rsidRDefault="009C7F87" w:rsidP="009C7F87">
      <w:pPr>
        <w:rPr>
          <w:rFonts w:asciiTheme="minorHAnsi" w:hAnsiTheme="minorHAnsi" w:cstheme="minorHAnsi"/>
          <w:sz w:val="14"/>
        </w:rPr>
      </w:pPr>
      <w:r w:rsidRPr="00FB2058">
        <w:rPr>
          <w:rStyle w:val="StyleUnderline"/>
          <w:rFonts w:asciiTheme="minorHAnsi" w:hAnsiTheme="minorHAnsi" w:cstheme="minorHAnsi"/>
          <w:highlight w:val="green"/>
        </w:rPr>
        <w:t xml:space="preserve">Critics </w:t>
      </w:r>
      <w:r w:rsidRPr="00FB2058">
        <w:rPr>
          <w:rStyle w:val="StyleUnderline"/>
          <w:rFonts w:asciiTheme="minorHAnsi" w:hAnsiTheme="minorHAnsi" w:cstheme="minorHAnsi"/>
        </w:rPr>
        <w:t xml:space="preserve">of capitalism </w:t>
      </w:r>
      <w:r w:rsidRPr="00FB2058">
        <w:rPr>
          <w:rStyle w:val="StyleUnderline"/>
          <w:rFonts w:asciiTheme="minorHAnsi" w:hAnsiTheme="minorHAnsi" w:cstheme="minorHAnsi"/>
          <w:highlight w:val="green"/>
        </w:rPr>
        <w:t>argue that wealth confers power</w:t>
      </w:r>
      <w:r w:rsidRPr="00FB2058">
        <w:rPr>
          <w:rStyle w:val="StyleUnderline"/>
          <w:rFonts w:asciiTheme="minorHAnsi" w:hAnsiTheme="minorHAnsi" w:cstheme="minorHAnsi"/>
        </w:rPr>
        <w:t xml:space="preserve">, </w:t>
      </w:r>
      <w:r w:rsidRPr="00FB2058">
        <w:rPr>
          <w:rFonts w:asciiTheme="minorHAnsi" w:hAnsiTheme="minorHAnsi" w:cstheme="minorHAnsi"/>
          <w:sz w:val="14"/>
        </w:rPr>
        <w:t>and indeed it does, up to a point.</w:t>
      </w:r>
      <w:r w:rsidRPr="00FB2058">
        <w:rPr>
          <w:rStyle w:val="StyleUnderline"/>
          <w:rFonts w:asciiTheme="minorHAnsi" w:hAnsiTheme="minorHAnsi" w:cstheme="minorHAnsi"/>
        </w:rPr>
        <w:t xml:space="preserve">  Show people the road to wealth, status, or power, and they will rush down that road, </w:t>
      </w:r>
      <w:r w:rsidRPr="00FB2058">
        <w:rPr>
          <w:rFonts w:asciiTheme="minorHAnsi" w:hAnsiTheme="minorHAnsi" w:cstheme="minorHAnsi"/>
          <w:sz w:val="14"/>
        </w:rPr>
        <w:t xml:space="preserve">and many will do some rather unattractive things along the way.  </w:t>
      </w:r>
      <w:r w:rsidRPr="00FB2058">
        <w:rPr>
          <w:rStyle w:val="StyleUnderline"/>
          <w:rFonts w:asciiTheme="minorHAnsi" w:hAnsiTheme="minorHAnsi" w:cstheme="minorHAnsi"/>
        </w:rPr>
        <w:t xml:space="preserve">But </w:t>
      </w:r>
      <w:r w:rsidRPr="00FB2058">
        <w:rPr>
          <w:rStyle w:val="StyleUnderline"/>
          <w:rFonts w:asciiTheme="minorHAnsi" w:hAnsiTheme="minorHAnsi" w:cstheme="minorHAnsi"/>
          <w:highlight w:val="green"/>
        </w:rPr>
        <w:t>this is not a</w:t>
      </w:r>
      <w:r w:rsidRPr="00FB2058">
        <w:rPr>
          <w:rFonts w:asciiTheme="minorHAnsi" w:hAnsiTheme="minorHAnsi" w:cstheme="minorHAnsi"/>
          <w:sz w:val="14"/>
          <w:highlight w:val="green"/>
        </w:rPr>
        <w:t xml:space="preserve"> </w:t>
      </w:r>
      <w:r w:rsidRPr="00FB2058">
        <w:rPr>
          <w:rFonts w:asciiTheme="minorHAnsi" w:hAnsiTheme="minorHAnsi" w:cstheme="minorHAnsi"/>
          <w:sz w:val="14"/>
        </w:rPr>
        <w:t xml:space="preserve">decisive </w:t>
      </w:r>
      <w:r w:rsidRPr="00FB2058">
        <w:rPr>
          <w:rStyle w:val="StyleUnderline"/>
          <w:rFonts w:asciiTheme="minorHAnsi" w:hAnsiTheme="minorHAnsi" w:cstheme="minorHAnsi"/>
          <w:highlight w:val="green"/>
        </w:rPr>
        <w:t>criticism unless one supposes</w:t>
      </w:r>
      <w:r w:rsidRPr="00FB2058">
        <w:rPr>
          <w:rFonts w:asciiTheme="minorHAnsi" w:hAnsiTheme="minorHAnsi" w:cstheme="minorHAnsi"/>
          <w:sz w:val="14"/>
        </w:rPr>
        <w:t xml:space="preserve">, fancifully, </w:t>
      </w:r>
      <w:r w:rsidRPr="00FB2058">
        <w:rPr>
          <w:rStyle w:val="StyleUnderline"/>
          <w:rFonts w:asciiTheme="minorHAnsi" w:hAnsiTheme="minorHAnsi" w:cstheme="minorHAnsi"/>
        </w:rPr>
        <w:t xml:space="preserve">that </w:t>
      </w:r>
      <w:r w:rsidRPr="00FB2058">
        <w:rPr>
          <w:rStyle w:val="StyleUnderline"/>
          <w:rFonts w:asciiTheme="minorHAnsi" w:hAnsiTheme="minorHAnsi" w:cstheme="minorHAnsi"/>
          <w:highlight w:val="green"/>
        </w:rPr>
        <w:t xml:space="preserve">there is some way </w:t>
      </w:r>
      <w:r w:rsidRPr="00FB2058">
        <w:rPr>
          <w:rStyle w:val="StyleUnderline"/>
          <w:rFonts w:asciiTheme="minorHAnsi" w:hAnsiTheme="minorHAnsi" w:cstheme="minorHAnsi"/>
        </w:rPr>
        <w:t xml:space="preserve">to arrange human affairs so </w:t>
      </w:r>
      <w:r w:rsidRPr="00FB2058">
        <w:rPr>
          <w:rStyle w:val="StyleUnderline"/>
          <w:rFonts w:asciiTheme="minorHAnsi" w:hAnsiTheme="minorHAnsi" w:cstheme="minorHAnsi"/>
          <w:highlight w:val="green"/>
        </w:rPr>
        <w:t xml:space="preserve">that </w:t>
      </w:r>
      <w:r w:rsidRPr="00FB2058">
        <w:rPr>
          <w:rFonts w:asciiTheme="minorHAnsi" w:hAnsiTheme="minorHAnsi" w:cstheme="minorHAnsi"/>
          <w:sz w:val="14"/>
        </w:rPr>
        <w:t xml:space="preserve">the </w:t>
      </w:r>
      <w:r w:rsidRPr="00FB2058">
        <w:rPr>
          <w:rStyle w:val="StyleUnderline"/>
          <w:rFonts w:asciiTheme="minorHAnsi" w:hAnsiTheme="minorHAnsi" w:cstheme="minorHAnsi"/>
          <w:highlight w:val="green"/>
        </w:rPr>
        <w:t>desire for advantage vanishes</w:t>
      </w:r>
      <w:r w:rsidRPr="00FB2058">
        <w:rPr>
          <w:rFonts w:asciiTheme="minorHAnsi" w:hAnsiTheme="minorHAnsi" w:cstheme="minorHAnsi"/>
          <w:sz w:val="14"/>
        </w:rPr>
        <w:t>.</w:t>
      </w:r>
      <w:r w:rsidRPr="00FB2058">
        <w:rPr>
          <w:rStyle w:val="StyleUnderline"/>
          <w:rFonts w:asciiTheme="minorHAnsi" w:hAnsiTheme="minorHAnsi" w:cstheme="minorHAnsi"/>
        </w:rPr>
        <w:t xml:space="preserve">  </w:t>
      </w:r>
      <w:r w:rsidRPr="00FB2058">
        <w:rPr>
          <w:rStyle w:val="StyleUnderline"/>
          <w:rFonts w:asciiTheme="minorHAnsi" w:hAnsiTheme="minorHAnsi" w:cstheme="minorHAnsi"/>
          <w:highlight w:val="green"/>
        </w:rPr>
        <w:t xml:space="preserve">The </w:t>
      </w:r>
      <w:r w:rsidRPr="00FB2058">
        <w:rPr>
          <w:rFonts w:asciiTheme="minorHAnsi" w:hAnsiTheme="minorHAnsi" w:cstheme="minorHAnsi"/>
          <w:sz w:val="14"/>
        </w:rPr>
        <w:t>real</w:t>
      </w:r>
      <w:r w:rsidRPr="00FB2058">
        <w:rPr>
          <w:rStyle w:val="StyleUnderline"/>
          <w:rFonts w:asciiTheme="minorHAnsi" w:hAnsiTheme="minorHAnsi" w:cstheme="minorHAnsi"/>
        </w:rPr>
        <w:t xml:space="preserve"> </w:t>
      </w:r>
      <w:r w:rsidRPr="00FB2058">
        <w:rPr>
          <w:rStyle w:val="StyleUnderline"/>
          <w:rFonts w:asciiTheme="minorHAnsi" w:hAnsiTheme="minorHAnsi" w:cstheme="minorHAnsi"/>
          <w:highlight w:val="green"/>
        </w:rPr>
        <w:t xml:space="preserve">choice is between becoming wealthy by </w:t>
      </w:r>
      <w:r w:rsidRPr="00FB2058">
        <w:rPr>
          <w:rFonts w:asciiTheme="minorHAnsi" w:hAnsiTheme="minorHAnsi" w:cstheme="minorHAnsi"/>
          <w:sz w:val="14"/>
        </w:rPr>
        <w:t>first</w:t>
      </w:r>
      <w:r w:rsidRPr="00FB2058">
        <w:rPr>
          <w:rStyle w:val="StyleUnderline"/>
          <w:rFonts w:asciiTheme="minorHAnsi" w:hAnsiTheme="minorHAnsi" w:cstheme="minorHAnsi"/>
          <w:highlight w:val="green"/>
        </w:rPr>
        <w:t xml:space="preserve"> acquiring </w:t>
      </w:r>
      <w:r w:rsidRPr="00FB2058">
        <w:rPr>
          <w:rFonts w:asciiTheme="minorHAnsi" w:hAnsiTheme="minorHAnsi" w:cstheme="minorHAnsi"/>
          <w:sz w:val="14"/>
        </w:rPr>
        <w:t xml:space="preserve">political or </w:t>
      </w:r>
      <w:r w:rsidRPr="00FB2058">
        <w:rPr>
          <w:rStyle w:val="StyleUnderline"/>
          <w:rFonts w:asciiTheme="minorHAnsi" w:hAnsiTheme="minorHAnsi" w:cstheme="minorHAnsi"/>
          <w:highlight w:val="green"/>
        </w:rPr>
        <w:t xml:space="preserve">military power, or getting money </w:t>
      </w:r>
      <w:r w:rsidRPr="00FB2058">
        <w:rPr>
          <w:rFonts w:asciiTheme="minorHAnsi" w:hAnsiTheme="minorHAnsi" w:cstheme="minorHAnsi"/>
          <w:sz w:val="14"/>
        </w:rPr>
        <w:t>directly</w:t>
      </w:r>
      <w:r w:rsidRPr="00FB2058">
        <w:rPr>
          <w:rStyle w:val="StyleUnderline"/>
          <w:rFonts w:asciiTheme="minorHAnsi" w:hAnsiTheme="minorHAnsi" w:cstheme="minorHAnsi"/>
        </w:rPr>
        <w:t xml:space="preserve"> without bothering with conquest or domination. </w:t>
      </w:r>
      <w:r w:rsidRPr="00FB2058">
        <w:rPr>
          <w:rStyle w:val="StyleUnderline"/>
          <w:rFonts w:asciiTheme="minorHAnsi" w:hAnsiTheme="minorHAnsi" w:cstheme="minorHAnsi"/>
          <w:highlight w:val="green"/>
        </w:rPr>
        <w:t xml:space="preserve">If it is </w:t>
      </w:r>
      <w:r w:rsidRPr="00FB2058">
        <w:rPr>
          <w:rFonts w:asciiTheme="minorHAnsi" w:hAnsiTheme="minorHAnsi" w:cstheme="minorHAnsi"/>
          <w:sz w:val="14"/>
        </w:rPr>
        <w:t xml:space="preserve">in man’s </w:t>
      </w:r>
      <w:r w:rsidRPr="00FB2058">
        <w:rPr>
          <w:rStyle w:val="StyleUnderline"/>
          <w:rFonts w:asciiTheme="minorHAnsi" w:hAnsiTheme="minorHAnsi" w:cstheme="minorHAnsi"/>
          <w:highlight w:val="green"/>
        </w:rPr>
        <w:t>[human] nature to seek domination</w:t>
      </w:r>
      <w:r w:rsidRPr="00FB2058">
        <w:rPr>
          <w:rStyle w:val="StyleUnderline"/>
          <w:rFonts w:asciiTheme="minorHAnsi" w:hAnsiTheme="minorHAnsi" w:cstheme="minorHAnsi"/>
        </w:rPr>
        <w:t xml:space="preserve"> over other men, </w:t>
      </w:r>
      <w:r w:rsidRPr="00FB2058">
        <w:rPr>
          <w:rStyle w:val="StyleUnderline"/>
          <w:rFonts w:asciiTheme="minorHAnsi" w:hAnsiTheme="minorHAnsi" w:cstheme="minorHAnsi"/>
          <w:highlight w:val="green"/>
        </w:rPr>
        <w:t xml:space="preserve">there are </w:t>
      </w:r>
      <w:r w:rsidRPr="00FB2058">
        <w:rPr>
          <w:rStyle w:val="StyleUnderline"/>
          <w:rFonts w:asciiTheme="minorHAnsi" w:hAnsiTheme="minorHAnsi" w:cstheme="minorHAnsi"/>
        </w:rPr>
        <w:t xml:space="preserve">really only </w:t>
      </w:r>
      <w:r w:rsidRPr="00FB2058">
        <w:rPr>
          <w:rStyle w:val="StyleUnderline"/>
          <w:rFonts w:asciiTheme="minorHAnsi" w:hAnsiTheme="minorHAnsi" w:cstheme="minorHAnsi"/>
          <w:highlight w:val="green"/>
        </w:rPr>
        <w:t xml:space="preserve">two ways </w:t>
      </w:r>
      <w:r w:rsidRPr="00FB2058">
        <w:rPr>
          <w:rStyle w:val="StyleUnderline"/>
          <w:rFonts w:asciiTheme="minorHAnsi" w:hAnsiTheme="minorHAnsi" w:cstheme="minorHAnsi"/>
        </w:rPr>
        <w:t xml:space="preserve">to make that domination work. </w:t>
      </w:r>
      <w:r w:rsidRPr="00FB2058">
        <w:rPr>
          <w:rStyle w:val="StyleUnderline"/>
          <w:rFonts w:asciiTheme="minorHAnsi" w:hAnsiTheme="minorHAnsi" w:cstheme="minorHAnsi"/>
          <w:highlight w:val="green"/>
        </w:rPr>
        <w:t>One is military power</w:t>
      </w:r>
      <w:r w:rsidRPr="00FB2058">
        <w:rPr>
          <w:rStyle w:val="StyleUnderline"/>
          <w:rFonts w:asciiTheme="minorHAnsi" w:hAnsiTheme="minorHAnsi" w:cstheme="minorHAnsi"/>
        </w:rPr>
        <w:t xml:space="preserve">, </w:t>
      </w:r>
      <w:r w:rsidRPr="00FB2058">
        <w:rPr>
          <w:rFonts w:asciiTheme="minorHAnsi" w:hAnsiTheme="minorHAnsi" w:cstheme="minorHAnsi"/>
          <w:sz w:val="14"/>
        </w:rPr>
        <w:t>and that is the principle upon which domination existed from the beginning of man’s time on this earth to down about two hundred years ago, when it began to be set aside by</w:t>
      </w:r>
      <w:r w:rsidRPr="00FB2058">
        <w:rPr>
          <w:rStyle w:val="StyleUnderline"/>
          <w:rFonts w:asciiTheme="minorHAnsi" w:hAnsiTheme="minorHAnsi" w:cstheme="minorHAnsi"/>
        </w:rPr>
        <w:t xml:space="preserve"> </w:t>
      </w:r>
      <w:r w:rsidRPr="00FB2058">
        <w:rPr>
          <w:rStyle w:val="StyleUnderline"/>
          <w:rFonts w:asciiTheme="minorHAnsi" w:hAnsiTheme="minorHAnsi" w:cstheme="minorHAnsi"/>
          <w:highlight w:val="green"/>
        </w:rPr>
        <w:t xml:space="preserve">another </w:t>
      </w:r>
      <w:r w:rsidRPr="00FB2058">
        <w:rPr>
          <w:rStyle w:val="StyleUnderline"/>
          <w:rFonts w:asciiTheme="minorHAnsi" w:hAnsiTheme="minorHAnsi" w:cstheme="minorHAnsi"/>
        </w:rPr>
        <w:t xml:space="preserve">principle, </w:t>
      </w:r>
      <w:r w:rsidRPr="00FB2058">
        <w:rPr>
          <w:rFonts w:asciiTheme="minorHAnsi" w:hAnsiTheme="minorHAnsi" w:cstheme="minorHAnsi"/>
          <w:sz w:val="14"/>
        </w:rPr>
        <w:t>namely</w:t>
      </w:r>
      <w:r w:rsidRPr="00FB2058">
        <w:rPr>
          <w:rStyle w:val="StyleUnderline"/>
          <w:rFonts w:asciiTheme="minorHAnsi" w:hAnsiTheme="minorHAnsi" w:cstheme="minorHAnsi"/>
        </w:rPr>
        <w:t xml:space="preserve"> </w:t>
      </w:r>
      <w:r w:rsidRPr="00FB2058">
        <w:rPr>
          <w:rStyle w:val="StyleUnderline"/>
          <w:rFonts w:asciiTheme="minorHAnsi" w:hAnsiTheme="minorHAnsi" w:cstheme="minorHAnsi"/>
          <w:highlight w:val="green"/>
        </w:rPr>
        <w:t xml:space="preserve">the accumulation of wealth. </w:t>
      </w:r>
      <w:r w:rsidRPr="00FB2058">
        <w:rPr>
          <w:rFonts w:asciiTheme="minorHAnsi" w:hAnsiTheme="minorHAnsi" w:cstheme="minorHAnsi"/>
          <w:sz w:val="14"/>
        </w:rPr>
        <w:t xml:space="preserve">Now you may feel that men should not try to dominate other men – although I do not see how you could believe this in Australia given the importance attached to sports.  You may like to replace man’s desire to dominate other men, and in a few cases it is prevented by religious conversion or a decent temperament. But as long as the instinct persists, you only have two choices, and </w:t>
      </w:r>
      <w:r w:rsidRPr="00FB2058">
        <w:rPr>
          <w:rStyle w:val="StyleUnderline"/>
          <w:rFonts w:asciiTheme="minorHAnsi" w:hAnsiTheme="minorHAnsi" w:cstheme="minorHAnsi"/>
          <w:highlight w:val="green"/>
        </w:rPr>
        <w:t xml:space="preserve">if you </w:t>
      </w:r>
      <w:r w:rsidRPr="00FB2058">
        <w:rPr>
          <w:rFonts w:asciiTheme="minorHAnsi" w:hAnsiTheme="minorHAnsi" w:cstheme="minorHAnsi"/>
          <w:sz w:val="14"/>
        </w:rPr>
        <w:t xml:space="preserve">choose to </w:t>
      </w:r>
      <w:r w:rsidRPr="00FB2058">
        <w:rPr>
          <w:rStyle w:val="StyleUnderline"/>
          <w:rFonts w:asciiTheme="minorHAnsi" w:hAnsiTheme="minorHAnsi" w:cstheme="minorHAnsi"/>
          <w:highlight w:val="green"/>
        </w:rPr>
        <w:t xml:space="preserve">compete economically you </w:t>
      </w:r>
      <w:r w:rsidRPr="00FB2058">
        <w:rPr>
          <w:rFonts w:asciiTheme="minorHAnsi" w:hAnsiTheme="minorHAnsi" w:cstheme="minorHAnsi"/>
          <w:sz w:val="14"/>
        </w:rPr>
        <w:t xml:space="preserve">will </w:t>
      </w:r>
      <w:r w:rsidRPr="00FB2058">
        <w:rPr>
          <w:rStyle w:val="StyleUnderline"/>
          <w:rFonts w:asciiTheme="minorHAnsi" w:hAnsiTheme="minorHAnsi" w:cstheme="minorHAnsi"/>
          <w:highlight w:val="green"/>
        </w:rPr>
        <w:t xml:space="preserve">reduce the extent to which one group </w:t>
      </w:r>
      <w:r w:rsidRPr="00FB2058">
        <w:rPr>
          <w:rFonts w:asciiTheme="minorHAnsi" w:hAnsiTheme="minorHAnsi" w:cstheme="minorHAnsi"/>
          <w:sz w:val="14"/>
        </w:rPr>
        <w:t>of men</w:t>
      </w:r>
      <w:r w:rsidRPr="00FB2058">
        <w:rPr>
          <w:rStyle w:val="StyleUnderline"/>
          <w:rFonts w:asciiTheme="minorHAnsi" w:hAnsiTheme="minorHAnsi" w:cstheme="minorHAnsi"/>
          <w:highlight w:val="green"/>
        </w:rPr>
        <w:t xml:space="preserve"> will </w:t>
      </w:r>
      <w:proofErr w:type="spellStart"/>
      <w:r w:rsidRPr="00FB2058">
        <w:rPr>
          <w:rStyle w:val="StyleUnderline"/>
          <w:rFonts w:asciiTheme="minorHAnsi" w:hAnsiTheme="minorHAnsi" w:cstheme="minorHAnsi"/>
          <w:highlight w:val="green"/>
        </w:rPr>
        <w:t>tyrannise</w:t>
      </w:r>
      <w:proofErr w:type="spellEnd"/>
      <w:r w:rsidRPr="00FB2058">
        <w:rPr>
          <w:rStyle w:val="StyleUnderline"/>
          <w:rFonts w:asciiTheme="minorHAnsi" w:hAnsiTheme="minorHAnsi" w:cstheme="minorHAnsi"/>
          <w:highlight w:val="green"/>
        </w:rPr>
        <w:t xml:space="preserve"> </w:t>
      </w:r>
      <w:r w:rsidRPr="00FB2058">
        <w:rPr>
          <w:rStyle w:val="StyleUnderline"/>
          <w:rFonts w:asciiTheme="minorHAnsi" w:hAnsiTheme="minorHAnsi" w:cstheme="minorHAnsi"/>
        </w:rPr>
        <w:t xml:space="preserve">over another </w:t>
      </w:r>
      <w:r w:rsidRPr="00FB2058">
        <w:rPr>
          <w:rStyle w:val="StyleUnderline"/>
          <w:rFonts w:asciiTheme="minorHAnsi" w:hAnsiTheme="minorHAnsi" w:cstheme="minorHAnsi"/>
          <w:highlight w:val="green"/>
        </w:rPr>
        <w:t xml:space="preserve">by </w:t>
      </w:r>
      <w:r w:rsidRPr="00FB2058">
        <w:rPr>
          <w:rStyle w:val="StyleUnderline"/>
          <w:rFonts w:asciiTheme="minorHAnsi" w:hAnsiTheme="minorHAnsi" w:cstheme="minorHAnsi"/>
        </w:rPr>
        <w:t xml:space="preserve">the use of </w:t>
      </w:r>
      <w:r w:rsidRPr="00FB2058">
        <w:rPr>
          <w:rStyle w:val="StyleUnderline"/>
          <w:rFonts w:asciiTheme="minorHAnsi" w:hAnsiTheme="minorHAnsi" w:cstheme="minorHAnsi"/>
          <w:highlight w:val="green"/>
        </w:rPr>
        <w:t xml:space="preserve">military might </w:t>
      </w:r>
      <w:r w:rsidRPr="00FB2058">
        <w:rPr>
          <w:rFonts w:asciiTheme="minorHAnsi" w:hAnsiTheme="minorHAnsi" w:cstheme="minorHAnsi"/>
          <w:sz w:val="14"/>
        </w:rPr>
        <w:t>or political power.</w:t>
      </w:r>
    </w:p>
    <w:p w14:paraId="0210ECD9" w14:textId="77777777" w:rsidR="009C7F87" w:rsidRPr="00FB2058" w:rsidRDefault="009C7F87" w:rsidP="009C7F87">
      <w:pPr>
        <w:pStyle w:val="Heading4"/>
        <w:rPr>
          <w:rFonts w:asciiTheme="minorHAnsi" w:hAnsiTheme="minorHAnsi" w:cstheme="minorHAnsi"/>
        </w:rPr>
      </w:pPr>
      <w:r w:rsidRPr="00FB2058">
        <w:rPr>
          <w:rFonts w:asciiTheme="minorHAnsi" w:hAnsiTheme="minorHAnsi" w:cstheme="minorHAnsi"/>
        </w:rPr>
        <w:t>Empirically verified with communist movements – Stalinism and Maoism ended in mass violence – proves political attempts to replace capitalism inevitably are worse</w:t>
      </w:r>
    </w:p>
    <w:p w14:paraId="46A547EB" w14:textId="3D699DAF" w:rsidR="009C7F87" w:rsidRPr="00FB2058" w:rsidRDefault="00F53AB5" w:rsidP="009C7F87">
      <w:pPr>
        <w:pStyle w:val="Heading3"/>
        <w:rPr>
          <w:rFonts w:asciiTheme="minorHAnsi" w:hAnsiTheme="minorHAnsi" w:cstheme="minorHAnsi"/>
        </w:rPr>
      </w:pPr>
      <w:r w:rsidRPr="00FB2058">
        <w:rPr>
          <w:rFonts w:asciiTheme="minorHAnsi" w:hAnsiTheme="minorHAnsi" w:cstheme="minorHAnsi"/>
        </w:rPr>
        <w:t>1NC</w:t>
      </w:r>
      <w:r w:rsidR="009C7F87" w:rsidRPr="00FB2058">
        <w:rPr>
          <w:rFonts w:asciiTheme="minorHAnsi" w:hAnsiTheme="minorHAnsi" w:cstheme="minorHAnsi"/>
        </w:rPr>
        <w:t xml:space="preserve"> – Growth/Poverty</w:t>
      </w:r>
    </w:p>
    <w:p w14:paraId="4DC4E008" w14:textId="77777777" w:rsidR="009C7F87" w:rsidRPr="00FB2058" w:rsidRDefault="009C7F87" w:rsidP="009C7F87">
      <w:pPr>
        <w:pStyle w:val="Heading4"/>
        <w:rPr>
          <w:rFonts w:asciiTheme="minorHAnsi" w:hAnsiTheme="minorHAnsi" w:cstheme="minorHAnsi"/>
        </w:rPr>
      </w:pPr>
      <w:r w:rsidRPr="00FB2058">
        <w:rPr>
          <w:rFonts w:asciiTheme="minorHAnsi" w:hAnsiTheme="minorHAnsi" w:cstheme="minorHAnsi"/>
        </w:rPr>
        <w:t>Capitalism is key to growth – and also reductions in poverty.</w:t>
      </w:r>
    </w:p>
    <w:p w14:paraId="14D36EB2" w14:textId="77777777" w:rsidR="009C7F87" w:rsidRPr="00FB2058" w:rsidRDefault="009C7F87" w:rsidP="009C7F87">
      <w:pPr>
        <w:rPr>
          <w:rFonts w:asciiTheme="minorHAnsi" w:hAnsiTheme="minorHAnsi" w:cstheme="minorHAnsi"/>
        </w:rPr>
      </w:pPr>
      <w:r w:rsidRPr="00FB2058">
        <w:rPr>
          <w:rStyle w:val="Style13ptBold"/>
          <w:rFonts w:asciiTheme="minorHAnsi" w:hAnsiTheme="minorHAnsi" w:cstheme="minorHAnsi"/>
        </w:rPr>
        <w:t>Skarbek, 10</w:t>
      </w:r>
      <w:r w:rsidRPr="00FB2058">
        <w:rPr>
          <w:rFonts w:asciiTheme="minorHAnsi" w:hAnsiTheme="minorHAnsi" w:cstheme="minorHAnsi"/>
        </w:rPr>
        <w:t xml:space="preserve"> – Research Fellow at the Independent Institute, founding Director of the Institute's Center on Entrepreneurial Innovation (COEI) and the COEI Government Cost Calculator, and Lecturer in the Department of Political Economy at King's College in London, England. She received her Ph.D. in economics from George Mason University, and she has been Assistant Professor of Economics at San Jose State University and an F.A. Hayek Scholar, and she is the recipient of the Don Lavoie Memorial Award.</w:t>
      </w:r>
    </w:p>
    <w:p w14:paraId="57C5B2FF" w14:textId="1140E29B" w:rsidR="009C7F87" w:rsidRPr="00FB2058" w:rsidRDefault="009C7F87" w:rsidP="009C7F87">
      <w:pPr>
        <w:rPr>
          <w:rFonts w:asciiTheme="minorHAnsi" w:hAnsiTheme="minorHAnsi" w:cstheme="minorHAnsi"/>
        </w:rPr>
      </w:pPr>
      <w:r w:rsidRPr="00FB2058">
        <w:rPr>
          <w:rFonts w:asciiTheme="minorHAnsi" w:hAnsiTheme="minorHAnsi" w:cstheme="minorHAnsi"/>
        </w:rPr>
        <w:t xml:space="preserve">Emily C. Skarbek, “Capitalism and Economic Growth,” Independent Institute. April 15, 2010. </w:t>
      </w:r>
      <w:hyperlink r:id="rId7" w:history="1">
        <w:r w:rsidRPr="00FB2058">
          <w:rPr>
            <w:rStyle w:val="Hyperlink"/>
            <w:rFonts w:asciiTheme="minorHAnsi" w:hAnsiTheme="minorHAnsi" w:cstheme="minorHAnsi"/>
          </w:rPr>
          <w:t>https://www.independent.org/issues/article.asp?id=2769</w:t>
        </w:r>
      </w:hyperlink>
    </w:p>
    <w:p w14:paraId="5670B89A" w14:textId="77777777" w:rsidR="009C7F87" w:rsidRPr="00FB2058" w:rsidRDefault="009C7F87" w:rsidP="009C7F87">
      <w:pPr>
        <w:rPr>
          <w:rStyle w:val="Emphasis"/>
          <w:rFonts w:asciiTheme="minorHAnsi" w:hAnsiTheme="minorHAnsi" w:cstheme="minorHAnsi"/>
        </w:rPr>
      </w:pPr>
      <w:r w:rsidRPr="00FB2058">
        <w:rPr>
          <w:rFonts w:asciiTheme="minorHAnsi" w:hAnsiTheme="minorHAnsi" w:cstheme="minorHAnsi"/>
        </w:rPr>
        <w:t xml:space="preserve">When the current administration talks of entrepreneurship, they speak of politically favored businesses and privileged recipients of the taxpayers’ dollars. To be clear, that is not entrepreneurship. </w:t>
      </w:r>
      <w:r w:rsidRPr="00FB2058">
        <w:rPr>
          <w:rStyle w:val="StyleUnderline"/>
          <w:rFonts w:asciiTheme="minorHAnsi" w:hAnsiTheme="minorHAnsi" w:cstheme="minorHAnsi"/>
          <w:highlight w:val="green"/>
        </w:rPr>
        <w:t>It has become conventional to say</w:t>
      </w:r>
      <w:r w:rsidRPr="00FB2058">
        <w:rPr>
          <w:rStyle w:val="StyleUnderline"/>
          <w:rFonts w:asciiTheme="minorHAnsi" w:hAnsiTheme="minorHAnsi" w:cstheme="minorHAnsi"/>
        </w:rPr>
        <w:t xml:space="preserve"> that </w:t>
      </w:r>
      <w:r w:rsidRPr="00FB2058">
        <w:rPr>
          <w:rStyle w:val="StyleUnderline"/>
          <w:rFonts w:asciiTheme="minorHAnsi" w:hAnsiTheme="minorHAnsi" w:cstheme="minorHAnsi"/>
          <w:highlight w:val="green"/>
        </w:rPr>
        <w:t>those</w:t>
      </w:r>
      <w:r w:rsidRPr="00FB2058">
        <w:rPr>
          <w:rStyle w:val="StyleUnderline"/>
          <w:rFonts w:asciiTheme="minorHAnsi" w:hAnsiTheme="minorHAnsi" w:cstheme="minorHAnsi"/>
        </w:rPr>
        <w:t xml:space="preserve"> </w:t>
      </w:r>
      <w:r w:rsidRPr="00FB2058">
        <w:rPr>
          <w:rStyle w:val="StyleUnderline"/>
          <w:rFonts w:asciiTheme="minorHAnsi" w:hAnsiTheme="minorHAnsi" w:cstheme="minorHAnsi"/>
          <w:highlight w:val="green"/>
        </w:rPr>
        <w:t>who</w:t>
      </w:r>
      <w:r w:rsidRPr="00FB2058">
        <w:rPr>
          <w:rStyle w:val="StyleUnderline"/>
          <w:rFonts w:asciiTheme="minorHAnsi" w:hAnsiTheme="minorHAnsi" w:cstheme="minorHAnsi"/>
        </w:rPr>
        <w:t xml:space="preserve"> openly </w:t>
      </w:r>
      <w:r w:rsidRPr="00FB2058">
        <w:rPr>
          <w:rStyle w:val="StyleUnderline"/>
          <w:rFonts w:asciiTheme="minorHAnsi" w:hAnsiTheme="minorHAnsi" w:cstheme="minorHAnsi"/>
          <w:highlight w:val="green"/>
        </w:rPr>
        <w:t>embrace capitalism</w:t>
      </w:r>
      <w:r w:rsidRPr="00FB2058">
        <w:rPr>
          <w:rStyle w:val="StyleUnderline"/>
          <w:rFonts w:asciiTheme="minorHAnsi" w:hAnsiTheme="minorHAnsi" w:cstheme="minorHAnsi"/>
        </w:rPr>
        <w:t xml:space="preserve">, free markets and free trade </w:t>
      </w:r>
      <w:r w:rsidRPr="00FB2058">
        <w:rPr>
          <w:rStyle w:val="StyleUnderline"/>
          <w:rFonts w:asciiTheme="minorHAnsi" w:hAnsiTheme="minorHAnsi" w:cstheme="minorHAnsi"/>
          <w:highlight w:val="green"/>
        </w:rPr>
        <w:t>are dogmatic</w:t>
      </w:r>
      <w:r w:rsidRPr="00FB2058">
        <w:rPr>
          <w:rStyle w:val="StyleUnderline"/>
          <w:rFonts w:asciiTheme="minorHAnsi" w:hAnsiTheme="minorHAnsi" w:cstheme="minorHAnsi"/>
        </w:rPr>
        <w:t xml:space="preserve">, </w:t>
      </w:r>
      <w:r w:rsidRPr="00FB2058">
        <w:rPr>
          <w:rStyle w:val="Emphasis"/>
          <w:rFonts w:asciiTheme="minorHAnsi" w:hAnsiTheme="minorHAnsi" w:cstheme="minorHAnsi"/>
        </w:rPr>
        <w:t xml:space="preserve">ideologues, </w:t>
      </w:r>
      <w:r w:rsidRPr="00FB2058">
        <w:rPr>
          <w:rStyle w:val="Emphasis"/>
          <w:rFonts w:asciiTheme="minorHAnsi" w:hAnsiTheme="minorHAnsi" w:cstheme="minorHAnsi"/>
          <w:highlight w:val="green"/>
        </w:rPr>
        <w:t>idealistic</w:t>
      </w:r>
      <w:r w:rsidRPr="00FB2058">
        <w:rPr>
          <w:rStyle w:val="Emphasis"/>
          <w:rFonts w:asciiTheme="minorHAnsi" w:hAnsiTheme="minorHAnsi" w:cstheme="minorHAnsi"/>
        </w:rPr>
        <w:t>, or market fundamentalists</w:t>
      </w:r>
      <w:r w:rsidRPr="00FB2058">
        <w:rPr>
          <w:rFonts w:asciiTheme="minorHAnsi" w:hAnsiTheme="minorHAnsi" w:cstheme="minorHAnsi"/>
        </w:rPr>
        <w:t xml:space="preserve">. And if you look to the media and our leaders, </w:t>
      </w:r>
      <w:r w:rsidRPr="00FB2058">
        <w:rPr>
          <w:rStyle w:val="StyleUnderline"/>
          <w:rFonts w:asciiTheme="minorHAnsi" w:hAnsiTheme="minorHAnsi" w:cstheme="minorHAnsi"/>
        </w:rPr>
        <w:t xml:space="preserve">you get the impression that being in favor of free markets is </w:t>
      </w:r>
      <w:r w:rsidRPr="00FB2058">
        <w:rPr>
          <w:rStyle w:val="Emphasis"/>
          <w:rFonts w:asciiTheme="minorHAnsi" w:hAnsiTheme="minorHAnsi" w:cstheme="minorHAnsi"/>
          <w:highlight w:val="green"/>
        </w:rPr>
        <w:t>somehow</w:t>
      </w:r>
      <w:r w:rsidRPr="00FB2058">
        <w:rPr>
          <w:rStyle w:val="Emphasis"/>
          <w:rFonts w:asciiTheme="minorHAnsi" w:hAnsiTheme="minorHAnsi" w:cstheme="minorHAnsi"/>
        </w:rPr>
        <w:t xml:space="preserve"> an </w:t>
      </w:r>
      <w:r w:rsidRPr="00FB2058">
        <w:rPr>
          <w:rStyle w:val="Emphasis"/>
          <w:rFonts w:asciiTheme="minorHAnsi" w:hAnsiTheme="minorHAnsi" w:cstheme="minorHAnsi"/>
          <w:highlight w:val="green"/>
        </w:rPr>
        <w:t>unreasonable</w:t>
      </w:r>
      <w:r w:rsidRPr="00FB2058">
        <w:rPr>
          <w:rStyle w:val="Emphasis"/>
          <w:rFonts w:asciiTheme="minorHAnsi" w:hAnsiTheme="minorHAnsi" w:cstheme="minorHAnsi"/>
        </w:rPr>
        <w:t xml:space="preserve"> position.</w:t>
      </w:r>
    </w:p>
    <w:p w14:paraId="3D66CF3A" w14:textId="77777777" w:rsidR="009C7F87" w:rsidRPr="00FB2058" w:rsidRDefault="009C7F87" w:rsidP="009C7F87">
      <w:pPr>
        <w:rPr>
          <w:rFonts w:asciiTheme="minorHAnsi" w:hAnsiTheme="minorHAnsi" w:cstheme="minorHAnsi"/>
        </w:rPr>
      </w:pPr>
      <w:r w:rsidRPr="00FB2058">
        <w:rPr>
          <w:rStyle w:val="StyleUnderline"/>
          <w:rFonts w:asciiTheme="minorHAnsi" w:hAnsiTheme="minorHAnsi" w:cstheme="minorHAnsi"/>
          <w:highlight w:val="green"/>
        </w:rPr>
        <w:t xml:space="preserve">Unless one is </w:t>
      </w:r>
      <w:r w:rsidRPr="00FB2058">
        <w:rPr>
          <w:rStyle w:val="Emphasis"/>
          <w:rFonts w:asciiTheme="minorHAnsi" w:hAnsiTheme="minorHAnsi" w:cstheme="minorHAnsi"/>
          <w:highlight w:val="green"/>
        </w:rPr>
        <w:t>ashamed of</w:t>
      </w:r>
      <w:r w:rsidRPr="00FB2058">
        <w:rPr>
          <w:rStyle w:val="Emphasis"/>
          <w:rFonts w:asciiTheme="minorHAnsi" w:hAnsiTheme="minorHAnsi" w:cstheme="minorHAnsi"/>
        </w:rPr>
        <w:t xml:space="preserve"> unprecedented </w:t>
      </w:r>
      <w:r w:rsidRPr="00FB2058">
        <w:rPr>
          <w:rStyle w:val="Emphasis"/>
          <w:rFonts w:asciiTheme="minorHAnsi" w:hAnsiTheme="minorHAnsi" w:cstheme="minorHAnsi"/>
          <w:highlight w:val="green"/>
        </w:rPr>
        <w:t>increases in income</w:t>
      </w:r>
      <w:r w:rsidRPr="00FB2058">
        <w:rPr>
          <w:rStyle w:val="StyleUnderline"/>
          <w:rFonts w:asciiTheme="minorHAnsi" w:hAnsiTheme="minorHAnsi" w:cstheme="minorHAnsi"/>
        </w:rPr>
        <w:t xml:space="preserve">, rising </w:t>
      </w:r>
      <w:r w:rsidRPr="00FB2058">
        <w:rPr>
          <w:rStyle w:val="StyleUnderline"/>
          <w:rFonts w:asciiTheme="minorHAnsi" w:hAnsiTheme="minorHAnsi" w:cstheme="minorHAnsi"/>
          <w:highlight w:val="green"/>
        </w:rPr>
        <w:t>life expectancy</w:t>
      </w:r>
      <w:r w:rsidRPr="00FB2058">
        <w:rPr>
          <w:rStyle w:val="StyleUnderline"/>
          <w:rFonts w:asciiTheme="minorHAnsi" w:hAnsiTheme="minorHAnsi" w:cstheme="minorHAnsi"/>
        </w:rPr>
        <w:t xml:space="preserve">, greater education, and more </w:t>
      </w:r>
      <w:r w:rsidRPr="00FB2058">
        <w:rPr>
          <w:rStyle w:val="StyleUnderline"/>
          <w:rFonts w:asciiTheme="minorHAnsi" w:hAnsiTheme="minorHAnsi" w:cstheme="minorHAnsi"/>
          <w:highlight w:val="green"/>
        </w:rPr>
        <w:t>political freedom</w:t>
      </w:r>
      <w:r w:rsidRPr="00FB2058">
        <w:rPr>
          <w:rStyle w:val="StyleUnderline"/>
          <w:rFonts w:asciiTheme="minorHAnsi" w:hAnsiTheme="minorHAnsi" w:cstheme="minorHAnsi"/>
        </w:rPr>
        <w:t xml:space="preserve">, </w:t>
      </w:r>
      <w:r w:rsidRPr="00FB2058">
        <w:rPr>
          <w:rStyle w:val="Emphasis"/>
          <w:rFonts w:asciiTheme="minorHAnsi" w:hAnsiTheme="minorHAnsi" w:cstheme="minorHAnsi"/>
          <w:sz w:val="24"/>
          <w:highlight w:val="green"/>
        </w:rPr>
        <w:t>there is no reason to be a fair-weather fan of cap</w:t>
      </w:r>
      <w:r w:rsidRPr="00FB2058">
        <w:rPr>
          <w:rStyle w:val="Emphasis"/>
          <w:rFonts w:asciiTheme="minorHAnsi" w:hAnsiTheme="minorHAnsi" w:cstheme="minorHAnsi"/>
          <w:sz w:val="24"/>
        </w:rPr>
        <w:t>italism</w:t>
      </w:r>
      <w:r w:rsidRPr="00FB2058">
        <w:rPr>
          <w:rFonts w:asciiTheme="minorHAnsi" w:hAnsiTheme="minorHAnsi" w:cstheme="minorHAnsi"/>
        </w:rPr>
        <w:t xml:space="preserve">. </w:t>
      </w:r>
      <w:r w:rsidRPr="00FB2058">
        <w:rPr>
          <w:rStyle w:val="StyleUnderline"/>
          <w:rFonts w:asciiTheme="minorHAnsi" w:hAnsiTheme="minorHAnsi" w:cstheme="minorHAnsi"/>
        </w:rPr>
        <w:t xml:space="preserve">Sprawling free markets in countries that became more capitalist over the last 25 years have meant many more people enjoy improvements in </w:t>
      </w:r>
      <w:proofErr w:type="spellStart"/>
      <w:r w:rsidRPr="00FB2058">
        <w:rPr>
          <w:rStyle w:val="StyleUnderline"/>
          <w:rFonts w:asciiTheme="minorHAnsi" w:hAnsiTheme="minorHAnsi" w:cstheme="minorHAnsi"/>
        </w:rPr>
        <w:t>well being</w:t>
      </w:r>
      <w:proofErr w:type="spellEnd"/>
      <w:r w:rsidRPr="00FB2058">
        <w:rPr>
          <w:rFonts w:asciiTheme="minorHAnsi" w:hAnsiTheme="minorHAnsi" w:cstheme="minorHAnsi"/>
        </w:rPr>
        <w:t xml:space="preserve"> and opportunities to advance human capabilities.</w:t>
      </w:r>
    </w:p>
    <w:p w14:paraId="2C28B166" w14:textId="77777777" w:rsidR="009C7F87" w:rsidRPr="00FB2058" w:rsidRDefault="009C7F87" w:rsidP="009C7F87">
      <w:pPr>
        <w:rPr>
          <w:rFonts w:asciiTheme="minorHAnsi" w:hAnsiTheme="minorHAnsi" w:cstheme="minorHAnsi"/>
        </w:rPr>
      </w:pPr>
      <w:r w:rsidRPr="00FB2058">
        <w:rPr>
          <w:rStyle w:val="StyleUnderline"/>
          <w:rFonts w:asciiTheme="minorHAnsi" w:hAnsiTheme="minorHAnsi" w:cstheme="minorHAnsi"/>
          <w:highlight w:val="green"/>
        </w:rPr>
        <w:t>There is no ev</w:t>
      </w:r>
      <w:r w:rsidRPr="00FB2058">
        <w:rPr>
          <w:rStyle w:val="StyleUnderline"/>
          <w:rFonts w:asciiTheme="minorHAnsi" w:hAnsiTheme="minorHAnsi" w:cstheme="minorHAnsi"/>
        </w:rPr>
        <w:t xml:space="preserve">idence that </w:t>
      </w:r>
      <w:r w:rsidRPr="00FB2058">
        <w:rPr>
          <w:rStyle w:val="StyleUnderline"/>
          <w:rFonts w:asciiTheme="minorHAnsi" w:hAnsiTheme="minorHAnsi" w:cstheme="minorHAnsi"/>
          <w:highlight w:val="green"/>
        </w:rPr>
        <w:t xml:space="preserve">countries that </w:t>
      </w:r>
      <w:r w:rsidRPr="00FB2058">
        <w:rPr>
          <w:rStyle w:val="Emphasis"/>
          <w:rFonts w:asciiTheme="minorHAnsi" w:hAnsiTheme="minorHAnsi" w:cstheme="minorHAnsi"/>
          <w:highlight w:val="green"/>
        </w:rPr>
        <w:t>eschewed freer markets</w:t>
      </w:r>
      <w:r w:rsidRPr="00FB2058">
        <w:rPr>
          <w:rStyle w:val="StyleUnderline"/>
          <w:rFonts w:asciiTheme="minorHAnsi" w:hAnsiTheme="minorHAnsi" w:cstheme="minorHAnsi"/>
        </w:rPr>
        <w:t xml:space="preserve"> and </w:t>
      </w:r>
      <w:r w:rsidRPr="00FB2058">
        <w:rPr>
          <w:rStyle w:val="Emphasis"/>
          <w:rFonts w:asciiTheme="minorHAnsi" w:hAnsiTheme="minorHAnsi" w:cstheme="minorHAnsi"/>
        </w:rPr>
        <w:t>embraced substantially greater state control</w:t>
      </w:r>
      <w:r w:rsidRPr="00FB2058">
        <w:rPr>
          <w:rStyle w:val="StyleUnderline"/>
          <w:rFonts w:asciiTheme="minorHAnsi" w:hAnsiTheme="minorHAnsi" w:cstheme="minorHAnsi"/>
        </w:rPr>
        <w:t xml:space="preserve"> </w:t>
      </w:r>
      <w:r w:rsidRPr="00FB2058">
        <w:rPr>
          <w:rStyle w:val="StyleUnderline"/>
          <w:rFonts w:asciiTheme="minorHAnsi" w:hAnsiTheme="minorHAnsi" w:cstheme="minorHAnsi"/>
          <w:highlight w:val="green"/>
        </w:rPr>
        <w:t>performed better on any</w:t>
      </w:r>
      <w:r w:rsidRPr="00FB2058">
        <w:rPr>
          <w:rStyle w:val="StyleUnderline"/>
          <w:rFonts w:asciiTheme="minorHAnsi" w:hAnsiTheme="minorHAnsi" w:cstheme="minorHAnsi"/>
        </w:rPr>
        <w:t xml:space="preserve"> of these major </w:t>
      </w:r>
      <w:r w:rsidRPr="00FB2058">
        <w:rPr>
          <w:rStyle w:val="StyleUnderline"/>
          <w:rFonts w:asciiTheme="minorHAnsi" w:hAnsiTheme="minorHAnsi" w:cstheme="minorHAnsi"/>
          <w:highlight w:val="green"/>
        </w:rPr>
        <w:t>indicators</w:t>
      </w:r>
      <w:r w:rsidRPr="00FB2058">
        <w:rPr>
          <w:rFonts w:asciiTheme="minorHAnsi" w:hAnsiTheme="minorHAnsi" w:cstheme="minorHAnsi"/>
        </w:rPr>
        <w:t xml:space="preserve">. On the contrary, those </w:t>
      </w:r>
      <w:r w:rsidRPr="00FB2058">
        <w:rPr>
          <w:rStyle w:val="StyleUnderline"/>
          <w:rFonts w:asciiTheme="minorHAnsi" w:hAnsiTheme="minorHAnsi" w:cstheme="minorHAnsi"/>
          <w:highlight w:val="green"/>
        </w:rPr>
        <w:t>countries</w:t>
      </w:r>
      <w:r w:rsidRPr="00FB2058">
        <w:rPr>
          <w:rStyle w:val="StyleUnderline"/>
          <w:rFonts w:asciiTheme="minorHAnsi" w:hAnsiTheme="minorHAnsi" w:cstheme="minorHAnsi"/>
        </w:rPr>
        <w:t xml:space="preserve"> that adopt increased taxation, increased regulation, fiscal mismanagement and enormous public debt</w:t>
      </w:r>
      <w:r w:rsidRPr="00FB2058">
        <w:rPr>
          <w:rFonts w:asciiTheme="minorHAnsi" w:hAnsiTheme="minorHAnsi" w:cstheme="minorHAnsi"/>
        </w:rPr>
        <w:t xml:space="preserve"> have </w:t>
      </w:r>
      <w:r w:rsidRPr="00FB2058">
        <w:rPr>
          <w:rStyle w:val="Emphasis"/>
          <w:rFonts w:asciiTheme="minorHAnsi" w:hAnsiTheme="minorHAnsi" w:cstheme="minorHAnsi"/>
          <w:highlight w:val="green"/>
        </w:rPr>
        <w:t>performed demonstrably worse</w:t>
      </w:r>
      <w:r w:rsidRPr="00FB2058">
        <w:rPr>
          <w:rStyle w:val="Emphasis"/>
          <w:rFonts w:asciiTheme="minorHAnsi" w:hAnsiTheme="minorHAnsi" w:cstheme="minorHAnsi"/>
        </w:rPr>
        <w:t>.</w:t>
      </w:r>
    </w:p>
    <w:p w14:paraId="302A5AEA" w14:textId="77777777" w:rsidR="009C7F87" w:rsidRPr="00FB2058" w:rsidRDefault="009C7F87" w:rsidP="009C7F87">
      <w:pPr>
        <w:rPr>
          <w:rStyle w:val="Emphasis"/>
          <w:rFonts w:asciiTheme="minorHAnsi" w:hAnsiTheme="minorHAnsi" w:cstheme="minorHAnsi"/>
        </w:rPr>
      </w:pPr>
      <w:r w:rsidRPr="00FB2058">
        <w:rPr>
          <w:rFonts w:asciiTheme="minorHAnsi" w:hAnsiTheme="minorHAnsi" w:cstheme="minorHAnsi"/>
        </w:rPr>
        <w:t xml:space="preserve">From a global perspective, </w:t>
      </w:r>
      <w:r w:rsidRPr="00FB2058">
        <w:rPr>
          <w:rStyle w:val="Emphasis"/>
          <w:rFonts w:asciiTheme="minorHAnsi" w:hAnsiTheme="minorHAnsi" w:cstheme="minorHAnsi"/>
          <w:highlight w:val="green"/>
        </w:rPr>
        <w:t>we have witnessed remarkable progress</w:t>
      </w:r>
      <w:r w:rsidRPr="00FB2058">
        <w:rPr>
          <w:rFonts w:asciiTheme="minorHAnsi" w:hAnsiTheme="minorHAnsi" w:cstheme="minorHAnsi"/>
        </w:rPr>
        <w:t xml:space="preserve"> of mankind </w:t>
      </w:r>
      <w:r w:rsidRPr="00FB2058">
        <w:rPr>
          <w:rStyle w:val="StyleUnderline"/>
          <w:rFonts w:asciiTheme="minorHAnsi" w:hAnsiTheme="minorHAnsi" w:cstheme="minorHAnsi"/>
        </w:rPr>
        <w:t xml:space="preserve">through the increased acceptance of free market policies in both rich and poor countries. </w:t>
      </w:r>
      <w:r w:rsidRPr="00FB2058">
        <w:rPr>
          <w:rStyle w:val="StyleUnderline"/>
          <w:rFonts w:asciiTheme="minorHAnsi" w:hAnsiTheme="minorHAnsi" w:cstheme="minorHAnsi"/>
          <w:highlight w:val="green"/>
        </w:rPr>
        <w:t>Before the industrial revolution</w:t>
      </w:r>
      <w:r w:rsidRPr="00FB2058">
        <w:rPr>
          <w:rStyle w:val="StyleUnderline"/>
          <w:rFonts w:asciiTheme="minorHAnsi" w:hAnsiTheme="minorHAnsi" w:cstheme="minorHAnsi"/>
        </w:rPr>
        <w:t xml:space="preserve">, </w:t>
      </w:r>
      <w:r w:rsidRPr="00FB2058">
        <w:rPr>
          <w:rStyle w:val="Emphasis"/>
          <w:rFonts w:asciiTheme="minorHAnsi" w:hAnsiTheme="minorHAnsi" w:cstheme="minorHAnsi"/>
          <w:highlight w:val="green"/>
        </w:rPr>
        <w:t>80% of the world’s population</w:t>
      </w:r>
      <w:r w:rsidRPr="00FB2058">
        <w:rPr>
          <w:rStyle w:val="StyleUnderline"/>
          <w:rFonts w:asciiTheme="minorHAnsi" w:hAnsiTheme="minorHAnsi" w:cstheme="minorHAnsi"/>
        </w:rPr>
        <w:t xml:space="preserve"> lived in abject poverty.</w:t>
      </w:r>
      <w:r w:rsidRPr="00FB2058">
        <w:rPr>
          <w:rFonts w:asciiTheme="minorHAnsi" w:hAnsiTheme="minorHAnsi" w:cstheme="minorHAnsi"/>
        </w:rPr>
        <w:t xml:space="preserve"> </w:t>
      </w:r>
      <w:r w:rsidRPr="00FB2058">
        <w:rPr>
          <w:rStyle w:val="StyleUnderline"/>
          <w:rFonts w:asciiTheme="minorHAnsi" w:hAnsiTheme="minorHAnsi" w:cstheme="minorHAnsi"/>
          <w:highlight w:val="green"/>
        </w:rPr>
        <w:t>By 1980,</w:t>
      </w:r>
      <w:r w:rsidRPr="00FB2058">
        <w:rPr>
          <w:rStyle w:val="StyleUnderline"/>
          <w:rFonts w:asciiTheme="minorHAnsi" w:hAnsiTheme="minorHAnsi" w:cstheme="minorHAnsi"/>
        </w:rPr>
        <w:t xml:space="preserve"> that number has fallen to </w:t>
      </w:r>
      <w:r w:rsidRPr="00FB2058">
        <w:rPr>
          <w:rStyle w:val="StyleUnderline"/>
          <w:rFonts w:asciiTheme="minorHAnsi" w:hAnsiTheme="minorHAnsi" w:cstheme="minorHAnsi"/>
          <w:highlight w:val="green"/>
        </w:rPr>
        <w:t>34.8%</w:t>
      </w:r>
      <w:r w:rsidRPr="00FB2058">
        <w:rPr>
          <w:rStyle w:val="StyleUnderline"/>
          <w:rFonts w:asciiTheme="minorHAnsi" w:hAnsiTheme="minorHAnsi" w:cstheme="minorHAnsi"/>
        </w:rPr>
        <w:t xml:space="preserve"> and </w:t>
      </w:r>
      <w:r w:rsidRPr="00FB2058">
        <w:rPr>
          <w:rStyle w:val="StyleUnderline"/>
          <w:rFonts w:asciiTheme="minorHAnsi" w:hAnsiTheme="minorHAnsi" w:cstheme="minorHAnsi"/>
          <w:highlight w:val="green"/>
        </w:rPr>
        <w:t>by 2000, less than 20%</w:t>
      </w:r>
      <w:r w:rsidRPr="00FB2058">
        <w:rPr>
          <w:rStyle w:val="StyleUnderline"/>
          <w:rFonts w:asciiTheme="minorHAnsi" w:hAnsiTheme="minorHAnsi" w:cstheme="minorHAnsi"/>
        </w:rPr>
        <w:t xml:space="preserve"> of the population lives on less than $1 a da</w:t>
      </w:r>
      <w:r w:rsidRPr="00FB2058">
        <w:rPr>
          <w:rFonts w:asciiTheme="minorHAnsi" w:hAnsiTheme="minorHAnsi" w:cstheme="minorHAnsi"/>
        </w:rPr>
        <w:t xml:space="preserve">y. In five years, </w:t>
      </w:r>
      <w:r w:rsidRPr="00FB2058">
        <w:rPr>
          <w:rStyle w:val="Emphasis"/>
          <w:rFonts w:asciiTheme="minorHAnsi" w:hAnsiTheme="minorHAnsi" w:cstheme="minorHAnsi"/>
        </w:rPr>
        <w:t xml:space="preserve">the number is expected to fall to </w:t>
      </w:r>
      <w:r w:rsidRPr="00FB2058">
        <w:rPr>
          <w:rStyle w:val="Emphasis"/>
          <w:rFonts w:asciiTheme="minorHAnsi" w:hAnsiTheme="minorHAnsi" w:cstheme="minorHAnsi"/>
          <w:highlight w:val="green"/>
        </w:rPr>
        <w:t>10% if free trade is allowed to flourish.</w:t>
      </w:r>
    </w:p>
    <w:p w14:paraId="63EE9A13"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 xml:space="preserve">In just the past 25 years 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Tariffs fell and </w:t>
      </w:r>
      <w:r w:rsidRPr="00FB2058">
        <w:rPr>
          <w:rStyle w:val="StyleUnderline"/>
          <w:rFonts w:asciiTheme="minorHAnsi" w:hAnsiTheme="minorHAnsi" w:cstheme="minorHAnsi"/>
        </w:rPr>
        <w:t>trade increased; Schooling and life expectancy grew rapidly</w:t>
      </w:r>
      <w:r w:rsidRPr="00FB2058">
        <w:rPr>
          <w:rFonts w:asciiTheme="minorHAnsi" w:hAnsiTheme="minorHAnsi" w:cstheme="minorHAnsi"/>
        </w:rPr>
        <w:t>, while infant mortality and poverty fell just as fast.</w:t>
      </w:r>
    </w:p>
    <w:p w14:paraId="5399A74A"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In the average country that became more capitalist over the last 25 years, the average citizen gained a 43% increase in income, nearly half a decade in life expectancy, and a 2-year increase in the average years of schooling. In my lifetime alone, freer markets have improved the lives of billions of people from all walks of life.</w:t>
      </w:r>
    </w:p>
    <w:p w14:paraId="48B39A4C"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Island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p>
    <w:p w14:paraId="2D333C56"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For example, in 1905, our average life expectancy in the U.S. was 47. Today it is 78. A hundred years ago only 14% of homes had a bathtub; 8% had a phone; 95% of all births took place at home; most women washed their hair once a month; and the average worker made about $300 per year.</w:t>
      </w:r>
    </w:p>
    <w:p w14:paraId="219E8A35"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 There are several reasons that the costs of goods have dropped so drastically, but perhaps the biggest is increased international trade.</w:t>
      </w:r>
    </w:p>
    <w:p w14:paraId="5A28DA5C"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 xml:space="preserve">Simply put, </w:t>
      </w:r>
      <w:r w:rsidRPr="00FB2058">
        <w:rPr>
          <w:rStyle w:val="Emphasis"/>
          <w:rFonts w:asciiTheme="minorHAnsi" w:hAnsiTheme="minorHAnsi" w:cstheme="minorHAnsi"/>
          <w:sz w:val="24"/>
          <w:highlight w:val="green"/>
        </w:rPr>
        <w:t>the free market means the poor are less poor</w:t>
      </w:r>
      <w:r w:rsidRPr="00FB2058">
        <w:rPr>
          <w:rFonts w:asciiTheme="minorHAnsi" w:hAnsiTheme="minorHAnsi" w:cstheme="minorHAnsi"/>
        </w:rPr>
        <w:t xml:space="preserve">. </w:t>
      </w:r>
      <w:r w:rsidRPr="00FB2058">
        <w:rPr>
          <w:rStyle w:val="StyleUnderline"/>
          <w:rFonts w:asciiTheme="minorHAnsi" w:hAnsiTheme="minorHAnsi" w:cstheme="minorHAnsi"/>
          <w:highlight w:val="green"/>
        </w:rPr>
        <w:t>Globalization</w:t>
      </w:r>
      <w:r w:rsidRPr="00FB2058">
        <w:rPr>
          <w:rStyle w:val="StyleUnderline"/>
          <w:rFonts w:asciiTheme="minorHAnsi" w:hAnsiTheme="minorHAnsi" w:cstheme="minorHAnsi"/>
        </w:rPr>
        <w:t xml:space="preserve"> extends and deepens a capitalist system that has </w:t>
      </w:r>
      <w:r w:rsidRPr="00FB2058">
        <w:rPr>
          <w:rStyle w:val="StyleUnderline"/>
          <w:rFonts w:asciiTheme="minorHAnsi" w:hAnsiTheme="minorHAnsi" w:cstheme="minorHAnsi"/>
          <w:highlight w:val="green"/>
        </w:rPr>
        <w:t>for generations</w:t>
      </w:r>
      <w:r w:rsidRPr="00FB2058">
        <w:rPr>
          <w:rStyle w:val="StyleUnderline"/>
          <w:rFonts w:asciiTheme="minorHAnsi" w:hAnsiTheme="minorHAnsi" w:cstheme="minorHAnsi"/>
        </w:rPr>
        <w:t xml:space="preserve"> been </w:t>
      </w:r>
      <w:r w:rsidRPr="00FB2058">
        <w:rPr>
          <w:rStyle w:val="StyleUnderline"/>
          <w:rFonts w:asciiTheme="minorHAnsi" w:hAnsiTheme="minorHAnsi" w:cstheme="minorHAnsi"/>
          <w:highlight w:val="green"/>
        </w:rPr>
        <w:t>lifting American living standards</w:t>
      </w:r>
      <w:r w:rsidRPr="00FB2058">
        <w:rPr>
          <w:rFonts w:asciiTheme="minorHAnsi" w:hAnsiTheme="minorHAnsi" w:cstheme="minorHAnsi"/>
        </w:rPr>
        <w:t>—</w:t>
      </w:r>
      <w:r w:rsidRPr="00FB2058">
        <w:rPr>
          <w:rStyle w:val="StyleUnderline"/>
          <w:rFonts w:asciiTheme="minorHAnsi" w:hAnsiTheme="minorHAnsi" w:cstheme="minorHAnsi"/>
          <w:highlight w:val="green"/>
        </w:rPr>
        <w:t xml:space="preserve">for </w:t>
      </w:r>
      <w:r w:rsidRPr="00FB2058">
        <w:rPr>
          <w:rStyle w:val="Emphasis"/>
          <w:rFonts w:asciiTheme="minorHAnsi" w:hAnsiTheme="minorHAnsi" w:cstheme="minorHAnsi"/>
          <w:highlight w:val="green"/>
        </w:rPr>
        <w:t>high-income</w:t>
      </w:r>
      <w:r w:rsidRPr="00FB2058">
        <w:rPr>
          <w:rStyle w:val="StyleUnderline"/>
          <w:rFonts w:asciiTheme="minorHAnsi" w:hAnsiTheme="minorHAnsi" w:cstheme="minorHAnsi"/>
        </w:rPr>
        <w:t xml:space="preserve"> households</w:t>
      </w:r>
      <w:r w:rsidRPr="00FB2058">
        <w:rPr>
          <w:rFonts w:asciiTheme="minorHAnsi" w:hAnsiTheme="minorHAnsi" w:cstheme="minorHAnsi"/>
        </w:rPr>
        <w:t xml:space="preserve">, of course, </w:t>
      </w:r>
      <w:r w:rsidRPr="00FB2058">
        <w:rPr>
          <w:rStyle w:val="Emphasis"/>
          <w:rFonts w:asciiTheme="minorHAnsi" w:hAnsiTheme="minorHAnsi" w:cstheme="minorHAnsi"/>
          <w:highlight w:val="green"/>
        </w:rPr>
        <w:t>but</w:t>
      </w:r>
      <w:r w:rsidRPr="00FB2058">
        <w:rPr>
          <w:rStyle w:val="Emphasis"/>
          <w:rFonts w:asciiTheme="minorHAnsi" w:hAnsiTheme="minorHAnsi" w:cstheme="minorHAnsi"/>
        </w:rPr>
        <w:t xml:space="preserve"> for </w:t>
      </w:r>
      <w:r w:rsidRPr="00FB2058">
        <w:rPr>
          <w:rStyle w:val="Emphasis"/>
          <w:rFonts w:asciiTheme="minorHAnsi" w:hAnsiTheme="minorHAnsi" w:cstheme="minorHAnsi"/>
          <w:highlight w:val="green"/>
        </w:rPr>
        <w:t>low-income ones as well</w:t>
      </w:r>
      <w:r w:rsidRPr="00FB2058">
        <w:rPr>
          <w:rFonts w:asciiTheme="minorHAnsi" w:hAnsiTheme="minorHAnsi" w:cstheme="minorHAnsi"/>
        </w:rPr>
        <w:t xml:space="preserve">. </w:t>
      </w:r>
      <w:r w:rsidRPr="00FB2058">
        <w:rPr>
          <w:rStyle w:val="StyleUnderline"/>
          <w:rFonts w:asciiTheme="minorHAnsi" w:hAnsiTheme="minorHAnsi" w:cstheme="minorHAnsi"/>
        </w:rPr>
        <w:t>When the world embraces free market reforms, the world economy expanded greatly, the quality of life improves sharply for billions of people</w:t>
      </w:r>
      <w:r w:rsidRPr="00FB2058">
        <w:rPr>
          <w:rFonts w:asciiTheme="minorHAnsi" w:hAnsiTheme="minorHAnsi" w:cstheme="minorHAnsi"/>
        </w:rPr>
        <w:t xml:space="preserve">, and </w:t>
      </w:r>
      <w:r w:rsidRPr="00FB2058">
        <w:rPr>
          <w:rStyle w:val="Emphasis"/>
          <w:rFonts w:asciiTheme="minorHAnsi" w:hAnsiTheme="minorHAnsi" w:cstheme="minorHAnsi"/>
          <w:highlight w:val="green"/>
        </w:rPr>
        <w:t>dire poverty was substantially scaled back</w:t>
      </w:r>
      <w:r w:rsidRPr="00FB2058">
        <w:rPr>
          <w:rFonts w:asciiTheme="minorHAnsi" w:hAnsiTheme="minorHAnsi" w:cstheme="minorHAnsi"/>
        </w:rPr>
        <w:t>. This is not a coincidence.</w:t>
      </w:r>
    </w:p>
    <w:p w14:paraId="6C4DE3B8" w14:textId="77777777" w:rsidR="009C7F87" w:rsidRPr="00FB2058" w:rsidRDefault="009C7F87" w:rsidP="009C7F87">
      <w:pPr>
        <w:rPr>
          <w:rStyle w:val="StyleUnderline"/>
          <w:rFonts w:asciiTheme="minorHAnsi" w:hAnsiTheme="minorHAnsi" w:cstheme="minorHAnsi"/>
        </w:rPr>
      </w:pPr>
      <w:r w:rsidRPr="00FB2058">
        <w:rPr>
          <w:rFonts w:asciiTheme="minorHAnsi" w:hAnsiTheme="minorHAnsi" w:cstheme="minorHAnsi"/>
        </w:rPr>
        <w:t xml:space="preserve">It is a well-established fact that when people are free to buy from, sell to, and invest with one another as they choose, they can achieve far more than when governments attempt to control economic decisions. </w:t>
      </w:r>
      <w:r w:rsidRPr="00FB2058">
        <w:rPr>
          <w:rStyle w:val="StyleUnderline"/>
          <w:rFonts w:asciiTheme="minorHAnsi" w:hAnsiTheme="minorHAnsi" w:cstheme="minorHAnsi"/>
        </w:rPr>
        <w:t>Widening the circle of people with whom we transact</w:t>
      </w:r>
      <w:r w:rsidRPr="00FB2058">
        <w:rPr>
          <w:rFonts w:asciiTheme="minorHAnsi" w:hAnsiTheme="minorHAnsi" w:cstheme="minorHAnsi"/>
        </w:rPr>
        <w:t>—including across political borders—</w:t>
      </w:r>
      <w:r w:rsidRPr="00FB2058">
        <w:rPr>
          <w:rStyle w:val="StyleUnderline"/>
          <w:rFonts w:asciiTheme="minorHAnsi" w:hAnsiTheme="minorHAnsi" w:cstheme="minorHAnsi"/>
        </w:rPr>
        <w:t>brings benefits to consumers in the form of lower prices, greater variety, and better qualit</w:t>
      </w:r>
      <w:r w:rsidRPr="00FB2058">
        <w:rPr>
          <w:rFonts w:asciiTheme="minorHAnsi" w:hAnsiTheme="minorHAnsi" w:cstheme="minorHAnsi"/>
        </w:rPr>
        <w:t xml:space="preserve">y, and it allows companies to reap the benefits of innovation, specialization, and economies of scale that larger markets bring. </w:t>
      </w:r>
      <w:r w:rsidRPr="00FB2058">
        <w:rPr>
          <w:rStyle w:val="Emphasis"/>
          <w:rFonts w:asciiTheme="minorHAnsi" w:hAnsiTheme="minorHAnsi" w:cstheme="minorHAnsi"/>
          <w:highlight w:val="green"/>
        </w:rPr>
        <w:t>Free markets are essential</w:t>
      </w:r>
      <w:r w:rsidRPr="00FB2058">
        <w:rPr>
          <w:rStyle w:val="Emphasis"/>
          <w:rFonts w:asciiTheme="minorHAnsi" w:hAnsiTheme="minorHAnsi" w:cstheme="minorHAnsi"/>
        </w:rPr>
        <w:t xml:space="preserve"> to prosperity</w:t>
      </w:r>
      <w:r w:rsidRPr="00FB2058">
        <w:rPr>
          <w:rFonts w:asciiTheme="minorHAnsi" w:hAnsiTheme="minorHAnsi" w:cstheme="minorHAnsi"/>
        </w:rPr>
        <w:t xml:space="preserve">, </w:t>
      </w:r>
      <w:r w:rsidRPr="00FB2058">
        <w:rPr>
          <w:rStyle w:val="StyleUnderline"/>
          <w:rFonts w:asciiTheme="minorHAnsi" w:hAnsiTheme="minorHAnsi" w:cstheme="minorHAnsi"/>
        </w:rPr>
        <w:t>and expanding free markets as much as possible enhances that prosperity.</w:t>
      </w:r>
    </w:p>
    <w:p w14:paraId="0326040E"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Voluntary economic exchange is inherently fair and does not justify government intervention. When two free people come together on terms they have agreed upon to exchange peacefully, both benefit. Government intervention in voluntary economic exchange on behalf of some citizens at the expense of others is inherently unfair. One person is coerced in order to privilege another. It really is that simple.</w:t>
      </w:r>
    </w:p>
    <w:p w14:paraId="64764A73"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 xml:space="preserve">When goods, services, labor and capital flow freely across U.S. borders, Americans can take full advantage of the opportunities of the international marketplace. They can buy the best or least expensive goods and services the world has to offer; they can sell to the most promising markets; they can choose among the best investment opportunities; and they can tap into the worldwide pool of capital. </w:t>
      </w:r>
      <w:r w:rsidRPr="00FB2058">
        <w:rPr>
          <w:rStyle w:val="StyleUnderline"/>
          <w:rFonts w:asciiTheme="minorHAnsi" w:hAnsiTheme="minorHAnsi" w:cstheme="minorHAnsi"/>
          <w:highlight w:val="green"/>
        </w:rPr>
        <w:t>Study after study has shown</w:t>
      </w:r>
      <w:r w:rsidRPr="00FB2058">
        <w:rPr>
          <w:rStyle w:val="StyleUnderline"/>
          <w:rFonts w:asciiTheme="minorHAnsi" w:hAnsiTheme="minorHAnsi" w:cstheme="minorHAnsi"/>
        </w:rPr>
        <w:t xml:space="preserve"> that </w:t>
      </w:r>
      <w:r w:rsidRPr="00FB2058">
        <w:rPr>
          <w:rStyle w:val="StyleUnderline"/>
          <w:rFonts w:asciiTheme="minorHAnsi" w:hAnsiTheme="minorHAnsi" w:cstheme="minorHAnsi"/>
          <w:highlight w:val="green"/>
        </w:rPr>
        <w:t>countries</w:t>
      </w:r>
      <w:r w:rsidRPr="00FB2058">
        <w:rPr>
          <w:rStyle w:val="StyleUnderline"/>
          <w:rFonts w:asciiTheme="minorHAnsi" w:hAnsiTheme="minorHAnsi" w:cstheme="minorHAnsi"/>
        </w:rPr>
        <w:t xml:space="preserve"> that are </w:t>
      </w:r>
      <w:r w:rsidRPr="00FB2058">
        <w:rPr>
          <w:rStyle w:val="Emphasis"/>
          <w:rFonts w:asciiTheme="minorHAnsi" w:hAnsiTheme="minorHAnsi" w:cstheme="minorHAnsi"/>
          <w:highlight w:val="green"/>
        </w:rPr>
        <w:t>more open to the global</w:t>
      </w:r>
      <w:r w:rsidRPr="00FB2058">
        <w:rPr>
          <w:rStyle w:val="Emphasis"/>
          <w:rFonts w:asciiTheme="minorHAnsi" w:hAnsiTheme="minorHAnsi" w:cstheme="minorHAnsi"/>
        </w:rPr>
        <w:t xml:space="preserve"> </w:t>
      </w:r>
      <w:r w:rsidRPr="00FB2058">
        <w:rPr>
          <w:rStyle w:val="Emphasis"/>
          <w:rFonts w:asciiTheme="minorHAnsi" w:hAnsiTheme="minorHAnsi" w:cstheme="minorHAnsi"/>
          <w:highlight w:val="green"/>
        </w:rPr>
        <w:t>economy grow faster</w:t>
      </w:r>
      <w:r w:rsidRPr="00FB2058">
        <w:rPr>
          <w:rStyle w:val="StyleUnderline"/>
          <w:rFonts w:asciiTheme="minorHAnsi" w:hAnsiTheme="minorHAnsi" w:cstheme="minorHAnsi"/>
        </w:rPr>
        <w:t xml:space="preserve"> and achieve higher incomes than those that are relatively closed. </w:t>
      </w:r>
      <w:r w:rsidRPr="00FB2058">
        <w:rPr>
          <w:rStyle w:val="StyleUnderline"/>
          <w:rFonts w:asciiTheme="minorHAnsi" w:hAnsiTheme="minorHAnsi" w:cstheme="minorHAnsi"/>
          <w:highlight w:val="green"/>
        </w:rPr>
        <w:t>This is capitalism</w:t>
      </w:r>
      <w:r w:rsidRPr="00FB2058">
        <w:rPr>
          <w:rFonts w:asciiTheme="minorHAnsi" w:hAnsiTheme="minorHAnsi" w:cstheme="minorHAnsi"/>
        </w:rPr>
        <w:t>.</w:t>
      </w:r>
    </w:p>
    <w:p w14:paraId="291314EB" w14:textId="77777777" w:rsidR="009C7F87" w:rsidRPr="00FB2058" w:rsidRDefault="009C7F87" w:rsidP="009C7F87">
      <w:pPr>
        <w:rPr>
          <w:rStyle w:val="StyleUnderline"/>
          <w:rFonts w:asciiTheme="minorHAnsi" w:hAnsiTheme="minorHAnsi" w:cstheme="minorHAnsi"/>
        </w:rPr>
      </w:pPr>
      <w:r w:rsidRPr="00FB2058">
        <w:rPr>
          <w:rStyle w:val="Emphasis"/>
          <w:rFonts w:asciiTheme="minorHAnsi" w:hAnsiTheme="minorHAnsi" w:cstheme="minorHAnsi"/>
          <w:highlight w:val="green"/>
        </w:rPr>
        <w:t>Growth is not guaranteed</w:t>
      </w:r>
      <w:r w:rsidRPr="00FB2058">
        <w:rPr>
          <w:rFonts w:asciiTheme="minorHAnsi" w:hAnsiTheme="minorHAnsi" w:cstheme="minorHAnsi"/>
        </w:rPr>
        <w:t xml:space="preserve">. It seems obvious that the central challenges facing America have to do with the with predatory regulatory and tax policies conducted by governments domestic and abroad. From an economic perspective, then, the case for </w:t>
      </w:r>
      <w:r w:rsidRPr="00FB2058">
        <w:rPr>
          <w:rStyle w:val="StyleUnderline"/>
          <w:rFonts w:asciiTheme="minorHAnsi" w:hAnsiTheme="minorHAnsi" w:cstheme="minorHAnsi"/>
        </w:rPr>
        <w:t>unilateral trade liberalization</w:t>
      </w:r>
      <w:r w:rsidRPr="00FB2058">
        <w:rPr>
          <w:rFonts w:asciiTheme="minorHAnsi" w:hAnsiTheme="minorHAnsi" w:cstheme="minorHAnsi"/>
        </w:rPr>
        <w:t>—that is reducing our own trade barriers and subsidies without preconditions or reciprocal commitments from other countries—</w:t>
      </w:r>
      <w:r w:rsidRPr="00FB2058">
        <w:rPr>
          <w:rStyle w:val="StyleUnderline"/>
          <w:rFonts w:asciiTheme="minorHAnsi" w:hAnsiTheme="minorHAnsi" w:cstheme="minorHAnsi"/>
        </w:rPr>
        <w:t>is the best policy to promote peace and prosperity globally.</w:t>
      </w:r>
    </w:p>
    <w:p w14:paraId="5C163E81"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Politically, however, the concentrated and organized beneficiaries of protectionism are powerful relative to the much larger, disorganized, beneficiaries of free trade. Politicians tend to be most responsive to the loudest interest groups and are therefore inclined to view free trade unfavorably. But we as Americans must be clear—</w:t>
      </w:r>
      <w:r w:rsidRPr="00FB2058">
        <w:rPr>
          <w:rStyle w:val="Emphasis"/>
          <w:rFonts w:asciiTheme="minorHAnsi" w:hAnsiTheme="minorHAnsi" w:cstheme="minorHAnsi"/>
          <w:highlight w:val="green"/>
        </w:rPr>
        <w:t>capitalism</w:t>
      </w:r>
      <w:r w:rsidRPr="00FB2058">
        <w:rPr>
          <w:rStyle w:val="Emphasis"/>
          <w:rFonts w:asciiTheme="minorHAnsi" w:hAnsiTheme="minorHAnsi" w:cstheme="minorHAnsi"/>
        </w:rPr>
        <w:t xml:space="preserve"> is not evil</w:t>
      </w:r>
      <w:r w:rsidRPr="00FB2058">
        <w:rPr>
          <w:rFonts w:asciiTheme="minorHAnsi" w:hAnsiTheme="minorHAnsi" w:cstheme="minorHAnsi"/>
        </w:rPr>
        <w:t xml:space="preserve">. </w:t>
      </w:r>
      <w:r w:rsidRPr="00FB2058">
        <w:rPr>
          <w:rStyle w:val="Emphasis"/>
          <w:rFonts w:asciiTheme="minorHAnsi" w:hAnsiTheme="minorHAnsi" w:cstheme="minorHAnsi"/>
        </w:rPr>
        <w:t xml:space="preserve">It </w:t>
      </w:r>
      <w:r w:rsidRPr="00FB2058">
        <w:rPr>
          <w:rStyle w:val="Emphasis"/>
          <w:rFonts w:asciiTheme="minorHAnsi" w:hAnsiTheme="minorHAnsi" w:cstheme="minorHAnsi"/>
          <w:highlight w:val="green"/>
        </w:rPr>
        <w:t>has done</w:t>
      </w:r>
      <w:r w:rsidRPr="00FB2058">
        <w:rPr>
          <w:rStyle w:val="Emphasis"/>
          <w:rFonts w:asciiTheme="minorHAnsi" w:hAnsiTheme="minorHAnsi" w:cstheme="minorHAnsi"/>
        </w:rPr>
        <w:t xml:space="preserve"> </w:t>
      </w:r>
      <w:r w:rsidRPr="00FB2058">
        <w:rPr>
          <w:rStyle w:val="Emphasis"/>
          <w:rFonts w:asciiTheme="minorHAnsi" w:hAnsiTheme="minorHAnsi" w:cstheme="minorHAnsi"/>
          <w:highlight w:val="green"/>
        </w:rPr>
        <w:t>more good for more people than any acts of state</w:t>
      </w:r>
      <w:r w:rsidRPr="00FB2058">
        <w:rPr>
          <w:rStyle w:val="Emphasis"/>
          <w:rFonts w:asciiTheme="minorHAnsi" w:hAnsiTheme="minorHAnsi" w:cstheme="minorHAnsi"/>
        </w:rPr>
        <w:t>, any stimulus spending</w:t>
      </w:r>
      <w:r w:rsidRPr="00FB2058">
        <w:rPr>
          <w:rFonts w:asciiTheme="minorHAnsi" w:hAnsiTheme="minorHAnsi" w:cstheme="minorHAnsi"/>
        </w:rPr>
        <w:t>, any health program or welfare initiative. Americans can no longer afford to fear freedom.</w:t>
      </w:r>
    </w:p>
    <w:p w14:paraId="5C68D179" w14:textId="77777777" w:rsidR="009C7F87" w:rsidRPr="00FB2058" w:rsidRDefault="009C7F87" w:rsidP="009C7F87">
      <w:pPr>
        <w:rPr>
          <w:rStyle w:val="Emphasis"/>
          <w:rFonts w:asciiTheme="minorHAnsi" w:hAnsiTheme="minorHAnsi" w:cstheme="minorHAnsi"/>
        </w:rPr>
      </w:pPr>
      <w:r w:rsidRPr="00FB2058">
        <w:rPr>
          <w:rFonts w:asciiTheme="minorHAnsi" w:hAnsiTheme="minorHAnsi" w:cstheme="minorHAnsi"/>
        </w:rPr>
        <w:t xml:space="preserve">Finally, acknowledging the relationship between free markets and economic prosperity does not make someone “dogmatic”. It </w:t>
      </w:r>
      <w:r w:rsidRPr="00FB2058">
        <w:rPr>
          <w:rStyle w:val="StyleUnderline"/>
          <w:rFonts w:asciiTheme="minorHAnsi" w:hAnsiTheme="minorHAnsi" w:cstheme="minorHAnsi"/>
        </w:rPr>
        <w:t>is unreasonable to continue to ignore these facts.</w:t>
      </w:r>
      <w:r w:rsidRPr="00FB2058">
        <w:rPr>
          <w:rFonts w:asciiTheme="minorHAnsi" w:hAnsiTheme="minorHAnsi" w:cstheme="minorHAnsi"/>
        </w:rPr>
        <w:t xml:space="preserve"> </w:t>
      </w:r>
      <w:r w:rsidRPr="00FB2058">
        <w:rPr>
          <w:rStyle w:val="StyleUnderline"/>
          <w:rFonts w:asciiTheme="minorHAnsi" w:hAnsiTheme="minorHAnsi" w:cstheme="minorHAnsi"/>
        </w:rPr>
        <w:t xml:space="preserve">Capitalism’s superiority for economic growth and development deserves the unqualified support of everyone who believe that </w:t>
      </w:r>
      <w:r w:rsidRPr="00FB2058">
        <w:rPr>
          <w:rStyle w:val="Emphasis"/>
          <w:rFonts w:asciiTheme="minorHAnsi" w:hAnsiTheme="minorHAnsi" w:cstheme="minorHAnsi"/>
          <w:highlight w:val="green"/>
        </w:rPr>
        <w:t>wealth is better than poverty</w:t>
      </w:r>
      <w:r w:rsidRPr="00FB2058">
        <w:rPr>
          <w:rFonts w:asciiTheme="minorHAnsi" w:hAnsiTheme="minorHAnsi" w:cstheme="minorHAnsi"/>
        </w:rPr>
        <w:t xml:space="preserve">, </w:t>
      </w:r>
      <w:r w:rsidRPr="00FB2058">
        <w:rPr>
          <w:rStyle w:val="Emphasis"/>
          <w:rFonts w:asciiTheme="minorHAnsi" w:hAnsiTheme="minorHAnsi" w:cstheme="minorHAnsi"/>
          <w:highlight w:val="green"/>
        </w:rPr>
        <w:t>life</w:t>
      </w:r>
      <w:r w:rsidRPr="00FB2058">
        <w:rPr>
          <w:rStyle w:val="Emphasis"/>
          <w:rFonts w:asciiTheme="minorHAnsi" w:hAnsiTheme="minorHAnsi" w:cstheme="minorHAnsi"/>
        </w:rPr>
        <w:t xml:space="preserve"> is </w:t>
      </w:r>
      <w:r w:rsidRPr="00FB2058">
        <w:rPr>
          <w:rStyle w:val="Emphasis"/>
          <w:rFonts w:asciiTheme="minorHAnsi" w:hAnsiTheme="minorHAnsi" w:cstheme="minorHAnsi"/>
          <w:highlight w:val="green"/>
        </w:rPr>
        <w:t>better</w:t>
      </w:r>
      <w:r w:rsidRPr="00FB2058">
        <w:rPr>
          <w:rStyle w:val="Emphasis"/>
          <w:rFonts w:asciiTheme="minorHAnsi" w:hAnsiTheme="minorHAnsi" w:cstheme="minorHAnsi"/>
        </w:rPr>
        <w:t xml:space="preserve"> </w:t>
      </w:r>
      <w:r w:rsidRPr="00FB2058">
        <w:rPr>
          <w:rStyle w:val="Emphasis"/>
          <w:rFonts w:asciiTheme="minorHAnsi" w:hAnsiTheme="minorHAnsi" w:cstheme="minorHAnsi"/>
          <w:highlight w:val="green"/>
        </w:rPr>
        <w:t>than death</w:t>
      </w:r>
      <w:r w:rsidRPr="00FB2058">
        <w:rPr>
          <w:rFonts w:asciiTheme="minorHAnsi" w:hAnsiTheme="minorHAnsi" w:cstheme="minorHAnsi"/>
        </w:rPr>
        <w:t xml:space="preserve">, and </w:t>
      </w:r>
      <w:r w:rsidRPr="00FB2058">
        <w:rPr>
          <w:rStyle w:val="Emphasis"/>
          <w:rFonts w:asciiTheme="minorHAnsi" w:hAnsiTheme="minorHAnsi" w:cstheme="minorHAnsi"/>
        </w:rPr>
        <w:t>liberty is better than oppression.</w:t>
      </w:r>
    </w:p>
    <w:p w14:paraId="3C38FD67" w14:textId="77777777" w:rsidR="009C7F87" w:rsidRPr="00FB2058" w:rsidRDefault="009C7F87" w:rsidP="009C7F87">
      <w:pPr>
        <w:rPr>
          <w:rFonts w:asciiTheme="minorHAnsi" w:eastAsia="Cambria" w:hAnsiTheme="minorHAnsi" w:cstheme="minorHAnsi"/>
          <w:b/>
          <w:bCs/>
          <w:u w:val="single"/>
        </w:rPr>
      </w:pPr>
    </w:p>
    <w:p w14:paraId="715E2837" w14:textId="77777777" w:rsidR="009C7F87" w:rsidRPr="00FB2058" w:rsidRDefault="009C7F87" w:rsidP="009C7F87">
      <w:pPr>
        <w:pStyle w:val="Heading4"/>
        <w:rPr>
          <w:rFonts w:asciiTheme="minorHAnsi" w:hAnsiTheme="minorHAnsi" w:cstheme="minorHAnsi"/>
        </w:rPr>
      </w:pPr>
      <w:r w:rsidRPr="00FB2058">
        <w:rPr>
          <w:rFonts w:asciiTheme="minorHAnsi" w:hAnsiTheme="minorHAnsi" w:cstheme="minorHAnsi"/>
        </w:rPr>
        <w:t xml:space="preserve">That outweighs---and turns sustainability. </w:t>
      </w:r>
    </w:p>
    <w:p w14:paraId="4439B0FA" w14:textId="77777777" w:rsidR="009C7F87" w:rsidRPr="00FB2058" w:rsidRDefault="009C7F87" w:rsidP="009C7F87">
      <w:pPr>
        <w:rPr>
          <w:rFonts w:asciiTheme="minorHAnsi" w:hAnsiTheme="minorHAnsi" w:cstheme="minorHAnsi"/>
        </w:rPr>
      </w:pPr>
      <w:r w:rsidRPr="00FB2058">
        <w:rPr>
          <w:rStyle w:val="Style13ptBold"/>
          <w:rFonts w:asciiTheme="minorHAnsi" w:hAnsiTheme="minorHAnsi" w:cstheme="minorHAnsi"/>
        </w:rPr>
        <w:t xml:space="preserve">Smith ’18 – </w:t>
      </w:r>
      <w:r w:rsidRPr="00FB2058">
        <w:rPr>
          <w:rFonts w:asciiTheme="minorHAnsi" w:hAnsiTheme="minorHAnsi" w:cstheme="minorHAnsi"/>
        </w:rPr>
        <w:t>assistant professor of finance at Stony Brook University</w:t>
      </w:r>
    </w:p>
    <w:p w14:paraId="74474F58"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 xml:space="preserve">Noah. September 19. “Saving the Planet Doesn’t Mean Killing Economic Growth” </w:t>
      </w:r>
      <w:hyperlink r:id="rId8" w:history="1">
        <w:r w:rsidRPr="00FB2058">
          <w:rPr>
            <w:rStyle w:val="Hyperlink"/>
            <w:rFonts w:asciiTheme="minorHAnsi" w:hAnsiTheme="minorHAnsi" w:cstheme="minorHAnsi"/>
          </w:rPr>
          <w:t>https://www.bloomberg.com/opinion/articles/2018-09-19/saving-the-planet-doesn-t-mean-killing-economic-growth</w:t>
        </w:r>
      </w:hyperlink>
    </w:p>
    <w:p w14:paraId="6EBBCBB7" w14:textId="77777777" w:rsidR="009C7F87" w:rsidRPr="00FB2058" w:rsidRDefault="009C7F87" w:rsidP="009C7F87">
      <w:pPr>
        <w:rPr>
          <w:rFonts w:asciiTheme="minorHAnsi" w:hAnsiTheme="minorHAnsi" w:cstheme="minorHAnsi"/>
        </w:rPr>
      </w:pPr>
    </w:p>
    <w:p w14:paraId="35832949"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 xml:space="preserve">In the 19th and 20th centuries, a </w:t>
      </w:r>
      <w:r w:rsidRPr="00FB2058">
        <w:rPr>
          <w:rStyle w:val="StyleUnderline"/>
          <w:rFonts w:asciiTheme="minorHAnsi" w:hAnsiTheme="minorHAnsi" w:cstheme="minorHAnsi"/>
        </w:rPr>
        <w:t>few countries got fabulously rich</w:t>
      </w:r>
      <w:r w:rsidRPr="00FB2058">
        <w:rPr>
          <w:rFonts w:asciiTheme="minorHAnsi" w:hAnsiTheme="minorHAnsi" w:cstheme="minorHAnsi"/>
        </w:rPr>
        <w:t xml:space="preserve">. These included most of Europe, parts of East Asia, some small oil producing states and parts of the former British Empire. </w:t>
      </w:r>
      <w:r w:rsidRPr="00FB2058">
        <w:rPr>
          <w:rStyle w:val="StyleUnderline"/>
          <w:rFonts w:asciiTheme="minorHAnsi" w:hAnsiTheme="minorHAnsi" w:cstheme="minorHAnsi"/>
        </w:rPr>
        <w:t>In recent decades, more of the world</w:t>
      </w:r>
      <w:r w:rsidRPr="00FB2058">
        <w:rPr>
          <w:rFonts w:asciiTheme="minorHAnsi" w:hAnsiTheme="minorHAnsi" w:cstheme="minorHAnsi"/>
        </w:rPr>
        <w:t xml:space="preserve"> — large parts of China, portions of India, Southeast Asia and part of Latin America — </w:t>
      </w:r>
      <w:r w:rsidRPr="00FB2058">
        <w:rPr>
          <w:rStyle w:val="StyleUnderline"/>
          <w:rFonts w:asciiTheme="minorHAnsi" w:hAnsiTheme="minorHAnsi" w:cstheme="minorHAnsi"/>
        </w:rPr>
        <w:t>have joined the rich world, thanks to an unprecedented explosion of global growth</w:t>
      </w:r>
      <w:r w:rsidRPr="00FB2058">
        <w:rPr>
          <w:rFonts w:asciiTheme="minorHAnsi" w:hAnsiTheme="minorHAnsi" w:cstheme="minorHAnsi"/>
        </w:rPr>
        <w:t>. But for large swathes of the world, life remains a grinding daily struggle. Women in poor countries spend hours every day carrying water. Hundreds of millions of people contract malaria every year. Almost a billion people still defecate outdoors.</w:t>
      </w:r>
    </w:p>
    <w:p w14:paraId="03D3AE77" w14:textId="77777777" w:rsidR="009C7F87" w:rsidRPr="00FB2058" w:rsidRDefault="009C7F87" w:rsidP="009C7F87">
      <w:pPr>
        <w:rPr>
          <w:rFonts w:asciiTheme="minorHAnsi" w:hAnsiTheme="minorHAnsi" w:cstheme="minorHAnsi"/>
        </w:rPr>
      </w:pPr>
      <w:r w:rsidRPr="00FB2058">
        <w:rPr>
          <w:rStyle w:val="StyleUnderline"/>
          <w:rFonts w:asciiTheme="minorHAnsi" w:hAnsiTheme="minorHAnsi" w:cstheme="minorHAnsi"/>
        </w:rPr>
        <w:t xml:space="preserve">The </w:t>
      </w:r>
      <w:r w:rsidRPr="00FB2058">
        <w:rPr>
          <w:rStyle w:val="Emphasis"/>
          <w:rFonts w:asciiTheme="minorHAnsi" w:hAnsiTheme="minorHAnsi" w:cstheme="minorHAnsi"/>
          <w:highlight w:val="green"/>
        </w:rPr>
        <w:t>obvious solution to lifting</w:t>
      </w:r>
      <w:r w:rsidRPr="00FB2058">
        <w:rPr>
          <w:rStyle w:val="Emphasis"/>
          <w:rFonts w:asciiTheme="minorHAnsi" w:hAnsiTheme="minorHAnsi" w:cstheme="minorHAnsi"/>
        </w:rPr>
        <w:t xml:space="preserve"> these </w:t>
      </w:r>
      <w:r w:rsidRPr="00FB2058">
        <w:rPr>
          <w:rStyle w:val="Emphasis"/>
          <w:rFonts w:asciiTheme="minorHAnsi" w:hAnsiTheme="minorHAnsi" w:cstheme="minorHAnsi"/>
          <w:highlight w:val="green"/>
        </w:rPr>
        <w:t>people out of poverty</w:t>
      </w:r>
      <w:r w:rsidRPr="00FB2058">
        <w:rPr>
          <w:rFonts w:asciiTheme="minorHAnsi" w:hAnsiTheme="minorHAnsi" w:cstheme="minorHAnsi"/>
        </w:rPr>
        <w:t xml:space="preserve"> — without inflicting poverty on some of those who have already escaped it </w:t>
      </w:r>
      <w:r w:rsidRPr="00FB2058">
        <w:rPr>
          <w:rStyle w:val="StyleUnderline"/>
          <w:rFonts w:asciiTheme="minorHAnsi" w:hAnsiTheme="minorHAnsi" w:cstheme="minorHAnsi"/>
        </w:rPr>
        <w:t xml:space="preserve">— </w:t>
      </w:r>
      <w:r w:rsidRPr="00FB2058">
        <w:rPr>
          <w:rStyle w:val="Emphasis"/>
          <w:rFonts w:asciiTheme="minorHAnsi" w:hAnsiTheme="minorHAnsi" w:cstheme="minorHAnsi"/>
          <w:highlight w:val="green"/>
        </w:rPr>
        <w:t>is economic growth</w:t>
      </w:r>
      <w:r w:rsidRPr="00FB2058">
        <w:rPr>
          <w:rFonts w:asciiTheme="minorHAnsi" w:hAnsiTheme="minorHAnsi" w:cstheme="minorHAnsi"/>
        </w:rPr>
        <w:t xml:space="preserve">. But </w:t>
      </w:r>
      <w:r w:rsidRPr="00FB2058">
        <w:rPr>
          <w:rStyle w:val="StyleUnderline"/>
          <w:rFonts w:asciiTheme="minorHAnsi" w:hAnsiTheme="minorHAnsi" w:cstheme="minorHAnsi"/>
        </w:rPr>
        <w:t>there is a small but vocal group of environmentalists telling us that growth is no longer possible</w:t>
      </w:r>
      <w:r w:rsidRPr="00FB2058">
        <w:rPr>
          <w:rFonts w:asciiTheme="minorHAnsi" w:hAnsiTheme="minorHAnsi" w:cstheme="minorHAnsi"/>
        </w:rPr>
        <w:t xml:space="preserve"> — that unless growth ends, climate change and other environmental impacts will destroy civilization. Writing in Foreign Policy, anthropologist Jason Hickel declares:</w:t>
      </w:r>
    </w:p>
    <w:p w14:paraId="6AD8AFA5"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Once we reach the limits of efficiency, pursuing any degree of economic growth drives resource use back up … Ultimately, bringing our civilization back within planetary boundaries is going to require that we liberate ourselves from our dependence on economic growth—starting with rich nations.</w:t>
      </w:r>
    </w:p>
    <w:p w14:paraId="15D7316C" w14:textId="77777777" w:rsidR="009C7F87" w:rsidRPr="00FB2058" w:rsidRDefault="009C7F87" w:rsidP="009C7F87">
      <w:pPr>
        <w:rPr>
          <w:rStyle w:val="StyleUnderline"/>
          <w:rFonts w:asciiTheme="minorHAnsi" w:hAnsiTheme="minorHAnsi" w:cstheme="minorHAnsi"/>
        </w:rPr>
      </w:pPr>
      <w:r w:rsidRPr="00FB2058">
        <w:rPr>
          <w:rStyle w:val="StyleUnderline"/>
          <w:rFonts w:asciiTheme="minorHAnsi" w:hAnsiTheme="minorHAnsi" w:cstheme="minorHAnsi"/>
        </w:rPr>
        <w:t>Hickel cites analyses by the United Nations Environment Program and others showing that even big improvements in resource efficiency, encouraged by very high carbon taxes, will be unable to halt overall resource use or global carbon emissions.</w:t>
      </w:r>
      <w:r w:rsidRPr="00FB2058">
        <w:rPr>
          <w:rFonts w:asciiTheme="minorHAnsi" w:hAnsiTheme="minorHAnsi" w:cstheme="minorHAnsi"/>
        </w:rPr>
        <w:t xml:space="preserve"> But this </w:t>
      </w:r>
      <w:r w:rsidRPr="00FB2058">
        <w:rPr>
          <w:rStyle w:val="Emphasis"/>
          <w:rFonts w:asciiTheme="minorHAnsi" w:hAnsiTheme="minorHAnsi" w:cstheme="minorHAnsi"/>
          <w:highlight w:val="green"/>
        </w:rPr>
        <w:t>evidence doesn’t support Hickel’s conclusions</w:t>
      </w:r>
      <w:r w:rsidRPr="00FB2058">
        <w:rPr>
          <w:rFonts w:asciiTheme="minorHAnsi" w:hAnsiTheme="minorHAnsi" w:cstheme="minorHAnsi"/>
        </w:rPr>
        <w:t xml:space="preserve">, </w:t>
      </w:r>
      <w:r w:rsidRPr="00FB2058">
        <w:rPr>
          <w:rStyle w:val="StyleUnderline"/>
          <w:rFonts w:asciiTheme="minorHAnsi" w:hAnsiTheme="minorHAnsi" w:cstheme="minorHAnsi"/>
        </w:rPr>
        <w:t>which rely on several misconceptions about the nature and the importance of growth.</w:t>
      </w:r>
    </w:p>
    <w:p w14:paraId="7B8FC609"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 xml:space="preserve">First, Hickel doesn’t seem to grapple with the fact that </w:t>
      </w:r>
      <w:r w:rsidRPr="00FB2058">
        <w:rPr>
          <w:rStyle w:val="StyleUnderline"/>
          <w:rFonts w:asciiTheme="minorHAnsi" w:hAnsiTheme="minorHAnsi" w:cstheme="minorHAnsi"/>
        </w:rPr>
        <w:t xml:space="preserve">most economic </w:t>
      </w:r>
      <w:r w:rsidRPr="00FB2058">
        <w:rPr>
          <w:rStyle w:val="StyleUnderline"/>
          <w:rFonts w:asciiTheme="minorHAnsi" w:hAnsiTheme="minorHAnsi" w:cstheme="minorHAnsi"/>
          <w:highlight w:val="green"/>
        </w:rPr>
        <w:t>growth</w:t>
      </w:r>
      <w:r w:rsidRPr="00FB2058">
        <w:rPr>
          <w:rStyle w:val="StyleUnderline"/>
          <w:rFonts w:asciiTheme="minorHAnsi" w:hAnsiTheme="minorHAnsi" w:cstheme="minorHAnsi"/>
        </w:rPr>
        <w:t xml:space="preserve"> now </w:t>
      </w:r>
      <w:r w:rsidRPr="00FB2058">
        <w:rPr>
          <w:rStyle w:val="StyleUnderline"/>
          <w:rFonts w:asciiTheme="minorHAnsi" w:hAnsiTheme="minorHAnsi" w:cstheme="minorHAnsi"/>
          <w:highlight w:val="green"/>
        </w:rPr>
        <w:t xml:space="preserve">happens in countries that are </w:t>
      </w:r>
      <w:r w:rsidRPr="00FB2058">
        <w:rPr>
          <w:rStyle w:val="StyleUnderline"/>
          <w:rFonts w:asciiTheme="minorHAnsi" w:hAnsiTheme="minorHAnsi" w:cstheme="minorHAnsi"/>
        </w:rPr>
        <w:t xml:space="preserve">relatively </w:t>
      </w:r>
      <w:r w:rsidRPr="00FB2058">
        <w:rPr>
          <w:rStyle w:val="StyleUnderline"/>
          <w:rFonts w:asciiTheme="minorHAnsi" w:hAnsiTheme="minorHAnsi" w:cstheme="minorHAnsi"/>
          <w:highlight w:val="green"/>
        </w:rPr>
        <w:t>poor</w:t>
      </w:r>
      <w:r w:rsidRPr="00FB2058">
        <w:rPr>
          <w:rFonts w:asciiTheme="minorHAnsi" w:hAnsiTheme="minorHAnsi" w:cstheme="minorHAnsi"/>
        </w:rPr>
        <w:t xml:space="preserve">. The International Monetary Fund estimates that from 2010 to 2015, </w:t>
      </w:r>
      <w:r w:rsidRPr="00FB2058">
        <w:rPr>
          <w:rStyle w:val="StyleUnderline"/>
          <w:rFonts w:asciiTheme="minorHAnsi" w:hAnsiTheme="minorHAnsi" w:cstheme="minorHAnsi"/>
        </w:rPr>
        <w:t>emerging markets and developing countries were responsible for about 70 percent of global output and consumption growth</w:t>
      </w:r>
      <w:r w:rsidRPr="00FB2058">
        <w:rPr>
          <w:rFonts w:asciiTheme="minorHAnsi" w:hAnsiTheme="minorHAnsi" w:cstheme="minorHAnsi"/>
        </w:rPr>
        <w:t xml:space="preserve">, </w:t>
      </w:r>
      <w:r w:rsidRPr="00FB2058">
        <w:rPr>
          <w:rStyle w:val="StyleUnderline"/>
          <w:rFonts w:asciiTheme="minorHAnsi" w:hAnsiTheme="minorHAnsi" w:cstheme="minorHAnsi"/>
        </w:rPr>
        <w:t>while advanced economies were responsible for the rest.</w:t>
      </w:r>
      <w:r w:rsidRPr="00FB2058">
        <w:rPr>
          <w:rFonts w:asciiTheme="minorHAnsi" w:hAnsiTheme="minorHAnsi" w:cstheme="minorHAnsi"/>
        </w:rPr>
        <w:t xml:space="preserve"> The World Bank’s forecasts for 2017-2019 are similar:</w:t>
      </w:r>
    </w:p>
    <w:p w14:paraId="55AD4440"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China’s contribution to global growth will be double that of the U.S., and India’s will be larger than that of the entire euro zone.</w:t>
      </w:r>
    </w:p>
    <w:p w14:paraId="73202430" w14:textId="77777777" w:rsidR="009C7F87" w:rsidRPr="00FB2058" w:rsidRDefault="009C7F87" w:rsidP="009C7F87">
      <w:pPr>
        <w:rPr>
          <w:rFonts w:asciiTheme="minorHAnsi" w:hAnsiTheme="minorHAnsi" w:cstheme="minorHAnsi"/>
        </w:rPr>
      </w:pPr>
      <w:r w:rsidRPr="00FB2058">
        <w:rPr>
          <w:rStyle w:val="StyleUnderline"/>
          <w:rFonts w:asciiTheme="minorHAnsi" w:hAnsiTheme="minorHAnsi" w:cstheme="minorHAnsi"/>
        </w:rPr>
        <w:t xml:space="preserve">The </w:t>
      </w:r>
      <w:r w:rsidRPr="00FB2058">
        <w:rPr>
          <w:rStyle w:val="StyleUnderline"/>
          <w:rFonts w:asciiTheme="minorHAnsi" w:hAnsiTheme="minorHAnsi" w:cstheme="minorHAnsi"/>
          <w:highlight w:val="green"/>
        </w:rPr>
        <w:t>same is true of</w:t>
      </w:r>
      <w:r w:rsidRPr="00FB2058">
        <w:rPr>
          <w:rStyle w:val="StyleUnderline"/>
          <w:rFonts w:asciiTheme="minorHAnsi" w:hAnsiTheme="minorHAnsi" w:cstheme="minorHAnsi"/>
        </w:rPr>
        <w:t xml:space="preserve"> greenhouse gas </w:t>
      </w:r>
      <w:r w:rsidRPr="00FB2058">
        <w:rPr>
          <w:rStyle w:val="StyleUnderline"/>
          <w:rFonts w:asciiTheme="minorHAnsi" w:hAnsiTheme="minorHAnsi" w:cstheme="minorHAnsi"/>
          <w:highlight w:val="green"/>
        </w:rPr>
        <w:t>emissions</w:t>
      </w:r>
      <w:r w:rsidRPr="00FB2058">
        <w:rPr>
          <w:rFonts w:asciiTheme="minorHAnsi" w:hAnsiTheme="minorHAnsi" w:cstheme="minorHAnsi"/>
        </w:rPr>
        <w:t>. Since about 1990, emissions from the U.S. and EU have fallen, while emissions from developing countries, especially China and India, have exploded:</w:t>
      </w:r>
    </w:p>
    <w:p w14:paraId="33193695" w14:textId="77777777" w:rsidR="009C7F87" w:rsidRPr="00FB2058" w:rsidRDefault="009C7F87" w:rsidP="009C7F87">
      <w:pPr>
        <w:rPr>
          <w:rStyle w:val="StyleUnderline"/>
          <w:rFonts w:asciiTheme="minorHAnsi" w:hAnsiTheme="minorHAnsi" w:cstheme="minorHAnsi"/>
        </w:rPr>
      </w:pPr>
      <w:r w:rsidRPr="00FB2058">
        <w:rPr>
          <w:rFonts w:asciiTheme="minorHAnsi" w:hAnsiTheme="minorHAnsi" w:cstheme="minorHAnsi"/>
        </w:rPr>
        <w:t xml:space="preserve">In 2017, the International Energy Agency estimated that </w:t>
      </w:r>
      <w:r w:rsidRPr="00FB2058">
        <w:rPr>
          <w:rStyle w:val="StyleUnderline"/>
          <w:rFonts w:asciiTheme="minorHAnsi" w:hAnsiTheme="minorHAnsi" w:cstheme="minorHAnsi"/>
        </w:rPr>
        <w:t>the growth in energy-related carbon emissions in China and the rest of developing Asia was more than five times the growth in the European Union, while U.S. emissions declined.</w:t>
      </w:r>
    </w:p>
    <w:p w14:paraId="694FB064" w14:textId="77777777" w:rsidR="009C7F87" w:rsidRPr="00FB2058" w:rsidRDefault="009C7F87" w:rsidP="009C7F87">
      <w:pPr>
        <w:rPr>
          <w:rStyle w:val="StyleUnderline"/>
          <w:rFonts w:asciiTheme="minorHAnsi" w:hAnsiTheme="minorHAnsi" w:cstheme="minorHAnsi"/>
        </w:rPr>
      </w:pPr>
      <w:r w:rsidRPr="00FB2058">
        <w:rPr>
          <w:rFonts w:asciiTheme="minorHAnsi" w:hAnsiTheme="minorHAnsi" w:cstheme="minorHAnsi"/>
        </w:rPr>
        <w:t xml:space="preserve">In other words, </w:t>
      </w:r>
      <w:r w:rsidRPr="00FB2058">
        <w:rPr>
          <w:rStyle w:val="Emphasis"/>
          <w:rFonts w:asciiTheme="minorHAnsi" w:hAnsiTheme="minorHAnsi" w:cstheme="minorHAnsi"/>
          <w:highlight w:val="green"/>
        </w:rPr>
        <w:t>if</w:t>
      </w:r>
      <w:r w:rsidRPr="00FB2058">
        <w:rPr>
          <w:rStyle w:val="StyleUnderline"/>
          <w:rFonts w:asciiTheme="minorHAnsi" w:hAnsiTheme="minorHAnsi" w:cstheme="minorHAnsi"/>
        </w:rPr>
        <w:t xml:space="preserve"> </w:t>
      </w:r>
      <w:r w:rsidRPr="00FB2058">
        <w:rPr>
          <w:rStyle w:val="StyleUnderline"/>
          <w:rFonts w:asciiTheme="minorHAnsi" w:hAnsiTheme="minorHAnsi" w:cstheme="minorHAnsi"/>
          <w:highlight w:val="green"/>
        </w:rPr>
        <w:t>Hickel</w:t>
      </w:r>
      <w:r w:rsidRPr="00FB2058">
        <w:rPr>
          <w:rStyle w:val="StyleUnderline"/>
          <w:rFonts w:asciiTheme="minorHAnsi" w:hAnsiTheme="minorHAnsi" w:cstheme="minorHAnsi"/>
        </w:rPr>
        <w:t xml:space="preserve"> and others </w:t>
      </w:r>
      <w:r w:rsidRPr="00FB2058">
        <w:rPr>
          <w:rStyle w:val="Emphasis"/>
          <w:rFonts w:asciiTheme="minorHAnsi" w:hAnsiTheme="minorHAnsi" w:cstheme="minorHAnsi"/>
          <w:highlight w:val="green"/>
        </w:rPr>
        <w:t>stop economic growth, it won’t be rich countries that bear the brunt</w:t>
      </w:r>
      <w:r w:rsidRPr="00FB2058">
        <w:rPr>
          <w:rStyle w:val="StyleUnderline"/>
          <w:rFonts w:asciiTheme="minorHAnsi" w:hAnsiTheme="minorHAnsi" w:cstheme="minorHAnsi"/>
        </w:rPr>
        <w:t xml:space="preserve"> of the change</w:t>
      </w:r>
      <w:r w:rsidRPr="00FB2058">
        <w:rPr>
          <w:rFonts w:asciiTheme="minorHAnsi" w:hAnsiTheme="minorHAnsi" w:cstheme="minorHAnsi"/>
        </w:rPr>
        <w:t xml:space="preserve">. </w:t>
      </w:r>
      <w:r w:rsidRPr="00FB2058">
        <w:rPr>
          <w:rStyle w:val="StyleUnderline"/>
          <w:rFonts w:asciiTheme="minorHAnsi" w:hAnsiTheme="minorHAnsi" w:cstheme="minorHAnsi"/>
        </w:rPr>
        <w:t xml:space="preserve">It will be poor and middle-income countries like India and China. African </w:t>
      </w:r>
      <w:r w:rsidRPr="00FB2058">
        <w:rPr>
          <w:rStyle w:val="Emphasis"/>
          <w:rFonts w:asciiTheme="minorHAnsi" w:hAnsiTheme="minorHAnsi" w:cstheme="minorHAnsi"/>
        </w:rPr>
        <w:t>countries that are still desperately poor will not even get their chance</w:t>
      </w:r>
      <w:r w:rsidRPr="00FB2058">
        <w:rPr>
          <w:rStyle w:val="StyleUnderline"/>
          <w:rFonts w:asciiTheme="minorHAnsi" w:hAnsiTheme="minorHAnsi" w:cstheme="minorHAnsi"/>
        </w:rPr>
        <w:t>.</w:t>
      </w:r>
    </w:p>
    <w:p w14:paraId="312EEA5C" w14:textId="77777777" w:rsidR="009C7F87" w:rsidRPr="00FB2058" w:rsidRDefault="009C7F87" w:rsidP="009C7F87">
      <w:pPr>
        <w:rPr>
          <w:rStyle w:val="StyleUnderline"/>
          <w:rFonts w:asciiTheme="minorHAnsi" w:hAnsiTheme="minorHAnsi" w:cstheme="minorHAnsi"/>
        </w:rPr>
      </w:pPr>
      <w:r w:rsidRPr="00FB2058">
        <w:rPr>
          <w:rFonts w:asciiTheme="minorHAnsi" w:hAnsiTheme="minorHAnsi" w:cstheme="minorHAnsi"/>
        </w:rPr>
        <w:t>Hickel tries to avoid this outcome by declaring that “We can improve people’s lives right now simply by sharing what we already have more fairly,” but e</w:t>
      </w:r>
      <w:r w:rsidRPr="00FB2058">
        <w:rPr>
          <w:rStyle w:val="Emphasis"/>
          <w:rFonts w:asciiTheme="minorHAnsi" w:hAnsiTheme="minorHAnsi" w:cstheme="minorHAnsi"/>
        </w:rPr>
        <w:t xml:space="preserve">ven </w:t>
      </w:r>
      <w:r w:rsidRPr="00FB2058">
        <w:rPr>
          <w:rStyle w:val="Emphasis"/>
          <w:rFonts w:asciiTheme="minorHAnsi" w:hAnsiTheme="minorHAnsi" w:cstheme="minorHAnsi"/>
          <w:highlight w:val="green"/>
        </w:rPr>
        <w:t>total global redistribution</w:t>
      </w:r>
      <w:r w:rsidRPr="00FB2058">
        <w:rPr>
          <w:rFonts w:asciiTheme="minorHAnsi" w:hAnsiTheme="minorHAnsi" w:cstheme="minorHAnsi"/>
        </w:rPr>
        <w:t xml:space="preserve"> — </w:t>
      </w:r>
      <w:r w:rsidRPr="00FB2058">
        <w:rPr>
          <w:rStyle w:val="Emphasis"/>
          <w:rFonts w:asciiTheme="minorHAnsi" w:hAnsiTheme="minorHAnsi" w:cstheme="minorHAnsi"/>
        </w:rPr>
        <w:t>which is,</w:t>
      </w:r>
      <w:r w:rsidRPr="00FB2058">
        <w:rPr>
          <w:rStyle w:val="StyleUnderline"/>
          <w:rFonts w:asciiTheme="minorHAnsi" w:hAnsiTheme="minorHAnsi" w:cstheme="minorHAnsi"/>
        </w:rPr>
        <w:t xml:space="preserve"> of course, far </w:t>
      </w:r>
      <w:r w:rsidRPr="00FB2058">
        <w:rPr>
          <w:rStyle w:val="Emphasis"/>
          <w:rFonts w:asciiTheme="minorHAnsi" w:hAnsiTheme="minorHAnsi" w:cstheme="minorHAnsi"/>
        </w:rPr>
        <w:t>outside of the realm of political and logistical possibility</w:t>
      </w:r>
      <w:r w:rsidRPr="00FB2058">
        <w:rPr>
          <w:rFonts w:asciiTheme="minorHAnsi" w:hAnsiTheme="minorHAnsi" w:cstheme="minorHAnsi"/>
        </w:rPr>
        <w:t xml:space="preserve"> — </w:t>
      </w:r>
      <w:r w:rsidRPr="00FB2058">
        <w:rPr>
          <w:rStyle w:val="Emphasis"/>
          <w:rFonts w:asciiTheme="minorHAnsi" w:hAnsiTheme="minorHAnsi" w:cstheme="minorHAnsi"/>
        </w:rPr>
        <w:t>would afford the average person a standard of living only slightly better than</w:t>
      </w:r>
      <w:r w:rsidRPr="00FB2058">
        <w:rPr>
          <w:rStyle w:val="StyleUnderline"/>
          <w:rFonts w:asciiTheme="minorHAnsi" w:hAnsiTheme="minorHAnsi" w:cstheme="minorHAnsi"/>
        </w:rPr>
        <w:t xml:space="preserve"> that now enjoyed</w:t>
      </w:r>
      <w:r w:rsidRPr="00FB2058">
        <w:rPr>
          <w:rStyle w:val="Emphasis"/>
          <w:rFonts w:asciiTheme="minorHAnsi" w:hAnsiTheme="minorHAnsi" w:cstheme="minorHAnsi"/>
        </w:rPr>
        <w:t xml:space="preserve"> in China</w:t>
      </w:r>
      <w:r w:rsidRPr="00FB2058">
        <w:rPr>
          <w:rStyle w:val="StyleUnderline"/>
          <w:rFonts w:asciiTheme="minorHAnsi" w:hAnsiTheme="minorHAnsi" w:cstheme="minorHAnsi"/>
        </w:rPr>
        <w:t>.</w:t>
      </w:r>
      <w:r w:rsidRPr="00FB2058">
        <w:rPr>
          <w:rFonts w:asciiTheme="minorHAnsi" w:hAnsiTheme="minorHAnsi" w:cstheme="minorHAnsi"/>
        </w:rPr>
        <w:t xml:space="preserve"> </w:t>
      </w:r>
      <w:r w:rsidRPr="00FB2058">
        <w:rPr>
          <w:rStyle w:val="StyleUnderline"/>
          <w:rFonts w:asciiTheme="minorHAnsi" w:hAnsiTheme="minorHAnsi" w:cstheme="minorHAnsi"/>
        </w:rPr>
        <w:t xml:space="preserve">A </w:t>
      </w:r>
      <w:r w:rsidRPr="00FB2058">
        <w:rPr>
          <w:rStyle w:val="Emphasis"/>
          <w:rFonts w:asciiTheme="minorHAnsi" w:hAnsiTheme="minorHAnsi" w:cstheme="minorHAnsi"/>
        </w:rPr>
        <w:t>realistic</w:t>
      </w:r>
      <w:r w:rsidRPr="00FB2058">
        <w:rPr>
          <w:rStyle w:val="StyleUnderline"/>
          <w:rFonts w:asciiTheme="minorHAnsi" w:hAnsiTheme="minorHAnsi" w:cstheme="minorHAnsi"/>
        </w:rPr>
        <w:t xml:space="preserve"> amount of </w:t>
      </w:r>
      <w:r w:rsidRPr="00FB2058">
        <w:rPr>
          <w:rStyle w:val="Emphasis"/>
          <w:rFonts w:asciiTheme="minorHAnsi" w:hAnsiTheme="minorHAnsi" w:cstheme="minorHAnsi"/>
        </w:rPr>
        <w:t>redistribution would do far less for the global poor</w:t>
      </w:r>
      <w:r w:rsidRPr="00FB2058">
        <w:rPr>
          <w:rStyle w:val="StyleUnderline"/>
          <w:rFonts w:asciiTheme="minorHAnsi" w:hAnsiTheme="minorHAnsi" w:cstheme="minorHAnsi"/>
        </w:rPr>
        <w:t xml:space="preserve"> — meaning they’d be the ones on the hook in a zero-growth world.</w:t>
      </w:r>
    </w:p>
    <w:p w14:paraId="6FE192D3" w14:textId="77777777" w:rsidR="009C7F87" w:rsidRPr="00FB2058" w:rsidRDefault="009C7F87" w:rsidP="009C7F87">
      <w:pPr>
        <w:rPr>
          <w:rStyle w:val="StyleUnderline"/>
          <w:rFonts w:asciiTheme="minorHAnsi" w:hAnsiTheme="minorHAnsi" w:cstheme="minorHAnsi"/>
        </w:rPr>
      </w:pPr>
      <w:r w:rsidRPr="00FB2058">
        <w:rPr>
          <w:rFonts w:asciiTheme="minorHAnsi" w:hAnsiTheme="minorHAnsi" w:cstheme="minorHAnsi"/>
        </w:rPr>
        <w:t xml:space="preserve">The second thing that </w:t>
      </w:r>
      <w:r w:rsidRPr="00FB2058">
        <w:rPr>
          <w:rStyle w:val="StyleUnderline"/>
          <w:rFonts w:asciiTheme="minorHAnsi" w:hAnsiTheme="minorHAnsi" w:cstheme="minorHAnsi"/>
        </w:rPr>
        <w:t xml:space="preserve">Hickel </w:t>
      </w:r>
      <w:r w:rsidRPr="00FB2058">
        <w:rPr>
          <w:rStyle w:val="StyleUnderline"/>
          <w:rFonts w:asciiTheme="minorHAnsi" w:hAnsiTheme="minorHAnsi" w:cstheme="minorHAnsi"/>
          <w:highlight w:val="green"/>
        </w:rPr>
        <w:t>leaves out</w:t>
      </w:r>
      <w:r w:rsidRPr="00FB2058">
        <w:rPr>
          <w:rStyle w:val="StyleUnderline"/>
          <w:rFonts w:asciiTheme="minorHAnsi" w:hAnsiTheme="minorHAnsi" w:cstheme="minorHAnsi"/>
        </w:rPr>
        <w:t xml:space="preserve"> is </w:t>
      </w:r>
      <w:r w:rsidRPr="00FB2058">
        <w:rPr>
          <w:rStyle w:val="StyleUnderline"/>
          <w:rFonts w:asciiTheme="minorHAnsi" w:hAnsiTheme="minorHAnsi" w:cstheme="minorHAnsi"/>
          <w:highlight w:val="green"/>
        </w:rPr>
        <w:t xml:space="preserve">the </w:t>
      </w:r>
      <w:r w:rsidRPr="00FB2058">
        <w:rPr>
          <w:rStyle w:val="Emphasis"/>
          <w:rFonts w:asciiTheme="minorHAnsi" w:hAnsiTheme="minorHAnsi" w:cstheme="minorHAnsi"/>
          <w:highlight w:val="green"/>
        </w:rPr>
        <w:t>connection between growth and fertility</w:t>
      </w:r>
      <w:r w:rsidRPr="00FB2058">
        <w:rPr>
          <w:rFonts w:asciiTheme="minorHAnsi" w:hAnsiTheme="minorHAnsi" w:cstheme="minorHAnsi"/>
        </w:rPr>
        <w:t xml:space="preserve">. </w:t>
      </w:r>
      <w:r w:rsidRPr="00FB2058">
        <w:rPr>
          <w:rStyle w:val="StyleUnderline"/>
          <w:rFonts w:asciiTheme="minorHAnsi" w:hAnsiTheme="minorHAnsi" w:cstheme="minorHAnsi"/>
        </w:rPr>
        <w:t>Once countries pass per-capita gross domestic product of $10,000,</w:t>
      </w:r>
      <w:r w:rsidRPr="00FB2058">
        <w:rPr>
          <w:rFonts w:asciiTheme="minorHAnsi" w:hAnsiTheme="minorHAnsi" w:cstheme="minorHAnsi"/>
        </w:rPr>
        <w:t xml:space="preserve"> </w:t>
      </w:r>
      <w:r w:rsidRPr="00FB2058">
        <w:rPr>
          <w:rStyle w:val="StyleUnderline"/>
          <w:rFonts w:asciiTheme="minorHAnsi" w:hAnsiTheme="minorHAnsi" w:cstheme="minorHAnsi"/>
        </w:rPr>
        <w:t>fertility rates rapidly drop to or below the replacement rate of 2.1 children per woman</w:t>
      </w:r>
      <w:r w:rsidRPr="00FB2058">
        <w:rPr>
          <w:rFonts w:asciiTheme="minorHAnsi" w:hAnsiTheme="minorHAnsi" w:cstheme="minorHAnsi"/>
        </w:rPr>
        <w:t xml:space="preserve">. </w:t>
      </w:r>
      <w:r w:rsidRPr="00FB2058">
        <w:rPr>
          <w:rStyle w:val="Emphasis"/>
          <w:rFonts w:asciiTheme="minorHAnsi" w:hAnsiTheme="minorHAnsi" w:cstheme="minorHAnsi"/>
          <w:highlight w:val="green"/>
        </w:rPr>
        <w:t>Halting growth</w:t>
      </w:r>
      <w:r w:rsidRPr="00FB2058">
        <w:rPr>
          <w:rStyle w:val="StyleUnderline"/>
          <w:rFonts w:asciiTheme="minorHAnsi" w:hAnsiTheme="minorHAnsi" w:cstheme="minorHAnsi"/>
        </w:rPr>
        <w:t xml:space="preserve"> now </w:t>
      </w:r>
      <w:r w:rsidRPr="00FB2058">
        <w:rPr>
          <w:rStyle w:val="StyleUnderline"/>
          <w:rFonts w:asciiTheme="minorHAnsi" w:hAnsiTheme="minorHAnsi" w:cstheme="minorHAnsi"/>
          <w:highlight w:val="green"/>
        </w:rPr>
        <w:t>would</w:t>
      </w:r>
      <w:r w:rsidRPr="00FB2058">
        <w:rPr>
          <w:rStyle w:val="StyleUnderline"/>
          <w:rFonts w:asciiTheme="minorHAnsi" w:hAnsiTheme="minorHAnsi" w:cstheme="minorHAnsi"/>
        </w:rPr>
        <w:t xml:space="preserve"> leave most African countries trapped well below that magic level, </w:t>
      </w:r>
      <w:r w:rsidRPr="00FB2058">
        <w:rPr>
          <w:rStyle w:val="Emphasis"/>
          <w:rFonts w:asciiTheme="minorHAnsi" w:hAnsiTheme="minorHAnsi" w:cstheme="minorHAnsi"/>
          <w:highlight w:val="green"/>
        </w:rPr>
        <w:t>mean</w:t>
      </w:r>
      <w:r w:rsidRPr="00FB2058">
        <w:rPr>
          <w:rStyle w:val="Emphasis"/>
          <w:rFonts w:asciiTheme="minorHAnsi" w:hAnsiTheme="minorHAnsi" w:cstheme="minorHAnsi"/>
        </w:rPr>
        <w:t>ing</w:t>
      </w:r>
      <w:r w:rsidRPr="00FB2058">
        <w:rPr>
          <w:rStyle w:val="StyleUnderline"/>
          <w:rFonts w:asciiTheme="minorHAnsi" w:hAnsiTheme="minorHAnsi" w:cstheme="minorHAnsi"/>
        </w:rPr>
        <w:t xml:space="preserve"> their population growth — and thus, </w:t>
      </w:r>
      <w:r w:rsidRPr="00FB2058">
        <w:rPr>
          <w:rStyle w:val="Emphasis"/>
          <w:rFonts w:asciiTheme="minorHAnsi" w:hAnsiTheme="minorHAnsi" w:cstheme="minorHAnsi"/>
        </w:rPr>
        <w:t xml:space="preserve">the world’s </w:t>
      </w:r>
      <w:r w:rsidRPr="00FB2058">
        <w:rPr>
          <w:rStyle w:val="Emphasis"/>
          <w:rFonts w:asciiTheme="minorHAnsi" w:hAnsiTheme="minorHAnsi" w:cstheme="minorHAnsi"/>
          <w:highlight w:val="green"/>
        </w:rPr>
        <w:t>population growth — would continue without limit</w:t>
      </w:r>
      <w:r w:rsidRPr="00FB2058">
        <w:rPr>
          <w:rFonts w:asciiTheme="minorHAnsi" w:hAnsiTheme="minorHAnsi" w:cstheme="minorHAnsi"/>
        </w:rPr>
        <w:t xml:space="preserve">. </w:t>
      </w:r>
      <w:r w:rsidRPr="00FB2058">
        <w:rPr>
          <w:rStyle w:val="Emphasis"/>
          <w:rFonts w:asciiTheme="minorHAnsi" w:hAnsiTheme="minorHAnsi" w:cstheme="minorHAnsi"/>
          <w:highlight w:val="green"/>
        </w:rPr>
        <w:t>That</w:t>
      </w:r>
      <w:r w:rsidRPr="00FB2058">
        <w:rPr>
          <w:rStyle w:val="StyleUnderline"/>
          <w:rFonts w:asciiTheme="minorHAnsi" w:hAnsiTheme="minorHAnsi" w:cstheme="minorHAnsi"/>
        </w:rPr>
        <w:t xml:space="preserve"> in turn </w:t>
      </w:r>
      <w:r w:rsidRPr="00FB2058">
        <w:rPr>
          <w:rStyle w:val="Emphasis"/>
          <w:rFonts w:asciiTheme="minorHAnsi" w:hAnsiTheme="minorHAnsi" w:cstheme="minorHAnsi"/>
          <w:highlight w:val="green"/>
        </w:rPr>
        <w:t>would eventually overwhelm the world’s resources</w:t>
      </w:r>
      <w:r w:rsidRPr="00FB2058">
        <w:rPr>
          <w:rFonts w:asciiTheme="minorHAnsi" w:hAnsiTheme="minorHAnsi" w:cstheme="minorHAnsi"/>
        </w:rPr>
        <w:t xml:space="preserve"> — </w:t>
      </w:r>
      <w:r w:rsidRPr="00FB2058">
        <w:rPr>
          <w:rStyle w:val="StyleUnderline"/>
          <w:rFonts w:asciiTheme="minorHAnsi" w:hAnsiTheme="minorHAnsi" w:cstheme="minorHAnsi"/>
        </w:rPr>
        <w:t>if not in terms of the climate, then certainly in terms of fresh water and food.</w:t>
      </w:r>
    </w:p>
    <w:p w14:paraId="3BCAACD4" w14:textId="77777777" w:rsidR="009C7F87" w:rsidRPr="00FB2058" w:rsidRDefault="009C7F87" w:rsidP="009C7F87">
      <w:pPr>
        <w:rPr>
          <w:rFonts w:asciiTheme="minorHAnsi" w:hAnsiTheme="minorHAnsi" w:cstheme="minorHAnsi"/>
        </w:rPr>
      </w:pPr>
      <w:r w:rsidRPr="00FB2058">
        <w:rPr>
          <w:rFonts w:asciiTheme="minorHAnsi" w:hAnsiTheme="minorHAnsi" w:cstheme="minorHAnsi"/>
        </w:rPr>
        <w:t xml:space="preserve">Fortunately, </w:t>
      </w:r>
      <w:r w:rsidRPr="00FB2058">
        <w:rPr>
          <w:rStyle w:val="StyleUnderline"/>
          <w:rFonts w:asciiTheme="minorHAnsi" w:hAnsiTheme="minorHAnsi" w:cstheme="minorHAnsi"/>
        </w:rPr>
        <w:t>Hickel and the zero-growth environmentalists ignore a third crucial factor — technology. In rich countries, growth has shifted somewhat from physical things to digital services, which require much less energy consumptio</w:t>
      </w:r>
      <w:r w:rsidRPr="00FB2058">
        <w:rPr>
          <w:rFonts w:asciiTheme="minorHAnsi" w:hAnsiTheme="minorHAnsi" w:cstheme="minorHAnsi"/>
        </w:rPr>
        <w:t xml:space="preserve">n. Even more importantly, </w:t>
      </w:r>
      <w:r w:rsidRPr="00FB2058">
        <w:rPr>
          <w:rStyle w:val="StyleUnderline"/>
          <w:rFonts w:asciiTheme="minorHAnsi" w:hAnsiTheme="minorHAnsi" w:cstheme="minorHAnsi"/>
        </w:rPr>
        <w:t>green energy, especially solar power, has progressed by leaps and bounds</w:t>
      </w:r>
      <w:r w:rsidRPr="00FB2058">
        <w:rPr>
          <w:rFonts w:asciiTheme="minorHAnsi" w:hAnsiTheme="minorHAnsi" w:cstheme="minorHAnsi"/>
        </w:rPr>
        <w:t>:</w:t>
      </w:r>
    </w:p>
    <w:p w14:paraId="69550460" w14:textId="77777777" w:rsidR="009C7F87" w:rsidRPr="00FB2058" w:rsidRDefault="009C7F87" w:rsidP="009C7F87">
      <w:pPr>
        <w:rPr>
          <w:rStyle w:val="StyleUnderline"/>
          <w:rFonts w:asciiTheme="minorHAnsi" w:hAnsiTheme="minorHAnsi" w:cstheme="minorHAnsi"/>
        </w:rPr>
      </w:pPr>
      <w:r w:rsidRPr="00FB2058">
        <w:rPr>
          <w:rFonts w:asciiTheme="minorHAnsi" w:hAnsiTheme="minorHAnsi" w:cstheme="minorHAnsi"/>
        </w:rPr>
        <w:t xml:space="preserve">In many regions, wind and solar are already cheaper than coal power, and electric vehicles are rapidly becoming more common. This </w:t>
      </w:r>
      <w:r w:rsidRPr="00FB2058">
        <w:rPr>
          <w:rStyle w:val="StyleUnderline"/>
          <w:rFonts w:asciiTheme="minorHAnsi" w:hAnsiTheme="minorHAnsi" w:cstheme="minorHAnsi"/>
        </w:rPr>
        <w:t>incredible technological progress means that rich countries could see a renewable-powered electrical grid and fully electrified transportation before the century is out.</w:t>
      </w:r>
      <w:r w:rsidRPr="00FB2058">
        <w:rPr>
          <w:rFonts w:asciiTheme="minorHAnsi" w:hAnsiTheme="minorHAnsi" w:cstheme="minorHAnsi"/>
        </w:rPr>
        <w:t xml:space="preserve"> More importantly, che</w:t>
      </w:r>
      <w:r w:rsidRPr="00FB2058">
        <w:rPr>
          <w:rStyle w:val="StyleUnderline"/>
          <w:rFonts w:asciiTheme="minorHAnsi" w:hAnsiTheme="minorHAnsi" w:cstheme="minorHAnsi"/>
        </w:rPr>
        <w:t>ap renewable energy means that poor countries in Africa and South Asia will be able to follow a different, cleaner path to industrialization without sacrificing living standar</w:t>
      </w:r>
      <w:r w:rsidRPr="00FB2058">
        <w:rPr>
          <w:rFonts w:asciiTheme="minorHAnsi" w:hAnsiTheme="minorHAnsi" w:cstheme="minorHAnsi"/>
        </w:rPr>
        <w:t xml:space="preserve">ds. Ultimately, </w:t>
      </w:r>
      <w:r w:rsidRPr="00FB2058">
        <w:rPr>
          <w:rStyle w:val="StyleUnderline"/>
          <w:rFonts w:asciiTheme="minorHAnsi" w:hAnsiTheme="minorHAnsi" w:cstheme="minorHAnsi"/>
        </w:rPr>
        <w:t>technological progress will be much more important for limiting global resource use than the energy-efficiency measures Hickel considers.</w:t>
      </w:r>
    </w:p>
    <w:p w14:paraId="7D95BC06" w14:textId="77777777" w:rsidR="009C7F87" w:rsidRPr="00FB2058" w:rsidRDefault="009C7F87" w:rsidP="009C7F87">
      <w:pPr>
        <w:rPr>
          <w:rFonts w:asciiTheme="minorHAnsi" w:hAnsiTheme="minorHAnsi" w:cstheme="minorHAnsi"/>
        </w:rPr>
      </w:pPr>
      <w:r w:rsidRPr="00FB2058">
        <w:rPr>
          <w:rStyle w:val="StyleUnderline"/>
          <w:rFonts w:asciiTheme="minorHAnsi" w:hAnsiTheme="minorHAnsi" w:cstheme="minorHAnsi"/>
        </w:rPr>
        <w:t>In the movie “Avengers: Infinity War,”</w:t>
      </w:r>
      <w:r w:rsidRPr="00FB2058">
        <w:rPr>
          <w:rFonts w:asciiTheme="minorHAnsi" w:hAnsiTheme="minorHAnsi" w:cstheme="minorHAnsi"/>
        </w:rPr>
        <w:t xml:space="preserve"> </w:t>
      </w:r>
      <w:r w:rsidRPr="00FB2058">
        <w:rPr>
          <w:rStyle w:val="StyleUnderline"/>
          <w:rFonts w:asciiTheme="minorHAnsi" w:hAnsiTheme="minorHAnsi" w:cstheme="minorHAnsi"/>
        </w:rPr>
        <w:t xml:space="preserve">the supervillain </w:t>
      </w:r>
      <w:proofErr w:type="spellStart"/>
      <w:r w:rsidRPr="00FB2058">
        <w:rPr>
          <w:rStyle w:val="Emphasis"/>
          <w:rFonts w:asciiTheme="minorHAnsi" w:hAnsiTheme="minorHAnsi" w:cstheme="minorHAnsi"/>
          <w:highlight w:val="green"/>
        </w:rPr>
        <w:t>Thanos</w:t>
      </w:r>
      <w:proofErr w:type="spellEnd"/>
      <w:r w:rsidRPr="00FB2058">
        <w:rPr>
          <w:rStyle w:val="Emphasis"/>
          <w:rFonts w:asciiTheme="minorHAnsi" w:hAnsiTheme="minorHAnsi" w:cstheme="minorHAnsi"/>
          <w:highlight w:val="green"/>
        </w:rPr>
        <w:t xml:space="preserve"> kills off half the universe</w:t>
      </w:r>
      <w:r w:rsidRPr="00FB2058">
        <w:rPr>
          <w:rStyle w:val="StyleUnderline"/>
          <w:rFonts w:asciiTheme="minorHAnsi" w:hAnsiTheme="minorHAnsi" w:cstheme="minorHAnsi"/>
        </w:rPr>
        <w:t xml:space="preserve"> in a misguided attempt </w:t>
      </w:r>
      <w:r w:rsidRPr="00FB2058">
        <w:rPr>
          <w:rStyle w:val="Emphasis"/>
          <w:rFonts w:asciiTheme="minorHAnsi" w:hAnsiTheme="minorHAnsi" w:cstheme="minorHAnsi"/>
          <w:highlight w:val="green"/>
        </w:rPr>
        <w:t>to prevent resource overuse</w:t>
      </w:r>
      <w:r w:rsidRPr="00FB2058">
        <w:rPr>
          <w:rFonts w:asciiTheme="minorHAnsi" w:hAnsiTheme="minorHAnsi" w:cstheme="minorHAnsi"/>
        </w:rPr>
        <w:t xml:space="preserve">. </w:t>
      </w:r>
      <w:r w:rsidRPr="00FB2058">
        <w:rPr>
          <w:rStyle w:val="StyleUnderline"/>
          <w:rFonts w:asciiTheme="minorHAnsi" w:hAnsiTheme="minorHAnsi" w:cstheme="minorHAnsi"/>
        </w:rPr>
        <w:t>The</w:t>
      </w:r>
      <w:r w:rsidRPr="00FB2058">
        <w:rPr>
          <w:rFonts w:asciiTheme="minorHAnsi" w:hAnsiTheme="minorHAnsi" w:cstheme="minorHAnsi"/>
        </w:rPr>
        <w:t xml:space="preserve"> </w:t>
      </w:r>
      <w:r w:rsidRPr="00FB2058">
        <w:rPr>
          <w:rStyle w:val="Emphasis"/>
          <w:rFonts w:asciiTheme="minorHAnsi" w:hAnsiTheme="minorHAnsi" w:cstheme="minorHAnsi"/>
          <w:highlight w:val="green"/>
        </w:rPr>
        <w:t xml:space="preserve">zero-growth </w:t>
      </w:r>
      <w:r w:rsidRPr="00FB2058">
        <w:rPr>
          <w:rStyle w:val="Emphasis"/>
          <w:rFonts w:asciiTheme="minorHAnsi" w:hAnsiTheme="minorHAnsi" w:cstheme="minorHAnsi"/>
        </w:rPr>
        <w:t xml:space="preserve">environmentalists </w:t>
      </w:r>
      <w:r w:rsidRPr="00FB2058">
        <w:rPr>
          <w:rStyle w:val="Emphasis"/>
          <w:rFonts w:asciiTheme="minorHAnsi" w:hAnsiTheme="minorHAnsi" w:cstheme="minorHAnsi"/>
          <w:highlight w:val="green"/>
        </w:rPr>
        <w:t xml:space="preserve">are </w:t>
      </w:r>
      <w:r w:rsidRPr="00FB2058">
        <w:rPr>
          <w:rStyle w:val="Emphasis"/>
          <w:rFonts w:asciiTheme="minorHAnsi" w:hAnsiTheme="minorHAnsi" w:cstheme="minorHAnsi"/>
        </w:rPr>
        <w:t xml:space="preserve">embracing </w:t>
      </w:r>
      <w:r w:rsidRPr="00FB2058">
        <w:rPr>
          <w:rStyle w:val="Emphasis"/>
          <w:rFonts w:asciiTheme="minorHAnsi" w:hAnsiTheme="minorHAnsi" w:cstheme="minorHAnsi"/>
          <w:highlight w:val="green"/>
        </w:rPr>
        <w:t>a solution only slightly less destructive</w:t>
      </w:r>
      <w:r w:rsidRPr="00FB2058">
        <w:rPr>
          <w:rFonts w:asciiTheme="minorHAnsi" w:hAnsiTheme="minorHAnsi" w:cstheme="minorHAnsi"/>
        </w:rPr>
        <w:t xml:space="preserve">. </w:t>
      </w:r>
      <w:proofErr w:type="spellStart"/>
      <w:r w:rsidRPr="00FB2058">
        <w:rPr>
          <w:rStyle w:val="Emphasis"/>
          <w:rFonts w:asciiTheme="minorHAnsi" w:hAnsiTheme="minorHAnsi" w:cstheme="minorHAnsi"/>
        </w:rPr>
        <w:t>Thanos’s</w:t>
      </w:r>
      <w:proofErr w:type="spellEnd"/>
      <w:r w:rsidRPr="00FB2058">
        <w:rPr>
          <w:rStyle w:val="Emphasis"/>
          <w:rFonts w:asciiTheme="minorHAnsi" w:hAnsiTheme="minorHAnsi" w:cstheme="minorHAnsi"/>
        </w:rPr>
        <w:t xml:space="preserve"> better course would have been to use his vast powers to provide the universe with renewable energy technology</w:t>
      </w:r>
      <w:r w:rsidRPr="00FB2058">
        <w:rPr>
          <w:rStyle w:val="StyleUnderline"/>
          <w:rFonts w:asciiTheme="minorHAnsi" w:hAnsiTheme="minorHAnsi" w:cstheme="minorHAnsi"/>
        </w:rPr>
        <w:t xml:space="preserve"> that would let them get rich — and lower their fertility rates — without destroying the environment</w:t>
      </w:r>
      <w:r w:rsidRPr="00FB2058">
        <w:rPr>
          <w:rFonts w:asciiTheme="minorHAnsi" w:hAnsiTheme="minorHAnsi" w:cstheme="minorHAnsi"/>
        </w:rPr>
        <w:t xml:space="preserve">. </w:t>
      </w:r>
      <w:r w:rsidRPr="00FB2058">
        <w:rPr>
          <w:rStyle w:val="StyleUnderline"/>
          <w:rFonts w:asciiTheme="minorHAnsi" w:hAnsiTheme="minorHAnsi" w:cstheme="minorHAnsi"/>
        </w:rPr>
        <w:t>Environmentalists in the real world should take that approach as</w:t>
      </w:r>
      <w:r w:rsidRPr="00FB2058">
        <w:rPr>
          <w:rFonts w:asciiTheme="minorHAnsi" w:hAnsiTheme="minorHAnsi" w:cstheme="minorHAnsi"/>
        </w:rPr>
        <w:t xml:space="preserve"> well.</w:t>
      </w:r>
    </w:p>
    <w:p w14:paraId="42B7D014" w14:textId="2CB124D9" w:rsidR="009C7F87" w:rsidRPr="00FB2058" w:rsidRDefault="00F53AB5" w:rsidP="009C7F87">
      <w:pPr>
        <w:pStyle w:val="Heading3"/>
        <w:rPr>
          <w:rFonts w:asciiTheme="minorHAnsi" w:hAnsiTheme="minorHAnsi" w:cstheme="minorHAnsi"/>
        </w:rPr>
      </w:pPr>
      <w:r w:rsidRPr="00FB2058">
        <w:rPr>
          <w:rFonts w:asciiTheme="minorHAnsi" w:hAnsiTheme="minorHAnsi" w:cstheme="minorHAnsi"/>
        </w:rPr>
        <w:t>1NC</w:t>
      </w:r>
      <w:r w:rsidR="009C7F87" w:rsidRPr="00FB2058">
        <w:rPr>
          <w:rFonts w:asciiTheme="minorHAnsi" w:hAnsiTheme="minorHAnsi" w:cstheme="minorHAnsi"/>
        </w:rPr>
        <w:t xml:space="preserve"> – Interstate Wars</w:t>
      </w:r>
    </w:p>
    <w:p w14:paraId="20B67266" w14:textId="77777777" w:rsidR="009C7F87" w:rsidRPr="00FB2058" w:rsidRDefault="009C7F87" w:rsidP="009C7F87">
      <w:pPr>
        <w:pStyle w:val="Heading4"/>
        <w:rPr>
          <w:rFonts w:asciiTheme="minorHAnsi" w:hAnsiTheme="minorHAnsi" w:cstheme="minorHAnsi"/>
        </w:rPr>
      </w:pPr>
      <w:r w:rsidRPr="00FB2058">
        <w:rPr>
          <w:rFonts w:asciiTheme="minorHAnsi" w:hAnsiTheme="minorHAnsi" w:cstheme="minorHAnsi"/>
        </w:rPr>
        <w:t>And solves interstate conflicts which outweighs, while also net-reducing intrastate conflicts</w:t>
      </w:r>
    </w:p>
    <w:p w14:paraId="124F7272" w14:textId="77777777" w:rsidR="009C7F87" w:rsidRPr="00FB2058" w:rsidRDefault="009C7F87" w:rsidP="009C7F87">
      <w:pPr>
        <w:rPr>
          <w:rStyle w:val="Style13ptBold"/>
          <w:rFonts w:asciiTheme="minorHAnsi" w:hAnsiTheme="minorHAnsi" w:cstheme="minorHAnsi"/>
        </w:rPr>
      </w:pPr>
      <w:r w:rsidRPr="00FB2058">
        <w:rPr>
          <w:rStyle w:val="Style13ptBold"/>
          <w:rFonts w:asciiTheme="minorHAnsi" w:hAnsiTheme="minorHAnsi" w:cstheme="minorHAnsi"/>
        </w:rPr>
        <w:t>Griswold 07</w:t>
      </w:r>
    </w:p>
    <w:p w14:paraId="0CE64C85"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Daniel Griswold directs the Center for Trade Policy Studies at the Cato Institute, Cato Institute, April 20, 2007, “Trade, Democracy and Peace: The Virtuous Cycle”, http://www.cato.org/publications/speeches/trade-democracy-peace-virtuous-cycle</w:t>
      </w:r>
    </w:p>
    <w:p w14:paraId="7A123A44" w14:textId="77777777" w:rsidR="009C7F87" w:rsidRPr="00FB2058" w:rsidRDefault="009C7F87" w:rsidP="009C7F87">
      <w:pPr>
        <w:rPr>
          <w:rFonts w:asciiTheme="minorHAnsi" w:eastAsia="Cambria" w:hAnsiTheme="minorHAnsi" w:cstheme="minorHAnsi"/>
        </w:rPr>
      </w:pPr>
    </w:p>
    <w:p w14:paraId="28524C7F"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The Peace Dividend of Globalization</w:t>
      </w:r>
    </w:p>
    <w:p w14:paraId="784D7F79"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 xml:space="preserve">The good news does not stop there. </w:t>
      </w:r>
      <w:r w:rsidRPr="00FB2058">
        <w:rPr>
          <w:rFonts w:asciiTheme="minorHAnsi" w:eastAsia="Cambria" w:hAnsiTheme="minorHAnsi" w:cstheme="minorHAnsi"/>
          <w:u w:val="single"/>
        </w:rPr>
        <w:t>Buried beneath</w:t>
      </w:r>
      <w:r w:rsidRPr="00FB2058">
        <w:rPr>
          <w:rFonts w:asciiTheme="minorHAnsi" w:eastAsia="Cambria" w:hAnsiTheme="minorHAnsi" w:cstheme="minorHAnsi"/>
        </w:rPr>
        <w:t xml:space="preserve"> the daily </w:t>
      </w:r>
      <w:r w:rsidRPr="00FB2058">
        <w:rPr>
          <w:rFonts w:asciiTheme="minorHAnsi" w:eastAsia="Cambria" w:hAnsiTheme="minorHAnsi" w:cstheme="minorHAnsi"/>
          <w:u w:val="single"/>
        </w:rPr>
        <w:t>stories about suicide bombings and insurgency</w:t>
      </w:r>
      <w:r w:rsidRPr="00FB2058">
        <w:rPr>
          <w:rFonts w:asciiTheme="minorHAnsi" w:eastAsia="Cambria" w:hAnsiTheme="minorHAnsi" w:cstheme="minorHAnsi"/>
        </w:rPr>
        <w:t xml:space="preserve"> movements </w:t>
      </w:r>
      <w:r w:rsidRPr="00FB2058">
        <w:rPr>
          <w:rFonts w:asciiTheme="minorHAnsi" w:eastAsia="Cambria" w:hAnsiTheme="minorHAnsi" w:cstheme="minorHAnsi"/>
          <w:u w:val="single"/>
        </w:rPr>
        <w:t>is an</w:t>
      </w:r>
      <w:r w:rsidRPr="00FB2058">
        <w:rPr>
          <w:rFonts w:asciiTheme="minorHAnsi" w:eastAsia="Cambria" w:hAnsiTheme="minorHAnsi" w:cstheme="minorHAnsi"/>
        </w:rPr>
        <w:t xml:space="preserve"> underappreciated but </w:t>
      </w:r>
      <w:r w:rsidRPr="00FB2058">
        <w:rPr>
          <w:rFonts w:asciiTheme="minorHAnsi" w:eastAsia="Cambria" w:hAnsiTheme="minorHAnsi" w:cstheme="minorHAnsi"/>
          <w:u w:val="single"/>
        </w:rPr>
        <w:t>encouraging fact:</w:t>
      </w:r>
      <w:r w:rsidRPr="00FB2058">
        <w:rPr>
          <w:rFonts w:asciiTheme="minorHAnsi" w:eastAsia="Cambria" w:hAnsiTheme="minorHAnsi" w:cstheme="minorHAnsi"/>
        </w:rPr>
        <w:t xml:space="preserve"> </w:t>
      </w:r>
      <w:r w:rsidRPr="00FB2058">
        <w:rPr>
          <w:rFonts w:asciiTheme="minorHAnsi" w:eastAsia="Cambria" w:hAnsiTheme="minorHAnsi" w:cstheme="minorHAnsi"/>
          <w:b/>
          <w:sz w:val="24"/>
          <w:highlight w:val="green"/>
          <w:u w:val="single"/>
          <w:bdr w:val="single" w:sz="8" w:space="0" w:color="auto"/>
        </w:rPr>
        <w:t>The world has</w:t>
      </w:r>
      <w:r w:rsidRPr="00FB2058">
        <w:rPr>
          <w:rFonts w:asciiTheme="minorHAnsi" w:eastAsia="Cambria" w:hAnsiTheme="minorHAnsi" w:cstheme="minorHAnsi"/>
        </w:rPr>
        <w:t xml:space="preserve"> somehow </w:t>
      </w:r>
      <w:r w:rsidRPr="00FB2058">
        <w:rPr>
          <w:rFonts w:asciiTheme="minorHAnsi" w:eastAsia="Cambria" w:hAnsiTheme="minorHAnsi" w:cstheme="minorHAnsi"/>
          <w:b/>
          <w:sz w:val="24"/>
          <w:highlight w:val="green"/>
          <w:u w:val="single"/>
          <w:bdr w:val="single" w:sz="8" w:space="0" w:color="auto"/>
        </w:rPr>
        <w:t>become</w:t>
      </w:r>
      <w:r w:rsidRPr="00FB2058">
        <w:rPr>
          <w:rFonts w:asciiTheme="minorHAnsi" w:eastAsia="Cambria" w:hAnsiTheme="minorHAnsi" w:cstheme="minorHAnsi"/>
        </w:rPr>
        <w:t xml:space="preserve"> a </w:t>
      </w:r>
      <w:r w:rsidRPr="00FB2058">
        <w:rPr>
          <w:rFonts w:asciiTheme="minorHAnsi" w:eastAsia="Cambria" w:hAnsiTheme="minorHAnsi" w:cstheme="minorHAnsi"/>
          <w:b/>
          <w:sz w:val="24"/>
          <w:highlight w:val="green"/>
          <w:u w:val="single"/>
          <w:bdr w:val="single" w:sz="8" w:space="0" w:color="auto"/>
        </w:rPr>
        <w:t>more peaceful</w:t>
      </w:r>
      <w:r w:rsidRPr="00FB2058">
        <w:rPr>
          <w:rFonts w:asciiTheme="minorHAnsi" w:eastAsia="Cambria" w:hAnsiTheme="minorHAnsi" w:cstheme="minorHAnsi"/>
        </w:rPr>
        <w:t xml:space="preserve"> place.</w:t>
      </w:r>
    </w:p>
    <w:p w14:paraId="50202EE8"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 xml:space="preserve">A little-noticed headline on an Associated Press story a while back reported, “War declining worldwide, studies say.” In 2006, a survey by </w:t>
      </w:r>
      <w:r w:rsidRPr="00FB2058">
        <w:rPr>
          <w:rFonts w:asciiTheme="minorHAnsi" w:eastAsia="Cambria" w:hAnsiTheme="minorHAnsi" w:cstheme="minorHAnsi"/>
          <w:u w:val="single"/>
        </w:rPr>
        <w:t>the</w:t>
      </w:r>
      <w:r w:rsidRPr="00FB2058">
        <w:rPr>
          <w:rFonts w:asciiTheme="minorHAnsi" w:eastAsia="Cambria" w:hAnsiTheme="minorHAnsi" w:cstheme="minorHAnsi"/>
        </w:rPr>
        <w:t xml:space="preserve"> Stockholm </w:t>
      </w:r>
      <w:r w:rsidRPr="00FB2058">
        <w:rPr>
          <w:rFonts w:asciiTheme="minorHAnsi" w:eastAsia="Cambria" w:hAnsiTheme="minorHAnsi" w:cstheme="minorHAnsi"/>
          <w:u w:val="single"/>
        </w:rPr>
        <w:t>International Peace Research Institute found</w:t>
      </w:r>
      <w:r w:rsidRPr="00FB2058">
        <w:rPr>
          <w:rFonts w:asciiTheme="minorHAnsi" w:eastAsia="Cambria" w:hAnsiTheme="minorHAnsi" w:cstheme="minorHAnsi"/>
        </w:rPr>
        <w:t xml:space="preserve"> that </w:t>
      </w:r>
      <w:r w:rsidRPr="00FB2058">
        <w:rPr>
          <w:rFonts w:asciiTheme="minorHAnsi" w:eastAsia="Cambria" w:hAnsiTheme="minorHAnsi" w:cstheme="minorHAnsi"/>
          <w:b/>
          <w:sz w:val="24"/>
          <w:highlight w:val="green"/>
          <w:u w:val="single"/>
          <w:bdr w:val="single" w:sz="8" w:space="0" w:color="auto"/>
        </w:rPr>
        <w:t>the number of</w:t>
      </w:r>
      <w:r w:rsidRPr="00FB2058">
        <w:rPr>
          <w:rFonts w:asciiTheme="minorHAnsi" w:eastAsia="Cambria" w:hAnsiTheme="minorHAnsi" w:cstheme="minorHAnsi"/>
        </w:rPr>
        <w:t xml:space="preserve"> armed </w:t>
      </w:r>
      <w:r w:rsidRPr="00FB2058">
        <w:rPr>
          <w:rFonts w:asciiTheme="minorHAnsi" w:eastAsia="Cambria" w:hAnsiTheme="minorHAnsi" w:cstheme="minorHAnsi"/>
          <w:b/>
          <w:sz w:val="24"/>
          <w:highlight w:val="green"/>
          <w:u w:val="single"/>
          <w:bdr w:val="single" w:sz="8" w:space="0" w:color="auto"/>
        </w:rPr>
        <w:t>conflicts</w:t>
      </w:r>
      <w:r w:rsidRPr="00FB2058">
        <w:rPr>
          <w:rFonts w:asciiTheme="minorHAnsi" w:eastAsia="Cambria" w:hAnsiTheme="minorHAnsi" w:cstheme="minorHAnsi"/>
          <w:b/>
          <w:sz w:val="24"/>
          <w:u w:val="single"/>
          <w:bdr w:val="single" w:sz="8" w:space="0" w:color="auto"/>
        </w:rPr>
        <w:t xml:space="preserve"> around the world </w:t>
      </w:r>
      <w:r w:rsidRPr="00FB2058">
        <w:rPr>
          <w:rFonts w:asciiTheme="minorHAnsi" w:eastAsia="Cambria" w:hAnsiTheme="minorHAnsi" w:cstheme="minorHAnsi"/>
          <w:b/>
          <w:sz w:val="24"/>
          <w:highlight w:val="green"/>
          <w:u w:val="single"/>
          <w:bdr w:val="single" w:sz="8" w:space="0" w:color="auto"/>
        </w:rPr>
        <w:t>has been in decline</w:t>
      </w:r>
      <w:r w:rsidRPr="00FB2058">
        <w:rPr>
          <w:rFonts w:asciiTheme="minorHAnsi" w:eastAsia="Cambria" w:hAnsiTheme="minorHAnsi" w:cstheme="minorHAnsi"/>
          <w:b/>
          <w:sz w:val="24"/>
          <w:u w:val="single"/>
          <w:bdr w:val="single" w:sz="8" w:space="0" w:color="auto"/>
        </w:rPr>
        <w:t xml:space="preserve"> for the past half-century</w:t>
      </w:r>
      <w:r w:rsidRPr="00FB2058">
        <w:rPr>
          <w:rFonts w:asciiTheme="minorHAnsi" w:eastAsia="Cambria" w:hAnsiTheme="minorHAnsi" w:cstheme="minorHAnsi"/>
        </w:rPr>
        <w:t xml:space="preserve">. </w:t>
      </w:r>
      <w:r w:rsidRPr="00FB2058">
        <w:rPr>
          <w:rFonts w:asciiTheme="minorHAnsi" w:eastAsia="Cambria" w:hAnsiTheme="minorHAnsi" w:cstheme="minorHAnsi"/>
          <w:u w:val="single"/>
        </w:rPr>
        <w:t>Since the</w:t>
      </w:r>
      <w:r w:rsidRPr="00FB2058">
        <w:rPr>
          <w:rFonts w:asciiTheme="minorHAnsi" w:eastAsia="Cambria" w:hAnsiTheme="minorHAnsi" w:cstheme="minorHAnsi"/>
        </w:rPr>
        <w:t xml:space="preserve"> early 19</w:t>
      </w:r>
      <w:r w:rsidRPr="00FB2058">
        <w:rPr>
          <w:rFonts w:asciiTheme="minorHAnsi" w:eastAsia="Cambria" w:hAnsiTheme="minorHAnsi" w:cstheme="minorHAnsi"/>
          <w:u w:val="single"/>
        </w:rPr>
        <w:t>90s, ongoing conflicts have dropped from 33 to 17, with all of them now civil conflicts within countries</w:t>
      </w:r>
      <w:r w:rsidRPr="00FB2058">
        <w:rPr>
          <w:rFonts w:asciiTheme="minorHAnsi" w:eastAsia="Cambria" w:hAnsiTheme="minorHAnsi" w:cstheme="minorHAnsi"/>
        </w:rPr>
        <w:t>. The Institute’s latest report found that 2005 marked the second year in a row that no two nations were at war with one another. What a remarkable and wonderful fact.</w:t>
      </w:r>
    </w:p>
    <w:p w14:paraId="7DB44E1F"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b/>
          <w:sz w:val="24"/>
          <w:highlight w:val="green"/>
          <w:u w:val="single"/>
          <w:bdr w:val="single" w:sz="8" w:space="0" w:color="auto"/>
        </w:rPr>
        <w:t>The death toll</w:t>
      </w:r>
      <w:r w:rsidRPr="00FB2058">
        <w:rPr>
          <w:rFonts w:asciiTheme="minorHAnsi" w:eastAsia="Cambria" w:hAnsiTheme="minorHAnsi" w:cstheme="minorHAnsi"/>
        </w:rPr>
        <w:t xml:space="preserve"> from war </w:t>
      </w:r>
      <w:r w:rsidRPr="00FB2058">
        <w:rPr>
          <w:rFonts w:asciiTheme="minorHAnsi" w:eastAsia="Cambria" w:hAnsiTheme="minorHAnsi" w:cstheme="minorHAnsi"/>
          <w:b/>
          <w:sz w:val="24"/>
          <w:highlight w:val="green"/>
          <w:u w:val="single"/>
          <w:bdr w:val="single" w:sz="8" w:space="0" w:color="auto"/>
        </w:rPr>
        <w:t>has</w:t>
      </w:r>
      <w:r w:rsidRPr="00FB2058">
        <w:rPr>
          <w:rFonts w:asciiTheme="minorHAnsi" w:eastAsia="Cambria" w:hAnsiTheme="minorHAnsi" w:cstheme="minorHAnsi"/>
          <w:b/>
          <w:sz w:val="24"/>
          <w:u w:val="single"/>
          <w:bdr w:val="single" w:sz="8" w:space="0" w:color="auto"/>
        </w:rPr>
        <w:t xml:space="preserve"> also </w:t>
      </w:r>
      <w:r w:rsidRPr="00FB2058">
        <w:rPr>
          <w:rFonts w:asciiTheme="minorHAnsi" w:eastAsia="Cambria" w:hAnsiTheme="minorHAnsi" w:cstheme="minorHAnsi"/>
          <w:b/>
          <w:sz w:val="24"/>
          <w:highlight w:val="green"/>
          <w:u w:val="single"/>
          <w:bdr w:val="single" w:sz="8" w:space="0" w:color="auto"/>
        </w:rPr>
        <w:t>been falling</w:t>
      </w:r>
      <w:r w:rsidRPr="00FB2058">
        <w:rPr>
          <w:rFonts w:asciiTheme="minorHAnsi" w:eastAsia="Cambria" w:hAnsiTheme="minorHAnsi" w:cstheme="minorHAnsi"/>
        </w:rPr>
        <w:t>. According to the Associated Press report, “</w:t>
      </w:r>
      <w:r w:rsidRPr="00FB2058">
        <w:rPr>
          <w:rFonts w:asciiTheme="minorHAnsi" w:eastAsia="Cambria" w:hAnsiTheme="minorHAnsi" w:cstheme="minorHAnsi"/>
          <w:u w:val="single"/>
        </w:rPr>
        <w:t>The number killed in battle has fallen to its lowest point in the post-World War II period</w:t>
      </w:r>
      <w:r w:rsidRPr="00FB2058">
        <w:rPr>
          <w:rFonts w:asciiTheme="minorHAnsi" w:eastAsia="Cambria" w:hAnsiTheme="minorHAnsi" w:cstheme="minorHAnsi"/>
        </w:rPr>
        <w:t>, dipping below 20,000 a year by one measure. Peacemaking missions, meanwhile, are growing in number.” Current estimates of people killed by war are down sharply from annual tolls ranging from 40,000 to 100,000 in the 1990s, and from a peak of 700,000 in 1951 during the Korean War.</w:t>
      </w:r>
    </w:p>
    <w:p w14:paraId="09260549"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 xml:space="preserve">Many causes lie behind the good news—the end of the Cold War and the spread of democracy, among them—but </w:t>
      </w:r>
      <w:r w:rsidRPr="00FB2058">
        <w:rPr>
          <w:rFonts w:asciiTheme="minorHAnsi" w:eastAsia="Cambria" w:hAnsiTheme="minorHAnsi" w:cstheme="minorHAnsi"/>
          <w:b/>
          <w:sz w:val="24"/>
          <w:highlight w:val="green"/>
          <w:u w:val="single"/>
          <w:bdr w:val="single" w:sz="8" w:space="0" w:color="auto"/>
        </w:rPr>
        <w:t>expanding trade</w:t>
      </w:r>
      <w:r w:rsidRPr="00FB2058">
        <w:rPr>
          <w:rFonts w:asciiTheme="minorHAnsi" w:eastAsia="Cambria" w:hAnsiTheme="minorHAnsi" w:cstheme="minorHAnsi"/>
        </w:rPr>
        <w:t xml:space="preserve"> and globalization </w:t>
      </w:r>
      <w:r w:rsidRPr="00FB2058">
        <w:rPr>
          <w:rFonts w:asciiTheme="minorHAnsi" w:eastAsia="Cambria" w:hAnsiTheme="minorHAnsi" w:cstheme="minorHAnsi"/>
          <w:b/>
          <w:sz w:val="24"/>
          <w:highlight w:val="green"/>
          <w:u w:val="single"/>
          <w:bdr w:val="single" w:sz="8" w:space="0" w:color="auto"/>
        </w:rPr>
        <w:t>appear to be playing a major role</w:t>
      </w:r>
      <w:r w:rsidRPr="00FB2058">
        <w:rPr>
          <w:rFonts w:asciiTheme="minorHAnsi" w:eastAsia="Cambria" w:hAnsiTheme="minorHAnsi" w:cstheme="minorHAnsi"/>
          <w:b/>
          <w:sz w:val="24"/>
          <w:u w:val="single"/>
          <w:bdr w:val="single" w:sz="8" w:space="0" w:color="auto"/>
        </w:rPr>
        <w:t xml:space="preserve"> in promoting world peace.</w:t>
      </w:r>
      <w:r w:rsidRPr="00FB2058">
        <w:rPr>
          <w:rFonts w:asciiTheme="minorHAnsi" w:eastAsia="Cambria" w:hAnsiTheme="minorHAnsi" w:cstheme="minorHAnsi"/>
        </w:rPr>
        <w:t xml:space="preserve"> </w:t>
      </w:r>
      <w:r w:rsidRPr="00FB2058">
        <w:rPr>
          <w:rFonts w:asciiTheme="minorHAnsi" w:eastAsia="Cambria" w:hAnsiTheme="minorHAnsi" w:cstheme="minorHAnsi"/>
          <w:u w:val="single"/>
        </w:rPr>
        <w:t>Far from stoking a “World on Fire,”</w:t>
      </w:r>
      <w:r w:rsidRPr="00FB2058">
        <w:rPr>
          <w:rFonts w:asciiTheme="minorHAnsi" w:eastAsia="Cambria" w:hAnsiTheme="minorHAnsi" w:cstheme="minorHAnsi"/>
        </w:rPr>
        <w:t xml:space="preserve"> as one misguided American author argued in a forgettable book, </w:t>
      </w:r>
      <w:r w:rsidRPr="00FB2058">
        <w:rPr>
          <w:rFonts w:asciiTheme="minorHAnsi" w:eastAsia="Cambria" w:hAnsiTheme="minorHAnsi" w:cstheme="minorHAnsi"/>
          <w:u w:val="single"/>
        </w:rPr>
        <w:t>growing commercial ties between nations have had</w:t>
      </w:r>
      <w:r w:rsidRPr="00FB2058">
        <w:rPr>
          <w:rFonts w:asciiTheme="minorHAnsi" w:eastAsia="Cambria" w:hAnsiTheme="minorHAnsi" w:cstheme="minorHAnsi"/>
        </w:rPr>
        <w:t xml:space="preserve"> </w:t>
      </w:r>
      <w:r w:rsidRPr="00FB2058">
        <w:rPr>
          <w:rFonts w:asciiTheme="minorHAnsi" w:eastAsia="Cambria" w:hAnsiTheme="minorHAnsi" w:cstheme="minorHAnsi"/>
          <w:b/>
          <w:sz w:val="24"/>
          <w:u w:val="single"/>
          <w:bdr w:val="single" w:sz="8" w:space="0" w:color="auto"/>
        </w:rPr>
        <w:t>a dampening effect on armed conflict and war</w:t>
      </w:r>
      <w:r w:rsidRPr="00FB2058">
        <w:rPr>
          <w:rFonts w:asciiTheme="minorHAnsi" w:eastAsia="Cambria" w:hAnsiTheme="minorHAnsi" w:cstheme="minorHAnsi"/>
        </w:rPr>
        <w:t xml:space="preserve">. I would argue that </w:t>
      </w:r>
      <w:r w:rsidRPr="00FB2058">
        <w:rPr>
          <w:rFonts w:asciiTheme="minorHAnsi" w:eastAsia="Cambria" w:hAnsiTheme="minorHAnsi" w:cstheme="minorHAnsi"/>
          <w:u w:val="single"/>
        </w:rPr>
        <w:t>free trade</w:t>
      </w:r>
      <w:r w:rsidRPr="00FB2058">
        <w:rPr>
          <w:rFonts w:asciiTheme="minorHAnsi" w:eastAsia="Cambria" w:hAnsiTheme="minorHAnsi" w:cstheme="minorHAnsi"/>
        </w:rPr>
        <w:t xml:space="preserve"> and globalization have </w:t>
      </w:r>
      <w:r w:rsidRPr="00FB2058">
        <w:rPr>
          <w:rFonts w:asciiTheme="minorHAnsi" w:eastAsia="Cambria" w:hAnsiTheme="minorHAnsi" w:cstheme="minorHAnsi"/>
          <w:u w:val="single"/>
        </w:rPr>
        <w:t>promoted peace in</w:t>
      </w:r>
      <w:r w:rsidRPr="00FB2058">
        <w:rPr>
          <w:rFonts w:asciiTheme="minorHAnsi" w:eastAsia="Cambria" w:hAnsiTheme="minorHAnsi" w:cstheme="minorHAnsi"/>
        </w:rPr>
        <w:t xml:space="preserve"> </w:t>
      </w:r>
      <w:r w:rsidRPr="00FB2058">
        <w:rPr>
          <w:rFonts w:asciiTheme="minorHAnsi" w:eastAsia="Cambria" w:hAnsiTheme="minorHAnsi" w:cstheme="minorHAnsi"/>
          <w:b/>
          <w:sz w:val="24"/>
          <w:u w:val="single"/>
          <w:bdr w:val="single" w:sz="8" w:space="0" w:color="auto"/>
        </w:rPr>
        <w:t>three main ways</w:t>
      </w:r>
      <w:r w:rsidRPr="00FB2058">
        <w:rPr>
          <w:rFonts w:asciiTheme="minorHAnsi" w:eastAsia="Cambria" w:hAnsiTheme="minorHAnsi" w:cstheme="minorHAnsi"/>
        </w:rPr>
        <w:t>.</w:t>
      </w:r>
    </w:p>
    <w:p w14:paraId="12A5651D"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 xml:space="preserve">First, as I argued a moment ago, </w:t>
      </w:r>
      <w:r w:rsidRPr="00FB2058">
        <w:rPr>
          <w:rFonts w:asciiTheme="minorHAnsi" w:eastAsia="Cambria" w:hAnsiTheme="minorHAnsi" w:cstheme="minorHAnsi"/>
          <w:b/>
          <w:sz w:val="24"/>
          <w:highlight w:val="green"/>
          <w:u w:val="single"/>
          <w:bdr w:val="single" w:sz="8" w:space="0" w:color="auto"/>
        </w:rPr>
        <w:t>trade</w:t>
      </w:r>
      <w:r w:rsidRPr="00FB2058">
        <w:rPr>
          <w:rFonts w:asciiTheme="minorHAnsi" w:eastAsia="Cambria" w:hAnsiTheme="minorHAnsi" w:cstheme="minorHAnsi"/>
        </w:rPr>
        <w:t xml:space="preserve"> and globalization have </w:t>
      </w:r>
      <w:r w:rsidRPr="00FB2058">
        <w:rPr>
          <w:rFonts w:asciiTheme="minorHAnsi" w:eastAsia="Cambria" w:hAnsiTheme="minorHAnsi" w:cstheme="minorHAnsi"/>
          <w:b/>
          <w:sz w:val="24"/>
          <w:highlight w:val="green"/>
          <w:u w:val="single"/>
          <w:bdr w:val="single" w:sz="8" w:space="0" w:color="auto"/>
        </w:rPr>
        <w:t>reinforced</w:t>
      </w:r>
      <w:r w:rsidRPr="00FB2058">
        <w:rPr>
          <w:rFonts w:asciiTheme="minorHAnsi" w:eastAsia="Cambria" w:hAnsiTheme="minorHAnsi" w:cstheme="minorHAnsi"/>
          <w:b/>
          <w:sz w:val="24"/>
          <w:u w:val="single"/>
          <w:bdr w:val="single" w:sz="8" w:space="0" w:color="auto"/>
        </w:rPr>
        <w:t xml:space="preserve"> the trend toward </w:t>
      </w:r>
      <w:r w:rsidRPr="00FB2058">
        <w:rPr>
          <w:rFonts w:asciiTheme="minorHAnsi" w:eastAsia="Cambria" w:hAnsiTheme="minorHAnsi" w:cstheme="minorHAnsi"/>
          <w:b/>
          <w:sz w:val="24"/>
          <w:highlight w:val="green"/>
          <w:u w:val="single"/>
          <w:bdr w:val="single" w:sz="8" w:space="0" w:color="auto"/>
        </w:rPr>
        <w:t>democracy</w:t>
      </w:r>
      <w:r w:rsidRPr="00FB2058">
        <w:rPr>
          <w:rFonts w:asciiTheme="minorHAnsi" w:eastAsia="Cambria" w:hAnsiTheme="minorHAnsi" w:cstheme="minorHAnsi"/>
        </w:rPr>
        <w:t xml:space="preserve">, and </w:t>
      </w:r>
      <w:r w:rsidRPr="00FB2058">
        <w:rPr>
          <w:rFonts w:asciiTheme="minorHAnsi" w:eastAsia="Cambria" w:hAnsiTheme="minorHAnsi" w:cstheme="minorHAnsi"/>
          <w:b/>
          <w:sz w:val="24"/>
          <w:highlight w:val="green"/>
          <w:u w:val="single"/>
          <w:bdr w:val="single" w:sz="8" w:space="0" w:color="auto"/>
        </w:rPr>
        <w:t>democracies tend not to pick fights</w:t>
      </w:r>
      <w:r w:rsidRPr="00FB2058">
        <w:rPr>
          <w:rFonts w:asciiTheme="minorHAnsi" w:eastAsia="Cambria" w:hAnsiTheme="minorHAnsi" w:cstheme="minorHAnsi"/>
          <w:b/>
          <w:sz w:val="24"/>
          <w:u w:val="single"/>
          <w:bdr w:val="single" w:sz="8" w:space="0" w:color="auto"/>
        </w:rPr>
        <w:t xml:space="preserve"> with each other</w:t>
      </w:r>
      <w:r w:rsidRPr="00FB2058">
        <w:rPr>
          <w:rFonts w:asciiTheme="minorHAnsi" w:eastAsia="Cambria" w:hAnsiTheme="minorHAnsi" w:cstheme="minorHAnsi"/>
        </w:rPr>
        <w:t xml:space="preserve">. </w:t>
      </w:r>
      <w:r w:rsidRPr="00FB2058">
        <w:rPr>
          <w:rFonts w:asciiTheme="minorHAnsi" w:eastAsia="Cambria" w:hAnsiTheme="minorHAnsi" w:cstheme="minorHAnsi"/>
          <w:u w:val="single"/>
        </w:rPr>
        <w:t>Thanks</w:t>
      </w:r>
      <w:r w:rsidRPr="00FB2058">
        <w:rPr>
          <w:rFonts w:asciiTheme="minorHAnsi" w:eastAsia="Cambria" w:hAnsiTheme="minorHAnsi" w:cstheme="minorHAnsi"/>
        </w:rPr>
        <w:t xml:space="preserve"> in part </w:t>
      </w:r>
      <w:r w:rsidRPr="00FB2058">
        <w:rPr>
          <w:rFonts w:asciiTheme="minorHAnsi" w:eastAsia="Cambria" w:hAnsiTheme="minorHAnsi" w:cstheme="minorHAnsi"/>
          <w:u w:val="single"/>
        </w:rPr>
        <w:t>to globalization</w:t>
      </w:r>
      <w:r w:rsidRPr="00FB2058">
        <w:rPr>
          <w:rFonts w:asciiTheme="minorHAnsi" w:eastAsia="Cambria" w:hAnsiTheme="minorHAnsi" w:cstheme="minorHAnsi"/>
        </w:rPr>
        <w:t xml:space="preserve">, almost </w:t>
      </w:r>
      <w:r w:rsidRPr="00FB2058">
        <w:rPr>
          <w:rFonts w:asciiTheme="minorHAnsi" w:eastAsia="Cambria" w:hAnsiTheme="minorHAnsi" w:cstheme="minorHAnsi"/>
          <w:u w:val="single"/>
        </w:rPr>
        <w:t>two thirds of the world’s countries</w:t>
      </w:r>
      <w:r w:rsidRPr="00FB2058">
        <w:rPr>
          <w:rFonts w:asciiTheme="minorHAnsi" w:eastAsia="Cambria" w:hAnsiTheme="minorHAnsi" w:cstheme="minorHAnsi"/>
        </w:rPr>
        <w:t xml:space="preserve"> today </w:t>
      </w:r>
      <w:r w:rsidRPr="00FB2058">
        <w:rPr>
          <w:rFonts w:asciiTheme="minorHAnsi" w:eastAsia="Cambria" w:hAnsiTheme="minorHAnsi" w:cstheme="minorHAnsi"/>
          <w:u w:val="single"/>
        </w:rPr>
        <w:t>are democracies</w:t>
      </w:r>
      <w:r w:rsidRPr="00FB2058">
        <w:rPr>
          <w:rFonts w:asciiTheme="minorHAnsi" w:eastAsia="Cambria" w:hAnsiTheme="minorHAnsi" w:cstheme="minorHAnsi"/>
        </w:rPr>
        <w:t xml:space="preserve">—a record high. Some studies have cast doubt on the idea that democracies are less likely to fight wars. While it’s true that democracies rarely if ever war with each other, it is not such a rare occurrence for democracies to engage in wars with non-democracies. We can still hope that </w:t>
      </w:r>
      <w:r w:rsidRPr="00FB2058">
        <w:rPr>
          <w:rFonts w:asciiTheme="minorHAnsi" w:eastAsia="Cambria" w:hAnsiTheme="minorHAnsi" w:cstheme="minorHAnsi"/>
          <w:b/>
          <w:sz w:val="24"/>
          <w:u w:val="single"/>
          <w:bdr w:val="single" w:sz="8" w:space="0" w:color="auto"/>
        </w:rPr>
        <w:t>has more countries turn to democracy, there will be fewer provocations for war</w:t>
      </w:r>
      <w:r w:rsidRPr="00FB2058">
        <w:rPr>
          <w:rFonts w:asciiTheme="minorHAnsi" w:eastAsia="Cambria" w:hAnsiTheme="minorHAnsi" w:cstheme="minorHAnsi"/>
        </w:rPr>
        <w:t xml:space="preserve"> by non-democracies.</w:t>
      </w:r>
    </w:p>
    <w:p w14:paraId="6E24C7B9"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 xml:space="preserve">A second and </w:t>
      </w:r>
      <w:r w:rsidRPr="00FB2058">
        <w:rPr>
          <w:rFonts w:asciiTheme="minorHAnsi" w:eastAsia="Cambria" w:hAnsiTheme="minorHAnsi" w:cstheme="minorHAnsi"/>
          <w:u w:val="single"/>
        </w:rPr>
        <w:t>even more potent way</w:t>
      </w:r>
      <w:r w:rsidRPr="00FB2058">
        <w:rPr>
          <w:rFonts w:asciiTheme="minorHAnsi" w:eastAsia="Cambria" w:hAnsiTheme="minorHAnsi" w:cstheme="minorHAnsi"/>
        </w:rPr>
        <w:t xml:space="preserve"> that </w:t>
      </w:r>
      <w:r w:rsidRPr="00FB2058">
        <w:rPr>
          <w:rFonts w:asciiTheme="minorHAnsi" w:eastAsia="Cambria" w:hAnsiTheme="minorHAnsi" w:cstheme="minorHAnsi"/>
          <w:u w:val="single"/>
        </w:rPr>
        <w:t>trade has promoted peace is</w:t>
      </w:r>
      <w:r w:rsidRPr="00FB2058">
        <w:rPr>
          <w:rFonts w:asciiTheme="minorHAnsi" w:eastAsia="Cambria" w:hAnsiTheme="minorHAnsi" w:cstheme="minorHAnsi"/>
        </w:rPr>
        <w:t xml:space="preserve"> by </w:t>
      </w:r>
      <w:r w:rsidRPr="00FB2058">
        <w:rPr>
          <w:rFonts w:asciiTheme="minorHAnsi" w:eastAsia="Cambria" w:hAnsiTheme="minorHAnsi" w:cstheme="minorHAnsi"/>
          <w:b/>
          <w:sz w:val="24"/>
          <w:u w:val="single"/>
          <w:bdr w:val="single" w:sz="8" w:space="0" w:color="auto"/>
        </w:rPr>
        <w:t>promoting</w:t>
      </w:r>
      <w:r w:rsidRPr="00FB2058">
        <w:rPr>
          <w:rFonts w:asciiTheme="minorHAnsi" w:eastAsia="Cambria" w:hAnsiTheme="minorHAnsi" w:cstheme="minorHAnsi"/>
        </w:rPr>
        <w:t xml:space="preserve"> more </w:t>
      </w:r>
      <w:r w:rsidRPr="00FB2058">
        <w:rPr>
          <w:rFonts w:asciiTheme="minorHAnsi" w:eastAsia="Cambria" w:hAnsiTheme="minorHAnsi" w:cstheme="minorHAnsi"/>
          <w:b/>
          <w:sz w:val="24"/>
          <w:u w:val="single"/>
          <w:bdr w:val="single" w:sz="8" w:space="0" w:color="auto"/>
        </w:rPr>
        <w:t>economic integration</w:t>
      </w:r>
      <w:r w:rsidRPr="00FB2058">
        <w:rPr>
          <w:rFonts w:asciiTheme="minorHAnsi" w:eastAsia="Cambria" w:hAnsiTheme="minorHAnsi" w:cstheme="minorHAnsi"/>
        </w:rPr>
        <w:t xml:space="preserve">. </w:t>
      </w:r>
      <w:r w:rsidRPr="00FB2058">
        <w:rPr>
          <w:rFonts w:asciiTheme="minorHAnsi" w:eastAsia="Cambria" w:hAnsiTheme="minorHAnsi" w:cstheme="minorHAnsi"/>
          <w:b/>
          <w:sz w:val="24"/>
          <w:highlight w:val="green"/>
          <w:u w:val="single"/>
          <w:bdr w:val="single" w:sz="8" w:space="0" w:color="auto"/>
        </w:rPr>
        <w:t>As</w:t>
      </w:r>
      <w:r w:rsidRPr="00FB2058">
        <w:rPr>
          <w:rFonts w:asciiTheme="minorHAnsi" w:eastAsia="Cambria" w:hAnsiTheme="minorHAnsi" w:cstheme="minorHAnsi"/>
          <w:b/>
          <w:sz w:val="24"/>
          <w:u w:val="single"/>
          <w:bdr w:val="single" w:sz="8" w:space="0" w:color="auto"/>
        </w:rPr>
        <w:t xml:space="preserve"> national </w:t>
      </w:r>
      <w:r w:rsidRPr="00FB2058">
        <w:rPr>
          <w:rFonts w:asciiTheme="minorHAnsi" w:eastAsia="Cambria" w:hAnsiTheme="minorHAnsi" w:cstheme="minorHAnsi"/>
          <w:b/>
          <w:sz w:val="24"/>
          <w:highlight w:val="green"/>
          <w:u w:val="single"/>
          <w:bdr w:val="single" w:sz="8" w:space="0" w:color="auto"/>
        </w:rPr>
        <w:t>economies</w:t>
      </w:r>
      <w:r w:rsidRPr="00FB2058">
        <w:rPr>
          <w:rFonts w:asciiTheme="minorHAnsi" w:eastAsia="Cambria" w:hAnsiTheme="minorHAnsi" w:cstheme="minorHAnsi"/>
          <w:b/>
          <w:sz w:val="24"/>
          <w:u w:val="single"/>
          <w:bdr w:val="single" w:sz="8" w:space="0" w:color="auto"/>
        </w:rPr>
        <w:t xml:space="preserve"> become</w:t>
      </w:r>
      <w:r w:rsidRPr="00FB2058">
        <w:rPr>
          <w:rFonts w:asciiTheme="minorHAnsi" w:eastAsia="Cambria" w:hAnsiTheme="minorHAnsi" w:cstheme="minorHAnsi"/>
        </w:rPr>
        <w:t xml:space="preserve"> </w:t>
      </w:r>
      <w:r w:rsidRPr="00FB2058">
        <w:rPr>
          <w:rFonts w:asciiTheme="minorHAnsi" w:eastAsia="Cambria" w:hAnsiTheme="minorHAnsi" w:cstheme="minorHAnsi"/>
          <w:b/>
          <w:sz w:val="24"/>
          <w:u w:val="single"/>
          <w:bdr w:val="single" w:sz="8" w:space="0" w:color="auto"/>
        </w:rPr>
        <w:t xml:space="preserve">more </w:t>
      </w:r>
      <w:r w:rsidRPr="00FB2058">
        <w:rPr>
          <w:rFonts w:asciiTheme="minorHAnsi" w:eastAsia="Cambria" w:hAnsiTheme="minorHAnsi" w:cstheme="minorHAnsi"/>
          <w:b/>
          <w:sz w:val="24"/>
          <w:highlight w:val="green"/>
          <w:u w:val="single"/>
          <w:bdr w:val="single" w:sz="8" w:space="0" w:color="auto"/>
        </w:rPr>
        <w:t>intertwined</w:t>
      </w:r>
      <w:r w:rsidRPr="00FB2058">
        <w:rPr>
          <w:rFonts w:asciiTheme="minorHAnsi" w:eastAsia="Cambria" w:hAnsiTheme="minorHAnsi" w:cstheme="minorHAnsi"/>
        </w:rPr>
        <w:t xml:space="preserve"> with each other, those </w:t>
      </w:r>
      <w:r w:rsidRPr="00FB2058">
        <w:rPr>
          <w:rFonts w:asciiTheme="minorHAnsi" w:eastAsia="Cambria" w:hAnsiTheme="minorHAnsi" w:cstheme="minorHAnsi"/>
          <w:b/>
          <w:sz w:val="24"/>
          <w:highlight w:val="green"/>
          <w:u w:val="single"/>
          <w:bdr w:val="single" w:sz="8" w:space="0" w:color="auto"/>
        </w:rPr>
        <w:t>nations have more to lose</w:t>
      </w:r>
      <w:r w:rsidRPr="00FB2058">
        <w:rPr>
          <w:rFonts w:asciiTheme="minorHAnsi" w:eastAsia="Cambria" w:hAnsiTheme="minorHAnsi" w:cstheme="minorHAnsi"/>
          <w:b/>
          <w:sz w:val="24"/>
          <w:u w:val="single"/>
          <w:bdr w:val="single" w:sz="8" w:space="0" w:color="auto"/>
        </w:rPr>
        <w:t xml:space="preserve"> should war break out.</w:t>
      </w:r>
      <w:r w:rsidRPr="00FB2058">
        <w:rPr>
          <w:rFonts w:asciiTheme="minorHAnsi" w:eastAsia="Cambria" w:hAnsiTheme="minorHAnsi" w:cstheme="minorHAnsi"/>
        </w:rPr>
        <w:t xml:space="preserve"> </w:t>
      </w:r>
      <w:r w:rsidRPr="00FB2058">
        <w:rPr>
          <w:rFonts w:asciiTheme="minorHAnsi" w:eastAsia="Cambria" w:hAnsiTheme="minorHAnsi" w:cstheme="minorHAnsi"/>
          <w:highlight w:val="green"/>
          <w:u w:val="single"/>
        </w:rPr>
        <w:t>War</w:t>
      </w:r>
      <w:r w:rsidRPr="00FB2058">
        <w:rPr>
          <w:rFonts w:asciiTheme="minorHAnsi" w:eastAsia="Cambria" w:hAnsiTheme="minorHAnsi" w:cstheme="minorHAnsi"/>
          <w:u w:val="single"/>
        </w:rPr>
        <w:t xml:space="preserve"> in a globalized world not only </w:t>
      </w:r>
      <w:r w:rsidRPr="00FB2058">
        <w:rPr>
          <w:rFonts w:asciiTheme="minorHAnsi" w:eastAsia="Cambria" w:hAnsiTheme="minorHAnsi" w:cstheme="minorHAnsi"/>
          <w:highlight w:val="green"/>
          <w:u w:val="single"/>
        </w:rPr>
        <w:t>means</w:t>
      </w:r>
      <w:r w:rsidRPr="00FB2058">
        <w:rPr>
          <w:rFonts w:asciiTheme="minorHAnsi" w:eastAsia="Cambria" w:hAnsiTheme="minorHAnsi" w:cstheme="minorHAnsi"/>
          <w:u w:val="single"/>
        </w:rPr>
        <w:t xml:space="preserve"> human casualties</w:t>
      </w:r>
      <w:r w:rsidRPr="00FB2058">
        <w:rPr>
          <w:rFonts w:asciiTheme="minorHAnsi" w:eastAsia="Cambria" w:hAnsiTheme="minorHAnsi" w:cstheme="minorHAnsi"/>
        </w:rPr>
        <w:t xml:space="preserve"> and bigger government, </w:t>
      </w:r>
      <w:r w:rsidRPr="00FB2058">
        <w:rPr>
          <w:rFonts w:asciiTheme="minorHAnsi" w:eastAsia="Cambria" w:hAnsiTheme="minorHAnsi" w:cstheme="minorHAnsi"/>
          <w:u w:val="single"/>
        </w:rPr>
        <w:t>but</w:t>
      </w:r>
      <w:r w:rsidRPr="00FB2058">
        <w:rPr>
          <w:rFonts w:asciiTheme="minorHAnsi" w:eastAsia="Cambria" w:hAnsiTheme="minorHAnsi" w:cstheme="minorHAnsi"/>
        </w:rPr>
        <w:t xml:space="preserve"> also </w:t>
      </w:r>
      <w:r w:rsidRPr="00FB2058">
        <w:rPr>
          <w:rFonts w:asciiTheme="minorHAnsi" w:eastAsia="Cambria" w:hAnsiTheme="minorHAnsi" w:cstheme="minorHAnsi"/>
          <w:b/>
          <w:sz w:val="24"/>
          <w:highlight w:val="green"/>
          <w:u w:val="single"/>
          <w:bdr w:val="single" w:sz="8" w:space="0" w:color="auto"/>
        </w:rPr>
        <w:t>ruptured trade</w:t>
      </w:r>
      <w:r w:rsidRPr="00FB2058">
        <w:rPr>
          <w:rFonts w:asciiTheme="minorHAnsi" w:eastAsia="Cambria" w:hAnsiTheme="minorHAnsi" w:cstheme="minorHAnsi"/>
          <w:b/>
          <w:sz w:val="24"/>
          <w:u w:val="single"/>
          <w:bdr w:val="single" w:sz="8" w:space="0" w:color="auto"/>
        </w:rPr>
        <w:t xml:space="preserve"> and investment </w:t>
      </w:r>
      <w:r w:rsidRPr="00FB2058">
        <w:rPr>
          <w:rFonts w:asciiTheme="minorHAnsi" w:eastAsia="Cambria" w:hAnsiTheme="minorHAnsi" w:cstheme="minorHAnsi"/>
          <w:b/>
          <w:sz w:val="24"/>
          <w:highlight w:val="green"/>
          <w:u w:val="single"/>
          <w:bdr w:val="single" w:sz="8" w:space="0" w:color="auto"/>
        </w:rPr>
        <w:t>ties that impose lasting damage</w:t>
      </w:r>
      <w:r w:rsidRPr="00FB2058">
        <w:rPr>
          <w:rFonts w:asciiTheme="minorHAnsi" w:eastAsia="Cambria" w:hAnsiTheme="minorHAnsi" w:cstheme="minorHAnsi"/>
        </w:rPr>
        <w:t xml:space="preserve"> on the economy. In short, </w:t>
      </w:r>
      <w:r w:rsidRPr="00FB2058">
        <w:rPr>
          <w:rFonts w:asciiTheme="minorHAnsi" w:eastAsia="Cambria" w:hAnsiTheme="minorHAnsi" w:cstheme="minorHAnsi"/>
          <w:b/>
          <w:sz w:val="24"/>
          <w:highlight w:val="green"/>
          <w:u w:val="single"/>
          <w:bdr w:val="single" w:sz="8" w:space="0" w:color="auto"/>
        </w:rPr>
        <w:t>globalization</w:t>
      </w:r>
      <w:r w:rsidRPr="00FB2058">
        <w:rPr>
          <w:rFonts w:asciiTheme="minorHAnsi" w:eastAsia="Cambria" w:hAnsiTheme="minorHAnsi" w:cstheme="minorHAnsi"/>
        </w:rPr>
        <w:t xml:space="preserve"> has </w:t>
      </w:r>
      <w:r w:rsidRPr="00FB2058">
        <w:rPr>
          <w:rFonts w:asciiTheme="minorHAnsi" w:eastAsia="Cambria" w:hAnsiTheme="minorHAnsi" w:cstheme="minorHAnsi"/>
          <w:b/>
          <w:sz w:val="24"/>
          <w:highlight w:val="green"/>
          <w:u w:val="single"/>
          <w:bdr w:val="single" w:sz="8" w:space="0" w:color="auto"/>
        </w:rPr>
        <w:t>dramatically raised the economic cost of war.</w:t>
      </w:r>
    </w:p>
    <w:p w14:paraId="140EFB45"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 xml:space="preserve">The 2005 Economic Freedom of the World Report contains an insightful chapter on “Economic Freedom and Peace” by Dr. Erik </w:t>
      </w:r>
      <w:r w:rsidRPr="00FB2058">
        <w:rPr>
          <w:rFonts w:asciiTheme="minorHAnsi" w:eastAsia="Cambria" w:hAnsiTheme="minorHAnsi" w:cstheme="minorHAnsi"/>
          <w:u w:val="single"/>
        </w:rPr>
        <w:t>Gartzke, a professor of political science at Columbia</w:t>
      </w:r>
      <w:r w:rsidRPr="00FB2058">
        <w:rPr>
          <w:rFonts w:asciiTheme="minorHAnsi" w:eastAsia="Cambria" w:hAnsiTheme="minorHAnsi" w:cstheme="minorHAnsi"/>
        </w:rPr>
        <w:t xml:space="preserve"> University. Dr. Gartzke </w:t>
      </w:r>
      <w:r w:rsidRPr="00FB2058">
        <w:rPr>
          <w:rFonts w:asciiTheme="minorHAnsi" w:eastAsia="Cambria" w:hAnsiTheme="minorHAnsi" w:cstheme="minorHAnsi"/>
          <w:u w:val="single"/>
        </w:rPr>
        <w:t>compares</w:t>
      </w:r>
      <w:r w:rsidRPr="00FB2058">
        <w:rPr>
          <w:rFonts w:asciiTheme="minorHAnsi" w:eastAsia="Cambria" w:hAnsiTheme="minorHAnsi" w:cstheme="minorHAnsi"/>
        </w:rPr>
        <w:t xml:space="preserve"> the </w:t>
      </w:r>
      <w:r w:rsidRPr="00FB2058">
        <w:rPr>
          <w:rFonts w:asciiTheme="minorHAnsi" w:eastAsia="Cambria" w:hAnsiTheme="minorHAnsi" w:cstheme="minorHAnsi"/>
          <w:u w:val="single"/>
        </w:rPr>
        <w:t>propensity of countries to engage in wars and their level of economic freedom and concludes</w:t>
      </w:r>
      <w:r w:rsidRPr="00FB2058">
        <w:rPr>
          <w:rFonts w:asciiTheme="minorHAnsi" w:eastAsia="Cambria" w:hAnsiTheme="minorHAnsi" w:cstheme="minorHAnsi"/>
        </w:rPr>
        <w:t xml:space="preserve"> that </w:t>
      </w:r>
      <w:r w:rsidRPr="00FB2058">
        <w:rPr>
          <w:rFonts w:asciiTheme="minorHAnsi" w:eastAsia="Cambria" w:hAnsiTheme="minorHAnsi" w:cstheme="minorHAnsi"/>
          <w:b/>
          <w:sz w:val="24"/>
          <w:u w:val="single"/>
          <w:bdr w:val="single" w:sz="8" w:space="0" w:color="auto"/>
        </w:rPr>
        <w:t>economic freedom</w:t>
      </w:r>
      <w:r w:rsidRPr="00FB2058">
        <w:rPr>
          <w:rFonts w:asciiTheme="minorHAnsi" w:eastAsia="Cambria" w:hAnsiTheme="minorHAnsi" w:cstheme="minorHAnsi"/>
        </w:rPr>
        <w:t xml:space="preserve">, including the freedom to trade, </w:t>
      </w:r>
      <w:r w:rsidRPr="00FB2058">
        <w:rPr>
          <w:rFonts w:asciiTheme="minorHAnsi" w:eastAsia="Cambria" w:hAnsiTheme="minorHAnsi" w:cstheme="minorHAnsi"/>
          <w:b/>
          <w:sz w:val="24"/>
          <w:u w:val="single"/>
          <w:bdr w:val="single" w:sz="8" w:space="0" w:color="auto"/>
        </w:rPr>
        <w:t>significantly decreases the probability</w:t>
      </w:r>
      <w:r w:rsidRPr="00FB2058">
        <w:rPr>
          <w:rFonts w:asciiTheme="minorHAnsi" w:eastAsia="Cambria" w:hAnsiTheme="minorHAnsi" w:cstheme="minorHAnsi"/>
        </w:rPr>
        <w:t xml:space="preserve"> that </w:t>
      </w:r>
      <w:r w:rsidRPr="00FB2058">
        <w:rPr>
          <w:rFonts w:asciiTheme="minorHAnsi" w:eastAsia="Cambria" w:hAnsiTheme="minorHAnsi" w:cstheme="minorHAnsi"/>
          <w:b/>
          <w:sz w:val="24"/>
          <w:u w:val="single"/>
          <w:bdr w:val="single" w:sz="8" w:space="0" w:color="auto"/>
        </w:rPr>
        <w:t>a country will experience a military dispute with another</w:t>
      </w:r>
      <w:r w:rsidRPr="00FB2058">
        <w:rPr>
          <w:rFonts w:asciiTheme="minorHAnsi" w:eastAsia="Cambria" w:hAnsiTheme="minorHAnsi" w:cstheme="minorHAnsi"/>
        </w:rPr>
        <w:t xml:space="preserve"> country. </w:t>
      </w:r>
      <w:r w:rsidRPr="00FB2058">
        <w:rPr>
          <w:rFonts w:asciiTheme="minorHAnsi" w:eastAsia="Cambria" w:hAnsiTheme="minorHAnsi" w:cstheme="minorHAnsi"/>
          <w:u w:val="single"/>
        </w:rPr>
        <w:t>Through econometric analysis, he found</w:t>
      </w:r>
      <w:r w:rsidRPr="00FB2058">
        <w:rPr>
          <w:rFonts w:asciiTheme="minorHAnsi" w:eastAsia="Cambria" w:hAnsiTheme="minorHAnsi" w:cstheme="minorHAnsi"/>
        </w:rPr>
        <w:t xml:space="preserve"> that, “</w:t>
      </w:r>
      <w:r w:rsidRPr="00FB2058">
        <w:rPr>
          <w:rFonts w:asciiTheme="minorHAnsi" w:eastAsia="Cambria" w:hAnsiTheme="minorHAnsi" w:cstheme="minorHAnsi"/>
          <w:u w:val="single"/>
        </w:rPr>
        <w:t>Making economies freer translates into making countries more peaceful</w:t>
      </w:r>
      <w:r w:rsidRPr="00FB2058">
        <w:rPr>
          <w:rFonts w:asciiTheme="minorHAnsi" w:eastAsia="Cambria" w:hAnsiTheme="minorHAnsi" w:cstheme="minorHAnsi"/>
        </w:rPr>
        <w:t xml:space="preserve">. At the extremes, </w:t>
      </w:r>
      <w:r w:rsidRPr="00FB2058">
        <w:rPr>
          <w:rFonts w:asciiTheme="minorHAnsi" w:eastAsia="Cambria" w:hAnsiTheme="minorHAnsi" w:cstheme="minorHAnsi"/>
          <w:b/>
          <w:sz w:val="24"/>
          <w:highlight w:val="green"/>
          <w:u w:val="single"/>
          <w:bdr w:val="single" w:sz="8" w:space="0" w:color="auto"/>
        </w:rPr>
        <w:t>the least free states are</w:t>
      </w:r>
      <w:r w:rsidRPr="00FB2058">
        <w:rPr>
          <w:rFonts w:asciiTheme="minorHAnsi" w:eastAsia="Cambria" w:hAnsiTheme="minorHAnsi" w:cstheme="minorHAnsi"/>
          <w:b/>
          <w:sz w:val="24"/>
          <w:u w:val="single"/>
          <w:bdr w:val="single" w:sz="8" w:space="0" w:color="auto"/>
        </w:rPr>
        <w:t xml:space="preserve"> about </w:t>
      </w:r>
      <w:r w:rsidRPr="00FB2058">
        <w:rPr>
          <w:rFonts w:asciiTheme="minorHAnsi" w:eastAsia="Cambria" w:hAnsiTheme="minorHAnsi" w:cstheme="minorHAnsi"/>
          <w:b/>
          <w:sz w:val="24"/>
          <w:highlight w:val="green"/>
          <w:u w:val="single"/>
          <w:bdr w:val="single" w:sz="8" w:space="0" w:color="auto"/>
        </w:rPr>
        <w:t>14 times as conflict prone as the most free</w:t>
      </w:r>
      <w:r w:rsidRPr="00FB2058">
        <w:rPr>
          <w:rFonts w:asciiTheme="minorHAnsi" w:eastAsia="Cambria" w:hAnsiTheme="minorHAnsi" w:cstheme="minorHAnsi"/>
          <w:b/>
          <w:sz w:val="24"/>
          <w:u w:val="single"/>
          <w:bdr w:val="single" w:sz="8" w:space="0" w:color="auto"/>
        </w:rPr>
        <w:t>.</w:t>
      </w:r>
      <w:r w:rsidRPr="00FB2058">
        <w:rPr>
          <w:rFonts w:asciiTheme="minorHAnsi" w:eastAsia="Cambria" w:hAnsiTheme="minorHAnsi" w:cstheme="minorHAnsi"/>
        </w:rPr>
        <w:t>”</w:t>
      </w:r>
    </w:p>
    <w:p w14:paraId="1DCA51AC"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 xml:space="preserve">By the way, Dr. </w:t>
      </w:r>
      <w:r w:rsidRPr="00FB2058">
        <w:rPr>
          <w:rFonts w:asciiTheme="minorHAnsi" w:eastAsia="Cambria" w:hAnsiTheme="minorHAnsi" w:cstheme="minorHAnsi"/>
          <w:u w:val="single"/>
        </w:rPr>
        <w:t>Gartzke’s analysis found</w:t>
      </w:r>
      <w:r w:rsidRPr="00FB2058">
        <w:rPr>
          <w:rFonts w:asciiTheme="minorHAnsi" w:eastAsia="Cambria" w:hAnsiTheme="minorHAnsi" w:cstheme="minorHAnsi"/>
        </w:rPr>
        <w:t xml:space="preserve"> that </w:t>
      </w:r>
      <w:r w:rsidRPr="00FB2058">
        <w:rPr>
          <w:rFonts w:asciiTheme="minorHAnsi" w:eastAsia="Cambria" w:hAnsiTheme="minorHAnsi" w:cstheme="minorHAnsi"/>
          <w:u w:val="single"/>
        </w:rPr>
        <w:t>economic freedom was a far more important variable</w:t>
      </w:r>
      <w:r w:rsidRPr="00FB2058">
        <w:rPr>
          <w:rFonts w:asciiTheme="minorHAnsi" w:eastAsia="Cambria" w:hAnsiTheme="minorHAnsi" w:cstheme="minorHAnsi"/>
        </w:rPr>
        <w:t xml:space="preserve"> in determining a countries propensity to go to war </w:t>
      </w:r>
      <w:r w:rsidRPr="00FB2058">
        <w:rPr>
          <w:rFonts w:asciiTheme="minorHAnsi" w:eastAsia="Cambria" w:hAnsiTheme="minorHAnsi" w:cstheme="minorHAnsi"/>
          <w:u w:val="single"/>
        </w:rPr>
        <w:t>than democracy.</w:t>
      </w:r>
    </w:p>
    <w:p w14:paraId="75ABF186"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 xml:space="preserve">A third reason why </w:t>
      </w:r>
      <w:r w:rsidRPr="00FB2058">
        <w:rPr>
          <w:rFonts w:asciiTheme="minorHAnsi" w:eastAsia="Cambria" w:hAnsiTheme="minorHAnsi" w:cstheme="minorHAnsi"/>
          <w:b/>
          <w:sz w:val="24"/>
          <w:highlight w:val="green"/>
          <w:u w:val="single"/>
          <w:bdr w:val="single" w:sz="8" w:space="0" w:color="auto"/>
        </w:rPr>
        <w:t>free trade</w:t>
      </w:r>
      <w:r w:rsidRPr="00FB2058">
        <w:rPr>
          <w:rFonts w:asciiTheme="minorHAnsi" w:eastAsia="Cambria" w:hAnsiTheme="minorHAnsi" w:cstheme="minorHAnsi"/>
        </w:rPr>
        <w:t xml:space="preserve"> promotes peace is because it </w:t>
      </w:r>
      <w:r w:rsidRPr="00FB2058">
        <w:rPr>
          <w:rFonts w:asciiTheme="minorHAnsi" w:eastAsia="Cambria" w:hAnsiTheme="minorHAnsi" w:cstheme="minorHAnsi"/>
          <w:b/>
          <w:sz w:val="24"/>
          <w:highlight w:val="green"/>
          <w:u w:val="single"/>
          <w:bdr w:val="single" w:sz="8" w:space="0" w:color="auto"/>
        </w:rPr>
        <w:t xml:space="preserve">allows nations to acquire wealth through </w:t>
      </w:r>
      <w:r w:rsidRPr="00FB2058">
        <w:rPr>
          <w:rFonts w:asciiTheme="minorHAnsi" w:eastAsia="Cambria" w:hAnsiTheme="minorHAnsi" w:cstheme="minorHAnsi"/>
          <w:b/>
          <w:sz w:val="24"/>
          <w:u w:val="single"/>
          <w:bdr w:val="single" w:sz="8" w:space="0" w:color="auto"/>
        </w:rPr>
        <w:t xml:space="preserve">production and </w:t>
      </w:r>
      <w:r w:rsidRPr="00FB2058">
        <w:rPr>
          <w:rFonts w:asciiTheme="minorHAnsi" w:eastAsia="Cambria" w:hAnsiTheme="minorHAnsi" w:cstheme="minorHAnsi"/>
          <w:b/>
          <w:sz w:val="24"/>
          <w:highlight w:val="green"/>
          <w:u w:val="single"/>
          <w:bdr w:val="single" w:sz="8" w:space="0" w:color="auto"/>
        </w:rPr>
        <w:t>exchange rather than conquest</w:t>
      </w:r>
      <w:r w:rsidRPr="00FB2058">
        <w:rPr>
          <w:rFonts w:asciiTheme="minorHAnsi" w:eastAsia="Cambria" w:hAnsiTheme="minorHAnsi" w:cstheme="minorHAnsi"/>
        </w:rPr>
        <w:t xml:space="preserve"> of territory and resources. </w:t>
      </w:r>
      <w:r w:rsidRPr="00FB2058">
        <w:rPr>
          <w:rFonts w:asciiTheme="minorHAnsi" w:eastAsia="Cambria" w:hAnsiTheme="minorHAnsi" w:cstheme="minorHAnsi"/>
          <w:u w:val="single"/>
        </w:rPr>
        <w:t>As economies develop, wealth is</w:t>
      </w:r>
      <w:r w:rsidRPr="00FB2058">
        <w:rPr>
          <w:rFonts w:asciiTheme="minorHAnsi" w:eastAsia="Cambria" w:hAnsiTheme="minorHAnsi" w:cstheme="minorHAnsi"/>
        </w:rPr>
        <w:t xml:space="preserve"> increasingly </w:t>
      </w:r>
      <w:r w:rsidRPr="00FB2058">
        <w:rPr>
          <w:rFonts w:asciiTheme="minorHAnsi" w:eastAsia="Cambria" w:hAnsiTheme="minorHAnsi" w:cstheme="minorHAnsi"/>
          <w:u w:val="single"/>
        </w:rPr>
        <w:t>measured in</w:t>
      </w:r>
      <w:r w:rsidRPr="00FB2058">
        <w:rPr>
          <w:rFonts w:asciiTheme="minorHAnsi" w:eastAsia="Cambria" w:hAnsiTheme="minorHAnsi" w:cstheme="minorHAnsi"/>
        </w:rPr>
        <w:t xml:space="preserve"> terms of </w:t>
      </w:r>
      <w:r w:rsidRPr="00FB2058">
        <w:rPr>
          <w:rFonts w:asciiTheme="minorHAnsi" w:eastAsia="Cambria" w:hAnsiTheme="minorHAnsi" w:cstheme="minorHAnsi"/>
          <w:b/>
          <w:sz w:val="24"/>
          <w:u w:val="single"/>
          <w:bdr w:val="single" w:sz="8" w:space="0" w:color="auto"/>
        </w:rPr>
        <w:t>i</w:t>
      </w:r>
      <w:r w:rsidRPr="00FB2058">
        <w:rPr>
          <w:rFonts w:asciiTheme="minorHAnsi" w:eastAsia="Cambria" w:hAnsiTheme="minorHAnsi" w:cstheme="minorHAnsi"/>
        </w:rPr>
        <w:t xml:space="preserve">ntellectual </w:t>
      </w:r>
      <w:r w:rsidRPr="00FB2058">
        <w:rPr>
          <w:rFonts w:asciiTheme="minorHAnsi" w:eastAsia="Cambria" w:hAnsiTheme="minorHAnsi" w:cstheme="minorHAnsi"/>
          <w:b/>
          <w:sz w:val="24"/>
          <w:u w:val="single"/>
          <w:bdr w:val="single" w:sz="8" w:space="0" w:color="auto"/>
        </w:rPr>
        <w:t>p</w:t>
      </w:r>
      <w:r w:rsidRPr="00FB2058">
        <w:rPr>
          <w:rFonts w:asciiTheme="minorHAnsi" w:eastAsia="Cambria" w:hAnsiTheme="minorHAnsi" w:cstheme="minorHAnsi"/>
        </w:rPr>
        <w:t xml:space="preserve">roperty, </w:t>
      </w:r>
      <w:r w:rsidRPr="00FB2058">
        <w:rPr>
          <w:rFonts w:asciiTheme="minorHAnsi" w:eastAsia="Cambria" w:hAnsiTheme="minorHAnsi" w:cstheme="minorHAnsi"/>
          <w:u w:val="single"/>
        </w:rPr>
        <w:t>financial assets, and human capital</w:t>
      </w:r>
      <w:r w:rsidRPr="00FB2058">
        <w:rPr>
          <w:rFonts w:asciiTheme="minorHAnsi" w:eastAsia="Cambria" w:hAnsiTheme="minorHAnsi" w:cstheme="minorHAnsi"/>
        </w:rPr>
        <w:t xml:space="preserve">. </w:t>
      </w:r>
      <w:r w:rsidRPr="00FB2058">
        <w:rPr>
          <w:rFonts w:asciiTheme="minorHAnsi" w:eastAsia="Cambria" w:hAnsiTheme="minorHAnsi" w:cstheme="minorHAnsi"/>
          <w:u w:val="single"/>
        </w:rPr>
        <w:t>Such</w:t>
      </w:r>
      <w:r w:rsidRPr="00FB2058">
        <w:rPr>
          <w:rFonts w:asciiTheme="minorHAnsi" w:eastAsia="Cambria" w:hAnsiTheme="minorHAnsi" w:cstheme="minorHAnsi"/>
        </w:rPr>
        <w:t xml:space="preserve"> </w:t>
      </w:r>
      <w:r w:rsidRPr="00FB2058">
        <w:rPr>
          <w:rFonts w:asciiTheme="minorHAnsi" w:eastAsia="Cambria" w:hAnsiTheme="minorHAnsi" w:cstheme="minorHAnsi"/>
          <w:b/>
          <w:sz w:val="24"/>
          <w:u w:val="single"/>
          <w:bdr w:val="single" w:sz="8" w:space="0" w:color="auto"/>
        </w:rPr>
        <w:t>assets cannot be easily seized by armies</w:t>
      </w:r>
      <w:r w:rsidRPr="00FB2058">
        <w:rPr>
          <w:rFonts w:asciiTheme="minorHAnsi" w:eastAsia="Cambria" w:hAnsiTheme="minorHAnsi" w:cstheme="minorHAnsi"/>
        </w:rPr>
        <w:t xml:space="preserve">. In contrast, </w:t>
      </w:r>
      <w:r w:rsidRPr="00FB2058">
        <w:rPr>
          <w:rFonts w:asciiTheme="minorHAnsi" w:eastAsia="Cambria" w:hAnsiTheme="minorHAnsi" w:cstheme="minorHAnsi"/>
          <w:u w:val="single"/>
        </w:rPr>
        <w:t>hard assets</w:t>
      </w:r>
      <w:r w:rsidRPr="00FB2058">
        <w:rPr>
          <w:rFonts w:asciiTheme="minorHAnsi" w:eastAsia="Cambria" w:hAnsiTheme="minorHAnsi" w:cstheme="minorHAnsi"/>
        </w:rPr>
        <w:t xml:space="preserve"> such as minerals and farmland </w:t>
      </w:r>
      <w:r w:rsidRPr="00FB2058">
        <w:rPr>
          <w:rFonts w:asciiTheme="minorHAnsi" w:eastAsia="Cambria" w:hAnsiTheme="minorHAnsi" w:cstheme="minorHAnsi"/>
          <w:u w:val="single"/>
        </w:rPr>
        <w:t>are becoming</w:t>
      </w:r>
      <w:r w:rsidRPr="00FB2058">
        <w:rPr>
          <w:rFonts w:asciiTheme="minorHAnsi" w:eastAsia="Cambria" w:hAnsiTheme="minorHAnsi" w:cstheme="minorHAnsi"/>
        </w:rPr>
        <w:t xml:space="preserve"> relatively </w:t>
      </w:r>
      <w:r w:rsidRPr="00FB2058">
        <w:rPr>
          <w:rFonts w:asciiTheme="minorHAnsi" w:eastAsia="Cambria" w:hAnsiTheme="minorHAnsi" w:cstheme="minorHAnsi"/>
          <w:u w:val="single"/>
        </w:rPr>
        <w:t>less important in a high-tech</w:t>
      </w:r>
      <w:r w:rsidRPr="00FB2058">
        <w:rPr>
          <w:rFonts w:asciiTheme="minorHAnsi" w:eastAsia="Cambria" w:hAnsiTheme="minorHAnsi" w:cstheme="minorHAnsi"/>
        </w:rPr>
        <w:t xml:space="preserve">, service </w:t>
      </w:r>
      <w:r w:rsidRPr="00FB2058">
        <w:rPr>
          <w:rFonts w:asciiTheme="minorHAnsi" w:eastAsia="Cambria" w:hAnsiTheme="minorHAnsi" w:cstheme="minorHAnsi"/>
          <w:u w:val="single"/>
        </w:rPr>
        <w:t>economy.</w:t>
      </w:r>
      <w:r w:rsidRPr="00FB2058">
        <w:rPr>
          <w:rFonts w:asciiTheme="minorHAnsi" w:eastAsia="Cambria" w:hAnsiTheme="minorHAnsi" w:cstheme="minorHAnsi"/>
        </w:rPr>
        <w:t xml:space="preserve"> </w:t>
      </w:r>
      <w:r w:rsidRPr="00FB2058">
        <w:rPr>
          <w:rFonts w:asciiTheme="minorHAnsi" w:eastAsia="Cambria" w:hAnsiTheme="minorHAnsi" w:cstheme="minorHAnsi"/>
          <w:b/>
          <w:sz w:val="24"/>
          <w:u w:val="single"/>
          <w:bdr w:val="single" w:sz="8" w:space="0" w:color="auto"/>
        </w:rPr>
        <w:t>If people need resources outside their national borders, say oil or timber or farm products, they</w:t>
      </w:r>
      <w:r w:rsidRPr="00FB2058">
        <w:rPr>
          <w:rFonts w:asciiTheme="minorHAnsi" w:eastAsia="Cambria" w:hAnsiTheme="minorHAnsi" w:cstheme="minorHAnsi"/>
        </w:rPr>
        <w:t xml:space="preserve"> can </w:t>
      </w:r>
      <w:r w:rsidRPr="00FB2058">
        <w:rPr>
          <w:rFonts w:asciiTheme="minorHAnsi" w:eastAsia="Cambria" w:hAnsiTheme="minorHAnsi" w:cstheme="minorHAnsi"/>
          <w:b/>
          <w:sz w:val="24"/>
          <w:u w:val="single"/>
          <w:bdr w:val="single" w:sz="8" w:space="0" w:color="auto"/>
        </w:rPr>
        <w:t>acquire them peacefully by trading away what they</w:t>
      </w:r>
      <w:r w:rsidRPr="00FB2058">
        <w:rPr>
          <w:rFonts w:asciiTheme="minorHAnsi" w:eastAsia="Cambria" w:hAnsiTheme="minorHAnsi" w:cstheme="minorHAnsi"/>
        </w:rPr>
        <w:t xml:space="preserve"> can </w:t>
      </w:r>
      <w:r w:rsidRPr="00FB2058">
        <w:rPr>
          <w:rFonts w:asciiTheme="minorHAnsi" w:eastAsia="Cambria" w:hAnsiTheme="minorHAnsi" w:cstheme="minorHAnsi"/>
          <w:b/>
          <w:sz w:val="24"/>
          <w:u w:val="single"/>
          <w:bdr w:val="single" w:sz="8" w:space="0" w:color="auto"/>
        </w:rPr>
        <w:t>produce</w:t>
      </w:r>
      <w:r w:rsidRPr="00FB2058">
        <w:rPr>
          <w:rFonts w:asciiTheme="minorHAnsi" w:eastAsia="Cambria" w:hAnsiTheme="minorHAnsi" w:cstheme="minorHAnsi"/>
        </w:rPr>
        <w:t xml:space="preserve"> best </w:t>
      </w:r>
      <w:r w:rsidRPr="00FB2058">
        <w:rPr>
          <w:rFonts w:asciiTheme="minorHAnsi" w:eastAsia="Cambria" w:hAnsiTheme="minorHAnsi" w:cstheme="minorHAnsi"/>
          <w:b/>
          <w:sz w:val="24"/>
          <w:u w:val="single"/>
          <w:bdr w:val="single" w:sz="8" w:space="0" w:color="auto"/>
        </w:rPr>
        <w:t>at home</w:t>
      </w:r>
      <w:r w:rsidRPr="00FB2058">
        <w:rPr>
          <w:rFonts w:asciiTheme="minorHAnsi" w:eastAsia="Cambria" w:hAnsiTheme="minorHAnsi" w:cstheme="minorHAnsi"/>
        </w:rPr>
        <w:t xml:space="preserve">. In short, </w:t>
      </w:r>
      <w:r w:rsidRPr="00FB2058">
        <w:rPr>
          <w:rFonts w:asciiTheme="minorHAnsi" w:eastAsia="Cambria" w:hAnsiTheme="minorHAnsi" w:cstheme="minorHAnsi"/>
          <w:highlight w:val="green"/>
          <w:u w:val="single"/>
        </w:rPr>
        <w:t>globalization</w:t>
      </w:r>
      <w:r w:rsidRPr="00FB2058">
        <w:rPr>
          <w:rFonts w:asciiTheme="minorHAnsi" w:eastAsia="Cambria" w:hAnsiTheme="minorHAnsi" w:cstheme="minorHAnsi"/>
          <w:u w:val="single"/>
        </w:rPr>
        <w:t xml:space="preserve"> and the development it has spurred</w:t>
      </w:r>
      <w:r w:rsidRPr="00FB2058">
        <w:rPr>
          <w:rFonts w:asciiTheme="minorHAnsi" w:eastAsia="Cambria" w:hAnsiTheme="minorHAnsi" w:cstheme="minorHAnsi"/>
        </w:rPr>
        <w:t xml:space="preserve"> have </w:t>
      </w:r>
      <w:r w:rsidRPr="00FB2058">
        <w:rPr>
          <w:rFonts w:asciiTheme="minorHAnsi" w:eastAsia="Cambria" w:hAnsiTheme="minorHAnsi" w:cstheme="minorHAnsi"/>
          <w:b/>
          <w:sz w:val="24"/>
          <w:highlight w:val="green"/>
          <w:u w:val="single"/>
          <w:bdr w:val="single" w:sz="8" w:space="0" w:color="auto"/>
        </w:rPr>
        <w:t>rendered</w:t>
      </w:r>
      <w:r w:rsidRPr="00FB2058">
        <w:rPr>
          <w:rFonts w:asciiTheme="minorHAnsi" w:eastAsia="Cambria" w:hAnsiTheme="minorHAnsi" w:cstheme="minorHAnsi"/>
        </w:rPr>
        <w:t xml:space="preserve"> the </w:t>
      </w:r>
      <w:r w:rsidRPr="00FB2058">
        <w:rPr>
          <w:rFonts w:asciiTheme="minorHAnsi" w:eastAsia="Cambria" w:hAnsiTheme="minorHAnsi" w:cstheme="minorHAnsi"/>
          <w:b/>
          <w:sz w:val="24"/>
          <w:highlight w:val="green"/>
          <w:u w:val="single"/>
          <w:bdr w:val="single" w:sz="8" w:space="0" w:color="auto"/>
        </w:rPr>
        <w:t>spoils of war less valuable.</w:t>
      </w:r>
    </w:p>
    <w:p w14:paraId="605D8ACD" w14:textId="77777777" w:rsidR="009C7F87" w:rsidRPr="00FB2058" w:rsidRDefault="009C7F87" w:rsidP="009C7F87">
      <w:pPr>
        <w:rPr>
          <w:rFonts w:asciiTheme="minorHAnsi" w:eastAsia="Cambria" w:hAnsiTheme="minorHAnsi" w:cstheme="minorHAnsi"/>
          <w:b/>
          <w:iCs w:val="0"/>
          <w:sz w:val="24"/>
          <w:u w:val="single"/>
          <w:bdr w:val="single" w:sz="8" w:space="0" w:color="auto"/>
        </w:rPr>
      </w:pPr>
      <w:r w:rsidRPr="00FB2058">
        <w:rPr>
          <w:rFonts w:asciiTheme="minorHAnsi" w:eastAsia="Cambria" w:hAnsiTheme="minorHAnsi" w:cstheme="minorHAnsi"/>
        </w:rPr>
        <w:t xml:space="preserve">Of course, free trade and globalization do not guarantee peace. Hot-blooded nationalism and ideological fervor can overwhelm cold economic calculations. Any relationship involving human beings will be messy and non-linier. There will always be exceptions and outliers in such complex relationships involving economies and governments. But </w:t>
      </w:r>
      <w:r w:rsidRPr="00FB2058">
        <w:rPr>
          <w:rFonts w:asciiTheme="minorHAnsi" w:eastAsia="Cambria" w:hAnsiTheme="minorHAnsi" w:cstheme="minorHAnsi"/>
          <w:b/>
          <w:sz w:val="24"/>
          <w:u w:val="single"/>
          <w:bdr w:val="single" w:sz="8" w:space="0" w:color="auto"/>
        </w:rPr>
        <w:t>deep trade</w:t>
      </w:r>
      <w:r w:rsidRPr="00FB2058">
        <w:rPr>
          <w:rFonts w:asciiTheme="minorHAnsi" w:eastAsia="Cambria" w:hAnsiTheme="minorHAnsi" w:cstheme="minorHAnsi"/>
        </w:rPr>
        <w:t xml:space="preserve"> and investment </w:t>
      </w:r>
      <w:r w:rsidRPr="00FB2058">
        <w:rPr>
          <w:rFonts w:asciiTheme="minorHAnsi" w:eastAsia="Cambria" w:hAnsiTheme="minorHAnsi" w:cstheme="minorHAnsi"/>
          <w:b/>
          <w:sz w:val="24"/>
          <w:u w:val="single"/>
          <w:bdr w:val="single" w:sz="8" w:space="0" w:color="auto"/>
        </w:rPr>
        <w:t>ties among nations make war less attractive.</w:t>
      </w:r>
    </w:p>
    <w:p w14:paraId="7FA2D4AD"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rPr>
        <w:t>A Virtuous Cycle of Democracy, Peace and Trade</w:t>
      </w:r>
    </w:p>
    <w:p w14:paraId="24C5FADE"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u w:val="single"/>
        </w:rPr>
        <w:t>The global trends we’ve witnessed</w:t>
      </w:r>
      <w:r w:rsidRPr="00FB2058">
        <w:rPr>
          <w:rFonts w:asciiTheme="minorHAnsi" w:eastAsia="Cambria" w:hAnsiTheme="minorHAnsi" w:cstheme="minorHAnsi"/>
        </w:rPr>
        <w:t xml:space="preserve"> in the spread of trade, democracy and peace tend to </w:t>
      </w:r>
      <w:r w:rsidRPr="00FB2058">
        <w:rPr>
          <w:rFonts w:asciiTheme="minorHAnsi" w:eastAsia="Cambria" w:hAnsiTheme="minorHAnsi" w:cstheme="minorHAnsi"/>
          <w:b/>
          <w:sz w:val="24"/>
          <w:u w:val="single"/>
          <w:bdr w:val="single" w:sz="8" w:space="0" w:color="auto"/>
        </w:rPr>
        <w:t>reinforce each</w:t>
      </w:r>
      <w:r w:rsidRPr="00FB2058">
        <w:rPr>
          <w:rFonts w:asciiTheme="minorHAnsi" w:eastAsia="Cambria" w:hAnsiTheme="minorHAnsi" w:cstheme="minorHAnsi"/>
        </w:rPr>
        <w:t xml:space="preserve"> other in a grand and virtuous cycle. As trade and development encourage more representative government, those governments provide more predictability and incremental reform, creating a better climate for trade and investment to flourish. And </w:t>
      </w:r>
      <w:r w:rsidRPr="00FB2058">
        <w:rPr>
          <w:rFonts w:asciiTheme="minorHAnsi" w:eastAsia="Cambria" w:hAnsiTheme="minorHAnsi" w:cstheme="minorHAnsi"/>
          <w:u w:val="single"/>
        </w:rPr>
        <w:t>as the spread of trade</w:t>
      </w:r>
      <w:r w:rsidRPr="00FB2058">
        <w:rPr>
          <w:rFonts w:asciiTheme="minorHAnsi" w:eastAsia="Cambria" w:hAnsiTheme="minorHAnsi" w:cstheme="minorHAnsi"/>
        </w:rPr>
        <w:t xml:space="preserve"> and democracy </w:t>
      </w:r>
      <w:r w:rsidRPr="00FB2058">
        <w:rPr>
          <w:rFonts w:asciiTheme="minorHAnsi" w:eastAsia="Cambria" w:hAnsiTheme="minorHAnsi" w:cstheme="minorHAnsi"/>
          <w:u w:val="single"/>
        </w:rPr>
        <w:t>foster peace, the decline of war creates a more hospitable environment for trade</w:t>
      </w:r>
      <w:r w:rsidRPr="00FB2058">
        <w:rPr>
          <w:rFonts w:asciiTheme="minorHAnsi" w:eastAsia="Cambria" w:hAnsiTheme="minorHAnsi" w:cstheme="minorHAnsi"/>
        </w:rPr>
        <w:t xml:space="preserve"> and economic growth and political stability.</w:t>
      </w:r>
    </w:p>
    <w:p w14:paraId="5A35E09A" w14:textId="77777777" w:rsidR="009C7F87" w:rsidRPr="00FB2058" w:rsidRDefault="009C7F87" w:rsidP="009C7F87">
      <w:pPr>
        <w:rPr>
          <w:rFonts w:asciiTheme="minorHAnsi" w:eastAsia="Cambria" w:hAnsiTheme="minorHAnsi" w:cstheme="minorHAnsi"/>
          <w:u w:val="single"/>
        </w:rPr>
      </w:pPr>
      <w:r w:rsidRPr="00FB2058">
        <w:rPr>
          <w:rFonts w:asciiTheme="minorHAnsi" w:eastAsia="Cambria" w:hAnsiTheme="minorHAnsi" w:cstheme="minorHAnsi"/>
        </w:rPr>
        <w:t xml:space="preserve">We can see this virtuous cycle at work in the world today. The European Union just celebrated its 50th birthday. For many of the same non-economic reasons that motivated the founders of the GATT, the original members of the European community hoped to build a more sturdy foundation for peace. Out of the ashes of World War II, the United States urged Germany, France and other Western European nations to form a common market that has become the European Union. In large part </w:t>
      </w:r>
      <w:r w:rsidRPr="00FB2058">
        <w:rPr>
          <w:rFonts w:asciiTheme="minorHAnsi" w:eastAsia="Cambria" w:hAnsiTheme="minorHAnsi" w:cstheme="minorHAnsi"/>
          <w:highlight w:val="green"/>
          <w:u w:val="single"/>
        </w:rPr>
        <w:t>because of</w:t>
      </w:r>
      <w:r w:rsidRPr="00FB2058">
        <w:rPr>
          <w:rFonts w:asciiTheme="minorHAnsi" w:eastAsia="Cambria" w:hAnsiTheme="minorHAnsi" w:cstheme="minorHAnsi"/>
          <w:u w:val="single"/>
        </w:rPr>
        <w:t xml:space="preserve"> their </w:t>
      </w:r>
      <w:r w:rsidRPr="00FB2058">
        <w:rPr>
          <w:rFonts w:asciiTheme="minorHAnsi" w:eastAsia="Cambria" w:hAnsiTheme="minorHAnsi" w:cstheme="minorHAnsi"/>
          <w:highlight w:val="green"/>
          <w:u w:val="single"/>
        </w:rPr>
        <w:t>intertwined economies</w:t>
      </w:r>
      <w:r w:rsidRPr="00FB2058">
        <w:rPr>
          <w:rFonts w:asciiTheme="minorHAnsi" w:eastAsia="Cambria" w:hAnsiTheme="minorHAnsi" w:cstheme="minorHAnsi"/>
        </w:rPr>
        <w:t xml:space="preserve">, a general </w:t>
      </w:r>
      <w:r w:rsidRPr="00FB2058">
        <w:rPr>
          <w:rFonts w:asciiTheme="minorHAnsi" w:eastAsia="Cambria" w:hAnsiTheme="minorHAnsi" w:cstheme="minorHAnsi"/>
          <w:b/>
          <w:sz w:val="24"/>
          <w:highlight w:val="green"/>
          <w:u w:val="single"/>
          <w:bdr w:val="single" w:sz="8" w:space="0" w:color="auto"/>
        </w:rPr>
        <w:t>war in Europe is</w:t>
      </w:r>
      <w:r w:rsidRPr="00FB2058">
        <w:rPr>
          <w:rFonts w:asciiTheme="minorHAnsi" w:eastAsia="Cambria" w:hAnsiTheme="minorHAnsi" w:cstheme="minorHAnsi"/>
          <w:b/>
          <w:sz w:val="24"/>
          <w:u w:val="single"/>
          <w:bdr w:val="single" w:sz="8" w:space="0" w:color="auto"/>
        </w:rPr>
        <w:t xml:space="preserve"> now </w:t>
      </w:r>
      <w:r w:rsidRPr="00FB2058">
        <w:rPr>
          <w:rFonts w:asciiTheme="minorHAnsi" w:eastAsia="Cambria" w:hAnsiTheme="minorHAnsi" w:cstheme="minorHAnsi"/>
          <w:b/>
          <w:sz w:val="24"/>
          <w:highlight w:val="green"/>
          <w:u w:val="single"/>
          <w:bdr w:val="single" w:sz="8" w:space="0" w:color="auto"/>
        </w:rPr>
        <w:t>unthinkable.</w:t>
      </w:r>
    </w:p>
    <w:p w14:paraId="5FF6587F" w14:textId="77777777" w:rsidR="009C7F87" w:rsidRPr="00FB2058" w:rsidRDefault="009C7F87" w:rsidP="009C7F87">
      <w:pPr>
        <w:rPr>
          <w:rFonts w:asciiTheme="minorHAnsi" w:eastAsia="Cambria" w:hAnsiTheme="minorHAnsi" w:cstheme="minorHAnsi"/>
        </w:rPr>
      </w:pPr>
      <w:r w:rsidRPr="00FB2058">
        <w:rPr>
          <w:rFonts w:asciiTheme="minorHAnsi" w:eastAsia="Cambria" w:hAnsiTheme="minorHAnsi" w:cstheme="minorHAnsi"/>
          <w:b/>
          <w:sz w:val="24"/>
          <w:highlight w:val="green"/>
          <w:u w:val="single"/>
          <w:bdr w:val="single" w:sz="8" w:space="0" w:color="auto"/>
        </w:rPr>
        <w:t>In East Asia</w:t>
      </w:r>
      <w:r w:rsidRPr="00FB2058">
        <w:rPr>
          <w:rFonts w:asciiTheme="minorHAnsi" w:eastAsia="Cambria" w:hAnsiTheme="minorHAnsi" w:cstheme="minorHAnsi"/>
        </w:rPr>
        <w:t xml:space="preserve">, the </w:t>
      </w:r>
      <w:r w:rsidRPr="00FB2058">
        <w:rPr>
          <w:rFonts w:asciiTheme="minorHAnsi" w:eastAsia="Cambria" w:hAnsiTheme="minorHAnsi" w:cstheme="minorHAnsi"/>
          <w:b/>
          <w:sz w:val="24"/>
          <w:highlight w:val="green"/>
          <w:u w:val="single"/>
          <w:bdr w:val="single" w:sz="8" w:space="0" w:color="auto"/>
        </w:rPr>
        <w:t>extensive</w:t>
      </w:r>
      <w:r w:rsidRPr="00FB2058">
        <w:rPr>
          <w:rFonts w:asciiTheme="minorHAnsi" w:eastAsia="Cambria" w:hAnsiTheme="minorHAnsi" w:cstheme="minorHAnsi"/>
        </w:rPr>
        <w:t xml:space="preserve"> and growing </w:t>
      </w:r>
      <w:r w:rsidRPr="00FB2058">
        <w:rPr>
          <w:rFonts w:asciiTheme="minorHAnsi" w:eastAsia="Cambria" w:hAnsiTheme="minorHAnsi" w:cstheme="minorHAnsi"/>
          <w:b/>
          <w:sz w:val="24"/>
          <w:highlight w:val="green"/>
          <w:u w:val="single"/>
          <w:bdr w:val="single" w:sz="8" w:space="0" w:color="auto"/>
        </w:rPr>
        <w:t>economic ties</w:t>
      </w:r>
      <w:r w:rsidRPr="00FB2058">
        <w:rPr>
          <w:rFonts w:asciiTheme="minorHAnsi" w:eastAsia="Cambria" w:hAnsiTheme="minorHAnsi" w:cstheme="minorHAnsi"/>
          <w:b/>
          <w:sz w:val="24"/>
          <w:u w:val="single"/>
          <w:bdr w:val="single" w:sz="8" w:space="0" w:color="auto"/>
        </w:rPr>
        <w:t xml:space="preserve"> among</w:t>
      </w:r>
      <w:r w:rsidRPr="00FB2058">
        <w:rPr>
          <w:rFonts w:asciiTheme="minorHAnsi" w:eastAsia="Cambria" w:hAnsiTheme="minorHAnsi" w:cstheme="minorHAnsi"/>
        </w:rPr>
        <w:t xml:space="preserve"> Mainland </w:t>
      </w:r>
      <w:r w:rsidRPr="00FB2058">
        <w:rPr>
          <w:rFonts w:asciiTheme="minorHAnsi" w:eastAsia="Cambria" w:hAnsiTheme="minorHAnsi" w:cstheme="minorHAnsi"/>
          <w:b/>
          <w:sz w:val="24"/>
          <w:u w:val="single"/>
          <w:bdr w:val="single" w:sz="8" w:space="0" w:color="auto"/>
        </w:rPr>
        <w:t>China, Japan, South Korea, and Taiwan is helping</w:t>
      </w:r>
      <w:r w:rsidRPr="00FB2058">
        <w:rPr>
          <w:rFonts w:asciiTheme="minorHAnsi" w:eastAsia="Cambria" w:hAnsiTheme="minorHAnsi" w:cstheme="minorHAnsi"/>
        </w:rPr>
        <w:t xml:space="preserve"> to </w:t>
      </w:r>
      <w:r w:rsidRPr="00FB2058">
        <w:rPr>
          <w:rFonts w:asciiTheme="minorHAnsi" w:eastAsia="Cambria" w:hAnsiTheme="minorHAnsi" w:cstheme="minorHAnsi"/>
          <w:b/>
          <w:sz w:val="24"/>
          <w:highlight w:val="green"/>
          <w:u w:val="single"/>
          <w:bdr w:val="single" w:sz="8" w:space="0" w:color="auto"/>
        </w:rPr>
        <w:t xml:space="preserve">keep </w:t>
      </w:r>
      <w:r w:rsidRPr="00FB2058">
        <w:rPr>
          <w:rFonts w:asciiTheme="minorHAnsi" w:eastAsia="Cambria" w:hAnsiTheme="minorHAnsi" w:cstheme="minorHAnsi"/>
          <w:b/>
          <w:sz w:val="24"/>
          <w:u w:val="single"/>
          <w:bdr w:val="single" w:sz="8" w:space="0" w:color="auto"/>
        </w:rPr>
        <w:t xml:space="preserve">the </w:t>
      </w:r>
      <w:r w:rsidRPr="00FB2058">
        <w:rPr>
          <w:rFonts w:asciiTheme="minorHAnsi" w:eastAsia="Cambria" w:hAnsiTheme="minorHAnsi" w:cstheme="minorHAnsi"/>
          <w:b/>
          <w:sz w:val="24"/>
          <w:highlight w:val="green"/>
          <w:u w:val="single"/>
          <w:bdr w:val="single" w:sz="8" w:space="0" w:color="auto"/>
        </w:rPr>
        <w:t>peace</w:t>
      </w:r>
      <w:r w:rsidRPr="00FB2058">
        <w:rPr>
          <w:rFonts w:asciiTheme="minorHAnsi" w:eastAsia="Cambria" w:hAnsiTheme="minorHAnsi" w:cstheme="minorHAnsi"/>
        </w:rPr>
        <w:t xml:space="preserve">. </w:t>
      </w:r>
      <w:r w:rsidRPr="00FB2058">
        <w:rPr>
          <w:rFonts w:asciiTheme="minorHAnsi" w:eastAsia="Cambria" w:hAnsiTheme="minorHAnsi" w:cstheme="minorHAnsi"/>
          <w:u w:val="single"/>
        </w:rPr>
        <w:t>China’s</w:t>
      </w:r>
      <w:r w:rsidRPr="00FB2058">
        <w:rPr>
          <w:rFonts w:asciiTheme="minorHAnsi" w:eastAsia="Cambria" w:hAnsiTheme="minorHAnsi" w:cstheme="minorHAnsi"/>
        </w:rPr>
        <w:t xml:space="preserve"> communist </w:t>
      </w:r>
      <w:r w:rsidRPr="00FB2058">
        <w:rPr>
          <w:rFonts w:asciiTheme="minorHAnsi" w:eastAsia="Cambria" w:hAnsiTheme="minorHAnsi" w:cstheme="minorHAnsi"/>
          <w:u w:val="single"/>
        </w:rPr>
        <w:t>rulers may</w:t>
      </w:r>
      <w:r w:rsidRPr="00FB2058">
        <w:rPr>
          <w:rFonts w:asciiTheme="minorHAnsi" w:eastAsia="Cambria" w:hAnsiTheme="minorHAnsi" w:cstheme="minorHAnsi"/>
        </w:rPr>
        <w:t xml:space="preserve"> yet decide </w:t>
      </w:r>
      <w:r w:rsidRPr="00FB2058">
        <w:rPr>
          <w:rFonts w:asciiTheme="minorHAnsi" w:eastAsia="Cambria" w:hAnsiTheme="minorHAnsi" w:cstheme="minorHAnsi"/>
          <w:u w:val="single"/>
        </w:rPr>
        <w:t>to go to war</w:t>
      </w:r>
      <w:r w:rsidRPr="00FB2058">
        <w:rPr>
          <w:rFonts w:asciiTheme="minorHAnsi" w:eastAsia="Cambria" w:hAnsiTheme="minorHAnsi" w:cstheme="minorHAnsi"/>
        </w:rPr>
        <w:t xml:space="preserve"> over its “renegade province,” </w:t>
      </w:r>
      <w:r w:rsidRPr="00FB2058">
        <w:rPr>
          <w:rFonts w:asciiTheme="minorHAnsi" w:eastAsia="Cambria" w:hAnsiTheme="minorHAnsi" w:cstheme="minorHAnsi"/>
          <w:u w:val="single"/>
        </w:rPr>
        <w:t>but</w:t>
      </w:r>
      <w:r w:rsidRPr="00FB2058">
        <w:rPr>
          <w:rFonts w:asciiTheme="minorHAnsi" w:eastAsia="Cambria" w:hAnsiTheme="minorHAnsi" w:cstheme="minorHAnsi"/>
        </w:rPr>
        <w:t xml:space="preserve"> </w:t>
      </w:r>
      <w:r w:rsidRPr="00FB2058">
        <w:rPr>
          <w:rFonts w:asciiTheme="minorHAnsi" w:eastAsia="Cambria" w:hAnsiTheme="minorHAnsi" w:cstheme="minorHAnsi"/>
          <w:b/>
          <w:sz w:val="24"/>
          <w:u w:val="single"/>
          <w:bdr w:val="single" w:sz="8" w:space="0" w:color="auto"/>
        </w:rPr>
        <w:t>the economic cost</w:t>
      </w:r>
      <w:r w:rsidRPr="00FB2058">
        <w:rPr>
          <w:rFonts w:asciiTheme="minorHAnsi" w:eastAsia="Cambria" w:hAnsiTheme="minorHAnsi" w:cstheme="minorHAnsi"/>
        </w:rPr>
        <w:t xml:space="preserve"> to their economy </w:t>
      </w:r>
      <w:r w:rsidRPr="00FB2058">
        <w:rPr>
          <w:rFonts w:asciiTheme="minorHAnsi" w:eastAsia="Cambria" w:hAnsiTheme="minorHAnsi" w:cstheme="minorHAnsi"/>
          <w:b/>
          <w:sz w:val="24"/>
          <w:u w:val="single"/>
          <w:bdr w:val="single" w:sz="8" w:space="0" w:color="auto"/>
        </w:rPr>
        <w:t>would be staggering and</w:t>
      </w:r>
      <w:r w:rsidRPr="00FB2058">
        <w:rPr>
          <w:rFonts w:asciiTheme="minorHAnsi" w:eastAsia="Cambria" w:hAnsiTheme="minorHAnsi" w:cstheme="minorHAnsi"/>
        </w:rPr>
        <w:t xml:space="preserve"> could </w:t>
      </w:r>
      <w:r w:rsidRPr="00FB2058">
        <w:rPr>
          <w:rFonts w:asciiTheme="minorHAnsi" w:eastAsia="Cambria" w:hAnsiTheme="minorHAnsi" w:cstheme="minorHAnsi"/>
          <w:b/>
          <w:sz w:val="24"/>
          <w:u w:val="single"/>
          <w:bdr w:val="single" w:sz="8" w:space="0" w:color="auto"/>
        </w:rPr>
        <w:t>provoke</w:t>
      </w:r>
      <w:r w:rsidRPr="00FB2058">
        <w:rPr>
          <w:rFonts w:asciiTheme="minorHAnsi" w:eastAsia="Cambria" w:hAnsiTheme="minorHAnsi" w:cstheme="minorHAnsi"/>
        </w:rPr>
        <w:t xml:space="preserve"> a </w:t>
      </w:r>
      <w:r w:rsidRPr="00FB2058">
        <w:rPr>
          <w:rFonts w:asciiTheme="minorHAnsi" w:eastAsia="Cambria" w:hAnsiTheme="minorHAnsi" w:cstheme="minorHAnsi"/>
          <w:b/>
          <w:sz w:val="24"/>
          <w:u w:val="single"/>
          <w:bdr w:val="single" w:sz="8" w:space="0" w:color="auto"/>
        </w:rPr>
        <w:t>backlash among its citizens</w:t>
      </w:r>
      <w:r w:rsidRPr="00FB2058">
        <w:rPr>
          <w:rFonts w:asciiTheme="minorHAnsi" w:eastAsia="Cambria" w:hAnsiTheme="minorHAnsi" w:cstheme="minorHAnsi"/>
        </w:rPr>
        <w:t xml:space="preserve">. In contrast, poor and isolated </w:t>
      </w:r>
      <w:r w:rsidRPr="00FB2058">
        <w:rPr>
          <w:rFonts w:asciiTheme="minorHAnsi" w:eastAsia="Cambria" w:hAnsiTheme="minorHAnsi" w:cstheme="minorHAnsi"/>
          <w:u w:val="single"/>
        </w:rPr>
        <w:t>North Korea is all the more dangerous because it has nothing to lose economically should it provoke a war.</w:t>
      </w:r>
    </w:p>
    <w:p w14:paraId="08ADF734" w14:textId="77777777" w:rsidR="009C7F87" w:rsidRPr="00FB2058" w:rsidRDefault="009C7F87" w:rsidP="009C7F87">
      <w:pPr>
        <w:rPr>
          <w:rFonts w:asciiTheme="minorHAnsi" w:eastAsia="Cambria" w:hAnsiTheme="minorHAnsi" w:cstheme="minorHAnsi"/>
          <w:b/>
          <w:iCs w:val="0"/>
          <w:sz w:val="24"/>
          <w:u w:val="single"/>
          <w:bdr w:val="single" w:sz="8" w:space="0" w:color="auto"/>
        </w:rPr>
      </w:pPr>
      <w:r w:rsidRPr="00FB2058">
        <w:rPr>
          <w:rFonts w:asciiTheme="minorHAnsi" w:eastAsia="Cambria" w:hAnsiTheme="minorHAnsi" w:cstheme="minorHAnsi"/>
        </w:rPr>
        <w:t xml:space="preserve">In Central America, countries that were racked by guerrilla wars and death squads two decades ago have turned not only to democracy but to expanding trade, culminating in the Central American Free Trade Agreement with the United States. As the Stockholm Institute reported in its 2005 Yearbook, “Since the 1980s, </w:t>
      </w:r>
      <w:r w:rsidRPr="00FB2058">
        <w:rPr>
          <w:rFonts w:asciiTheme="minorHAnsi" w:eastAsia="Cambria" w:hAnsiTheme="minorHAnsi" w:cstheme="minorHAnsi"/>
          <w:b/>
          <w:sz w:val="24"/>
          <w:u w:val="single"/>
          <w:bdr w:val="single" w:sz="8" w:space="0" w:color="auto"/>
        </w:rPr>
        <w:t>the introduction of a more open economic model in</w:t>
      </w:r>
      <w:r w:rsidRPr="00FB2058">
        <w:rPr>
          <w:rFonts w:asciiTheme="minorHAnsi" w:eastAsia="Cambria" w:hAnsiTheme="minorHAnsi" w:cstheme="minorHAnsi"/>
        </w:rPr>
        <w:t xml:space="preserve"> most states of the </w:t>
      </w:r>
      <w:r w:rsidRPr="00FB2058">
        <w:rPr>
          <w:rFonts w:asciiTheme="minorHAnsi" w:eastAsia="Cambria" w:hAnsiTheme="minorHAnsi" w:cstheme="minorHAnsi"/>
          <w:b/>
          <w:sz w:val="24"/>
          <w:highlight w:val="green"/>
          <w:u w:val="single"/>
          <w:bdr w:val="single" w:sz="8" w:space="0" w:color="auto"/>
        </w:rPr>
        <w:t>Latin American</w:t>
      </w:r>
      <w:r w:rsidRPr="00FB2058">
        <w:rPr>
          <w:rFonts w:asciiTheme="minorHAnsi" w:eastAsia="Cambria" w:hAnsiTheme="minorHAnsi" w:cstheme="minorHAnsi"/>
        </w:rPr>
        <w:t xml:space="preserve"> </w:t>
      </w:r>
      <w:r w:rsidRPr="00FB2058">
        <w:rPr>
          <w:rFonts w:asciiTheme="minorHAnsi" w:eastAsia="Cambria" w:hAnsiTheme="minorHAnsi" w:cstheme="minorHAnsi"/>
          <w:u w:val="single"/>
        </w:rPr>
        <w:t>and Caribbean region</w:t>
      </w:r>
      <w:r w:rsidRPr="00FB2058">
        <w:rPr>
          <w:rFonts w:asciiTheme="minorHAnsi" w:eastAsia="Cambria" w:hAnsiTheme="minorHAnsi" w:cstheme="minorHAnsi"/>
        </w:rPr>
        <w:t xml:space="preserve"> </w:t>
      </w:r>
      <w:r w:rsidRPr="00FB2058">
        <w:rPr>
          <w:rFonts w:asciiTheme="minorHAnsi" w:eastAsia="Cambria" w:hAnsiTheme="minorHAnsi" w:cstheme="minorHAnsi"/>
          <w:b/>
          <w:sz w:val="24"/>
          <w:u w:val="single"/>
          <w:bdr w:val="single" w:sz="8" w:space="0" w:color="auto"/>
        </w:rPr>
        <w:t xml:space="preserve">has been </w:t>
      </w:r>
      <w:r w:rsidRPr="00FB2058">
        <w:rPr>
          <w:rFonts w:asciiTheme="minorHAnsi" w:eastAsia="Cambria" w:hAnsiTheme="minorHAnsi" w:cstheme="minorHAnsi"/>
          <w:b/>
          <w:sz w:val="24"/>
          <w:highlight w:val="green"/>
          <w:u w:val="single"/>
          <w:bdr w:val="single" w:sz="8" w:space="0" w:color="auto"/>
        </w:rPr>
        <w:t>accompanied by</w:t>
      </w:r>
      <w:r w:rsidRPr="00FB2058">
        <w:rPr>
          <w:rFonts w:asciiTheme="minorHAnsi" w:eastAsia="Cambria" w:hAnsiTheme="minorHAnsi" w:cstheme="minorHAnsi"/>
        </w:rPr>
        <w:t xml:space="preserve"> the </w:t>
      </w:r>
      <w:r w:rsidRPr="00FB2058">
        <w:rPr>
          <w:rFonts w:asciiTheme="minorHAnsi" w:eastAsia="Cambria" w:hAnsiTheme="minorHAnsi" w:cstheme="minorHAnsi"/>
          <w:b/>
          <w:sz w:val="24"/>
          <w:u w:val="single"/>
          <w:bdr w:val="single" w:sz="8" w:space="0" w:color="auto"/>
        </w:rPr>
        <w:t>growth of</w:t>
      </w:r>
      <w:r w:rsidRPr="00FB2058">
        <w:rPr>
          <w:rFonts w:asciiTheme="minorHAnsi" w:eastAsia="Cambria" w:hAnsiTheme="minorHAnsi" w:cstheme="minorHAnsi"/>
        </w:rPr>
        <w:t xml:space="preserve"> new </w:t>
      </w:r>
      <w:r w:rsidRPr="00FB2058">
        <w:rPr>
          <w:rFonts w:asciiTheme="minorHAnsi" w:eastAsia="Cambria" w:hAnsiTheme="minorHAnsi" w:cstheme="minorHAnsi"/>
          <w:b/>
          <w:sz w:val="24"/>
          <w:u w:val="single"/>
          <w:bdr w:val="single" w:sz="8" w:space="0" w:color="auto"/>
        </w:rPr>
        <w:t xml:space="preserve">regional structures, the </w:t>
      </w:r>
      <w:r w:rsidRPr="00FB2058">
        <w:rPr>
          <w:rFonts w:asciiTheme="minorHAnsi" w:eastAsia="Cambria" w:hAnsiTheme="minorHAnsi" w:cstheme="minorHAnsi"/>
          <w:b/>
          <w:sz w:val="24"/>
          <w:highlight w:val="green"/>
          <w:u w:val="single"/>
          <w:bdr w:val="single" w:sz="8" w:space="0" w:color="auto"/>
        </w:rPr>
        <w:t>dying</w:t>
      </w:r>
      <w:r w:rsidRPr="00FB2058">
        <w:rPr>
          <w:rFonts w:asciiTheme="minorHAnsi" w:eastAsia="Cambria" w:hAnsiTheme="minorHAnsi" w:cstheme="minorHAnsi"/>
          <w:b/>
          <w:sz w:val="24"/>
          <w:u w:val="single"/>
          <w:bdr w:val="single" w:sz="8" w:space="0" w:color="auto"/>
        </w:rPr>
        <w:t xml:space="preserve"> out of </w:t>
      </w:r>
      <w:r w:rsidRPr="00FB2058">
        <w:rPr>
          <w:rFonts w:asciiTheme="minorHAnsi" w:eastAsia="Cambria" w:hAnsiTheme="minorHAnsi" w:cstheme="minorHAnsi"/>
          <w:b/>
          <w:sz w:val="24"/>
          <w:highlight w:val="green"/>
          <w:u w:val="single"/>
          <w:bdr w:val="single" w:sz="8" w:space="0" w:color="auto"/>
        </w:rPr>
        <w:t xml:space="preserve">interstate </w:t>
      </w:r>
      <w:r w:rsidRPr="00FB2058">
        <w:rPr>
          <w:rFonts w:asciiTheme="minorHAnsi" w:eastAsia="Cambria" w:hAnsiTheme="minorHAnsi" w:cstheme="minorHAnsi"/>
          <w:b/>
          <w:sz w:val="24"/>
          <w:u w:val="single"/>
          <w:bdr w:val="single" w:sz="8" w:space="0" w:color="auto"/>
        </w:rPr>
        <w:t xml:space="preserve">conflicts </w:t>
      </w:r>
      <w:r w:rsidRPr="00FB2058">
        <w:rPr>
          <w:rFonts w:asciiTheme="minorHAnsi" w:eastAsia="Cambria" w:hAnsiTheme="minorHAnsi" w:cstheme="minorHAnsi"/>
          <w:b/>
          <w:sz w:val="24"/>
          <w:highlight w:val="green"/>
          <w:u w:val="single"/>
          <w:bdr w:val="single" w:sz="8" w:space="0" w:color="auto"/>
        </w:rPr>
        <w:t>and</w:t>
      </w:r>
      <w:r w:rsidRPr="00FB2058">
        <w:rPr>
          <w:rFonts w:asciiTheme="minorHAnsi" w:eastAsia="Cambria" w:hAnsiTheme="minorHAnsi" w:cstheme="minorHAnsi"/>
        </w:rPr>
        <w:t xml:space="preserve"> a </w:t>
      </w:r>
      <w:r w:rsidRPr="00FB2058">
        <w:rPr>
          <w:rFonts w:asciiTheme="minorHAnsi" w:eastAsia="Cambria" w:hAnsiTheme="minorHAnsi" w:cstheme="minorHAnsi"/>
          <w:b/>
          <w:sz w:val="24"/>
          <w:u w:val="single"/>
          <w:bdr w:val="single" w:sz="8" w:space="0" w:color="auto"/>
        </w:rPr>
        <w:t xml:space="preserve">reduction in </w:t>
      </w:r>
      <w:r w:rsidRPr="00FB2058">
        <w:rPr>
          <w:rFonts w:asciiTheme="minorHAnsi" w:eastAsia="Cambria" w:hAnsiTheme="minorHAnsi" w:cstheme="minorHAnsi"/>
          <w:b/>
          <w:sz w:val="24"/>
          <w:highlight w:val="green"/>
          <w:u w:val="single"/>
          <w:bdr w:val="single" w:sz="8" w:space="0" w:color="auto"/>
        </w:rPr>
        <w:t>intra-state conflicts</w:t>
      </w:r>
      <w:r w:rsidRPr="00FB2058">
        <w:rPr>
          <w:rFonts w:asciiTheme="minorHAnsi" w:eastAsia="Cambria" w:hAnsiTheme="minorHAnsi" w:cstheme="minorHAnsi"/>
          <w:b/>
          <w:sz w:val="24"/>
          <w:u w:val="single"/>
          <w:bdr w:val="single" w:sz="8" w:space="0" w:color="auto"/>
        </w:rPr>
        <w:t>.”</w:t>
      </w:r>
    </w:p>
    <w:p w14:paraId="14F12B0F" w14:textId="77777777" w:rsidR="009C7F87" w:rsidRPr="00FB2058" w:rsidRDefault="009C7F87" w:rsidP="009C7F87">
      <w:pPr>
        <w:rPr>
          <w:rFonts w:asciiTheme="minorHAnsi" w:hAnsiTheme="minorHAnsi" w:cstheme="minorHAnsi"/>
        </w:rPr>
      </w:pPr>
    </w:p>
    <w:p w14:paraId="62A6C2A9" w14:textId="7EE0F386" w:rsidR="009C7F87" w:rsidRPr="00FB2058" w:rsidRDefault="00F53AB5" w:rsidP="009C7F87">
      <w:pPr>
        <w:pStyle w:val="Heading3"/>
        <w:rPr>
          <w:rFonts w:asciiTheme="minorHAnsi" w:hAnsiTheme="minorHAnsi" w:cstheme="minorHAnsi"/>
        </w:rPr>
      </w:pPr>
      <w:r w:rsidRPr="00FB2058">
        <w:rPr>
          <w:rFonts w:asciiTheme="minorHAnsi" w:hAnsiTheme="minorHAnsi" w:cstheme="minorHAnsi"/>
        </w:rPr>
        <w:t xml:space="preserve">1NC – </w:t>
      </w:r>
      <w:r w:rsidR="009C7F87" w:rsidRPr="00FB2058">
        <w:rPr>
          <w:rFonts w:asciiTheme="minorHAnsi" w:hAnsiTheme="minorHAnsi" w:cstheme="minorHAnsi"/>
        </w:rPr>
        <w:t>World Improving</w:t>
      </w:r>
    </w:p>
    <w:p w14:paraId="3286BB2A" w14:textId="77777777" w:rsidR="009C7F87" w:rsidRPr="00FB2058" w:rsidRDefault="009C7F87" w:rsidP="009C7F87">
      <w:pPr>
        <w:pStyle w:val="Heading4"/>
        <w:rPr>
          <w:rFonts w:asciiTheme="minorHAnsi" w:hAnsiTheme="minorHAnsi" w:cstheme="minorHAnsi"/>
        </w:rPr>
      </w:pPr>
      <w:r w:rsidRPr="00FB2058">
        <w:rPr>
          <w:rFonts w:asciiTheme="minorHAnsi" w:hAnsiTheme="minorHAnsi" w:cstheme="minorHAnsi"/>
        </w:rPr>
        <w:t>Free market capitalism has drastically improved the world.</w:t>
      </w:r>
    </w:p>
    <w:p w14:paraId="75C71811" w14:textId="77777777" w:rsidR="009C7F87" w:rsidRPr="00FB2058" w:rsidRDefault="009C7F87" w:rsidP="009C7F87">
      <w:pPr>
        <w:rPr>
          <w:rFonts w:asciiTheme="minorHAnsi" w:hAnsiTheme="minorHAnsi" w:cstheme="minorHAnsi"/>
          <w:sz w:val="16"/>
          <w:szCs w:val="16"/>
        </w:rPr>
      </w:pPr>
      <w:r w:rsidRPr="00FB2058">
        <w:rPr>
          <w:rFonts w:asciiTheme="minorHAnsi" w:hAnsiTheme="minorHAnsi" w:cstheme="min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71F32DE6" w14:textId="77777777" w:rsidR="009C7F87" w:rsidRPr="00FB2058" w:rsidRDefault="009C7F87" w:rsidP="009C7F87">
      <w:pPr>
        <w:rPr>
          <w:rFonts w:asciiTheme="minorHAnsi" w:hAnsiTheme="minorHAnsi" w:cstheme="minorHAnsi"/>
          <w:sz w:val="16"/>
        </w:rPr>
      </w:pPr>
      <w:proofErr w:type="spellStart"/>
      <w:r w:rsidRPr="00FB2058">
        <w:rPr>
          <w:rStyle w:val="Style13ptBold"/>
          <w:rFonts w:asciiTheme="minorHAnsi" w:hAnsiTheme="minorHAnsi" w:cstheme="minorHAnsi"/>
        </w:rPr>
        <w:t>Feyman</w:t>
      </w:r>
      <w:proofErr w:type="spellEnd"/>
      <w:r w:rsidRPr="00FB2058">
        <w:rPr>
          <w:rStyle w:val="Style13ptBold"/>
          <w:rFonts w:asciiTheme="minorHAnsi" w:hAnsiTheme="minorHAnsi" w:cstheme="minorHAnsi"/>
        </w:rPr>
        <w:t xml:space="preserve"> 14</w:t>
      </w:r>
      <w:r w:rsidRPr="00FB2058">
        <w:rPr>
          <w:rFonts w:asciiTheme="minorHAnsi" w:hAnsiTheme="minorHAnsi" w:cstheme="min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FB2058">
        <w:rPr>
          <w:rFonts w:asciiTheme="minorHAnsi" w:hAnsiTheme="minorHAnsi" w:cstheme="minorHAnsi"/>
          <w:sz w:val="16"/>
        </w:rPr>
        <w:t>Feyman</w:t>
      </w:r>
      <w:proofErr w:type="spellEnd"/>
      <w:r w:rsidRPr="00FB2058">
        <w:rPr>
          <w:rFonts w:asciiTheme="minorHAnsi" w:hAnsiTheme="minorHAnsi" w:cstheme="minorHAnsi"/>
          <w:sz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1934B5C9" w14:textId="77777777" w:rsidR="009C7F87" w:rsidRPr="00FB2058" w:rsidRDefault="009C7F87" w:rsidP="009C7F87">
      <w:pPr>
        <w:rPr>
          <w:rFonts w:asciiTheme="minorHAnsi" w:hAnsiTheme="minorHAnsi" w:cstheme="minorHAnsi"/>
          <w:sz w:val="16"/>
        </w:rPr>
      </w:pPr>
      <w:r w:rsidRPr="00FB2058">
        <w:rPr>
          <w:rFonts w:asciiTheme="minorHAnsi" w:hAnsiTheme="minorHAnsi" w:cstheme="minorHAnsi"/>
          <w:sz w:val="16"/>
        </w:rPr>
        <w:t xml:space="preserve">In How Much Have Global Problems Cost the World? </w:t>
      </w:r>
      <w:r w:rsidRPr="00FB2058">
        <w:rPr>
          <w:rStyle w:val="Emphasis"/>
          <w:rFonts w:asciiTheme="minorHAnsi" w:hAnsiTheme="minorHAnsi" w:cstheme="minorHAnsi"/>
        </w:rPr>
        <w:t xml:space="preserve">Lomborg and </w:t>
      </w:r>
      <w:r w:rsidRPr="00FB2058">
        <w:rPr>
          <w:rStyle w:val="Emphasis"/>
          <w:rFonts w:asciiTheme="minorHAnsi" w:hAnsiTheme="minorHAnsi" w:cstheme="minorHAnsi"/>
          <w:highlight w:val="green"/>
        </w:rPr>
        <w:t>a group of economists conclude</w:t>
      </w:r>
      <w:r w:rsidRPr="00FB2058">
        <w:rPr>
          <w:rStyle w:val="Emphasis"/>
          <w:rFonts w:asciiTheme="minorHAnsi" w:hAnsiTheme="minorHAnsi" w:cstheme="minorHAnsi"/>
        </w:rPr>
        <w:t xml:space="preserve"> that, with a few exceptions, </w:t>
      </w:r>
      <w:r w:rsidRPr="00FB2058">
        <w:rPr>
          <w:rStyle w:val="Emphasis"/>
          <w:rFonts w:asciiTheme="minorHAnsi" w:hAnsiTheme="minorHAnsi" w:cstheme="minorHAnsi"/>
          <w:highlight w:val="green"/>
        </w:rPr>
        <w:t>the world is richer, freer, healthier, and smarter</w:t>
      </w:r>
      <w:r w:rsidRPr="00FB2058">
        <w:rPr>
          <w:rStyle w:val="Emphasis"/>
          <w:rFonts w:asciiTheme="minorHAnsi" w:hAnsiTheme="minorHAnsi" w:cstheme="minorHAnsi"/>
        </w:rPr>
        <w:t xml:space="preserve"> than it’s ever been.</w:t>
      </w:r>
      <w:r w:rsidRPr="00FB2058">
        <w:rPr>
          <w:rFonts w:asciiTheme="minorHAnsi" w:hAnsiTheme="minorHAnsi" w:cstheme="min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FB2058">
        <w:rPr>
          <w:rStyle w:val="Emphasis"/>
          <w:rFonts w:asciiTheme="minorHAnsi" w:hAnsiTheme="minorHAnsi" w:cstheme="minorHAnsi"/>
        </w:rPr>
        <w:t xml:space="preserve"> The </w:t>
      </w:r>
      <w:r w:rsidRPr="00FB2058">
        <w:rPr>
          <w:rStyle w:val="Emphasis"/>
          <w:rFonts w:asciiTheme="minorHAnsi" w:hAnsiTheme="minorHAnsi" w:cstheme="minorHAnsi"/>
          <w:highlight w:val="green"/>
        </w:rPr>
        <w:t>doubling of human life expectancy</w:t>
      </w:r>
      <w:r w:rsidRPr="00FB2058">
        <w:rPr>
          <w:rStyle w:val="Emphasis"/>
          <w:rFonts w:asciiTheme="minorHAnsi" w:hAnsiTheme="minorHAnsi" w:cstheme="minorHAnsi"/>
        </w:rPr>
        <w:t xml:space="preserve"> is one of the most remarkable achievements of the past century. </w:t>
      </w:r>
      <w:r w:rsidRPr="00FB2058">
        <w:rPr>
          <w:rFonts w:asciiTheme="minorHAnsi" w:hAnsiTheme="minorHAnsi" w:cstheme="minorHAnsi"/>
          <w:sz w:val="16"/>
        </w:rPr>
        <w:t>Consider, Lomborg writes, that “</w:t>
      </w:r>
      <w:r w:rsidRPr="00FB2058">
        <w:rPr>
          <w:rStyle w:val="Emphasis"/>
          <w:rFonts w:asciiTheme="minorHAnsi" w:hAnsiTheme="minorHAnsi" w:cstheme="minorHAnsi"/>
        </w:rPr>
        <w:t>the twentieth century saw life expectancy rise by about 3 months for every calendar year.</w:t>
      </w:r>
      <w:r w:rsidRPr="00FB2058">
        <w:rPr>
          <w:rFonts w:asciiTheme="minorHAnsi" w:hAnsiTheme="minorHAnsi" w:cstheme="minorHAnsi"/>
          <w:sz w:val="16"/>
        </w:rPr>
        <w:t xml:space="preserve">” </w:t>
      </w:r>
      <w:r w:rsidRPr="00FB2058">
        <w:rPr>
          <w:rStyle w:val="Emphasis"/>
          <w:rFonts w:asciiTheme="minorHAnsi" w:hAnsiTheme="minorHAnsi" w:cstheme="minorHAnsi"/>
          <w:highlight w:val="green"/>
        </w:rPr>
        <w:t>The average child in 1900 could expect to live to</w:t>
      </w:r>
      <w:r w:rsidRPr="00FB2058">
        <w:rPr>
          <w:rStyle w:val="Emphasis"/>
          <w:rFonts w:asciiTheme="minorHAnsi" w:hAnsiTheme="minorHAnsi" w:cstheme="minorHAnsi"/>
        </w:rPr>
        <w:t xml:space="preserve"> just </w:t>
      </w:r>
      <w:r w:rsidRPr="00FB2058">
        <w:rPr>
          <w:rStyle w:val="Emphasis"/>
          <w:rFonts w:asciiTheme="minorHAnsi" w:hAnsiTheme="minorHAnsi" w:cstheme="minorHAnsi"/>
          <w:highlight w:val="green"/>
        </w:rPr>
        <w:t>32</w:t>
      </w:r>
      <w:r w:rsidRPr="00FB2058">
        <w:rPr>
          <w:rStyle w:val="Emphasis"/>
          <w:rFonts w:asciiTheme="minorHAnsi" w:hAnsiTheme="minorHAnsi" w:cstheme="minorHAnsi"/>
        </w:rPr>
        <w:t xml:space="preserve"> years old; now </w:t>
      </w:r>
      <w:r w:rsidRPr="00FB2058">
        <w:rPr>
          <w:rStyle w:val="Emphasis"/>
          <w:rFonts w:asciiTheme="minorHAnsi" w:hAnsiTheme="minorHAnsi" w:cstheme="minorHAnsi"/>
          <w:highlight w:val="green"/>
        </w:rPr>
        <w:t>that same child should make it to 70.</w:t>
      </w:r>
      <w:r w:rsidRPr="00FB2058">
        <w:rPr>
          <w:rStyle w:val="Emphasis"/>
          <w:rFonts w:asciiTheme="minorHAnsi" w:hAnsiTheme="minorHAnsi" w:cstheme="minorHAnsi"/>
        </w:rPr>
        <w:t xml:space="preserve"> This increase came during a century when </w:t>
      </w:r>
      <w:r w:rsidRPr="00FB2058">
        <w:rPr>
          <w:rStyle w:val="Emphasis"/>
          <w:rFonts w:asciiTheme="minorHAnsi" w:hAnsiTheme="minorHAnsi" w:cstheme="minorHAnsi"/>
          <w:highlight w:val="green"/>
        </w:rPr>
        <w:t>worldwide economic output</w:t>
      </w:r>
      <w:r w:rsidRPr="00FB2058">
        <w:rPr>
          <w:rStyle w:val="Emphasis"/>
          <w:rFonts w:asciiTheme="minorHAnsi" w:hAnsiTheme="minorHAnsi" w:cstheme="minorHAnsi"/>
        </w:rPr>
        <w:t xml:space="preserve">, driven by the spread of </w:t>
      </w:r>
      <w:r w:rsidRPr="00FB2058">
        <w:rPr>
          <w:rStyle w:val="Emphasis"/>
          <w:rFonts w:asciiTheme="minorHAnsi" w:hAnsiTheme="minorHAnsi" w:cstheme="minorHAnsi"/>
          <w:highlight w:val="green"/>
        </w:rPr>
        <w:t>capitalism and freedom</w:t>
      </w:r>
      <w:r w:rsidRPr="00FB2058">
        <w:rPr>
          <w:rStyle w:val="Emphasis"/>
          <w:rFonts w:asciiTheme="minorHAnsi" w:hAnsiTheme="minorHAnsi" w:cstheme="minorHAnsi"/>
        </w:rPr>
        <w:t xml:space="preserve">, </w:t>
      </w:r>
      <w:r w:rsidRPr="00FB2058">
        <w:rPr>
          <w:rStyle w:val="Emphasis"/>
          <w:rFonts w:asciiTheme="minorHAnsi" w:hAnsiTheme="minorHAnsi" w:cstheme="minorHAnsi"/>
          <w:highlight w:val="green"/>
        </w:rPr>
        <w:t>grew by more than 4,000 percent</w:t>
      </w:r>
      <w:r w:rsidRPr="00FB2058">
        <w:rPr>
          <w:rStyle w:val="Emphasis"/>
          <w:rFonts w:asciiTheme="minorHAnsi" w:hAnsiTheme="minorHAnsi" w:cstheme="minorHAnsi"/>
        </w:rPr>
        <w:t xml:space="preserve">. </w:t>
      </w:r>
      <w:r w:rsidRPr="00FB2058">
        <w:rPr>
          <w:rFonts w:asciiTheme="minorHAnsi" w:hAnsiTheme="minorHAnsi" w:cstheme="minorHAnsi"/>
          <w:sz w:val="16"/>
        </w:rPr>
        <w:t xml:space="preserve">These gains occurred in developed and developing countries alike; among men and women; and even in a sense among children, as child mortality plummeted. </w:t>
      </w:r>
      <w:r w:rsidRPr="00FB2058">
        <w:rPr>
          <w:rStyle w:val="Emphasis"/>
          <w:rFonts w:asciiTheme="minorHAnsi" w:hAnsiTheme="minorHAnsi" w:cstheme="minorHAnsi"/>
        </w:rPr>
        <w:t xml:space="preserve">Why are we living so much longer? Massive </w:t>
      </w:r>
      <w:r w:rsidRPr="00FB2058">
        <w:rPr>
          <w:rStyle w:val="Emphasis"/>
          <w:rFonts w:asciiTheme="minorHAnsi" w:hAnsiTheme="minorHAnsi" w:cstheme="minorHAnsi"/>
          <w:highlight w:val="green"/>
        </w:rPr>
        <w:t>improvements in public health</w:t>
      </w:r>
      <w:r w:rsidRPr="00FB2058">
        <w:rPr>
          <w:rStyle w:val="Emphasis"/>
          <w:rFonts w:asciiTheme="minorHAnsi" w:hAnsiTheme="minorHAnsi" w:cstheme="minorHAnsi"/>
        </w:rPr>
        <w:t xml:space="preserve"> certainly played an important role. The World Health Organization’s </w:t>
      </w:r>
      <w:r w:rsidRPr="00FB2058">
        <w:rPr>
          <w:rStyle w:val="Emphasis"/>
          <w:rFonts w:asciiTheme="minorHAnsi" w:hAnsiTheme="minorHAnsi" w:cstheme="minorHAnsi"/>
          <w:highlight w:val="green"/>
        </w:rPr>
        <w:t>global vaccination efforts</w:t>
      </w:r>
      <w:r w:rsidRPr="00FB2058">
        <w:rPr>
          <w:rStyle w:val="Emphasis"/>
          <w:rFonts w:asciiTheme="minorHAnsi" w:hAnsiTheme="minorHAnsi" w:cstheme="minorHAnsi"/>
        </w:rPr>
        <w:t xml:space="preserve"> essentially eradicated smallpox. But this would have been impossible without the </w:t>
      </w:r>
      <w:r w:rsidRPr="00FB2058">
        <w:rPr>
          <w:rStyle w:val="Emphasis"/>
          <w:rFonts w:asciiTheme="minorHAnsi" w:hAnsiTheme="minorHAnsi" w:cstheme="minorHAnsi"/>
          <w:highlight w:val="green"/>
        </w:rPr>
        <w:t>innovative methods</w:t>
      </w:r>
      <w:r w:rsidRPr="00FB2058">
        <w:rPr>
          <w:rStyle w:val="Emphasis"/>
          <w:rFonts w:asciiTheme="minorHAnsi" w:hAnsiTheme="minorHAnsi" w:cstheme="minorHAnsi"/>
        </w:rPr>
        <w:t xml:space="preserve"> of vaccine preservation </w:t>
      </w:r>
      <w:r w:rsidRPr="00FB2058">
        <w:rPr>
          <w:rStyle w:val="Emphasis"/>
          <w:rFonts w:asciiTheme="minorHAnsi" w:hAnsiTheme="minorHAnsi" w:cstheme="minorHAnsi"/>
          <w:highlight w:val="green"/>
        </w:rPr>
        <w:t>developed in the private sector</w:t>
      </w:r>
      <w:r w:rsidRPr="00FB2058">
        <w:rPr>
          <w:rFonts w:asciiTheme="minorHAnsi" w:hAnsiTheme="minorHAnsi" w:cstheme="minorHAnsi"/>
          <w:sz w:val="16"/>
        </w:rPr>
        <w:t xml:space="preserve"> by British scientist Leslie Collier. </w:t>
      </w:r>
      <w:r w:rsidRPr="00FB2058">
        <w:rPr>
          <w:rStyle w:val="Emphasis"/>
          <w:rFonts w:asciiTheme="minorHAnsi" w:hAnsiTheme="minorHAnsi" w:cstheme="minorHAnsi"/>
          <w:highlight w:val="green"/>
        </w:rPr>
        <w:t>Oral rehydration therapies</w:t>
      </w:r>
      <w:r w:rsidRPr="00FB2058">
        <w:rPr>
          <w:rStyle w:val="Emphasis"/>
          <w:rFonts w:asciiTheme="minorHAnsi" w:hAnsiTheme="minorHAnsi" w:cstheme="minorHAnsi"/>
        </w:rPr>
        <w:t xml:space="preserve"> and </w:t>
      </w:r>
      <w:r w:rsidRPr="00FB2058">
        <w:rPr>
          <w:rStyle w:val="Emphasis"/>
          <w:rFonts w:asciiTheme="minorHAnsi" w:hAnsiTheme="minorHAnsi" w:cstheme="minorHAnsi"/>
          <w:highlight w:val="green"/>
        </w:rPr>
        <w:t>antibiotics</w:t>
      </w:r>
      <w:r w:rsidRPr="00FB2058">
        <w:rPr>
          <w:rStyle w:val="Emphasis"/>
          <w:rFonts w:asciiTheme="minorHAnsi" w:hAnsiTheme="minorHAnsi" w:cstheme="minorHAnsi"/>
        </w:rPr>
        <w:t xml:space="preserve"> have also been instrumental in reducing child mortality. Simply put, </w:t>
      </w:r>
      <w:r w:rsidRPr="00FB2058">
        <w:rPr>
          <w:rStyle w:val="Emphasis"/>
          <w:rFonts w:asciiTheme="minorHAnsi" w:hAnsiTheme="minorHAnsi" w:cstheme="minorHAnsi"/>
          <w:highlight w:val="green"/>
        </w:rPr>
        <w:t>technological progress is the key</w:t>
      </w:r>
      <w:r w:rsidRPr="00FB2058">
        <w:rPr>
          <w:rStyle w:val="Emphasis"/>
          <w:rFonts w:asciiTheme="minorHAnsi" w:hAnsiTheme="minorHAnsi" w:cstheme="minorHAnsi"/>
        </w:rPr>
        <w:t xml:space="preserve"> to these gains—and </w:t>
      </w:r>
      <w:r w:rsidRPr="00FB2058">
        <w:rPr>
          <w:rStyle w:val="Emphasis"/>
          <w:rFonts w:asciiTheme="minorHAnsi" w:hAnsiTheme="minorHAnsi" w:cstheme="minorHAnsi"/>
          <w:highlight w:val="green"/>
        </w:rPr>
        <w:t>market economies have liberated</w:t>
      </w:r>
      <w:r w:rsidRPr="00FB2058">
        <w:rPr>
          <w:rStyle w:val="Emphasis"/>
          <w:rFonts w:asciiTheme="minorHAnsi" w:hAnsiTheme="minorHAnsi" w:cstheme="minorHAnsi"/>
        </w:rPr>
        <w:t xml:space="preserve">, and rewarded, technological </w:t>
      </w:r>
      <w:r w:rsidRPr="00FB2058">
        <w:rPr>
          <w:rStyle w:val="Emphasis"/>
          <w:rFonts w:asciiTheme="minorHAnsi" w:hAnsiTheme="minorHAnsi" w:cstheme="minorHAnsi"/>
          <w:highlight w:val="green"/>
        </w:rPr>
        <w:t>innovation</w:t>
      </w:r>
      <w:r w:rsidRPr="00FB2058">
        <w:rPr>
          <w:rStyle w:val="Emphasis"/>
          <w:rFonts w:asciiTheme="minorHAnsi" w:hAnsiTheme="minorHAnsi" w:cstheme="minorHAnsi"/>
        </w:rPr>
        <w:t>.</w:t>
      </w:r>
      <w:r w:rsidRPr="00FB2058">
        <w:rPr>
          <w:rFonts w:asciiTheme="minorHAnsi" w:hAnsiTheme="minorHAnsi" w:cstheme="minorHAnsi"/>
          <w:sz w:val="16"/>
        </w:rPr>
        <w:t xml:space="preserve"> People are not just living longer, but better—sometimes with government’s help, and sometimes despite it. </w:t>
      </w:r>
      <w:r w:rsidRPr="00FB2058">
        <w:rPr>
          <w:rStyle w:val="Emphasis"/>
          <w:rFonts w:asciiTheme="minorHAnsi" w:hAnsiTheme="minorHAnsi" w:cstheme="minorHAnsi"/>
        </w:rPr>
        <w:t xml:space="preserve">Even </w:t>
      </w:r>
      <w:r w:rsidRPr="00FB2058">
        <w:rPr>
          <w:rStyle w:val="Emphasis"/>
          <w:rFonts w:asciiTheme="minorHAnsi" w:hAnsiTheme="minorHAnsi" w:cstheme="minorHAnsi"/>
          <w:highlight w:val="green"/>
        </w:rPr>
        <w:t>people in</w:t>
      </w:r>
      <w:r w:rsidRPr="00FB2058">
        <w:rPr>
          <w:rStyle w:val="Emphasis"/>
          <w:rFonts w:asciiTheme="minorHAnsi" w:hAnsiTheme="minorHAnsi" w:cstheme="minorHAnsi"/>
        </w:rPr>
        <w:t xml:space="preserve"> the </w:t>
      </w:r>
      <w:r w:rsidRPr="00FB2058">
        <w:rPr>
          <w:rStyle w:val="Emphasis"/>
          <w:rFonts w:asciiTheme="minorHAnsi" w:hAnsiTheme="minorHAnsi" w:cstheme="minorHAnsi"/>
          <w:highlight w:val="green"/>
        </w:rPr>
        <w:t>developing countries</w:t>
      </w:r>
      <w:r w:rsidRPr="00FB2058">
        <w:rPr>
          <w:rFonts w:asciiTheme="minorHAnsi" w:hAnsiTheme="minorHAnsi" w:cstheme="minorHAnsi"/>
          <w:sz w:val="16"/>
        </w:rPr>
        <w:t xml:space="preserve"> of Africa and Latin America </w:t>
      </w:r>
      <w:r w:rsidRPr="00FB2058">
        <w:rPr>
          <w:rStyle w:val="Emphasis"/>
          <w:rFonts w:asciiTheme="minorHAnsi" w:hAnsiTheme="minorHAnsi" w:cstheme="minorHAnsi"/>
        </w:rPr>
        <w:t>a</w:t>
      </w:r>
      <w:r w:rsidRPr="00FB2058">
        <w:rPr>
          <w:rStyle w:val="Emphasis"/>
          <w:rFonts w:asciiTheme="minorHAnsi" w:hAnsiTheme="minorHAnsi" w:cstheme="minorHAnsi"/>
          <w:highlight w:val="green"/>
        </w:rPr>
        <w:t>re better educated and better fed than ever</w:t>
      </w:r>
      <w:r w:rsidRPr="00FB2058">
        <w:rPr>
          <w:rStyle w:val="Emphasis"/>
          <w:rFonts w:asciiTheme="minorHAnsi" w:hAnsiTheme="minorHAnsi" w:cstheme="minorHAnsi"/>
        </w:rPr>
        <w:t xml:space="preserve"> before. Hundreds of thousands of children who would have died during previous eras due to malnutrition are alive today. Here, we can thank massive advancements in </w:t>
      </w:r>
      <w:r w:rsidRPr="00FB2058">
        <w:rPr>
          <w:rStyle w:val="Emphasis"/>
          <w:rFonts w:asciiTheme="minorHAnsi" w:hAnsiTheme="minorHAnsi" w:cstheme="minorHAnsi"/>
          <w:highlight w:val="green"/>
        </w:rPr>
        <w:t>agricultural production unleashed by</w:t>
      </w:r>
      <w:r w:rsidRPr="00FB2058">
        <w:rPr>
          <w:rStyle w:val="Emphasis"/>
          <w:rFonts w:asciiTheme="minorHAnsi" w:hAnsiTheme="minorHAnsi" w:cstheme="minorHAnsi"/>
        </w:rPr>
        <w:t xml:space="preserve"> the </w:t>
      </w:r>
      <w:r w:rsidRPr="00FB2058">
        <w:rPr>
          <w:rStyle w:val="Emphasis"/>
          <w:rFonts w:asciiTheme="minorHAnsi" w:hAnsiTheme="minorHAnsi" w:cstheme="minorHAnsi"/>
          <w:highlight w:val="green"/>
        </w:rPr>
        <w:t>free market</w:t>
      </w:r>
      <w:r w:rsidRPr="00FB2058">
        <w:rPr>
          <w:rStyle w:val="Emphasis"/>
          <w:rFonts w:asciiTheme="minorHAnsi" w:hAnsiTheme="minorHAnsi" w:cstheme="minorHAnsi"/>
        </w:rPr>
        <w:t xml:space="preserve">. In the 1960s, privately funded agricultural researchers </w:t>
      </w:r>
      <w:r w:rsidRPr="00FB2058">
        <w:rPr>
          <w:rStyle w:val="Emphasis"/>
          <w:rFonts w:asciiTheme="minorHAnsi" w:hAnsiTheme="minorHAnsi" w:cstheme="minorHAnsi"/>
          <w:highlight w:val="green"/>
        </w:rPr>
        <w:t>bred new, high-yield strains of corn, wheat</w:t>
      </w:r>
      <w:r w:rsidRPr="00FB2058">
        <w:rPr>
          <w:rStyle w:val="Emphasis"/>
          <w:rFonts w:asciiTheme="minorHAnsi" w:hAnsiTheme="minorHAnsi" w:cstheme="minorHAnsi"/>
        </w:rPr>
        <w:t xml:space="preserve">, and various other crops thanks to </w:t>
      </w:r>
      <w:r w:rsidRPr="00FB2058">
        <w:rPr>
          <w:rStyle w:val="Emphasis"/>
          <w:rFonts w:asciiTheme="minorHAnsi" w:hAnsiTheme="minorHAnsi" w:cstheme="minorHAnsi"/>
          <w:highlight w:val="green"/>
        </w:rPr>
        <w:t>advances in molecular genetics</w:t>
      </w:r>
      <w:r w:rsidRPr="00FB2058">
        <w:rPr>
          <w:rStyle w:val="Emphasis"/>
          <w:rFonts w:asciiTheme="minorHAnsi" w:hAnsiTheme="minorHAnsi" w:cstheme="minorHAnsi"/>
        </w:rPr>
        <w:t xml:space="preserve">. </w:t>
      </w:r>
      <w:r w:rsidRPr="00FB2058">
        <w:rPr>
          <w:rStyle w:val="Emphasis"/>
          <w:rFonts w:asciiTheme="minorHAnsi" w:hAnsiTheme="minorHAnsi" w:cstheme="minorHAnsi"/>
          <w:highlight w:val="green"/>
        </w:rPr>
        <w:t>Globalization helped spread these technologies</w:t>
      </w:r>
      <w:r w:rsidRPr="00FB2058">
        <w:rPr>
          <w:rStyle w:val="Emphasis"/>
          <w:rFonts w:asciiTheme="minorHAnsi" w:hAnsiTheme="minorHAnsi" w:cstheme="minorHAnsi"/>
        </w:rPr>
        <w:t xml:space="preserve"> to developing countries, which used them not only to feed their people, but also to become export powerhouses. This so-called “</w:t>
      </w:r>
      <w:r w:rsidRPr="00FB2058">
        <w:rPr>
          <w:rStyle w:val="Emphasis"/>
          <w:rFonts w:asciiTheme="minorHAnsi" w:hAnsiTheme="minorHAnsi" w:cstheme="minorHAnsi"/>
          <w:highlight w:val="green"/>
        </w:rPr>
        <w:t>green revolution</w:t>
      </w:r>
      <w:r w:rsidRPr="00FB2058">
        <w:rPr>
          <w:rStyle w:val="Emphasis"/>
          <w:rFonts w:asciiTheme="minorHAnsi" w:hAnsiTheme="minorHAnsi" w:cstheme="minorHAnsi"/>
        </w:rPr>
        <w:t xml:space="preserve">” </w:t>
      </w:r>
      <w:r w:rsidRPr="00FB2058">
        <w:rPr>
          <w:rStyle w:val="Emphasis"/>
          <w:rFonts w:asciiTheme="minorHAnsi" w:hAnsiTheme="minorHAnsi" w:cstheme="minorHAnsi"/>
          <w:highlight w:val="green"/>
        </w:rPr>
        <w:t>reinforced both</w:t>
      </w:r>
      <w:r w:rsidRPr="00FB2058">
        <w:rPr>
          <w:rStyle w:val="Emphasis"/>
          <w:rFonts w:asciiTheme="minorHAnsi" w:hAnsiTheme="minorHAnsi" w:cstheme="minorHAnsi"/>
        </w:rPr>
        <w:t xml:space="preserve"> the </w:t>
      </w:r>
      <w:r w:rsidRPr="00FB2058">
        <w:rPr>
          <w:rStyle w:val="Emphasis"/>
          <w:rFonts w:asciiTheme="minorHAnsi" w:hAnsiTheme="minorHAnsi" w:cstheme="minorHAnsi"/>
          <w:highlight w:val="green"/>
        </w:rPr>
        <w:t>educational progress</w:t>
      </w:r>
      <w:r w:rsidRPr="00FB2058">
        <w:rPr>
          <w:rStyle w:val="Emphasis"/>
          <w:rFonts w:asciiTheme="minorHAnsi" w:hAnsiTheme="minorHAnsi" w:cstheme="minorHAnsi"/>
        </w:rPr>
        <w:t xml:space="preserve"> (properly nourished children tend to learn more) </w:t>
      </w:r>
      <w:r w:rsidRPr="00FB2058">
        <w:rPr>
          <w:rStyle w:val="Emphasis"/>
          <w:rFonts w:asciiTheme="minorHAnsi" w:hAnsiTheme="minorHAnsi" w:cstheme="minorHAnsi"/>
          <w:highlight w:val="green"/>
        </w:rPr>
        <w:t>and the life-expectancy gains</w:t>
      </w:r>
      <w:r w:rsidRPr="00FB2058">
        <w:rPr>
          <w:rFonts w:asciiTheme="minorHAnsi" w:hAnsiTheme="minorHAnsi" w:cstheme="minorHAnsi"/>
          <w:sz w:val="16"/>
        </w:rPr>
        <w:t xml:space="preserve"> (better nutrition leads to better health) of the twentieth century. </w:t>
      </w:r>
      <w:r w:rsidRPr="00FB2058">
        <w:rPr>
          <w:rStyle w:val="Emphasis"/>
          <w:rFonts w:asciiTheme="minorHAnsi" w:hAnsiTheme="minorHAnsi" w:cstheme="minorHAnsi"/>
        </w:rPr>
        <w:t xml:space="preserve">These </w:t>
      </w:r>
      <w:r w:rsidRPr="00FB2058">
        <w:rPr>
          <w:rStyle w:val="Emphasis"/>
          <w:rFonts w:asciiTheme="minorHAnsi" w:hAnsiTheme="minorHAnsi" w:cstheme="minorHAnsi"/>
          <w:highlight w:val="green"/>
        </w:rPr>
        <w:t>children live in a world with fewer armed conflicts</w:t>
      </w:r>
      <w:r w:rsidRPr="00FB2058">
        <w:rPr>
          <w:rStyle w:val="Emphasis"/>
          <w:rFonts w:asciiTheme="minorHAnsi" w:hAnsiTheme="minorHAnsi" w:cstheme="minorHAnsi"/>
        </w:rPr>
        <w:t>, netting what the authors call a “peace dividend.” Globalization and trade liberalization have surely contributed to this more peaceful world (on aggregate).</w:t>
      </w:r>
      <w:r w:rsidRPr="00FB2058">
        <w:rPr>
          <w:rFonts w:asciiTheme="minorHAnsi" w:hAnsiTheme="minorHAnsi" w:cstheme="min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FB2058">
        <w:rPr>
          <w:rStyle w:val="Emphasis"/>
          <w:rFonts w:asciiTheme="minorHAnsi" w:hAnsiTheme="minorHAnsi" w:cstheme="minorHAnsi"/>
        </w:rPr>
        <w:t xml:space="preserve">Thanks to the immense gains of the past century, </w:t>
      </w:r>
      <w:r w:rsidRPr="00FB2058">
        <w:rPr>
          <w:rStyle w:val="Emphasis"/>
          <w:rFonts w:asciiTheme="minorHAnsi" w:hAnsiTheme="minorHAnsi" w:cstheme="minorHAnsi"/>
          <w:highlight w:val="green"/>
        </w:rPr>
        <w:t>there has never been a better time to be alive</w:t>
      </w:r>
      <w:r w:rsidRPr="00FB2058">
        <w:rPr>
          <w:rFonts w:asciiTheme="minorHAnsi" w:hAnsiTheme="minorHAnsi" w:cstheme="minorHAnsi"/>
          <w:sz w:val="16"/>
        </w:rPr>
        <w:t>.</w:t>
      </w:r>
    </w:p>
    <w:p w14:paraId="162EA2C9" w14:textId="77777777" w:rsidR="009C7F87" w:rsidRPr="00FB2058" w:rsidRDefault="009C7F87" w:rsidP="009C7F87">
      <w:pPr>
        <w:pStyle w:val="Heading4"/>
        <w:rPr>
          <w:rFonts w:asciiTheme="minorHAnsi" w:hAnsiTheme="minorHAnsi" w:cstheme="minorHAnsi"/>
        </w:rPr>
      </w:pPr>
      <w:r w:rsidRPr="00FB2058">
        <w:rPr>
          <w:rFonts w:asciiTheme="minorHAnsi" w:hAnsiTheme="minorHAnsi" w:cstheme="minorHAnsi"/>
        </w:rPr>
        <w:t>We turn poverty.</w:t>
      </w:r>
    </w:p>
    <w:p w14:paraId="1627A66E" w14:textId="77777777" w:rsidR="009C7F87" w:rsidRPr="00FB2058" w:rsidRDefault="009C7F87" w:rsidP="009C7F87">
      <w:pPr>
        <w:rPr>
          <w:rFonts w:asciiTheme="minorHAnsi" w:hAnsiTheme="minorHAnsi" w:cstheme="minorHAnsi"/>
          <w:sz w:val="16"/>
        </w:rPr>
      </w:pPr>
      <w:r w:rsidRPr="00FB2058">
        <w:rPr>
          <w:rStyle w:val="Style13ptBold"/>
          <w:rFonts w:asciiTheme="minorHAnsi" w:hAnsiTheme="minorHAnsi" w:cstheme="minorHAnsi"/>
        </w:rPr>
        <w:t>Horwitz 16</w:t>
      </w:r>
      <w:r w:rsidRPr="00FB2058">
        <w:rPr>
          <w:rFonts w:asciiTheme="minorHAnsi" w:hAnsiTheme="minorHAnsi" w:cstheme="minorHAnsi"/>
          <w:sz w:val="16"/>
        </w:rPr>
        <w:t xml:space="preserve"> Steven Horwitz is the </w:t>
      </w:r>
      <w:proofErr w:type="spellStart"/>
      <w:r w:rsidRPr="00FB2058">
        <w:rPr>
          <w:rFonts w:asciiTheme="minorHAnsi" w:hAnsiTheme="minorHAnsi" w:cstheme="minorHAnsi"/>
          <w:sz w:val="16"/>
        </w:rPr>
        <w:t>Schnatter</w:t>
      </w:r>
      <w:proofErr w:type="spellEnd"/>
      <w:r w:rsidRPr="00FB2058">
        <w:rPr>
          <w:rFonts w:asciiTheme="minorHAnsi" w:hAnsiTheme="minorHAnsi" w:cstheme="minorHAnsi"/>
          <w:sz w:val="16"/>
        </w:rPr>
        <w:t xml:space="preserve"> Distinguished Professor of Free Enterprise in the Department of Economics at Ball State University, where he also is a Fellow at the John H. </w:t>
      </w:r>
      <w:proofErr w:type="spellStart"/>
      <w:r w:rsidRPr="00FB2058">
        <w:rPr>
          <w:rFonts w:asciiTheme="minorHAnsi" w:hAnsiTheme="minorHAnsi" w:cstheme="minorHAnsi"/>
          <w:sz w:val="16"/>
        </w:rPr>
        <w:t>Schnatter</w:t>
      </w:r>
      <w:proofErr w:type="spellEnd"/>
      <w:r w:rsidRPr="00FB2058">
        <w:rPr>
          <w:rFonts w:asciiTheme="minorHAnsi" w:hAnsiTheme="minorHAnsi" w:cstheme="minorHAnsi"/>
          <w:sz w:val="16"/>
        </w:rPr>
        <w:t xml:space="preserve"> Institute for Entrepreneurship and Free Enterprise. He is the author of Hayek’s Modern Family: Classical Liberalism and the Evolution of Social Institutions. “Capitalism Is Good for the Poor” June 09, 2016. IB</w:t>
      </w:r>
    </w:p>
    <w:p w14:paraId="062BF7E8" w14:textId="77777777" w:rsidR="009705A2" w:rsidRDefault="009C7F87" w:rsidP="009C7F87">
      <w:pPr>
        <w:rPr>
          <w:rStyle w:val="Emphasis"/>
          <w:rFonts w:asciiTheme="minorHAnsi" w:hAnsiTheme="minorHAnsi" w:cstheme="minorHAnsi"/>
        </w:rPr>
      </w:pPr>
      <w:r w:rsidRPr="00FB2058">
        <w:rPr>
          <w:rStyle w:val="Emphasis"/>
          <w:rFonts w:asciiTheme="minorHAnsi" w:hAnsiTheme="minorHAnsi" w:cstheme="minorHAnsi"/>
          <w:highlight w:val="green"/>
        </w:rPr>
        <w:t>Critics</w:t>
      </w:r>
      <w:r w:rsidRPr="00FB2058">
        <w:rPr>
          <w:rStyle w:val="Emphasis"/>
          <w:rFonts w:asciiTheme="minorHAnsi" w:hAnsiTheme="minorHAnsi" w:cstheme="minorHAnsi"/>
        </w:rPr>
        <w:t xml:space="preserve"> frequently </w:t>
      </w:r>
      <w:r w:rsidRPr="00FB2058">
        <w:rPr>
          <w:rStyle w:val="Emphasis"/>
          <w:rFonts w:asciiTheme="minorHAnsi" w:hAnsiTheme="minorHAnsi" w:cstheme="minorHAnsi"/>
          <w:highlight w:val="green"/>
        </w:rPr>
        <w:t>accuse markets</w:t>
      </w:r>
      <w:r w:rsidRPr="00FB2058">
        <w:rPr>
          <w:rStyle w:val="Emphasis"/>
          <w:rFonts w:asciiTheme="minorHAnsi" w:hAnsiTheme="minorHAnsi" w:cstheme="minorHAnsi"/>
        </w:rPr>
        <w:t xml:space="preserve"> and capitalism </w:t>
      </w:r>
      <w:r w:rsidRPr="00FB2058">
        <w:rPr>
          <w:rStyle w:val="Emphasis"/>
          <w:rFonts w:asciiTheme="minorHAnsi" w:hAnsiTheme="minorHAnsi" w:cstheme="minorHAnsi"/>
          <w:highlight w:val="green"/>
        </w:rPr>
        <w:t>of making life worse for the poor</w:t>
      </w:r>
      <w:r w:rsidRPr="00FB2058">
        <w:rPr>
          <w:rStyle w:val="Emphasis"/>
          <w:rFonts w:asciiTheme="minorHAnsi" w:hAnsiTheme="minorHAnsi" w:cstheme="minorHAnsi"/>
        </w:rPr>
        <w:t xml:space="preserve">. </w:t>
      </w:r>
      <w:r w:rsidRPr="00FB2058">
        <w:rPr>
          <w:rFonts w:asciiTheme="minorHAnsi" w:hAnsiTheme="minorHAnsi" w:cstheme="minorHAnsi"/>
          <w:sz w:val="16"/>
        </w:rPr>
        <w:t xml:space="preserve">This refrain is certainly common in the halls of left-leaning academia as well as in broader intellectual circles. But like so many other criticisms of capitalism, </w:t>
      </w:r>
      <w:r w:rsidRPr="00FB2058">
        <w:rPr>
          <w:rStyle w:val="Emphasis"/>
          <w:rFonts w:asciiTheme="minorHAnsi" w:hAnsiTheme="minorHAnsi" w:cstheme="minorHAnsi"/>
          <w:highlight w:val="green"/>
        </w:rPr>
        <w:t>this</w:t>
      </w:r>
      <w:r w:rsidRPr="00FB2058">
        <w:rPr>
          <w:rStyle w:val="Emphasis"/>
          <w:rFonts w:asciiTheme="minorHAnsi" w:hAnsiTheme="minorHAnsi" w:cstheme="minorHAnsi"/>
        </w:rPr>
        <w:t xml:space="preserve"> one </w:t>
      </w:r>
      <w:r w:rsidRPr="00FB2058">
        <w:rPr>
          <w:rStyle w:val="Emphasis"/>
          <w:rFonts w:asciiTheme="minorHAnsi" w:hAnsiTheme="minorHAnsi" w:cstheme="minorHAnsi"/>
          <w:highlight w:val="green"/>
        </w:rPr>
        <w:t>ignores</w:t>
      </w:r>
      <w:r w:rsidRPr="00FB2058">
        <w:rPr>
          <w:rStyle w:val="Emphasis"/>
          <w:rFonts w:asciiTheme="minorHAnsi" w:hAnsiTheme="minorHAnsi" w:cstheme="minorHAnsi"/>
        </w:rPr>
        <w:t xml:space="preserve"> the very real, and very available, </w:t>
      </w:r>
      <w:r w:rsidRPr="00FB2058">
        <w:rPr>
          <w:rStyle w:val="Emphasis"/>
          <w:rFonts w:asciiTheme="minorHAnsi" w:hAnsiTheme="minorHAnsi" w:cstheme="minorHAnsi"/>
          <w:highlight w:val="green"/>
        </w:rPr>
        <w:t>facts</w:t>
      </w:r>
      <w:r w:rsidRPr="00FB2058">
        <w:rPr>
          <w:rStyle w:val="Emphasis"/>
          <w:rFonts w:asciiTheme="minorHAnsi" w:hAnsiTheme="minorHAnsi" w:cstheme="minorHAnsi"/>
        </w:rPr>
        <w:t xml:space="preserve"> of history</w:t>
      </w:r>
      <w:r w:rsidRPr="00FB2058">
        <w:rPr>
          <w:rFonts w:asciiTheme="minorHAnsi" w:hAnsiTheme="minorHAnsi" w:cstheme="minorHAnsi"/>
          <w:sz w:val="16"/>
        </w:rPr>
        <w:t xml:space="preserve">. </w:t>
      </w:r>
      <w:r w:rsidRPr="00FB2058">
        <w:rPr>
          <w:rStyle w:val="Emphasis"/>
          <w:rFonts w:asciiTheme="minorHAnsi" w:hAnsiTheme="minorHAnsi" w:cstheme="minorHAnsi"/>
        </w:rPr>
        <w:t xml:space="preserve">Nothing has done more to lift humanity out of poverty than the market economy. This claim is true whether we are looking at a time span of decades or of centuries. </w:t>
      </w:r>
      <w:r w:rsidRPr="00FB2058">
        <w:rPr>
          <w:rStyle w:val="Emphasis"/>
          <w:rFonts w:asciiTheme="minorHAnsi" w:hAnsiTheme="minorHAnsi" w:cstheme="minorHAnsi"/>
          <w:highlight w:val="green"/>
        </w:rPr>
        <w:t>The number of people</w:t>
      </w:r>
      <w:r w:rsidRPr="00FB2058">
        <w:rPr>
          <w:rStyle w:val="Emphasis"/>
          <w:rFonts w:asciiTheme="minorHAnsi" w:hAnsiTheme="minorHAnsi" w:cstheme="minorHAnsi"/>
        </w:rPr>
        <w:t xml:space="preserve"> worldwide </w:t>
      </w:r>
      <w:r w:rsidRPr="00FB2058">
        <w:rPr>
          <w:rStyle w:val="Emphasis"/>
          <w:rFonts w:asciiTheme="minorHAnsi" w:hAnsiTheme="minorHAnsi" w:cstheme="minorHAnsi"/>
          <w:highlight w:val="green"/>
        </w:rPr>
        <w:t>living on less than</w:t>
      </w:r>
      <w:r w:rsidRPr="00FB2058">
        <w:rPr>
          <w:rStyle w:val="Emphasis"/>
          <w:rFonts w:asciiTheme="minorHAnsi" w:hAnsiTheme="minorHAnsi" w:cstheme="minorHAnsi"/>
        </w:rPr>
        <w:t xml:space="preserve"> about </w:t>
      </w:r>
      <w:r w:rsidRPr="00FB2058">
        <w:rPr>
          <w:rStyle w:val="Emphasis"/>
          <w:rFonts w:asciiTheme="minorHAnsi" w:hAnsiTheme="minorHAnsi" w:cstheme="minorHAnsi"/>
          <w:highlight w:val="green"/>
        </w:rPr>
        <w:t>two dollars per day</w:t>
      </w:r>
      <w:r w:rsidRPr="00FB2058">
        <w:rPr>
          <w:rStyle w:val="Emphasis"/>
          <w:rFonts w:asciiTheme="minorHAnsi" w:hAnsiTheme="minorHAnsi" w:cstheme="minorHAnsi"/>
        </w:rPr>
        <w:t xml:space="preserve"> today </w:t>
      </w:r>
      <w:r w:rsidRPr="00FB2058">
        <w:rPr>
          <w:rStyle w:val="Emphasis"/>
          <w:rFonts w:asciiTheme="minorHAnsi" w:hAnsiTheme="minorHAnsi" w:cstheme="minorHAnsi"/>
          <w:highlight w:val="green"/>
        </w:rPr>
        <w:t>is less than half</w:t>
      </w:r>
      <w:r w:rsidRPr="00FB2058">
        <w:rPr>
          <w:rStyle w:val="Emphasis"/>
          <w:rFonts w:asciiTheme="minorHAnsi" w:hAnsiTheme="minorHAnsi" w:cstheme="minorHAnsi"/>
        </w:rPr>
        <w:t xml:space="preserve"> of what it was in </w:t>
      </w:r>
      <w:r w:rsidRPr="00FB2058">
        <w:rPr>
          <w:rStyle w:val="Emphasis"/>
          <w:rFonts w:asciiTheme="minorHAnsi" w:hAnsiTheme="minorHAnsi" w:cstheme="minorHAnsi"/>
          <w:highlight w:val="green"/>
        </w:rPr>
        <w:t>1990</w:t>
      </w:r>
      <w:r w:rsidRPr="00FB2058">
        <w:rPr>
          <w:rStyle w:val="Emphasis"/>
          <w:rFonts w:asciiTheme="minorHAnsi" w:hAnsiTheme="minorHAnsi" w:cstheme="minorHAnsi"/>
        </w:rPr>
        <w:t xml:space="preserve">. </w:t>
      </w:r>
      <w:r w:rsidRPr="00FB2058">
        <w:rPr>
          <w:rStyle w:val="Emphasis"/>
          <w:rFonts w:asciiTheme="minorHAnsi" w:hAnsiTheme="minorHAnsi" w:cstheme="minorHAnsi"/>
          <w:highlight w:val="green"/>
        </w:rPr>
        <w:t>The biggest gains in the fight against poverty have occurred in countries that have opened up their markets</w:t>
      </w:r>
      <w:r w:rsidRPr="00FB2058">
        <w:rPr>
          <w:rFonts w:asciiTheme="minorHAnsi" w:hAnsiTheme="minorHAnsi" w:cstheme="minorHAnsi"/>
          <w:sz w:val="16"/>
        </w:rPr>
        <w:t xml:space="preserve">, such as China and India. If we look over the longer historical period, we can see that the </w:t>
      </w:r>
      <w:r w:rsidRPr="00FB2058">
        <w:rPr>
          <w:rStyle w:val="Emphasis"/>
          <w:rFonts w:asciiTheme="minorHAnsi" w:hAnsiTheme="minorHAnsi" w:cstheme="minorHAnsi"/>
          <w:highlight w:val="green"/>
        </w:rPr>
        <w:t>trends</w:t>
      </w:r>
      <w:r w:rsidRPr="00FB2058">
        <w:rPr>
          <w:rStyle w:val="Emphasis"/>
          <w:rFonts w:asciiTheme="minorHAnsi" w:hAnsiTheme="minorHAnsi" w:cstheme="minorHAnsi"/>
        </w:rPr>
        <w:t xml:space="preserve"> today </w:t>
      </w:r>
      <w:r w:rsidRPr="00FB2058">
        <w:rPr>
          <w:rStyle w:val="Emphasis"/>
          <w:rFonts w:asciiTheme="minorHAnsi" w:hAnsiTheme="minorHAnsi" w:cstheme="minorHAnsi"/>
          <w:highlight w:val="green"/>
        </w:rPr>
        <w:t>are</w:t>
      </w:r>
      <w:r w:rsidRPr="00FB2058">
        <w:rPr>
          <w:rStyle w:val="Emphasis"/>
          <w:rFonts w:asciiTheme="minorHAnsi" w:hAnsiTheme="minorHAnsi" w:cstheme="minorHAnsi"/>
        </w:rPr>
        <w:t xml:space="preserve"> just </w:t>
      </w:r>
      <w:r w:rsidRPr="00FB2058">
        <w:rPr>
          <w:rStyle w:val="Emphasis"/>
          <w:rFonts w:asciiTheme="minorHAnsi" w:hAnsiTheme="minorHAnsi" w:cstheme="minorHAnsi"/>
          <w:highlight w:val="green"/>
        </w:rPr>
        <w:t>the continuation of capitalism’s victories</w:t>
      </w:r>
      <w:r w:rsidRPr="00FB2058">
        <w:rPr>
          <w:rStyle w:val="Emphasis"/>
          <w:rFonts w:asciiTheme="minorHAnsi" w:hAnsiTheme="minorHAnsi" w:cstheme="minorHAnsi"/>
        </w:rPr>
        <w:t xml:space="preserve"> in beating back poverty. For most of human history, </w:t>
      </w:r>
      <w:r w:rsidRPr="00FB2058">
        <w:rPr>
          <w:rStyle w:val="Emphasis"/>
          <w:rFonts w:asciiTheme="minorHAnsi" w:hAnsiTheme="minorHAnsi" w:cstheme="minorHAnsi"/>
          <w:highlight w:val="green"/>
        </w:rPr>
        <w:t>we lived in a world of a few haves and lots of have-nots. That slowly began to change</w:t>
      </w:r>
      <w:r w:rsidRPr="00FB2058">
        <w:rPr>
          <w:rStyle w:val="Emphasis"/>
          <w:rFonts w:asciiTheme="minorHAnsi" w:hAnsiTheme="minorHAnsi" w:cstheme="minorHAnsi"/>
        </w:rPr>
        <w:t xml:space="preserve"> with the advent of capitalism and the Industrial Revolution. </w:t>
      </w:r>
      <w:r w:rsidRPr="00FB2058">
        <w:rPr>
          <w:rFonts w:asciiTheme="minorHAnsi" w:hAnsiTheme="minorHAnsi" w:cstheme="minorHAnsi"/>
          <w:sz w:val="16"/>
        </w:rPr>
        <w:t xml:space="preserve">As economic growth took off and spread throughout the population, it created our own world in the West in which there are a whole bunch of haves and a few have-more-and-betters. For example, </w:t>
      </w:r>
      <w:r w:rsidRPr="00FB2058">
        <w:rPr>
          <w:rStyle w:val="Emphasis"/>
          <w:rFonts w:asciiTheme="minorHAnsi" w:hAnsiTheme="minorHAnsi" w:cstheme="minorHAnsi"/>
          <w:highlight w:val="green"/>
        </w:rPr>
        <w:t>the percentage of American households</w:t>
      </w:r>
      <w:r w:rsidRPr="00FB2058">
        <w:rPr>
          <w:rStyle w:val="Emphasis"/>
          <w:rFonts w:asciiTheme="minorHAnsi" w:hAnsiTheme="minorHAnsi" w:cstheme="minorHAnsi"/>
        </w:rPr>
        <w:t xml:space="preserve"> below the poverty line </w:t>
      </w:r>
      <w:r w:rsidRPr="00FB2058">
        <w:rPr>
          <w:rStyle w:val="Emphasis"/>
          <w:rFonts w:asciiTheme="minorHAnsi" w:hAnsiTheme="minorHAnsi" w:cstheme="minorHAnsi"/>
          <w:highlight w:val="green"/>
        </w:rPr>
        <w:t>who have basic appliances has grown steadily</w:t>
      </w:r>
      <w:r w:rsidRPr="00FB2058">
        <w:rPr>
          <w:rStyle w:val="Emphasis"/>
          <w:rFonts w:asciiTheme="minorHAnsi" w:hAnsiTheme="minorHAnsi" w:cstheme="minorHAnsi"/>
        </w:rPr>
        <w:t xml:space="preserve"> over the last few decades</w:t>
      </w:r>
      <w:r w:rsidRPr="00FB2058">
        <w:rPr>
          <w:rFonts w:asciiTheme="minorHAnsi" w:hAnsiTheme="minorHAnsi" w:cstheme="minorHAnsi"/>
          <w:sz w:val="16"/>
        </w:rPr>
        <w:t xml:space="preserve">,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 majority of them today. Capitalism has also made poor people’s lives far better by reducing infant and child mortality rates, not to mention maternal death rates during childbirth, and by extending life expectancies by decades. Consider, too, </w:t>
      </w:r>
      <w:r w:rsidRPr="00FB2058">
        <w:rPr>
          <w:rStyle w:val="Emphasis"/>
          <w:rFonts w:asciiTheme="minorHAnsi" w:hAnsiTheme="minorHAnsi" w:cstheme="minorHAnsi"/>
        </w:rPr>
        <w:t>the way ca</w:t>
      </w:r>
      <w:r w:rsidRPr="00FB2058">
        <w:rPr>
          <w:rStyle w:val="Emphasis"/>
          <w:rFonts w:asciiTheme="minorHAnsi" w:hAnsiTheme="minorHAnsi" w:cstheme="minorHAnsi"/>
          <w:highlight w:val="green"/>
        </w:rPr>
        <w:t>pitalism’s engine of growth has enabled the planet to sustain almost 7 billion people</w:t>
      </w:r>
      <w:r w:rsidRPr="00FB2058">
        <w:rPr>
          <w:rStyle w:val="Emphasis"/>
          <w:rFonts w:asciiTheme="minorHAnsi" w:hAnsiTheme="minorHAnsi" w:cstheme="minorHAnsi"/>
        </w:rPr>
        <w:t xml:space="preserve">, compared to 1 billion in 1800. </w:t>
      </w:r>
      <w:r w:rsidRPr="00FB2058">
        <w:rPr>
          <w:rFonts w:asciiTheme="minorHAnsi" w:hAnsiTheme="minorHAnsi" w:cstheme="minorHAnsi"/>
          <w:sz w:val="16"/>
        </w:rPr>
        <w:t xml:space="preserve">As Deirdre McCloskey has noted, </w:t>
      </w:r>
      <w:r w:rsidRPr="00FB2058">
        <w:rPr>
          <w:rStyle w:val="Emphasis"/>
          <w:rFonts w:asciiTheme="minorHAnsi" w:hAnsiTheme="minorHAnsi" w:cstheme="minorHAnsi"/>
        </w:rPr>
        <w:t xml:space="preserve">if you multiply the gains in consumption to the average human by the gain in life expectancy worldwide by 7 (for 7 billion as compared to 1 billion people), </w:t>
      </w:r>
      <w:r w:rsidRPr="00FB2058">
        <w:rPr>
          <w:rStyle w:val="Emphasis"/>
          <w:rFonts w:asciiTheme="minorHAnsi" w:hAnsiTheme="minorHAnsi" w:cstheme="minorHAnsi"/>
          <w:highlight w:val="green"/>
        </w:rPr>
        <w:t>humanity as a whole is better</w:t>
      </w:r>
      <w:r w:rsidRPr="00FB2058">
        <w:rPr>
          <w:rStyle w:val="Emphasis"/>
          <w:rFonts w:asciiTheme="minorHAnsi" w:hAnsiTheme="minorHAnsi" w:cstheme="minorHAnsi"/>
        </w:rPr>
        <w:t xml:space="preserve"> off </w:t>
      </w:r>
      <w:r w:rsidRPr="00FB2058">
        <w:rPr>
          <w:rStyle w:val="Emphasis"/>
          <w:rFonts w:asciiTheme="minorHAnsi" w:hAnsiTheme="minorHAnsi" w:cstheme="minorHAnsi"/>
          <w:highlight w:val="green"/>
        </w:rPr>
        <w:t>by</w:t>
      </w:r>
      <w:r w:rsidRPr="00FB2058">
        <w:rPr>
          <w:rStyle w:val="Emphasis"/>
          <w:rFonts w:asciiTheme="minorHAnsi" w:hAnsiTheme="minorHAnsi" w:cstheme="minorHAnsi"/>
        </w:rPr>
        <w:t xml:space="preserve"> a factor of around 120. That’s not 120 percent better off, but </w:t>
      </w:r>
      <w:r w:rsidRPr="00FB2058">
        <w:rPr>
          <w:rStyle w:val="Emphasis"/>
          <w:rFonts w:asciiTheme="minorHAnsi" w:hAnsiTheme="minorHAnsi" w:cstheme="minorHAnsi"/>
          <w:highlight w:val="green"/>
        </w:rPr>
        <w:t>120 times</w:t>
      </w:r>
      <w:r w:rsidRPr="00FB2058">
        <w:rPr>
          <w:rStyle w:val="Emphasis"/>
          <w:rFonts w:asciiTheme="minorHAnsi" w:hAnsiTheme="minorHAnsi" w:cstheme="minorHAnsi"/>
        </w:rPr>
        <w:t xml:space="preserve"> better off </w:t>
      </w:r>
      <w:r w:rsidRPr="00FB2058">
        <w:rPr>
          <w:rStyle w:val="Emphasis"/>
          <w:rFonts w:asciiTheme="minorHAnsi" w:hAnsiTheme="minorHAnsi" w:cstheme="minorHAnsi"/>
          <w:highlight w:val="green"/>
        </w:rPr>
        <w:t>since 1800</w:t>
      </w:r>
      <w:r w:rsidRPr="00FB2058">
        <w:rPr>
          <w:rFonts w:asciiTheme="minorHAnsi" w:hAnsiTheme="minorHAnsi" w:cstheme="minorHAnsi"/>
          <w:sz w:val="16"/>
        </w:rPr>
        <w:t xml:space="preserve">. The competitive market process has also made education, art, and culture available to more and more people. Even the poorest of Americans, not to mention many of the global poor, have access through the Internet and TV to concerts, books, and works of art that were exclusively the province of the wealthy for centuries. And in the wealthiest countries, </w:t>
      </w:r>
      <w:r w:rsidRPr="00FB2058">
        <w:rPr>
          <w:rStyle w:val="Emphasis"/>
          <w:rFonts w:asciiTheme="minorHAnsi" w:hAnsiTheme="minorHAnsi" w:cstheme="minorHAnsi"/>
        </w:rPr>
        <w:t xml:space="preserve">the dynamics of capitalism have begun to change the very nature of work. Where </w:t>
      </w:r>
      <w:r w:rsidRPr="00FB2058">
        <w:rPr>
          <w:rStyle w:val="Emphasis"/>
          <w:rFonts w:asciiTheme="minorHAnsi" w:hAnsiTheme="minorHAnsi" w:cstheme="minorHAnsi"/>
          <w:highlight w:val="green"/>
        </w:rPr>
        <w:t>once humans toiled for 14 hours per day</w:t>
      </w:r>
      <w:r w:rsidRPr="00FB2058">
        <w:rPr>
          <w:rStyle w:val="Emphasis"/>
          <w:rFonts w:asciiTheme="minorHAnsi" w:hAnsiTheme="minorHAnsi" w:cstheme="minorHAnsi"/>
        </w:rPr>
        <w:t xml:space="preserve"> at backbreaking outdoor labor, now an increasing number of us work inside in climate-controlled comfort.</w:t>
      </w:r>
      <w:r w:rsidRPr="00FB2058">
        <w:rPr>
          <w:rFonts w:asciiTheme="minorHAnsi" w:hAnsiTheme="minorHAnsi" w:cstheme="minorHAnsi"/>
          <w:sz w:val="16"/>
        </w:rPr>
        <w:t xml:space="preserve"> Our workday and workweek have shrunk thanks to the much higher value of labor that comes from working with productive capital. </w:t>
      </w:r>
      <w:r w:rsidRPr="00FB2058">
        <w:rPr>
          <w:rStyle w:val="Emphasis"/>
          <w:rFonts w:asciiTheme="minorHAnsi" w:hAnsiTheme="minorHAnsi" w:cstheme="minorHAnsi"/>
          <w:highlight w:val="green"/>
        </w:rPr>
        <w:t>We spend a</w:t>
      </w:r>
      <w:r w:rsidRPr="00FB2058">
        <w:rPr>
          <w:rStyle w:val="Emphasis"/>
          <w:rFonts w:asciiTheme="minorHAnsi" w:hAnsiTheme="minorHAnsi" w:cstheme="minorHAnsi"/>
        </w:rPr>
        <w:t xml:space="preserve"> much </w:t>
      </w:r>
      <w:r w:rsidRPr="00FB2058">
        <w:rPr>
          <w:rStyle w:val="Emphasis"/>
          <w:rFonts w:asciiTheme="minorHAnsi" w:hAnsiTheme="minorHAnsi" w:cstheme="minorHAnsi"/>
          <w:highlight w:val="green"/>
        </w:rPr>
        <w:t>smaller percentage of our lives working</w:t>
      </w:r>
      <w:r w:rsidRPr="00FB2058">
        <w:rPr>
          <w:rStyle w:val="Emphasis"/>
          <w:rFonts w:asciiTheme="minorHAnsi" w:hAnsiTheme="minorHAnsi" w:cstheme="minorHAnsi"/>
        </w:rPr>
        <w:t xml:space="preserve"> for pay</w:t>
      </w:r>
      <w:r w:rsidRPr="00FB2058">
        <w:rPr>
          <w:rFonts w:asciiTheme="minorHAnsi" w:hAnsiTheme="minorHAnsi" w:cstheme="minorHAnsi"/>
          <w:sz w:val="16"/>
        </w:rPr>
        <w:t xml:space="preserve">,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w:t>
      </w:r>
      <w:r w:rsidRPr="00FB2058">
        <w:rPr>
          <w:rStyle w:val="Emphasis"/>
          <w:rFonts w:asciiTheme="minorHAnsi" w:hAnsiTheme="minorHAnsi" w:cstheme="minorHAnsi"/>
          <w:highlight w:val="green"/>
        </w:rPr>
        <w:t>The poor in</w:t>
      </w:r>
      <w:r w:rsidRPr="00FB2058">
        <w:rPr>
          <w:rStyle w:val="Emphasis"/>
          <w:rFonts w:asciiTheme="minorHAnsi" w:hAnsiTheme="minorHAnsi" w:cstheme="minorHAnsi"/>
        </w:rPr>
        <w:t xml:space="preserve"> largely </w:t>
      </w:r>
      <w:r w:rsidRPr="00FB2058">
        <w:rPr>
          <w:rStyle w:val="Emphasis"/>
          <w:rFonts w:asciiTheme="minorHAnsi" w:hAnsiTheme="minorHAnsi" w:cstheme="minorHAnsi"/>
          <w:highlight w:val="green"/>
        </w:rPr>
        <w:t>capitalist countries have</w:t>
      </w:r>
      <w:r w:rsidRPr="00FB2058">
        <w:rPr>
          <w:rStyle w:val="Emphasis"/>
          <w:rFonts w:asciiTheme="minorHAnsi" w:hAnsiTheme="minorHAnsi" w:cstheme="minorHAnsi"/>
        </w:rPr>
        <w:t xml:space="preserve"> access to a quality of </w:t>
      </w:r>
      <w:r w:rsidRPr="00FB2058">
        <w:rPr>
          <w:rStyle w:val="Emphasis"/>
          <w:rFonts w:asciiTheme="minorHAnsi" w:hAnsiTheme="minorHAnsi" w:cstheme="minorHAnsi"/>
          <w:highlight w:val="green"/>
        </w:rPr>
        <w:t>medical care</w:t>
      </w:r>
      <w:r w:rsidRPr="00FB2058">
        <w:rPr>
          <w:rStyle w:val="Emphasis"/>
          <w:rFonts w:asciiTheme="minorHAnsi" w:hAnsiTheme="minorHAnsi" w:cstheme="minorHAnsi"/>
        </w:rPr>
        <w:t xml:space="preserve"> and a variety </w:t>
      </w:r>
      <w:r w:rsidRPr="00FB2058">
        <w:rPr>
          <w:rStyle w:val="Emphasis"/>
          <w:rFonts w:asciiTheme="minorHAnsi" w:hAnsiTheme="minorHAnsi" w:cstheme="minorHAnsi"/>
          <w:highlight w:val="green"/>
        </w:rPr>
        <w:t>and</w:t>
      </w:r>
      <w:r w:rsidRPr="00FB2058">
        <w:rPr>
          <w:rStyle w:val="Emphasis"/>
          <w:rFonts w:asciiTheme="minorHAnsi" w:hAnsiTheme="minorHAnsi" w:cstheme="minorHAnsi"/>
        </w:rPr>
        <w:t xml:space="preserve"> quality of </w:t>
      </w:r>
      <w:r w:rsidRPr="00FB2058">
        <w:rPr>
          <w:rStyle w:val="Emphasis"/>
          <w:rFonts w:asciiTheme="minorHAnsi" w:hAnsiTheme="minorHAnsi" w:cstheme="minorHAnsi"/>
          <w:highlight w:val="green"/>
        </w:rPr>
        <w:t>food that</w:t>
      </w:r>
      <w:r w:rsidRPr="00FB2058">
        <w:rPr>
          <w:rStyle w:val="Emphasis"/>
          <w:rFonts w:asciiTheme="minorHAnsi" w:hAnsiTheme="minorHAnsi" w:cstheme="minorHAnsi"/>
        </w:rPr>
        <w:t xml:space="preserve"> the </w:t>
      </w:r>
      <w:r w:rsidRPr="00FB2058">
        <w:rPr>
          <w:rStyle w:val="Emphasis"/>
          <w:rFonts w:asciiTheme="minorHAnsi" w:hAnsiTheme="minorHAnsi" w:cstheme="minorHAnsi"/>
          <w:highlight w:val="green"/>
        </w:rPr>
        <w:t>ancient kings could only dream of</w:t>
      </w:r>
      <w:r w:rsidRPr="00FB2058">
        <w:rPr>
          <w:rFonts w:asciiTheme="minorHAnsi" w:hAnsiTheme="minorHAnsi" w:cstheme="minorHAnsi"/>
          <w:sz w:val="16"/>
        </w:rPr>
        <w:t xml:space="preserve">. Consider, too, </w:t>
      </w:r>
      <w:r w:rsidRPr="00FB2058">
        <w:rPr>
          <w:rStyle w:val="Emphasis"/>
          <w:rFonts w:asciiTheme="minorHAnsi" w:hAnsiTheme="minorHAnsi" w:cstheme="minorHAnsi"/>
        </w:rPr>
        <w:t>that the working poor of London 100 years ago were, at best, able to split a pound of meat per week among all of their children, which were greater in number than the two or three of today.</w:t>
      </w:r>
      <w:r w:rsidRPr="00FB2058">
        <w:rPr>
          <w:rFonts w:asciiTheme="minorHAnsi" w:hAnsiTheme="minorHAnsi" w:cstheme="minorHAnsi"/>
          <w:sz w:val="16"/>
        </w:rPr>
        <w:t xml:space="preserve"> In addition, the whole family ate meat once a week on Sunday, the one day the man of the household was home for dinner. That was meat for a week. Compare that to today, when we worry that poor Americans are too easily able to afford a meal with a quarter pound of meat in it every single day for less than an hour’s labor. Even if you think that capitalism has made poor people overweight, that’s a major accomplishment compared to the precapitalist norm of constant malnutrition and the struggle even 100 years ago for the working poor to get enough calories. The reality is that the rich have always lived well historically, as for centuries they could commandeer human labor to attend to their every need. </w:t>
      </w:r>
      <w:r w:rsidRPr="00FB2058">
        <w:rPr>
          <w:rStyle w:val="Emphasis"/>
          <w:rFonts w:asciiTheme="minorHAnsi" w:hAnsiTheme="minorHAnsi" w:cstheme="minorHAnsi"/>
          <w:highlight w:val="green"/>
        </w:rPr>
        <w:t>In a precapitalist world, the poor had no</w:t>
      </w:r>
      <w:r w:rsidRPr="00FB2058">
        <w:rPr>
          <w:rStyle w:val="Emphasis"/>
          <w:rFonts w:asciiTheme="minorHAnsi" w:hAnsiTheme="minorHAnsi" w:cstheme="minorHAnsi"/>
        </w:rPr>
        <w:t xml:space="preserve"> hope of </w:t>
      </w:r>
      <w:r w:rsidRPr="00FB2058">
        <w:rPr>
          <w:rStyle w:val="Emphasis"/>
          <w:rFonts w:asciiTheme="minorHAnsi" w:hAnsiTheme="minorHAnsi" w:cstheme="minorHAnsi"/>
          <w:highlight w:val="green"/>
        </w:rPr>
        <w:t>upward mobility</w:t>
      </w:r>
    </w:p>
    <w:p w14:paraId="204DB2FE" w14:textId="77777777" w:rsidR="009705A2" w:rsidRPr="009705A2" w:rsidRDefault="009705A2" w:rsidP="009C7F87">
      <w:pPr>
        <w:rPr>
          <w:rStyle w:val="Emphasis"/>
          <w:rFonts w:asciiTheme="minorHAnsi" w:hAnsiTheme="minorHAnsi" w:cstheme="minorHAnsi"/>
          <w:color w:val="FF0000"/>
        </w:rPr>
      </w:pPr>
    </w:p>
    <w:p w14:paraId="0A28804A" w14:textId="5FD2427E" w:rsidR="009C7F87" w:rsidRPr="009705A2" w:rsidRDefault="009C7F87" w:rsidP="009C7F87">
      <w:pPr>
        <w:rPr>
          <w:rFonts w:asciiTheme="minorHAnsi" w:hAnsiTheme="minorHAnsi" w:cstheme="minorHAnsi"/>
          <w:color w:val="FF0000"/>
          <w:sz w:val="16"/>
        </w:rPr>
      </w:pPr>
      <w:r w:rsidRPr="009705A2">
        <w:rPr>
          <w:rStyle w:val="Emphasis"/>
          <w:rFonts w:asciiTheme="minorHAnsi" w:hAnsiTheme="minorHAnsi" w:cstheme="minorHAnsi"/>
          <w:color w:val="FF0000"/>
        </w:rPr>
        <w:t xml:space="preserve"> or of relief from the endless physical drudgery that barely kept them alive</w:t>
      </w:r>
      <w:r w:rsidRPr="009705A2">
        <w:rPr>
          <w:rFonts w:asciiTheme="minorHAnsi" w:hAnsiTheme="minorHAnsi" w:cstheme="minorHAnsi"/>
          <w:color w:val="FF0000"/>
          <w:sz w:val="16"/>
        </w:rPr>
        <w:t xml:space="preserve">. Today, the poor in capitalist countries live like kings, thanks mostly to the freeing of labor and the ability to accumulate capital that makes that labor more productive and enriches even the poorest. The falling cost of what were once luxuries and are now necessities, driven by the competitive market and its profit and loss signals, has brought labor-saving machines to the masses. When profit-seeking and innovation became acceptable behavior for the bourgeoisie, the horn of plenty brought forth its bounty, and even the poorest shared in that wealth. </w:t>
      </w:r>
      <w:r w:rsidRPr="009705A2">
        <w:rPr>
          <w:rStyle w:val="Emphasis"/>
          <w:rFonts w:asciiTheme="minorHAnsi" w:hAnsiTheme="minorHAnsi" w:cstheme="minorHAnsi"/>
          <w:color w:val="FF0000"/>
          <w:highlight w:val="green"/>
        </w:rPr>
        <w:t>Once people no longer needed permission to innovate</w:t>
      </w:r>
      <w:r w:rsidRPr="009705A2">
        <w:rPr>
          <w:rStyle w:val="Emphasis"/>
          <w:rFonts w:asciiTheme="minorHAnsi" w:hAnsiTheme="minorHAnsi" w:cstheme="minorHAnsi"/>
          <w:color w:val="FF0000"/>
        </w:rPr>
        <w:t xml:space="preserve">, </w:t>
      </w:r>
      <w:r w:rsidRPr="009705A2">
        <w:rPr>
          <w:rStyle w:val="Emphasis"/>
          <w:rFonts w:asciiTheme="minorHAnsi" w:hAnsiTheme="minorHAnsi" w:cstheme="minorHAnsi"/>
          <w:color w:val="FF0000"/>
          <w:highlight w:val="green"/>
        </w:rPr>
        <w:t xml:space="preserve">and </w:t>
      </w:r>
      <w:r w:rsidRPr="009705A2">
        <w:rPr>
          <w:rStyle w:val="Emphasis"/>
          <w:rFonts w:asciiTheme="minorHAnsi" w:hAnsiTheme="minorHAnsi" w:cstheme="minorHAnsi"/>
          <w:color w:val="FF0000"/>
        </w:rPr>
        <w:t xml:space="preserve">once </w:t>
      </w:r>
      <w:r w:rsidRPr="009705A2">
        <w:rPr>
          <w:rStyle w:val="Emphasis"/>
          <w:rFonts w:asciiTheme="minorHAnsi" w:hAnsiTheme="minorHAnsi" w:cstheme="minorHAnsi"/>
          <w:color w:val="FF0000"/>
          <w:highlight w:val="green"/>
        </w:rPr>
        <w:t>the value of new inventions was judged by</w:t>
      </w:r>
      <w:r w:rsidRPr="009705A2">
        <w:rPr>
          <w:rStyle w:val="Emphasis"/>
          <w:rFonts w:asciiTheme="minorHAnsi" w:hAnsiTheme="minorHAnsi" w:cstheme="minorHAnsi"/>
          <w:color w:val="FF0000"/>
        </w:rPr>
        <w:t xml:space="preserve"> the </w:t>
      </w:r>
      <w:r w:rsidRPr="009705A2">
        <w:rPr>
          <w:rStyle w:val="Emphasis"/>
          <w:rFonts w:asciiTheme="minorHAnsi" w:hAnsiTheme="minorHAnsi" w:cstheme="minorHAnsi"/>
          <w:color w:val="FF0000"/>
          <w:highlight w:val="green"/>
        </w:rPr>
        <w:t>improvements they made to</w:t>
      </w:r>
      <w:r w:rsidRPr="009705A2">
        <w:rPr>
          <w:rStyle w:val="Emphasis"/>
          <w:rFonts w:asciiTheme="minorHAnsi" w:hAnsiTheme="minorHAnsi" w:cstheme="minorHAnsi"/>
          <w:color w:val="FF0000"/>
        </w:rPr>
        <w:t xml:space="preserve"> the lives of </w:t>
      </w:r>
      <w:r w:rsidRPr="009705A2">
        <w:rPr>
          <w:rStyle w:val="Emphasis"/>
          <w:rFonts w:asciiTheme="minorHAnsi" w:hAnsiTheme="minorHAnsi" w:cstheme="minorHAnsi"/>
          <w:color w:val="FF0000"/>
          <w:highlight w:val="green"/>
        </w:rPr>
        <w:t>the masses</w:t>
      </w:r>
      <w:r w:rsidRPr="009705A2">
        <w:rPr>
          <w:rStyle w:val="Emphasis"/>
          <w:rFonts w:asciiTheme="minorHAnsi" w:hAnsiTheme="minorHAnsi" w:cstheme="minorHAnsi"/>
          <w:color w:val="FF0000"/>
        </w:rPr>
        <w:t xml:space="preserve"> in the form of profit and loss, </w:t>
      </w:r>
      <w:r w:rsidRPr="009705A2">
        <w:rPr>
          <w:rStyle w:val="Emphasis"/>
          <w:rFonts w:asciiTheme="minorHAnsi" w:hAnsiTheme="minorHAnsi" w:cstheme="minorHAnsi"/>
          <w:color w:val="FF0000"/>
          <w:highlight w:val="green"/>
        </w:rPr>
        <w:t>the poor began to live lives of comfort and dignity</w:t>
      </w:r>
      <w:r w:rsidRPr="009705A2">
        <w:rPr>
          <w:rFonts w:asciiTheme="minorHAnsi" w:hAnsiTheme="minorHAnsi" w:cstheme="minorHAnsi"/>
          <w:color w:val="FF0000"/>
          <w:sz w:val="16"/>
        </w:rPr>
        <w:t>.</w:t>
      </w:r>
    </w:p>
    <w:p w14:paraId="4ECE3E72" w14:textId="77777777" w:rsidR="009C7F87" w:rsidRPr="00FB2058" w:rsidRDefault="009C7F87" w:rsidP="009C7F87">
      <w:pPr>
        <w:rPr>
          <w:rFonts w:asciiTheme="minorHAnsi" w:hAnsiTheme="minorHAnsi" w:cstheme="minorHAnsi"/>
          <w:sz w:val="14"/>
        </w:rPr>
      </w:pPr>
    </w:p>
    <w:p w14:paraId="55C153F3" w14:textId="27EA1A06" w:rsidR="009C7F87" w:rsidRPr="00FB2058" w:rsidRDefault="00F53AB5" w:rsidP="009C7F87">
      <w:pPr>
        <w:pStyle w:val="Heading3"/>
        <w:rPr>
          <w:rFonts w:asciiTheme="minorHAnsi" w:hAnsiTheme="minorHAnsi" w:cstheme="minorHAnsi"/>
        </w:rPr>
      </w:pPr>
      <w:r w:rsidRPr="00FB2058">
        <w:rPr>
          <w:rFonts w:asciiTheme="minorHAnsi" w:hAnsiTheme="minorHAnsi" w:cstheme="minorHAnsi"/>
        </w:rPr>
        <w:t xml:space="preserve">1NC – </w:t>
      </w:r>
      <w:r w:rsidR="009C7F87" w:rsidRPr="00FB2058">
        <w:rPr>
          <w:rFonts w:asciiTheme="minorHAnsi" w:hAnsiTheme="minorHAnsi" w:cstheme="minorHAnsi"/>
        </w:rPr>
        <w:t>Best of Worst</w:t>
      </w:r>
    </w:p>
    <w:p w14:paraId="74BE81BE" w14:textId="77777777" w:rsidR="009C7F87" w:rsidRPr="00FB2058" w:rsidRDefault="009C7F87" w:rsidP="009C7F87">
      <w:pPr>
        <w:pStyle w:val="Heading4"/>
        <w:rPr>
          <w:rFonts w:asciiTheme="minorHAnsi" w:hAnsiTheme="minorHAnsi" w:cstheme="minorHAnsi"/>
        </w:rPr>
      </w:pPr>
      <w:r w:rsidRPr="00FB2058">
        <w:rPr>
          <w:rFonts w:asciiTheme="minorHAnsi" w:hAnsiTheme="minorHAnsi" w:cstheme="minorHAnsi"/>
        </w:rPr>
        <w:t xml:space="preserve">None of their impact evidence is unique – they need to prove that a </w:t>
      </w:r>
      <w:r w:rsidRPr="00FB2058">
        <w:rPr>
          <w:rFonts w:asciiTheme="minorHAnsi" w:hAnsiTheme="minorHAnsi" w:cstheme="minorHAnsi"/>
          <w:u w:val="single"/>
        </w:rPr>
        <w:t xml:space="preserve">better system </w:t>
      </w:r>
      <w:r w:rsidRPr="00FB2058">
        <w:rPr>
          <w:rFonts w:asciiTheme="minorHAnsi" w:hAnsiTheme="minorHAnsi" w:cstheme="minorHAnsi"/>
        </w:rPr>
        <w:t xml:space="preserve">will replace cap to access their impacts. Cap is better than any other system – it prevents war and reduces poverty. </w:t>
      </w:r>
    </w:p>
    <w:p w14:paraId="4B844883" w14:textId="77777777" w:rsidR="009C7F87" w:rsidRPr="00FB2058" w:rsidRDefault="009C7F87" w:rsidP="009C7F87">
      <w:pPr>
        <w:rPr>
          <w:rFonts w:asciiTheme="minorHAnsi" w:hAnsiTheme="minorHAnsi" w:cstheme="minorHAnsi"/>
        </w:rPr>
      </w:pPr>
      <w:proofErr w:type="spellStart"/>
      <w:r w:rsidRPr="00FB2058">
        <w:rPr>
          <w:rStyle w:val="Style13ptBold"/>
          <w:rFonts w:asciiTheme="minorHAnsi" w:hAnsiTheme="minorHAnsi" w:cstheme="minorHAnsi"/>
        </w:rPr>
        <w:t>Weede</w:t>
      </w:r>
      <w:proofErr w:type="spellEnd"/>
      <w:r w:rsidRPr="00FB2058">
        <w:rPr>
          <w:rStyle w:val="Style13ptBold"/>
          <w:rFonts w:asciiTheme="minorHAnsi" w:hAnsiTheme="minorHAnsi" w:cstheme="minorHAnsi"/>
        </w:rPr>
        <w:t xml:space="preserve"> 2008</w:t>
      </w:r>
      <w:r w:rsidRPr="00FB2058">
        <w:rPr>
          <w:rFonts w:asciiTheme="minorHAnsi" w:hAnsiTheme="minorHAnsi" w:cstheme="minorHAnsi"/>
        </w:rPr>
        <w:t xml:space="preserve"> [Erich, professor at the Institute for Political Science and Sociology, “Globalization and Inequality” Comparative Sociology 7, p. 415-433]</w:t>
      </w:r>
    </w:p>
    <w:p w14:paraId="0F6F93F9" w14:textId="77777777" w:rsidR="009705A2" w:rsidRDefault="009C7F87" w:rsidP="009C7F87">
      <w:pPr>
        <w:pStyle w:val="CardNotUnderlined"/>
        <w:rPr>
          <w:rFonts w:asciiTheme="minorHAnsi" w:hAnsiTheme="minorHAnsi" w:cstheme="minorHAnsi"/>
          <w:sz w:val="14"/>
        </w:rPr>
      </w:pPr>
      <w:r w:rsidRPr="00FB2058">
        <w:rPr>
          <w:rFonts w:asciiTheme="minorHAnsi" w:hAnsiTheme="minorHAnsi" w:cstheme="minorHAnsi"/>
          <w:sz w:val="14"/>
        </w:rPr>
        <w:t xml:space="preserve">Globalization refers to an increasing international division of labor and more trade between economies, to cross-border investment and rapid transfers of technology between nations, to global capital ﬂows and, to a lesser degree, to increasing labor mobility. Th ere is as yet no global labor market. Globalization also implies better opportunities to learn from foreigners or strangers. Th e more similar you are to others, the less likely it is that you can learn from them.1 Unfortunately, many people prefer to rely on established routines and resent the challenge of having to learn from others. </w:t>
      </w:r>
      <w:r w:rsidRPr="00FB2058">
        <w:rPr>
          <w:rStyle w:val="StyleUnderline"/>
          <w:rFonts w:asciiTheme="minorHAnsi" w:eastAsia="Calibri" w:hAnsiTheme="minorHAnsi" w:cstheme="minorHAnsi"/>
        </w:rPr>
        <w:t>Globalization is another word for a worldwide expansion of capitalism. It results in international tax competition</w:t>
      </w:r>
      <w:r w:rsidRPr="00FB2058">
        <w:rPr>
          <w:rFonts w:asciiTheme="minorHAnsi" w:hAnsiTheme="minorHAnsi" w:cstheme="minorHAnsi"/>
          <w:sz w:val="14"/>
        </w:rPr>
        <w:t xml:space="preserve"> (Edwards and de </w:t>
      </w:r>
      <w:proofErr w:type="spellStart"/>
      <w:r w:rsidRPr="00FB2058">
        <w:rPr>
          <w:rFonts w:asciiTheme="minorHAnsi" w:hAnsiTheme="minorHAnsi" w:cstheme="minorHAnsi"/>
          <w:sz w:val="14"/>
        </w:rPr>
        <w:t>Rugy</w:t>
      </w:r>
      <w:proofErr w:type="spellEnd"/>
      <w:r w:rsidRPr="00FB2058">
        <w:rPr>
          <w:rFonts w:asciiTheme="minorHAnsi" w:hAnsiTheme="minorHAnsi" w:cstheme="minorHAnsi"/>
          <w:sz w:val="14"/>
        </w:rPr>
        <w:t xml:space="preserve"> 2002; Mitchell 2005). Globalization is based on some technological and political prerequisites. These include ever cheaper and faster means of communication and transportation as well as an adequate political environment. </w:t>
      </w:r>
      <w:r w:rsidRPr="00FB2058">
        <w:rPr>
          <w:rStyle w:val="StyleUnderline"/>
          <w:rFonts w:asciiTheme="minorHAnsi" w:eastAsia="Calibri" w:hAnsiTheme="minorHAnsi" w:cstheme="minorHAnsi"/>
        </w:rPr>
        <w:t xml:space="preserve">The global expansion of </w:t>
      </w:r>
      <w:r w:rsidRPr="00FB2058">
        <w:rPr>
          <w:rStyle w:val="StyleUnderline"/>
          <w:rFonts w:asciiTheme="minorHAnsi" w:eastAsia="Calibri" w:hAnsiTheme="minorHAnsi" w:cstheme="minorHAnsi"/>
          <w:highlight w:val="green"/>
        </w:rPr>
        <w:t>capitalism requires political fragmentation</w:t>
      </w:r>
      <w:r w:rsidRPr="00FB2058">
        <w:rPr>
          <w:rStyle w:val="StyleUnderline"/>
          <w:rFonts w:asciiTheme="minorHAnsi" w:eastAsia="Calibri" w:hAnsiTheme="minorHAnsi" w:cstheme="minorHAnsi"/>
        </w:rPr>
        <w:t xml:space="preserve">: markets should be larger than political units.2 This </w:t>
      </w:r>
      <w:r w:rsidRPr="00FB2058">
        <w:rPr>
          <w:rStyle w:val="StyleUnderline"/>
          <w:rFonts w:asciiTheme="minorHAnsi" w:eastAsia="Calibri" w:hAnsiTheme="minorHAnsi" w:cstheme="minorHAnsi"/>
          <w:highlight w:val="green"/>
        </w:rPr>
        <w:t>provides an exit option from oppressive government for capital</w:t>
      </w:r>
      <w:r w:rsidRPr="00FB2058">
        <w:rPr>
          <w:rFonts w:asciiTheme="minorHAnsi" w:hAnsiTheme="minorHAnsi" w:cstheme="minorHAnsi"/>
          <w:sz w:val="14"/>
          <w:highlight w:val="green"/>
        </w:rPr>
        <w:t xml:space="preserve"> </w:t>
      </w:r>
      <w:r w:rsidRPr="00FB2058">
        <w:rPr>
          <w:rFonts w:asciiTheme="minorHAnsi" w:hAnsiTheme="minorHAnsi" w:cstheme="minorHAnsi"/>
          <w:sz w:val="14"/>
        </w:rPr>
        <w:t xml:space="preserve">and, to a lesser degree, for qualiﬁed labor. Such an exit option protects economic freedom from ever-increasing state interference and tax burdens. If one state should be much more powerful than all others, as the US currently is, then globalization requires a deeper commitment to capitalism and economic freedom by the hegemon than by other states. Th ese political requirements of globalization are fulﬁlled. </w:t>
      </w:r>
      <w:r w:rsidRPr="00FB2058">
        <w:rPr>
          <w:rStyle w:val="StyleUnderline"/>
          <w:rFonts w:asciiTheme="minorHAnsi" w:eastAsia="Calibri" w:hAnsiTheme="minorHAnsi" w:cstheme="minorHAnsi"/>
        </w:rPr>
        <w:t>Globalization maximizes the size of the market</w:t>
      </w:r>
      <w:r w:rsidRPr="00FB2058">
        <w:rPr>
          <w:rFonts w:asciiTheme="minorHAnsi" w:hAnsiTheme="minorHAnsi" w:cstheme="minorHAnsi"/>
          <w:sz w:val="14"/>
        </w:rPr>
        <w:t xml:space="preserve">. Since Adam Smith (1776/1976) we know that </w:t>
      </w:r>
      <w:r w:rsidRPr="00FB2058">
        <w:rPr>
          <w:rStyle w:val="StyleUnderline"/>
          <w:rFonts w:asciiTheme="minorHAnsi" w:eastAsia="Calibri" w:hAnsiTheme="minorHAnsi" w:cstheme="minorHAnsi"/>
        </w:rPr>
        <w:t>the size of the market determines</w:t>
      </w:r>
      <w:r w:rsidRPr="00FB2058">
        <w:rPr>
          <w:rFonts w:asciiTheme="minorHAnsi" w:hAnsiTheme="minorHAnsi" w:cstheme="minorHAnsi"/>
          <w:sz w:val="14"/>
        </w:rPr>
        <w:t xml:space="preserve"> the degree of division of labor which promotes </w:t>
      </w:r>
      <w:r w:rsidRPr="00FB2058">
        <w:rPr>
          <w:rStyle w:val="StyleUnderline"/>
          <w:rFonts w:asciiTheme="minorHAnsi" w:eastAsia="Calibri" w:hAnsiTheme="minorHAnsi" w:cstheme="minorHAnsi"/>
        </w:rPr>
        <w:t>productivity</w:t>
      </w:r>
      <w:r w:rsidRPr="00FB2058">
        <w:rPr>
          <w:rFonts w:asciiTheme="minorHAnsi" w:hAnsiTheme="minorHAnsi" w:cstheme="minorHAnsi"/>
          <w:sz w:val="14"/>
        </w:rPr>
        <w:t xml:space="preserve">. Thus, globalization is beneﬁcial because it increases productivity. </w:t>
      </w:r>
      <w:r w:rsidRPr="00FB2058">
        <w:rPr>
          <w:rStyle w:val="StyleUnderline"/>
          <w:rFonts w:asciiTheme="minorHAnsi" w:eastAsia="Calibri" w:hAnsiTheme="minorHAnsi" w:cstheme="minorHAnsi"/>
        </w:rPr>
        <w:t>This is</w:t>
      </w:r>
      <w:r w:rsidRPr="00FB2058">
        <w:rPr>
          <w:rFonts w:asciiTheme="minorHAnsi" w:hAnsiTheme="minorHAnsi" w:cstheme="minorHAnsi"/>
          <w:sz w:val="14"/>
        </w:rPr>
        <w:t xml:space="preserve"> not only a theoretical claim, but also </w:t>
      </w:r>
      <w:r w:rsidRPr="00FB2058">
        <w:rPr>
          <w:rStyle w:val="StyleUnderline"/>
          <w:rFonts w:asciiTheme="minorHAnsi" w:eastAsia="Calibri" w:hAnsiTheme="minorHAnsi" w:cstheme="minorHAnsi"/>
        </w:rPr>
        <w:t>an empirical statement</w:t>
      </w:r>
      <w:r w:rsidRPr="00FB2058">
        <w:rPr>
          <w:rFonts w:asciiTheme="minorHAnsi" w:hAnsiTheme="minorHAnsi" w:cstheme="minorHAnsi"/>
          <w:sz w:val="14"/>
        </w:rPr>
        <w:t xml:space="preserve">. For instance, based on data from the US Bureau of Labor Statistics, </w:t>
      </w:r>
      <w:r w:rsidRPr="00FB2058">
        <w:rPr>
          <w:rStyle w:val="StyleUnderline"/>
          <w:rFonts w:asciiTheme="minorHAnsi" w:eastAsia="Calibri" w:hAnsiTheme="minorHAnsi" w:cstheme="minorHAnsi"/>
          <w:highlight w:val="green"/>
        </w:rPr>
        <w:t>yearly economic gains from globalization have been</w:t>
      </w:r>
      <w:r w:rsidRPr="00FB2058">
        <w:rPr>
          <w:rStyle w:val="StyleUnderline"/>
          <w:rFonts w:asciiTheme="minorHAnsi" w:eastAsia="Calibri" w:hAnsiTheme="minorHAnsi" w:cstheme="minorHAnsi"/>
        </w:rPr>
        <w:t xml:space="preserve"> estimated to be</w:t>
      </w:r>
      <w:r w:rsidRPr="00FB2058">
        <w:rPr>
          <w:rFonts w:asciiTheme="minorHAnsi" w:hAnsiTheme="minorHAnsi" w:cstheme="minorHAnsi"/>
          <w:sz w:val="14"/>
        </w:rPr>
        <w:t xml:space="preserve"> somewhere between $1,650 and </w:t>
      </w:r>
      <w:r w:rsidRPr="00FB2058">
        <w:rPr>
          <w:rStyle w:val="StyleUnderline"/>
          <w:rFonts w:asciiTheme="minorHAnsi" w:eastAsia="Calibri" w:hAnsiTheme="minorHAnsi" w:cstheme="minorHAnsi"/>
          <w:highlight w:val="green"/>
        </w:rPr>
        <w:t>$3,300 per capita</w:t>
      </w:r>
      <w:r w:rsidRPr="00FB2058">
        <w:rPr>
          <w:rFonts w:asciiTheme="minorHAnsi" w:hAnsiTheme="minorHAnsi" w:cstheme="minorHAnsi"/>
          <w:sz w:val="14"/>
          <w:highlight w:val="green"/>
        </w:rPr>
        <w:t xml:space="preserve"> </w:t>
      </w:r>
      <w:r w:rsidRPr="00FB2058">
        <w:rPr>
          <w:rFonts w:asciiTheme="minorHAnsi" w:hAnsiTheme="minorHAnsi" w:cstheme="minorHAnsi"/>
          <w:sz w:val="14"/>
        </w:rPr>
        <w:t>for Americans (</w:t>
      </w:r>
      <w:proofErr w:type="spellStart"/>
      <w:r w:rsidRPr="00FB2058">
        <w:rPr>
          <w:rFonts w:asciiTheme="minorHAnsi" w:hAnsiTheme="minorHAnsi" w:cstheme="minorHAnsi"/>
          <w:sz w:val="14"/>
        </w:rPr>
        <w:t>Scheve</w:t>
      </w:r>
      <w:proofErr w:type="spellEnd"/>
      <w:r w:rsidRPr="00FB2058">
        <w:rPr>
          <w:rFonts w:asciiTheme="minorHAnsi" w:hAnsiTheme="minorHAnsi" w:cstheme="minorHAnsi"/>
          <w:sz w:val="14"/>
        </w:rPr>
        <w:t xml:space="preserve"> and Slaughter 2007:36–37). </w:t>
      </w:r>
      <w:r w:rsidRPr="00FB2058">
        <w:rPr>
          <w:rStyle w:val="StyleUnderline"/>
          <w:rFonts w:asciiTheme="minorHAnsi" w:eastAsia="Calibri" w:hAnsiTheme="minorHAnsi" w:cstheme="minorHAnsi"/>
        </w:rPr>
        <w:t>Real compensation per hour</w:t>
      </w:r>
      <w:r w:rsidRPr="00FB2058">
        <w:rPr>
          <w:rFonts w:asciiTheme="minorHAnsi" w:hAnsiTheme="minorHAnsi" w:cstheme="minorHAnsi"/>
          <w:sz w:val="14"/>
        </w:rPr>
        <w:t xml:space="preserve"> (including beneﬁts and wages) </w:t>
      </w:r>
      <w:r w:rsidRPr="00FB2058">
        <w:rPr>
          <w:rStyle w:val="StyleUnderline"/>
          <w:rFonts w:asciiTheme="minorHAnsi" w:eastAsia="Calibri" w:hAnsiTheme="minorHAnsi" w:cstheme="minorHAnsi"/>
        </w:rPr>
        <w:t>has also gone up</w:t>
      </w:r>
      <w:r w:rsidRPr="00FB2058">
        <w:rPr>
          <w:rFonts w:asciiTheme="minorHAnsi" w:hAnsiTheme="minorHAnsi" w:cstheme="minorHAnsi"/>
          <w:sz w:val="14"/>
        </w:rPr>
        <w:t xml:space="preserve"> in the past decade, by 22 percent (Griswold 2007:1).3 </w:t>
      </w:r>
      <w:r w:rsidRPr="00FB2058">
        <w:rPr>
          <w:rStyle w:val="StyleUnderline"/>
          <w:rFonts w:asciiTheme="minorHAnsi" w:eastAsia="Calibri" w:hAnsiTheme="minorHAnsi" w:cstheme="minorHAnsi"/>
          <w:highlight w:val="green"/>
        </w:rPr>
        <w:t>Since</w:t>
      </w:r>
      <w:r w:rsidRPr="00FB2058">
        <w:rPr>
          <w:rFonts w:asciiTheme="minorHAnsi" w:hAnsiTheme="minorHAnsi" w:cstheme="minorHAnsi"/>
          <w:sz w:val="14"/>
          <w:highlight w:val="green"/>
        </w:rPr>
        <w:t xml:space="preserve"> </w:t>
      </w:r>
      <w:r w:rsidRPr="00FB2058">
        <w:rPr>
          <w:rFonts w:asciiTheme="minorHAnsi" w:hAnsiTheme="minorHAnsi" w:cstheme="minorHAnsi"/>
          <w:sz w:val="14"/>
        </w:rPr>
        <w:t xml:space="preserve">Deng </w:t>
      </w:r>
      <w:r w:rsidRPr="00FB2058">
        <w:rPr>
          <w:rStyle w:val="StyleUnderline"/>
          <w:rFonts w:asciiTheme="minorHAnsi" w:eastAsia="Calibri" w:hAnsiTheme="minorHAnsi" w:cstheme="minorHAnsi"/>
        </w:rPr>
        <w:t>Xiaoping opened China</w:t>
      </w:r>
      <w:r w:rsidRPr="00FB2058">
        <w:rPr>
          <w:rFonts w:asciiTheme="minorHAnsi" w:hAnsiTheme="minorHAnsi" w:cstheme="minorHAnsi"/>
          <w:sz w:val="14"/>
        </w:rPr>
        <w:t xml:space="preserve"> in the late 1970s </w:t>
      </w:r>
      <w:r w:rsidRPr="00FB2058">
        <w:rPr>
          <w:rStyle w:val="StyleUnderline"/>
          <w:rFonts w:asciiTheme="minorHAnsi" w:eastAsia="Calibri" w:hAnsiTheme="minorHAnsi" w:cstheme="minorHAnsi"/>
        </w:rPr>
        <w:t>by introducing</w:t>
      </w:r>
      <w:r w:rsidRPr="00FB2058">
        <w:rPr>
          <w:rFonts w:asciiTheme="minorHAnsi" w:hAnsiTheme="minorHAnsi" w:cstheme="minorHAnsi"/>
          <w:sz w:val="14"/>
        </w:rPr>
        <w:t xml:space="preserve"> reforms which imply creeping </w:t>
      </w:r>
      <w:r w:rsidRPr="00FB2058">
        <w:rPr>
          <w:rStyle w:val="StyleUnderline"/>
          <w:rFonts w:asciiTheme="minorHAnsi" w:eastAsia="Calibri" w:hAnsiTheme="minorHAnsi" w:cstheme="minorHAnsi"/>
          <w:highlight w:val="green"/>
        </w:rPr>
        <w:t>capitalism, Chinese agricultural production grew rapidly</w:t>
      </w:r>
      <w:r w:rsidRPr="00FB2058">
        <w:rPr>
          <w:rFonts w:asciiTheme="minorHAnsi" w:hAnsiTheme="minorHAnsi" w:cstheme="minorHAnsi"/>
          <w:sz w:val="14"/>
        </w:rPr>
        <w:t xml:space="preserve">. Later, </w:t>
      </w:r>
      <w:r w:rsidRPr="00FB2058">
        <w:rPr>
          <w:rStyle w:val="StyleUnderline"/>
          <w:rFonts w:asciiTheme="minorHAnsi" w:eastAsia="Calibri" w:hAnsiTheme="minorHAnsi" w:cstheme="minorHAnsi"/>
        </w:rPr>
        <w:t>China attracted a lot of foreign direct investment</w:t>
      </w:r>
      <w:r w:rsidRPr="00FB2058">
        <w:rPr>
          <w:rFonts w:asciiTheme="minorHAnsi" w:hAnsiTheme="minorHAnsi" w:cstheme="minorHAnsi"/>
          <w:sz w:val="14"/>
        </w:rPr>
        <w:t xml:space="preserve">. Today China is a major base for manufacturing. By 2005 it was already the third largest exporter, still behind Germany and the US but already ahead of Japan (Th e Economist 2005). By 2008 China is likely to become the biggest exporter in the world. In the early 1980s (but no longer thereafter) even </w:t>
      </w:r>
      <w:r w:rsidRPr="00FB2058">
        <w:rPr>
          <w:rStyle w:val="StyleUnderline"/>
          <w:rFonts w:asciiTheme="minorHAnsi" w:eastAsia="Calibri" w:hAnsiTheme="minorHAnsi" w:cstheme="minorHAnsi"/>
        </w:rPr>
        <w:t>the disparity between urban and rural incomes in China decreased</w:t>
      </w:r>
      <w:r w:rsidRPr="00FB2058">
        <w:rPr>
          <w:rFonts w:asciiTheme="minorHAnsi" w:hAnsiTheme="minorHAnsi" w:cstheme="minorHAnsi"/>
          <w:sz w:val="14"/>
        </w:rPr>
        <w:t xml:space="preserve"> (Lin, Cai, and Li 2003:145). </w:t>
      </w:r>
      <w:r w:rsidRPr="00FB2058">
        <w:rPr>
          <w:rStyle w:val="StyleUnderline"/>
          <w:rFonts w:asciiTheme="minorHAnsi" w:eastAsia="Calibri" w:hAnsiTheme="minorHAnsi" w:cstheme="minorHAnsi"/>
        </w:rPr>
        <w:t>Hundreds of millions</w:t>
      </w:r>
      <w:r w:rsidRPr="00FB2058">
        <w:rPr>
          <w:rFonts w:asciiTheme="minorHAnsi" w:hAnsiTheme="minorHAnsi" w:cstheme="minorHAnsi"/>
          <w:sz w:val="14"/>
        </w:rPr>
        <w:t xml:space="preserve"> of Chinese </w:t>
      </w:r>
      <w:r w:rsidRPr="00FB2058">
        <w:rPr>
          <w:rStyle w:val="StyleUnderline"/>
          <w:rFonts w:asciiTheme="minorHAnsi" w:eastAsia="Calibri" w:hAnsiTheme="minorHAnsi" w:cstheme="minorHAnsi"/>
        </w:rPr>
        <w:t>were taken out of abject poverty</w:t>
      </w:r>
      <w:r w:rsidRPr="00FB2058">
        <w:rPr>
          <w:rFonts w:asciiTheme="minorHAnsi" w:hAnsiTheme="minorHAnsi" w:cstheme="minorHAnsi"/>
          <w:sz w:val="14"/>
        </w:rPr>
        <w:t xml:space="preserve">. In the ﬁrst two decades of reform, per capita incomes grew fourfold (Bhalla 2002:218). Later, less radical reforms in India led to nearly doubling per capita incomes in a similar period of time and pulled about two hundred million Indians out of abject poverty (Das 2002:360). Since China and India together account for nearly forty percent of mankind and about half of the population living in less developed countries, </w:t>
      </w:r>
      <w:r w:rsidRPr="00FB2058">
        <w:rPr>
          <w:rStyle w:val="StyleUnderline"/>
          <w:rFonts w:asciiTheme="minorHAnsi" w:eastAsia="Calibri" w:hAnsiTheme="minorHAnsi" w:cstheme="minorHAnsi"/>
        </w:rPr>
        <w:t xml:space="preserve">economic </w:t>
      </w:r>
      <w:r w:rsidRPr="00FB2058">
        <w:rPr>
          <w:rStyle w:val="StyleUnderline"/>
          <w:rFonts w:asciiTheme="minorHAnsi" w:eastAsia="Calibri" w:hAnsiTheme="minorHAnsi" w:cstheme="minorHAnsi"/>
          <w:highlight w:val="green"/>
        </w:rPr>
        <w:t xml:space="preserve">growth </w:t>
      </w:r>
      <w:r w:rsidRPr="00FB2058">
        <w:rPr>
          <w:rStyle w:val="StyleUnderline"/>
          <w:rFonts w:asciiTheme="minorHAnsi" w:eastAsia="Calibri" w:hAnsiTheme="minorHAnsi" w:cstheme="minorHAnsi"/>
        </w:rPr>
        <w:t xml:space="preserve">in China and India and other Asian countries </w:t>
      </w:r>
      <w:r w:rsidRPr="00FB2058">
        <w:rPr>
          <w:rStyle w:val="StyleUnderline"/>
          <w:rFonts w:asciiTheme="minorHAnsi" w:eastAsia="Calibri" w:hAnsiTheme="minorHAnsi" w:cstheme="minorHAnsi"/>
          <w:highlight w:val="green"/>
        </w:rPr>
        <w:t xml:space="preserve">contributes to </w:t>
      </w:r>
      <w:r w:rsidRPr="00FB2058">
        <w:rPr>
          <w:rStyle w:val="StyleUnderline"/>
          <w:rFonts w:asciiTheme="minorHAnsi" w:eastAsia="Calibri" w:hAnsiTheme="minorHAnsi" w:cstheme="minorHAnsi"/>
        </w:rPr>
        <w:t xml:space="preserve">the </w:t>
      </w:r>
      <w:r w:rsidRPr="00FB2058">
        <w:rPr>
          <w:rStyle w:val="StyleUnderline"/>
          <w:rFonts w:asciiTheme="minorHAnsi" w:eastAsia="Calibri" w:hAnsiTheme="minorHAnsi" w:cstheme="minorHAnsi"/>
          <w:highlight w:val="green"/>
        </w:rPr>
        <w:t xml:space="preserve">equalization of the global </w:t>
      </w:r>
      <w:r w:rsidRPr="00FB2058">
        <w:rPr>
          <w:rStyle w:val="StyleUnderline"/>
          <w:rFonts w:asciiTheme="minorHAnsi" w:eastAsia="Calibri" w:hAnsiTheme="minorHAnsi" w:cstheme="minorHAnsi"/>
        </w:rPr>
        <w:t xml:space="preserve">distributions of </w:t>
      </w:r>
      <w:r w:rsidRPr="00FB2058">
        <w:rPr>
          <w:rStyle w:val="StyleUnderline"/>
          <w:rFonts w:asciiTheme="minorHAnsi" w:eastAsia="Calibri" w:hAnsiTheme="minorHAnsi" w:cstheme="minorHAnsi"/>
          <w:highlight w:val="green"/>
        </w:rPr>
        <w:t>income</w:t>
      </w:r>
      <w:r w:rsidRPr="00FB2058">
        <w:rPr>
          <w:rFonts w:asciiTheme="minorHAnsi" w:hAnsiTheme="minorHAnsi" w:cstheme="minorHAnsi"/>
          <w:sz w:val="14"/>
          <w:highlight w:val="green"/>
        </w:rPr>
        <w:t xml:space="preserve"> </w:t>
      </w:r>
      <w:r w:rsidRPr="00FB2058">
        <w:rPr>
          <w:rFonts w:asciiTheme="minorHAnsi" w:hAnsiTheme="minorHAnsi" w:cstheme="minorHAnsi"/>
          <w:sz w:val="14"/>
        </w:rPr>
        <w:t xml:space="preserve">between individuals and households. If we are interested in individuals rather than states, then the </w:t>
      </w:r>
      <w:r w:rsidRPr="00FB2058">
        <w:rPr>
          <w:rStyle w:val="StyleUnderline"/>
          <w:rFonts w:asciiTheme="minorHAnsi" w:eastAsia="Calibri" w:hAnsiTheme="minorHAnsi" w:cstheme="minorHAnsi"/>
        </w:rPr>
        <w:t>empirical indicators are clear</w:t>
      </w:r>
      <w:r w:rsidRPr="00FB2058">
        <w:rPr>
          <w:rFonts w:asciiTheme="minorHAnsi" w:hAnsiTheme="minorHAnsi" w:cstheme="minorHAnsi"/>
          <w:sz w:val="14"/>
        </w:rPr>
        <w:t xml:space="preserve">. Globalization or </w:t>
      </w:r>
      <w:r w:rsidRPr="00FB2058">
        <w:rPr>
          <w:rStyle w:val="StyleUnderline"/>
          <w:rFonts w:asciiTheme="minorHAnsi" w:eastAsia="Calibri" w:hAnsiTheme="minorHAnsi" w:cstheme="minorHAnsi"/>
        </w:rPr>
        <w:t>the global expansion of capitalism has contributed to</w:t>
      </w:r>
      <w:r w:rsidRPr="00FB2058">
        <w:rPr>
          <w:rFonts w:asciiTheme="minorHAnsi" w:hAnsiTheme="minorHAnsi" w:cstheme="minorHAnsi"/>
          <w:sz w:val="14"/>
        </w:rPr>
        <w:t xml:space="preserve">, or at least been compatible with, </w:t>
      </w:r>
      <w:r w:rsidRPr="00FB2058">
        <w:rPr>
          <w:rStyle w:val="StyleUnderline"/>
          <w:rFonts w:asciiTheme="minorHAnsi" w:eastAsia="Calibri" w:hAnsiTheme="minorHAnsi" w:cstheme="minorHAnsi"/>
        </w:rPr>
        <w:t>an equalization of</w:t>
      </w:r>
      <w:r w:rsidRPr="00FB2058">
        <w:rPr>
          <w:rFonts w:asciiTheme="minorHAnsi" w:hAnsiTheme="minorHAnsi" w:cstheme="minorHAnsi"/>
          <w:sz w:val="14"/>
        </w:rPr>
        <w:t xml:space="preserve"> the size distribution </w:t>
      </w:r>
      <w:r w:rsidRPr="00FB2058">
        <w:rPr>
          <w:rStyle w:val="StyleUnderline"/>
          <w:rFonts w:asciiTheme="minorHAnsi" w:eastAsia="Calibri" w:hAnsiTheme="minorHAnsi" w:cstheme="minorHAnsi"/>
        </w:rPr>
        <w:t>of income between human beings</w:t>
      </w:r>
      <w:r w:rsidRPr="00FB2058">
        <w:rPr>
          <w:rFonts w:asciiTheme="minorHAnsi" w:hAnsiTheme="minorHAnsi" w:cstheme="minorHAnsi"/>
          <w:sz w:val="14"/>
        </w:rPr>
        <w:t xml:space="preserve">. Since cross-national differences between average incomes are still a more important component of inequality between human beings than intra-national differences in income, it is possible – and currently true – to have the following two trajectories at the same time: growing inequality within many or even most countries amidst some movement towards equality among individuals worldwide (Bhalla 2002; Firebaugh 1999; </w:t>
      </w:r>
      <w:proofErr w:type="spellStart"/>
      <w:r w:rsidRPr="00FB2058">
        <w:rPr>
          <w:rFonts w:asciiTheme="minorHAnsi" w:hAnsiTheme="minorHAnsi" w:cstheme="minorHAnsi"/>
          <w:sz w:val="14"/>
        </w:rPr>
        <w:t>Goesling</w:t>
      </w:r>
      <w:proofErr w:type="spellEnd"/>
      <w:r w:rsidRPr="00FB2058">
        <w:rPr>
          <w:rFonts w:asciiTheme="minorHAnsi" w:hAnsiTheme="minorHAnsi" w:cstheme="minorHAnsi"/>
          <w:sz w:val="14"/>
        </w:rPr>
        <w:t xml:space="preserve"> 2001; Sala-</w:t>
      </w:r>
      <w:proofErr w:type="spellStart"/>
      <w:r w:rsidRPr="00FB2058">
        <w:rPr>
          <w:rFonts w:asciiTheme="minorHAnsi" w:hAnsiTheme="minorHAnsi" w:cstheme="minorHAnsi"/>
          <w:sz w:val="14"/>
        </w:rPr>
        <w:t>i</w:t>
      </w:r>
      <w:proofErr w:type="spellEnd"/>
      <w:r w:rsidRPr="00FB2058">
        <w:rPr>
          <w:rFonts w:asciiTheme="minorHAnsi" w:hAnsiTheme="minorHAnsi" w:cstheme="minorHAnsi"/>
          <w:sz w:val="14"/>
        </w:rPr>
        <w:t>-Martin 2007; World Bank 2005). Admittedly, many economies, including the US and China, suffered some deterioration in their domestic income distributions. This is why the legitimacy of capitalism and globalization comes under attack, even in the American citadel of capitalism. This is also why calls for protectionism become louder and louder (</w:t>
      </w:r>
      <w:proofErr w:type="spellStart"/>
      <w:r w:rsidRPr="00FB2058">
        <w:rPr>
          <w:rFonts w:asciiTheme="minorHAnsi" w:hAnsiTheme="minorHAnsi" w:cstheme="minorHAnsi"/>
          <w:sz w:val="14"/>
        </w:rPr>
        <w:t>Scheve</w:t>
      </w:r>
      <w:proofErr w:type="spellEnd"/>
      <w:r w:rsidRPr="00FB2058">
        <w:rPr>
          <w:rFonts w:asciiTheme="minorHAnsi" w:hAnsiTheme="minorHAnsi" w:cstheme="minorHAnsi"/>
          <w:sz w:val="14"/>
        </w:rPr>
        <w:t xml:space="preserve"> and Slaughter 2007). But </w:t>
      </w:r>
      <w:r w:rsidRPr="00FB2058">
        <w:rPr>
          <w:rStyle w:val="StyleUnderline"/>
          <w:rFonts w:asciiTheme="minorHAnsi" w:eastAsia="Calibri" w:hAnsiTheme="minorHAnsi" w:cstheme="minorHAnsi"/>
        </w:rPr>
        <w:t>critics of globalization tend to forget a basic truth</w:t>
      </w:r>
      <w:r w:rsidRPr="00FB2058">
        <w:rPr>
          <w:rFonts w:asciiTheme="minorHAnsi" w:hAnsiTheme="minorHAnsi" w:cstheme="minorHAnsi"/>
          <w:sz w:val="14"/>
        </w:rPr>
        <w:t xml:space="preserve"> about free trade (Griswold 2007:3): “</w:t>
      </w:r>
      <w:r w:rsidRPr="00FB2058">
        <w:rPr>
          <w:rStyle w:val="StyleUnderline"/>
          <w:rFonts w:asciiTheme="minorHAnsi" w:eastAsia="Calibri" w:hAnsiTheme="minorHAnsi" w:cstheme="minorHAnsi"/>
        </w:rPr>
        <w:t>If workers, capital, and resources can shift within the domestic economy, jobs eliminated by import competition will quickly be replaced by jobs created elsewhere</w:t>
      </w:r>
      <w:r w:rsidRPr="00FB2058">
        <w:rPr>
          <w:rFonts w:asciiTheme="minorHAnsi" w:hAnsiTheme="minorHAnsi" w:cstheme="minorHAnsi"/>
          <w:sz w:val="14"/>
        </w:rPr>
        <w:t xml:space="preserve">.”4 One should not blame the consequences of institutional sclerosis, or of an unwillingness to adjust, on globalization.  </w:t>
      </w:r>
      <w:r w:rsidRPr="00FB2058">
        <w:rPr>
          <w:rStyle w:val="StyleUnderline"/>
          <w:rFonts w:asciiTheme="minorHAnsi" w:eastAsia="Calibri" w:hAnsiTheme="minorHAnsi" w:cstheme="minorHAnsi"/>
        </w:rPr>
        <w:t>Globalization has led to a significant reduction in mass poverty</w:t>
      </w:r>
      <w:r w:rsidRPr="00FB2058">
        <w:rPr>
          <w:rFonts w:asciiTheme="minorHAnsi" w:hAnsiTheme="minorHAnsi" w:cstheme="minorHAnsi"/>
          <w:sz w:val="14"/>
        </w:rPr>
        <w:t xml:space="preserve">. Although the Chinese distribution of income has become much less equal since the reform process began in the late 1970s, the strong growth performance of China has pulled hundreds of millions out of abject poverty. </w:t>
      </w:r>
      <w:r w:rsidRPr="00FB2058">
        <w:rPr>
          <w:rStyle w:val="StyleUnderline"/>
          <w:rFonts w:asciiTheme="minorHAnsi" w:eastAsia="Calibri" w:hAnsiTheme="minorHAnsi" w:cstheme="minorHAnsi"/>
          <w:highlight w:val="green"/>
        </w:rPr>
        <w:t>In India</w:t>
      </w:r>
      <w:r w:rsidRPr="00FB2058">
        <w:rPr>
          <w:rFonts w:asciiTheme="minorHAnsi" w:hAnsiTheme="minorHAnsi" w:cstheme="minorHAnsi"/>
          <w:sz w:val="14"/>
          <w:highlight w:val="green"/>
        </w:rPr>
        <w:t xml:space="preserve"> </w:t>
      </w:r>
      <w:r w:rsidRPr="00FB2058">
        <w:rPr>
          <w:rFonts w:asciiTheme="minorHAnsi" w:hAnsiTheme="minorHAnsi" w:cstheme="minorHAnsi"/>
          <w:sz w:val="14"/>
        </w:rPr>
        <w:t xml:space="preserve">growth has been less spectacular than in China such that the distribution of income has changed less, and yet again </w:t>
      </w:r>
      <w:r w:rsidRPr="00FB2058">
        <w:rPr>
          <w:rStyle w:val="StyleUnderline"/>
          <w:rFonts w:asciiTheme="minorHAnsi" w:eastAsia="Calibri" w:hAnsiTheme="minorHAnsi" w:cstheme="minorHAnsi"/>
          <w:highlight w:val="green"/>
        </w:rPr>
        <w:t>hundreds of millions have been pulled out of abject poverty</w:t>
      </w:r>
      <w:r w:rsidRPr="00FB2058">
        <w:rPr>
          <w:rStyle w:val="StyleUnderline"/>
          <w:rFonts w:asciiTheme="minorHAnsi" w:eastAsia="Calibri" w:hAnsiTheme="minorHAnsi" w:cstheme="minorHAnsi"/>
        </w:rPr>
        <w:t>.</w:t>
      </w:r>
      <w:r w:rsidRPr="00FB2058">
        <w:rPr>
          <w:rFonts w:asciiTheme="minorHAnsi" w:hAnsiTheme="minorHAnsi" w:cstheme="minorHAnsi"/>
          <w:sz w:val="14"/>
        </w:rPr>
        <w:t xml:space="preserve"> </w:t>
      </w:r>
    </w:p>
    <w:p w14:paraId="15FA4CF6" w14:textId="77777777" w:rsidR="009705A2" w:rsidRDefault="009705A2" w:rsidP="009C7F87">
      <w:pPr>
        <w:pStyle w:val="CardNotUnderlined"/>
        <w:rPr>
          <w:rFonts w:asciiTheme="minorHAnsi" w:hAnsiTheme="minorHAnsi" w:cstheme="minorHAnsi"/>
          <w:sz w:val="14"/>
        </w:rPr>
      </w:pPr>
    </w:p>
    <w:p w14:paraId="19B40F2D" w14:textId="2BB6E1FA" w:rsidR="009705A2" w:rsidRPr="009705A2" w:rsidRDefault="009705A2" w:rsidP="009C7F87">
      <w:pPr>
        <w:pStyle w:val="CardNotUnderlined"/>
        <w:rPr>
          <w:rFonts w:asciiTheme="minorHAnsi" w:hAnsiTheme="minorHAnsi" w:cstheme="minorHAnsi"/>
          <w:color w:val="FF0000"/>
          <w:sz w:val="14"/>
        </w:rPr>
      </w:pPr>
    </w:p>
    <w:p w14:paraId="2208093E" w14:textId="77777777" w:rsidR="009705A2" w:rsidRPr="009705A2" w:rsidRDefault="009705A2" w:rsidP="009C7F87">
      <w:pPr>
        <w:pStyle w:val="CardNotUnderlined"/>
        <w:rPr>
          <w:rFonts w:asciiTheme="minorHAnsi" w:hAnsiTheme="minorHAnsi" w:cstheme="minorHAnsi"/>
          <w:color w:val="FF0000"/>
          <w:sz w:val="14"/>
        </w:rPr>
      </w:pPr>
    </w:p>
    <w:p w14:paraId="2CDEB869" w14:textId="3E673DA1" w:rsidR="009C7F87" w:rsidRPr="009705A2" w:rsidRDefault="009C7F87" w:rsidP="009C7F87">
      <w:pPr>
        <w:pStyle w:val="CardNotUnderlined"/>
        <w:rPr>
          <w:rFonts w:asciiTheme="minorHAnsi" w:hAnsiTheme="minorHAnsi" w:cstheme="minorHAnsi"/>
          <w:color w:val="FF0000"/>
          <w:sz w:val="14"/>
        </w:rPr>
      </w:pPr>
      <w:r w:rsidRPr="009705A2">
        <w:rPr>
          <w:rFonts w:asciiTheme="minorHAnsi" w:hAnsiTheme="minorHAnsi" w:cstheme="minorHAnsi"/>
          <w:color w:val="FF0000"/>
          <w:sz w:val="14"/>
        </w:rPr>
        <w:t xml:space="preserve">Although </w:t>
      </w:r>
      <w:r w:rsidRPr="009705A2">
        <w:rPr>
          <w:rStyle w:val="StyleUnderline"/>
          <w:rFonts w:asciiTheme="minorHAnsi" w:eastAsia="Calibri" w:hAnsiTheme="minorHAnsi" w:cstheme="minorHAnsi"/>
          <w:color w:val="FF0000"/>
        </w:rPr>
        <w:t>Latin America and Africa</w:t>
      </w:r>
      <w:r w:rsidRPr="009705A2">
        <w:rPr>
          <w:rFonts w:asciiTheme="minorHAnsi" w:hAnsiTheme="minorHAnsi" w:cstheme="minorHAnsi"/>
          <w:color w:val="FF0000"/>
          <w:sz w:val="14"/>
        </w:rPr>
        <w:t xml:space="preserve"> have benefitted much less from globalization than Asia has, these continents also cannot match the demographic weight of Asia. Therefore, their </w:t>
      </w:r>
      <w:r w:rsidRPr="009705A2">
        <w:rPr>
          <w:rStyle w:val="StyleUnderline"/>
          <w:rFonts w:asciiTheme="minorHAnsi" w:eastAsia="Calibri" w:hAnsiTheme="minorHAnsi" w:cstheme="minorHAnsi"/>
          <w:color w:val="FF0000"/>
        </w:rPr>
        <w:t>comparative lack of success cannot neutralize Asian progress in global perspective. Moreover</w:t>
      </w:r>
      <w:r w:rsidRPr="009705A2">
        <w:rPr>
          <w:rFonts w:asciiTheme="minorHAnsi" w:hAnsiTheme="minorHAnsi" w:cstheme="minorHAnsi"/>
          <w:color w:val="FF0000"/>
          <w:sz w:val="14"/>
        </w:rPr>
        <w:t xml:space="preserve">, one has to keep in mind that </w:t>
      </w:r>
      <w:r w:rsidRPr="009705A2">
        <w:rPr>
          <w:rStyle w:val="StyleUnderline"/>
          <w:rFonts w:asciiTheme="minorHAnsi" w:eastAsia="Calibri" w:hAnsiTheme="minorHAnsi" w:cstheme="minorHAnsi"/>
          <w:color w:val="FF0000"/>
        </w:rPr>
        <w:t>winning in the process of globalization presupposes participating</w:t>
      </w:r>
      <w:r w:rsidRPr="009705A2">
        <w:rPr>
          <w:rFonts w:asciiTheme="minorHAnsi" w:hAnsiTheme="minorHAnsi" w:cstheme="minorHAnsi"/>
          <w:color w:val="FF0000"/>
          <w:sz w:val="14"/>
        </w:rPr>
        <w:t xml:space="preserve"> in it, </w:t>
      </w:r>
      <w:r w:rsidRPr="009705A2">
        <w:rPr>
          <w:rStyle w:val="StyleUnderline"/>
          <w:rFonts w:asciiTheme="minorHAnsi" w:eastAsia="Calibri" w:hAnsiTheme="minorHAnsi" w:cstheme="minorHAnsi"/>
          <w:color w:val="FF0000"/>
        </w:rPr>
        <w:t>not abstaining</w:t>
      </w:r>
      <w:r w:rsidRPr="009705A2">
        <w:rPr>
          <w:rFonts w:asciiTheme="minorHAnsi" w:hAnsiTheme="minorHAnsi" w:cstheme="minorHAnsi"/>
          <w:color w:val="FF0000"/>
          <w:sz w:val="14"/>
        </w:rPr>
        <w:t xml:space="preserve"> from it. One may illustrate global change with data provided by Indian economist Surjit Bhalla (2002:187). He deﬁnes people with a daily income between $10–$40 USD as members of the global middle class. In 1960 this class consisted largely of whites; only six percent were Asians. By 2000, however, 52 percent was Asian. Th e era of globalization is one in which Asia is now recovering, after falling for about two centuries further behind the West. </w:t>
      </w:r>
      <w:r w:rsidRPr="009705A2">
        <w:rPr>
          <w:rStyle w:val="StyleUnderline"/>
          <w:rFonts w:asciiTheme="minorHAnsi" w:eastAsia="Calibri" w:hAnsiTheme="minorHAnsi" w:cstheme="minorHAnsi"/>
          <w:color w:val="FF0000"/>
        </w:rPr>
        <w:t>Except for Africa abject poverty worldwide is likely to become signiﬁcantly reduced within one or two decades.</w:t>
      </w:r>
      <w:r w:rsidRPr="009705A2">
        <w:rPr>
          <w:rFonts w:asciiTheme="minorHAnsi" w:hAnsiTheme="minorHAnsi" w:cstheme="minorHAnsi"/>
          <w:color w:val="FF0000"/>
          <w:sz w:val="14"/>
        </w:rPr>
        <w:t xml:space="preserve"> Th e African share of abject poverty in the world is expected to rise until 2015 from 36 percent to about 90 percent (Bhalla 2002:S. 172).5 Why did so many people in Asia beneﬁt from globalization, whereas Africans did not? A plausible explanation has been o</w:t>
      </w:r>
      <w:r w:rsidRPr="009705A2">
        <w:rPr>
          <w:rFonts w:asciiTheme="minorHAnsi" w:hAnsiTheme="minorHAnsi" w:cstheme="minorHAnsi"/>
          <w:color w:val="FF0000"/>
        </w:rPr>
        <w:t>ﬀ</w:t>
      </w:r>
      <w:r w:rsidRPr="009705A2">
        <w:rPr>
          <w:rFonts w:asciiTheme="minorHAnsi" w:hAnsiTheme="minorHAnsi" w:cstheme="minorHAnsi"/>
          <w:color w:val="FF0000"/>
          <w:sz w:val="14"/>
        </w:rPr>
        <w:t xml:space="preserve">ered by Collier (2007:79).6 He points out that about </w:t>
      </w:r>
      <w:r w:rsidRPr="009705A2">
        <w:rPr>
          <w:rStyle w:val="StyleUnderline"/>
          <w:rFonts w:asciiTheme="minorHAnsi" w:eastAsia="Calibri" w:hAnsiTheme="minorHAnsi" w:cstheme="minorHAnsi"/>
          <w:color w:val="FF0000"/>
        </w:rPr>
        <w:t>three quarters of the bottom billion7 live in countries which have suﬀered from civil war or long periods of bad governance and poor economic policies</w:t>
      </w:r>
      <w:r w:rsidRPr="009705A2">
        <w:rPr>
          <w:rFonts w:asciiTheme="minorHAnsi" w:hAnsiTheme="minorHAnsi" w:cstheme="minorHAnsi"/>
          <w:color w:val="FF0000"/>
          <w:sz w:val="14"/>
        </w:rPr>
        <w:t>. According to Collier (2007:27), “</w:t>
      </w:r>
      <w:r w:rsidRPr="009705A2">
        <w:rPr>
          <w:rStyle w:val="StyleUnderline"/>
          <w:rFonts w:asciiTheme="minorHAnsi" w:eastAsia="Calibri" w:hAnsiTheme="minorHAnsi" w:cstheme="minorHAnsi"/>
          <w:color w:val="FF0000"/>
        </w:rPr>
        <w:t>civil war is development in reverse. It damages both the country itself and its neighbors.” Bad governance and poor economic policies distort incentives and misallocate the meager resources of poor countries. Africa has suﬀered from these</w:t>
      </w:r>
      <w:r w:rsidRPr="009705A2">
        <w:rPr>
          <w:rFonts w:asciiTheme="minorHAnsi" w:hAnsiTheme="minorHAnsi" w:cstheme="minorHAnsi"/>
          <w:color w:val="FF0000"/>
          <w:sz w:val="22"/>
          <w:u w:val="single"/>
        </w:rPr>
        <w:t xml:space="preserve"> </w:t>
      </w:r>
      <w:r w:rsidRPr="009705A2">
        <w:rPr>
          <w:rFonts w:asciiTheme="minorHAnsi" w:hAnsiTheme="minorHAnsi" w:cstheme="minorHAnsi"/>
          <w:color w:val="FF0000"/>
          <w:sz w:val="14"/>
        </w:rPr>
        <w:t xml:space="preserve">development traps </w:t>
      </w:r>
      <w:r w:rsidRPr="009705A2">
        <w:rPr>
          <w:rStyle w:val="StyleUnderline"/>
          <w:rFonts w:asciiTheme="minorHAnsi" w:eastAsia="Calibri" w:hAnsiTheme="minorHAnsi" w:cstheme="minorHAnsi"/>
          <w:color w:val="FF0000"/>
        </w:rPr>
        <w:t>to a greater degree</w:t>
      </w:r>
      <w:r w:rsidRPr="009705A2">
        <w:rPr>
          <w:rFonts w:asciiTheme="minorHAnsi" w:hAnsiTheme="minorHAnsi" w:cstheme="minorHAnsi"/>
          <w:color w:val="FF0000"/>
          <w:sz w:val="14"/>
        </w:rPr>
        <w:t xml:space="preserve"> than other continents. Moreover, one may argue that a focus on income and income distributions is biased towards understating the beneﬁts of globalization. As </w:t>
      </w:r>
      <w:proofErr w:type="spellStart"/>
      <w:r w:rsidRPr="009705A2">
        <w:rPr>
          <w:rFonts w:asciiTheme="minorHAnsi" w:hAnsiTheme="minorHAnsi" w:cstheme="minorHAnsi"/>
          <w:color w:val="FF0000"/>
          <w:sz w:val="14"/>
        </w:rPr>
        <w:t>Goklany</w:t>
      </w:r>
      <w:proofErr w:type="spellEnd"/>
      <w:r w:rsidRPr="009705A2">
        <w:rPr>
          <w:rFonts w:asciiTheme="minorHAnsi" w:hAnsiTheme="minorHAnsi" w:cstheme="minorHAnsi"/>
          <w:color w:val="FF0000"/>
          <w:sz w:val="14"/>
        </w:rPr>
        <w:t xml:space="preserve"> (2007:chaps. 2–3) has pointed out, </w:t>
      </w:r>
      <w:r w:rsidRPr="009705A2">
        <w:rPr>
          <w:rStyle w:val="StyleUnderline"/>
          <w:rFonts w:asciiTheme="minorHAnsi" w:eastAsia="Calibri" w:hAnsiTheme="minorHAnsi" w:cstheme="minorHAnsi"/>
          <w:color w:val="FF0000"/>
        </w:rPr>
        <w:t>the same income per capita</w:t>
      </w:r>
      <w:r w:rsidRPr="009705A2">
        <w:rPr>
          <w:rFonts w:asciiTheme="minorHAnsi" w:hAnsiTheme="minorHAnsi" w:cstheme="minorHAnsi"/>
          <w:color w:val="FF0000"/>
          <w:sz w:val="14"/>
        </w:rPr>
        <w:t xml:space="preserve"> today (in terms of purchasing power) </w:t>
      </w:r>
      <w:r w:rsidRPr="009705A2">
        <w:rPr>
          <w:rStyle w:val="StyleUnderline"/>
          <w:rFonts w:asciiTheme="minorHAnsi" w:eastAsia="Calibri" w:hAnsiTheme="minorHAnsi" w:cstheme="minorHAnsi"/>
          <w:color w:val="FF0000"/>
        </w:rPr>
        <w:t>implies higher life expectancies, lower infant mortalities, less malnutrition, healthier lives, and less child labor than it did decades</w:t>
      </w:r>
      <w:r w:rsidRPr="009705A2">
        <w:rPr>
          <w:rFonts w:asciiTheme="minorHAnsi" w:hAnsiTheme="minorHAnsi" w:cstheme="minorHAnsi"/>
          <w:color w:val="FF0000"/>
          <w:sz w:val="14"/>
        </w:rPr>
        <w:t xml:space="preserve"> or centuries </w:t>
      </w:r>
      <w:r w:rsidRPr="009705A2">
        <w:rPr>
          <w:rStyle w:val="StyleUnderline"/>
          <w:rFonts w:asciiTheme="minorHAnsi" w:eastAsia="Calibri" w:hAnsiTheme="minorHAnsi" w:cstheme="minorHAnsi"/>
          <w:color w:val="FF0000"/>
        </w:rPr>
        <w:t>earlier</w:t>
      </w:r>
      <w:r w:rsidRPr="009705A2">
        <w:rPr>
          <w:rFonts w:asciiTheme="minorHAnsi" w:hAnsiTheme="minorHAnsi" w:cstheme="minorHAnsi"/>
          <w:color w:val="FF0000"/>
          <w:sz w:val="14"/>
        </w:rPr>
        <w:t xml:space="preserve">. Less developed, still </w:t>
      </w:r>
      <w:r w:rsidRPr="009705A2">
        <w:rPr>
          <w:rStyle w:val="StyleUnderline"/>
          <w:rFonts w:asciiTheme="minorHAnsi" w:eastAsia="Calibri" w:hAnsiTheme="minorHAnsi" w:cstheme="minorHAnsi"/>
          <w:color w:val="FF0000"/>
        </w:rPr>
        <w:t xml:space="preserve">poor countries do benefit from the technological progress achieved by developed and rich countries. </w:t>
      </w:r>
      <w:r w:rsidRPr="009705A2">
        <w:rPr>
          <w:rFonts w:asciiTheme="minorHAnsi" w:hAnsiTheme="minorHAnsi" w:cstheme="minorHAnsi"/>
          <w:color w:val="FF0000"/>
          <w:sz w:val="14"/>
        </w:rPr>
        <w:t xml:space="preserve">Thus, even if one disputes the widely held and well-supported view regarding some equalization of individual or house-hold incomes worldwide in recent decades, one should still accept </w:t>
      </w:r>
      <w:proofErr w:type="spellStart"/>
      <w:r w:rsidRPr="009705A2">
        <w:rPr>
          <w:rFonts w:asciiTheme="minorHAnsi" w:hAnsiTheme="minorHAnsi" w:cstheme="minorHAnsi"/>
          <w:color w:val="FF0000"/>
          <w:sz w:val="14"/>
        </w:rPr>
        <w:t>Goklany’s</w:t>
      </w:r>
      <w:proofErr w:type="spellEnd"/>
      <w:r w:rsidRPr="009705A2">
        <w:rPr>
          <w:rFonts w:asciiTheme="minorHAnsi" w:hAnsiTheme="minorHAnsi" w:cstheme="minorHAnsi"/>
          <w:color w:val="FF0000"/>
          <w:sz w:val="14"/>
        </w:rPr>
        <w:t xml:space="preserve"> contention (2007:72): “In the aspects of human well-being that are truly critical – life expectancy, infant mortality, hunger, literacy, and child labor – </w:t>
      </w:r>
      <w:r w:rsidRPr="009705A2">
        <w:rPr>
          <w:rStyle w:val="StyleUnderline"/>
          <w:rFonts w:asciiTheme="minorHAnsi" w:eastAsia="Calibri" w:hAnsiTheme="minorHAnsi" w:cstheme="minorHAnsi"/>
          <w:color w:val="FF0000"/>
          <w:highlight w:val="green"/>
        </w:rPr>
        <w:t>the world is far more equal today than it was a century ago</w:t>
      </w:r>
      <w:r w:rsidRPr="009705A2">
        <w:rPr>
          <w:rStyle w:val="StyleUnderline"/>
          <w:rFonts w:asciiTheme="minorHAnsi" w:eastAsia="Calibri" w:hAnsiTheme="minorHAnsi" w:cstheme="minorHAnsi"/>
          <w:color w:val="FF0000"/>
        </w:rPr>
        <w:t>, in large part because of globalization</w:t>
      </w:r>
      <w:r w:rsidRPr="009705A2">
        <w:rPr>
          <w:rFonts w:asciiTheme="minorHAnsi" w:hAnsiTheme="minorHAnsi" w:cstheme="minorHAnsi"/>
          <w:color w:val="FF0000"/>
          <w:sz w:val="14"/>
        </w:rPr>
        <w:t xml:space="preserve">.”8  Another advantage of </w:t>
      </w:r>
      <w:r w:rsidRPr="009705A2">
        <w:rPr>
          <w:rStyle w:val="StyleUnderline"/>
          <w:rFonts w:asciiTheme="minorHAnsi" w:eastAsia="Calibri" w:hAnsiTheme="minorHAnsi" w:cstheme="minorHAnsi"/>
          <w:color w:val="FF0000"/>
        </w:rPr>
        <w:t>globalization</w:t>
      </w:r>
      <w:r w:rsidRPr="009705A2">
        <w:rPr>
          <w:rFonts w:asciiTheme="minorHAnsi" w:hAnsiTheme="minorHAnsi" w:cstheme="minorHAnsi"/>
          <w:color w:val="FF0000"/>
          <w:sz w:val="14"/>
        </w:rPr>
        <w:t xml:space="preserve"> is that it </w:t>
      </w:r>
      <w:r w:rsidRPr="009705A2">
        <w:rPr>
          <w:rStyle w:val="StyleUnderline"/>
          <w:rFonts w:asciiTheme="minorHAnsi" w:eastAsia="Calibri" w:hAnsiTheme="minorHAnsi" w:cstheme="minorHAnsi"/>
          <w:color w:val="FF0000"/>
        </w:rPr>
        <w:t>contributes to preventing war</w:t>
      </w:r>
      <w:r w:rsidRPr="009705A2">
        <w:rPr>
          <w:rFonts w:asciiTheme="minorHAnsi" w:hAnsiTheme="minorHAnsi" w:cstheme="minorHAnsi"/>
          <w:color w:val="FF0000"/>
          <w:sz w:val="14"/>
        </w:rPr>
        <w:t xml:space="preserve"> (</w:t>
      </w:r>
      <w:proofErr w:type="spellStart"/>
      <w:r w:rsidRPr="009705A2">
        <w:rPr>
          <w:rFonts w:asciiTheme="minorHAnsi" w:hAnsiTheme="minorHAnsi" w:cstheme="minorHAnsi"/>
          <w:color w:val="FF0000"/>
          <w:sz w:val="14"/>
        </w:rPr>
        <w:t>Russett</w:t>
      </w:r>
      <w:proofErr w:type="spellEnd"/>
      <w:r w:rsidRPr="009705A2">
        <w:rPr>
          <w:rFonts w:asciiTheme="minorHAnsi" w:hAnsiTheme="minorHAnsi" w:cstheme="minorHAnsi"/>
          <w:color w:val="FF0000"/>
          <w:sz w:val="14"/>
        </w:rPr>
        <w:t xml:space="preserve"> and </w:t>
      </w:r>
      <w:proofErr w:type="spellStart"/>
      <w:r w:rsidRPr="009705A2">
        <w:rPr>
          <w:rFonts w:asciiTheme="minorHAnsi" w:hAnsiTheme="minorHAnsi" w:cstheme="minorHAnsi"/>
          <w:color w:val="FF0000"/>
          <w:sz w:val="14"/>
        </w:rPr>
        <w:t>Oneal</w:t>
      </w:r>
      <w:proofErr w:type="spellEnd"/>
      <w:r w:rsidRPr="009705A2">
        <w:rPr>
          <w:rFonts w:asciiTheme="minorHAnsi" w:hAnsiTheme="minorHAnsi" w:cstheme="minorHAnsi"/>
          <w:color w:val="FF0000"/>
          <w:sz w:val="14"/>
        </w:rPr>
        <w:t xml:space="preserve"> 2001; </w:t>
      </w:r>
      <w:proofErr w:type="spellStart"/>
      <w:r w:rsidRPr="009705A2">
        <w:rPr>
          <w:rFonts w:asciiTheme="minorHAnsi" w:hAnsiTheme="minorHAnsi" w:cstheme="minorHAnsi"/>
          <w:color w:val="FF0000"/>
          <w:sz w:val="14"/>
        </w:rPr>
        <w:t>Weede</w:t>
      </w:r>
      <w:proofErr w:type="spellEnd"/>
      <w:r w:rsidRPr="009705A2">
        <w:rPr>
          <w:rFonts w:asciiTheme="minorHAnsi" w:hAnsiTheme="minorHAnsi" w:cstheme="minorHAnsi"/>
          <w:color w:val="FF0000"/>
          <w:sz w:val="14"/>
        </w:rPr>
        <w:t xml:space="preserve"> 2005). </w:t>
      </w:r>
      <w:r w:rsidRPr="009705A2">
        <w:rPr>
          <w:rStyle w:val="StyleUnderline"/>
          <w:rFonts w:asciiTheme="minorHAnsi" w:eastAsia="Calibri" w:hAnsiTheme="minorHAnsi" w:cstheme="minorHAnsi"/>
          <w:color w:val="FF0000"/>
        </w:rPr>
        <w:t>Quantitative research demonstrates that the risk of war between nations is reduced if they trade</w:t>
      </w:r>
      <w:r w:rsidRPr="009705A2">
        <w:rPr>
          <w:rFonts w:asciiTheme="minorHAnsi" w:hAnsiTheme="minorHAnsi" w:cstheme="minorHAnsi"/>
          <w:color w:val="FF0000"/>
          <w:sz w:val="14"/>
        </w:rPr>
        <w:t xml:space="preserve"> a lot with each other. There is something like a commercial peace or peace by trade. Moreover, </w:t>
      </w:r>
      <w:r w:rsidRPr="009705A2">
        <w:rPr>
          <w:rStyle w:val="StyleUnderline"/>
          <w:rFonts w:asciiTheme="minorHAnsi" w:eastAsia="Calibri" w:hAnsiTheme="minorHAnsi" w:cstheme="minorHAnsi"/>
          <w:color w:val="FF0000"/>
        </w:rPr>
        <w:t>economic freedom reduces involvement in military conﬂict and ﬁnancial market openness also reduces the risk of war</w:t>
      </w:r>
      <w:r w:rsidRPr="009705A2">
        <w:rPr>
          <w:rFonts w:asciiTheme="minorHAnsi" w:hAnsiTheme="minorHAnsi" w:cstheme="minorHAnsi"/>
          <w:color w:val="FF0000"/>
          <w:sz w:val="14"/>
        </w:rPr>
        <w:t xml:space="preserve"> (Gartzke 2005, 2007). In particular, I want to underline that economic cooperation paciﬁes the geopolitical relationship between rising China and the West.9   Moreover, there is also something like a democratic peace. </w:t>
      </w:r>
      <w:r w:rsidRPr="009705A2">
        <w:rPr>
          <w:rStyle w:val="StyleUnderline"/>
          <w:rFonts w:asciiTheme="minorHAnsi" w:eastAsia="Calibri" w:hAnsiTheme="minorHAnsi" w:cstheme="minorHAnsi"/>
          <w:color w:val="FF0000"/>
        </w:rPr>
        <w:t>The risk of war between democracies is extremely small</w:t>
      </w:r>
      <w:r w:rsidRPr="009705A2">
        <w:rPr>
          <w:rFonts w:asciiTheme="minorHAnsi" w:hAnsiTheme="minorHAnsi" w:cstheme="minorHAnsi"/>
          <w:color w:val="FF0000"/>
          <w:sz w:val="14"/>
        </w:rPr>
        <w:t xml:space="preserve">. In my view, </w:t>
      </w:r>
      <w:r w:rsidRPr="009705A2">
        <w:rPr>
          <w:rStyle w:val="StyleUnderline"/>
          <w:rFonts w:asciiTheme="minorHAnsi" w:eastAsia="Calibri" w:hAnsiTheme="minorHAnsi" w:cstheme="minorHAnsi"/>
          <w:color w:val="FF0000"/>
        </w:rPr>
        <w:t>one should conceptualize this as a component of a capitalist peace because democracies prosper best in wealthy countries</w:t>
      </w:r>
      <w:r w:rsidRPr="009705A2">
        <w:rPr>
          <w:rFonts w:asciiTheme="minorHAnsi" w:hAnsiTheme="minorHAnsi" w:cstheme="minorHAnsi"/>
          <w:color w:val="FF0000"/>
          <w:sz w:val="14"/>
        </w:rPr>
        <w:t>10 and because capitalism or economic freedom and thereby globalization contribute to prosperity (</w:t>
      </w:r>
      <w:proofErr w:type="spellStart"/>
      <w:r w:rsidRPr="009705A2">
        <w:rPr>
          <w:rFonts w:asciiTheme="minorHAnsi" w:hAnsiTheme="minorHAnsi" w:cstheme="minorHAnsi"/>
          <w:color w:val="FF0000"/>
          <w:sz w:val="14"/>
        </w:rPr>
        <w:t>Weede</w:t>
      </w:r>
      <w:proofErr w:type="spellEnd"/>
      <w:r w:rsidRPr="009705A2">
        <w:rPr>
          <w:rFonts w:asciiTheme="minorHAnsi" w:hAnsiTheme="minorHAnsi" w:cstheme="minorHAnsi"/>
          <w:color w:val="FF0000"/>
          <w:sz w:val="14"/>
        </w:rPr>
        <w:t xml:space="preserve"> 2005, 2006). Since rising powers tend to challenge the political status quo, it is fortunate that the two demographic giants of this world seem to prosper under global capitalism.</w:t>
      </w:r>
    </w:p>
    <w:p w14:paraId="7755606B" w14:textId="77777777" w:rsidR="009C7F87" w:rsidRPr="009705A2" w:rsidRDefault="009C7F87" w:rsidP="009C7F87">
      <w:pPr>
        <w:pStyle w:val="Heading4"/>
        <w:rPr>
          <w:rFonts w:asciiTheme="minorHAnsi" w:hAnsiTheme="minorHAnsi" w:cstheme="minorHAnsi"/>
          <w:color w:val="FF0000"/>
        </w:rPr>
        <w:sectPr w:rsidR="009C7F87" w:rsidRPr="009705A2">
          <w:pgSz w:w="12240" w:h="15840"/>
          <w:pgMar w:top="720" w:right="720" w:bottom="720" w:left="720" w:header="720" w:footer="720" w:gutter="0"/>
          <w:cols w:space="720"/>
          <w:docGrid w:linePitch="360"/>
        </w:sectPr>
      </w:pPr>
      <w:r w:rsidRPr="009705A2">
        <w:rPr>
          <w:rFonts w:asciiTheme="minorHAnsi" w:hAnsiTheme="minorHAnsi" w:cstheme="minorHAnsi"/>
          <w:color w:val="FF0000"/>
        </w:rPr>
        <w:t xml:space="preserve">Empirics outweigh – </w:t>
      </w:r>
      <w:r w:rsidRPr="009705A2">
        <w:rPr>
          <w:rFonts w:asciiTheme="minorHAnsi" w:hAnsiTheme="minorHAnsi" w:cstheme="minorHAnsi"/>
          <w:color w:val="FF0000"/>
          <w:u w:val="single"/>
        </w:rPr>
        <w:t>none of their evidence</w:t>
      </w:r>
      <w:r w:rsidRPr="009705A2">
        <w:rPr>
          <w:rFonts w:asciiTheme="minorHAnsi" w:hAnsiTheme="minorHAnsi" w:cstheme="minorHAnsi"/>
          <w:color w:val="FF0000"/>
        </w:rPr>
        <w:t xml:space="preserve"> outlines a realistic alternative to capitalism </w:t>
      </w:r>
    </w:p>
    <w:p w14:paraId="6F9EC398" w14:textId="27885C7A" w:rsidR="009C7F87" w:rsidRPr="009705A2" w:rsidRDefault="00F53AB5" w:rsidP="009C7F87">
      <w:pPr>
        <w:pStyle w:val="Heading3"/>
        <w:rPr>
          <w:rFonts w:asciiTheme="minorHAnsi" w:hAnsiTheme="minorHAnsi" w:cstheme="minorHAnsi"/>
          <w:color w:val="FF0000"/>
        </w:rPr>
      </w:pPr>
      <w:r w:rsidRPr="009705A2">
        <w:rPr>
          <w:rFonts w:asciiTheme="minorHAnsi" w:hAnsiTheme="minorHAnsi" w:cstheme="minorHAnsi"/>
          <w:color w:val="FF0000"/>
        </w:rPr>
        <w:t xml:space="preserve">1NC – </w:t>
      </w:r>
      <w:r w:rsidR="009C7F87" w:rsidRPr="009705A2">
        <w:rPr>
          <w:rFonts w:asciiTheme="minorHAnsi" w:hAnsiTheme="minorHAnsi" w:cstheme="minorHAnsi"/>
          <w:color w:val="FF0000"/>
        </w:rPr>
        <w:t>Solves War</w:t>
      </w:r>
    </w:p>
    <w:p w14:paraId="38C292E2" w14:textId="77777777" w:rsidR="009C7F87" w:rsidRPr="009705A2" w:rsidRDefault="009C7F87" w:rsidP="009C7F87">
      <w:pPr>
        <w:pStyle w:val="Heading4"/>
        <w:rPr>
          <w:rFonts w:asciiTheme="minorHAnsi" w:hAnsiTheme="minorHAnsi" w:cstheme="minorHAnsi"/>
          <w:color w:val="FF0000"/>
        </w:rPr>
      </w:pPr>
      <w:r w:rsidRPr="009705A2">
        <w:rPr>
          <w:rFonts w:asciiTheme="minorHAnsi" w:hAnsiTheme="minorHAnsi" w:cstheme="minorHAnsi"/>
          <w:color w:val="FF0000"/>
        </w:rPr>
        <w:t xml:space="preserve">Cap key to peace – prefer 40 years of empirics </w:t>
      </w:r>
    </w:p>
    <w:p w14:paraId="1B89BAE6" w14:textId="77777777" w:rsidR="009C7F87" w:rsidRPr="009705A2" w:rsidRDefault="009C7F87" w:rsidP="009C7F87">
      <w:pPr>
        <w:rPr>
          <w:rFonts w:asciiTheme="minorHAnsi" w:hAnsiTheme="minorHAnsi" w:cstheme="minorHAnsi"/>
          <w:color w:val="FF0000"/>
        </w:rPr>
      </w:pPr>
      <w:proofErr w:type="spellStart"/>
      <w:r w:rsidRPr="009705A2">
        <w:rPr>
          <w:rStyle w:val="Style13ptBold"/>
          <w:rFonts w:asciiTheme="minorHAnsi" w:hAnsiTheme="minorHAnsi" w:cstheme="minorHAnsi"/>
          <w:color w:val="FF0000"/>
        </w:rPr>
        <w:t>Mousseau</w:t>
      </w:r>
      <w:proofErr w:type="spellEnd"/>
      <w:r w:rsidRPr="009705A2">
        <w:rPr>
          <w:rStyle w:val="Style13ptBold"/>
          <w:rFonts w:asciiTheme="minorHAnsi" w:hAnsiTheme="minorHAnsi" w:cstheme="minorHAnsi"/>
          <w:color w:val="FF0000"/>
        </w:rPr>
        <w:t xml:space="preserve"> 2009</w:t>
      </w:r>
      <w:r w:rsidRPr="009705A2">
        <w:rPr>
          <w:rFonts w:asciiTheme="minorHAnsi" w:hAnsiTheme="minorHAnsi" w:cstheme="minorHAnsi"/>
          <w:color w:val="FF0000"/>
        </w:rPr>
        <w:t xml:space="preserve"> [Michael, associate professor of International Relations at </w:t>
      </w:r>
      <w:proofErr w:type="spellStart"/>
      <w:r w:rsidRPr="009705A2">
        <w:rPr>
          <w:rFonts w:asciiTheme="minorHAnsi" w:hAnsiTheme="minorHAnsi" w:cstheme="minorHAnsi"/>
          <w:color w:val="FF0000"/>
        </w:rPr>
        <w:t>Koc</w:t>
      </w:r>
      <w:proofErr w:type="spellEnd"/>
      <w:r w:rsidRPr="009705A2">
        <w:rPr>
          <w:rFonts w:asciiTheme="minorHAnsi" w:hAnsiTheme="minorHAnsi" w:cstheme="minorHAnsi"/>
          <w:color w:val="FF0000"/>
        </w:rPr>
        <w:t xml:space="preserve"> University in Istanbul, “The Social Market Roots of Democratic Peace,” International Security Vol 33 No 4, Spring, Muse]</w:t>
      </w:r>
    </w:p>
    <w:p w14:paraId="0DD3D862" w14:textId="77777777" w:rsidR="009C7F87" w:rsidRPr="009705A2" w:rsidRDefault="009C7F87" w:rsidP="009C7F87">
      <w:pPr>
        <w:pStyle w:val="CardNotUnderlined"/>
        <w:rPr>
          <w:rFonts w:asciiTheme="minorHAnsi" w:hAnsiTheme="minorHAnsi" w:cstheme="minorHAnsi"/>
          <w:color w:val="FF0000"/>
        </w:rPr>
      </w:pPr>
      <w:r w:rsidRPr="009705A2">
        <w:rPr>
          <w:rStyle w:val="StyleUnderline"/>
          <w:rFonts w:asciiTheme="minorHAnsi" w:eastAsia="Calibri" w:hAnsiTheme="minorHAnsi" w:cstheme="minorHAnsi"/>
          <w:color w:val="FF0000"/>
        </w:rPr>
        <w:t>One of the most important achievements in the study of international security has been</w:t>
      </w:r>
      <w:r w:rsidRPr="009705A2">
        <w:rPr>
          <w:rFonts w:asciiTheme="minorHAnsi" w:hAnsiTheme="minorHAnsi" w:cstheme="minorHAnsi"/>
          <w:color w:val="FF0000"/>
        </w:rPr>
        <w:t xml:space="preserve"> the arrival and broad acceptance of the “democratic peace,” that is, </w:t>
      </w:r>
      <w:r w:rsidRPr="009705A2">
        <w:rPr>
          <w:rStyle w:val="StyleUnderline"/>
          <w:rFonts w:asciiTheme="minorHAnsi" w:eastAsia="Calibri" w:hAnsiTheme="minorHAnsi" w:cstheme="minorHAnsi"/>
          <w:color w:val="FF0000"/>
        </w:rPr>
        <w:t>the statistically significant absence of war between democracies</w:t>
      </w:r>
      <w:r w:rsidRPr="009705A2">
        <w:rPr>
          <w:rFonts w:asciiTheme="minorHAnsi" w:hAnsiTheme="minorHAnsi" w:cstheme="minorHAnsi"/>
          <w:color w:val="FF0000"/>
        </w:rPr>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9705A2">
        <w:rPr>
          <w:rStyle w:val="StyleUnderline"/>
          <w:rFonts w:asciiTheme="minorHAnsi" w:eastAsia="Calibri" w:hAnsiTheme="minorHAnsi" w:cstheme="minorHAnsi"/>
          <w:color w:val="FF0000"/>
        </w:rPr>
        <w:t xml:space="preserve">existing </w:t>
      </w:r>
      <w:r w:rsidRPr="009705A2">
        <w:rPr>
          <w:rFonts w:asciiTheme="minorHAnsi" w:eastAsia="Calibri" w:hAnsiTheme="minorHAnsi" w:cstheme="minorHAnsi"/>
          <w:color w:val="FF0000"/>
        </w:rPr>
        <w:t>explanations for how democracy causes peace may be incomplete. Several studies have shown that the</w:t>
      </w:r>
      <w:r w:rsidRPr="009705A2">
        <w:rPr>
          <w:rStyle w:val="StyleUnderline"/>
          <w:rFonts w:asciiTheme="minorHAnsi" w:eastAsia="Calibri" w:hAnsiTheme="minorHAnsi" w:cstheme="minorHAnsi"/>
          <w:color w:val="FF0000"/>
        </w:rPr>
        <w:t xml:space="preserve"> </w:t>
      </w:r>
      <w:r w:rsidRPr="009705A2">
        <w:rPr>
          <w:rFonts w:asciiTheme="minorHAnsi" w:eastAsia="Calibri" w:hAnsiTheme="minorHAnsi" w:cstheme="minorHAnsi"/>
          <w:color w:val="FF0000"/>
        </w:rPr>
        <w:t>impact of democracy on</w:t>
      </w:r>
      <w:r w:rsidRPr="009705A2">
        <w:rPr>
          <w:rStyle w:val="StyleUnderline"/>
          <w:rFonts w:asciiTheme="minorHAnsi" w:eastAsia="Calibri" w:hAnsiTheme="minorHAnsi" w:cstheme="minorHAnsi"/>
          <w:color w:val="FF0000"/>
        </w:rPr>
        <w:t xml:space="preserve"> </w:t>
      </w:r>
      <w:r w:rsidRPr="009705A2">
        <w:rPr>
          <w:rStyle w:val="StyleUnderline"/>
          <w:rFonts w:asciiTheme="minorHAnsi" w:eastAsia="Calibri" w:hAnsiTheme="minorHAnsi" w:cstheme="minorHAnsi"/>
          <w:color w:val="FF0000"/>
          <w:highlight w:val="green"/>
        </w:rPr>
        <w:t>peace may depend on</w:t>
      </w:r>
      <w:r w:rsidRPr="009705A2">
        <w:rPr>
          <w:rStyle w:val="StyleUnderline"/>
          <w:rFonts w:asciiTheme="minorHAnsi" w:eastAsia="Calibri" w:hAnsiTheme="minorHAnsi" w:cstheme="minorHAnsi"/>
          <w:color w:val="FF0000"/>
        </w:rPr>
        <w:t xml:space="preserve"> </w:t>
      </w:r>
      <w:r w:rsidRPr="009705A2">
        <w:rPr>
          <w:rFonts w:asciiTheme="minorHAnsi" w:eastAsia="Calibri" w:hAnsiTheme="minorHAnsi" w:cstheme="minorHAnsi"/>
          <w:color w:val="FF0000"/>
        </w:rPr>
        <w:t>the level of</w:t>
      </w:r>
      <w:r w:rsidRPr="009705A2">
        <w:rPr>
          <w:rStyle w:val="StyleUnderline"/>
          <w:rFonts w:asciiTheme="minorHAnsi" w:eastAsia="Calibri" w:hAnsiTheme="minorHAnsi" w:cstheme="minorHAnsi"/>
          <w:color w:val="FF0000"/>
        </w:rPr>
        <w:t xml:space="preserve"> </w:t>
      </w:r>
      <w:r w:rsidRPr="009705A2">
        <w:rPr>
          <w:rStyle w:val="StyleUnderline"/>
          <w:rFonts w:asciiTheme="minorHAnsi" w:eastAsia="Calibri" w:hAnsiTheme="minorHAnsi" w:cstheme="minorHAnsi"/>
          <w:color w:val="FF0000"/>
          <w:highlight w:val="green"/>
        </w:rPr>
        <w:t>economic development</w:t>
      </w:r>
      <w:r w:rsidRPr="009705A2">
        <w:rPr>
          <w:rStyle w:val="StyleUnderline"/>
          <w:rFonts w:asciiTheme="minorHAnsi" w:eastAsia="Calibri" w:hAnsiTheme="minorHAnsi" w:cstheme="minorHAnsi"/>
          <w:color w:val="FF0000"/>
        </w:rPr>
        <w:t xml:space="preserve">.1 No compelling challenges to these findings have been offered, and some </w:t>
      </w:r>
      <w:r w:rsidRPr="009705A2">
        <w:rPr>
          <w:rStyle w:val="StyleUnderline"/>
          <w:rFonts w:asciiTheme="minorHAnsi" w:eastAsia="Calibri" w:hAnsiTheme="minorHAnsi" w:cstheme="minorHAnsi"/>
          <w:color w:val="FF0000"/>
          <w:highlight w:val="green"/>
        </w:rPr>
        <w:t xml:space="preserve">scholars </w:t>
      </w:r>
      <w:r w:rsidRPr="009705A2">
        <w:rPr>
          <w:rStyle w:val="StyleUnderline"/>
          <w:rFonts w:asciiTheme="minorHAnsi" w:eastAsia="Calibri" w:hAnsiTheme="minorHAnsi" w:cstheme="minorHAnsi"/>
          <w:color w:val="FF0000"/>
        </w:rPr>
        <w:t xml:space="preserve">who once confirmed the democratic peace now </w:t>
      </w:r>
      <w:r w:rsidRPr="009705A2">
        <w:rPr>
          <w:rStyle w:val="StyleUnderline"/>
          <w:rFonts w:asciiTheme="minorHAnsi" w:eastAsia="Calibri" w:hAnsiTheme="minorHAnsi" w:cstheme="minorHAnsi"/>
          <w:color w:val="FF0000"/>
          <w:highlight w:val="green"/>
        </w:rPr>
        <w:t>acknowledge the role played by economic conditionality</w:t>
      </w:r>
      <w:r w:rsidRPr="009705A2">
        <w:rPr>
          <w:rFonts w:asciiTheme="minorHAnsi" w:hAnsiTheme="minorHAnsi" w:cstheme="minorHAnsi"/>
          <w:color w:val="FF0000"/>
        </w:rPr>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9705A2">
        <w:rPr>
          <w:rStyle w:val="StyleUnderline"/>
          <w:rFonts w:asciiTheme="minorHAnsi" w:eastAsia="Calibri" w:hAnsiTheme="minorHAnsi" w:cstheme="minorHAnsi"/>
          <w:color w:val="FF0000"/>
        </w:rPr>
        <w:t>economic conditionality of the democratic peace was originally predicted by economic norms theory</w:t>
      </w:r>
      <w:r w:rsidRPr="009705A2">
        <w:rPr>
          <w:rFonts w:asciiTheme="minorHAnsi" w:hAnsiTheme="minorHAnsi" w:cstheme="minorHAnsi"/>
          <w:color w:val="FF0000"/>
        </w:rPr>
        <w:t xml:space="preserve">, which identifies how liberal values may be rooted in the </w:t>
      </w:r>
      <w:proofErr w:type="spellStart"/>
      <w:r w:rsidRPr="009705A2">
        <w:rPr>
          <w:rFonts w:asciiTheme="minorHAnsi" w:hAnsiTheme="minorHAnsi" w:cstheme="minorHAnsi"/>
          <w:color w:val="FF0000"/>
        </w:rPr>
        <w:t>decisionmaking</w:t>
      </w:r>
      <w:proofErr w:type="spellEnd"/>
      <w:r w:rsidRPr="009705A2">
        <w:rPr>
          <w:rFonts w:asciiTheme="minorHAnsi" w:hAnsiTheme="minorHAnsi" w:cstheme="minorHAnsi"/>
          <w:color w:val="FF0000"/>
        </w:rPr>
        <w:t xml:space="preserve"> heuristics of a social market economy—that is, one where most people have the opportunity to choose, as individuals in the market, their sources of income and where to spend it.3 </w:t>
      </w:r>
      <w:r w:rsidRPr="009705A2">
        <w:rPr>
          <w:rStyle w:val="StyleUnderline"/>
          <w:rFonts w:asciiTheme="minorHAnsi" w:eastAsia="Calibri" w:hAnsiTheme="minorHAnsi" w:cstheme="minorHAnsi"/>
          <w:color w:val="FF0000"/>
          <w:highlight w:val="green"/>
        </w:rPr>
        <w:t>In</w:t>
      </w:r>
      <w:r w:rsidRPr="009705A2">
        <w:rPr>
          <w:rFonts w:asciiTheme="minorHAnsi" w:hAnsiTheme="minorHAnsi" w:cstheme="minorHAnsi"/>
          <w:color w:val="FF0000"/>
          <w:highlight w:val="green"/>
        </w:rPr>
        <w:t xml:space="preserve"> </w:t>
      </w:r>
      <w:r w:rsidRPr="009705A2">
        <w:rPr>
          <w:rFonts w:asciiTheme="minorHAnsi" w:hAnsiTheme="minorHAnsi" w:cstheme="minorHAnsi"/>
          <w:color w:val="FF0000"/>
        </w:rPr>
        <w:t>this economy, sometimes called “</w:t>
      </w:r>
      <w:r w:rsidRPr="009705A2">
        <w:rPr>
          <w:rStyle w:val="StyleUnderline"/>
          <w:rFonts w:asciiTheme="minorHAnsi" w:eastAsia="Calibri" w:hAnsiTheme="minorHAnsi" w:cstheme="minorHAnsi"/>
          <w:color w:val="FF0000"/>
        </w:rPr>
        <w:t xml:space="preserve">advanced </w:t>
      </w:r>
      <w:r w:rsidRPr="009705A2">
        <w:rPr>
          <w:rStyle w:val="StyleUnderline"/>
          <w:rFonts w:asciiTheme="minorHAnsi" w:eastAsia="Calibri" w:hAnsiTheme="minorHAnsi" w:cstheme="minorHAnsi"/>
          <w:color w:val="FF0000"/>
          <w:highlight w:val="green"/>
        </w:rPr>
        <w:t xml:space="preserve">capitalism,” individuals habitually trust strangers in making contracts </w:t>
      </w:r>
      <w:r w:rsidRPr="009705A2">
        <w:rPr>
          <w:rFonts w:asciiTheme="minorHAnsi" w:hAnsiTheme="minorHAnsi" w:cstheme="minorHAnsi"/>
          <w:color w:val="FF0000"/>
        </w:rPr>
        <w:t xml:space="preserve">and depend on the state to enforce them impartially. They learn to prefer free choice and the equal application of law, and they expect their government to behave accordingly in foreign affairs. As a consequence, contract-intensive societies tend to agree on the preservation of the Westphalian order of sovereign states and the primacy of international law over power politics, and they are in natural alliance against any entity—state or nonstate—that seeks to challenge this order. This study demonstrates that </w:t>
      </w:r>
      <w:r w:rsidRPr="009705A2">
        <w:rPr>
          <w:rStyle w:val="StyleUnderline"/>
          <w:rFonts w:asciiTheme="minorHAnsi" w:eastAsia="Calibri" w:hAnsiTheme="minorHAnsi" w:cstheme="minorHAnsi"/>
          <w:color w:val="FF0000"/>
          <w:highlight w:val="green"/>
        </w:rPr>
        <w:t xml:space="preserve">from 1961 to 2001 </w:t>
      </w:r>
      <w:r w:rsidRPr="009705A2">
        <w:rPr>
          <w:rStyle w:val="Emphasis"/>
          <w:rFonts w:asciiTheme="minorHAnsi" w:eastAsia="Calibri" w:hAnsiTheme="minorHAnsi" w:cstheme="minorHAnsi"/>
          <w:color w:val="FF0000"/>
          <w:highlight w:val="green"/>
        </w:rPr>
        <w:t>not a single fatal conflict</w:t>
      </w:r>
      <w:r w:rsidRPr="009705A2">
        <w:rPr>
          <w:rStyle w:val="StyleUnderline"/>
          <w:rFonts w:asciiTheme="minorHAnsi" w:eastAsia="Calibri" w:hAnsiTheme="minorHAnsi" w:cstheme="minorHAnsi"/>
          <w:color w:val="FF0000"/>
          <w:highlight w:val="green"/>
        </w:rPr>
        <w:t xml:space="preserve"> occurred among nations with contract-intensive economies</w:t>
      </w:r>
      <w:r w:rsidRPr="009705A2">
        <w:rPr>
          <w:rFonts w:asciiTheme="minorHAnsi" w:hAnsiTheme="minorHAnsi" w:cstheme="minorHAnsi"/>
          <w:color w:val="FF0000"/>
        </w:rPr>
        <w:t xml:space="preserve">. In contrast, </w:t>
      </w:r>
      <w:r w:rsidRPr="009705A2">
        <w:rPr>
          <w:rStyle w:val="StyleUnderline"/>
          <w:rFonts w:asciiTheme="minorHAnsi" w:eastAsia="Calibri" w:hAnsiTheme="minorHAnsi" w:cstheme="minorHAnsi"/>
          <w:color w:val="FF0000"/>
          <w:highlight w:val="green"/>
        </w:rPr>
        <w:t>democracies without contract-intensive economies engaged each other in several fatal conflicts during this period</w:t>
      </w:r>
      <w:r w:rsidRPr="009705A2">
        <w:rPr>
          <w:rFonts w:asciiTheme="minorHAnsi" w:hAnsiTheme="minorHAnsi" w:cstheme="minorHAnsi"/>
          <w:color w:val="FF0000"/>
        </w:rPr>
        <w:t xml:space="preserve">, about the number to be expected if democracy in states without a contracting economy has no impact on foreign policy. These </w:t>
      </w:r>
      <w:r w:rsidRPr="009705A2">
        <w:rPr>
          <w:rStyle w:val="StyleUnderline"/>
          <w:rFonts w:asciiTheme="minorHAnsi" w:eastAsia="Calibri" w:hAnsiTheme="minorHAnsi" w:cstheme="minorHAnsi"/>
          <w:color w:val="FF0000"/>
        </w:rPr>
        <w:t>results are highly robust after consideration of many competing causes</w:t>
      </w:r>
      <w:r w:rsidRPr="009705A2">
        <w:rPr>
          <w:rFonts w:asciiTheme="minorHAnsi" w:hAnsiTheme="minorHAnsi" w:cstheme="minorHAnsi"/>
          <w:color w:val="FF0000"/>
          <w:sz w:val="10"/>
        </w:rPr>
        <w:t xml:space="preserve">,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of the democratic peace who have long argued that a third variable may cause both democracy and peace:4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whether or not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asserted that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w:t>
      </w:r>
      <w:proofErr w:type="spellStart"/>
      <w:r w:rsidRPr="009705A2">
        <w:rPr>
          <w:rFonts w:asciiTheme="minorHAnsi" w:hAnsiTheme="minorHAnsi" w:cstheme="minorHAnsi"/>
          <w:color w:val="FF0000"/>
          <w:sz w:val="10"/>
        </w:rPr>
        <w:t>Babst</w:t>
      </w:r>
      <w:proofErr w:type="spellEnd"/>
      <w:r w:rsidRPr="009705A2">
        <w:rPr>
          <w:rFonts w:asciiTheme="minorHAnsi" w:hAnsiTheme="minorHAnsi" w:cstheme="minorHAnsi"/>
          <w:color w:val="FF0000"/>
          <w:sz w:val="10"/>
        </w:rPr>
        <w:t xml:space="preserve"> in the 1960s and Rudolph </w:t>
      </w:r>
      <w:proofErr w:type="spellStart"/>
      <w:r w:rsidRPr="009705A2">
        <w:rPr>
          <w:rFonts w:asciiTheme="minorHAnsi" w:hAnsiTheme="minorHAnsi" w:cstheme="minorHAnsi"/>
          <w:color w:val="FF0000"/>
          <w:sz w:val="10"/>
        </w:rPr>
        <w:t>Rummel</w:t>
      </w:r>
      <w:proofErr w:type="spellEnd"/>
      <w:r w:rsidRPr="009705A2">
        <w:rPr>
          <w:rFonts w:asciiTheme="minorHAnsi" w:hAnsiTheme="minorHAnsi" w:cstheme="minorHAnsi"/>
          <w:color w:val="FF0000"/>
          <w:sz w:val="10"/>
        </w:rPr>
        <w:t xml:space="preserve"> in the 1970s.8 Key articles by Michael Doyle and [End Page 54] Jack Levy brought increased attention to the concept.9 By the early 1990s, a large number of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w:t>
      </w:r>
      <w:r w:rsidRPr="009705A2">
        <w:rPr>
          <w:rFonts w:asciiTheme="minorHAnsi" w:hAnsiTheme="minorHAnsi" w:cstheme="minorHAnsi"/>
          <w:color w:val="FF0000"/>
        </w:rPr>
        <w:t xml:space="preserve"> </w:t>
      </w:r>
      <w:r w:rsidRPr="009705A2">
        <w:rPr>
          <w:rStyle w:val="StyleUnderline"/>
          <w:rFonts w:asciiTheme="minorHAnsi" w:eastAsia="Calibri" w:hAnsiTheme="minorHAnsi" w:cstheme="minorHAnsi"/>
          <w:color w:val="FF0000"/>
        </w:rPr>
        <w:t>democracy, alone, is probably not an independent cause of the peace</w:t>
      </w:r>
      <w:r w:rsidRPr="009705A2">
        <w:rPr>
          <w:rFonts w:asciiTheme="minorHAnsi" w:hAnsiTheme="minorHAnsi" w:cstheme="minorHAnsi"/>
          <w:color w:val="FF0000"/>
        </w:rPr>
        <w:t xml:space="preserve">. The most compelling study in this regard appeared in 2003, when several scholars came together to examine their contending expectations.14 The following four hypotheses were tested: (1) the democratic peace holds firm without any conditions; (2) the democratic peace is conditioned by economic development;15 (3) the democratic peace is conditioned by trade;16 and (4) the interaction of trade and development accounts for the democratic peace.17 </w:t>
      </w:r>
      <w:r w:rsidRPr="009705A2">
        <w:rPr>
          <w:rStyle w:val="StyleUnderline"/>
          <w:rFonts w:asciiTheme="minorHAnsi" w:eastAsia="Calibri" w:hAnsiTheme="minorHAnsi" w:cstheme="minorHAnsi"/>
          <w:color w:val="FF0000"/>
        </w:rPr>
        <w:t>The test failed</w:t>
      </w:r>
      <w:r w:rsidRPr="009705A2">
        <w:rPr>
          <w:rFonts w:asciiTheme="minorHAnsi" w:hAnsiTheme="minorHAnsi" w:cstheme="minorHAnsi"/>
          <w:color w:val="FF0000"/>
        </w:rPr>
        <w:t xml:space="preserve"> </w:t>
      </w:r>
      <w:r w:rsidRPr="009705A2">
        <w:rPr>
          <w:rFonts w:asciiTheme="minorHAnsi" w:hAnsiTheme="minorHAnsi" w:cstheme="minorHAnsi"/>
          <w:color w:val="FF0000"/>
          <w:sz w:val="10"/>
        </w:rPr>
        <w:t xml:space="preserve">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but the economic conditionality of this peace strongly suggests that all of these theories are, at best, incomplete. The issue is not the level of economic development at which democracy becomes a significant force for peace: it is how development causes the peace. Economic Conditionality and Economic Norms Theory Following the first report of the economic conditionality of the democratic peace, several studies sought to explain it. Azar Gat offered a list of factors potentially associated with what he calls economic “modernization,” including industrialization, which has delinked territory from the production of wealth, and a cultural “feminization” of men caused by urbanization and the service economy.21 Erik Gartzke argued that </w:t>
      </w:r>
      <w:r w:rsidRPr="009705A2">
        <w:rPr>
          <w:rStyle w:val="StyleUnderline"/>
          <w:rFonts w:asciiTheme="minorHAnsi" w:eastAsia="Calibri" w:hAnsiTheme="minorHAnsi" w:cstheme="minorHAnsi"/>
          <w:color w:val="FF0000"/>
        </w:rPr>
        <w:t xml:space="preserve">openness of markets may be the cause of the economic peace: </w:t>
      </w:r>
      <w:r w:rsidRPr="009705A2">
        <w:rPr>
          <w:rStyle w:val="StyleUnderline"/>
          <w:rFonts w:asciiTheme="minorHAnsi" w:eastAsia="Calibri" w:hAnsiTheme="minorHAnsi" w:cstheme="minorHAnsi"/>
          <w:color w:val="FF0000"/>
          <w:highlight w:val="green"/>
        </w:rPr>
        <w:t>nations with freer capital markets are more dependent than others</w:t>
      </w:r>
      <w:r w:rsidRPr="009705A2">
        <w:rPr>
          <w:rStyle w:val="StyleUnderline"/>
          <w:rFonts w:asciiTheme="minorHAnsi" w:eastAsia="Calibri" w:hAnsiTheme="minorHAnsi" w:cstheme="minorHAnsi"/>
          <w:color w:val="FF0000"/>
        </w:rPr>
        <w:t xml:space="preserve"> on international investors, who are likely to divest</w:t>
      </w:r>
      <w:r w:rsidRPr="009705A2">
        <w:rPr>
          <w:rFonts w:asciiTheme="minorHAnsi" w:hAnsiTheme="minorHAnsi" w:cstheme="minorHAnsi"/>
          <w:color w:val="FF0000"/>
        </w:rPr>
        <w:t xml:space="preserve"> from a country about to engage </w:t>
      </w:r>
      <w:r w:rsidRPr="009705A2">
        <w:rPr>
          <w:rStyle w:val="StyleUnderline"/>
          <w:rFonts w:asciiTheme="minorHAnsi" w:eastAsia="Calibri" w:hAnsiTheme="minorHAnsi" w:cstheme="minorHAnsi"/>
          <w:color w:val="FF0000"/>
        </w:rPr>
        <w:t>in war. Policymakers</w:t>
      </w:r>
      <w:r w:rsidRPr="009705A2">
        <w:rPr>
          <w:rFonts w:asciiTheme="minorHAnsi" w:hAnsiTheme="minorHAnsi" w:cstheme="minorHAnsi"/>
          <w:color w:val="FF0000"/>
        </w:rPr>
        <w:t xml:space="preserve"> first recognize which nations have free capital markets and which do not, and then </w:t>
      </w:r>
      <w:r w:rsidRPr="009705A2">
        <w:rPr>
          <w:rStyle w:val="StyleUnderline"/>
          <w:rFonts w:asciiTheme="minorHAnsi" w:eastAsia="Calibri" w:hAnsiTheme="minorHAnsi" w:cstheme="minorHAnsi"/>
          <w:color w:val="FF0000"/>
        </w:rPr>
        <w:t>give greater credibility to threats made by those with freer capital markets</w:t>
      </w:r>
      <w:r w:rsidRPr="009705A2">
        <w:rPr>
          <w:rFonts w:asciiTheme="minorHAnsi" w:hAnsiTheme="minorHAnsi" w:cstheme="minorHAnsi"/>
          <w:color w:val="FF0000"/>
        </w:rPr>
        <w:t xml:space="preserve"> </w:t>
      </w:r>
      <w:r w:rsidRPr="009705A2">
        <w:rPr>
          <w:rFonts w:asciiTheme="minorHAnsi" w:hAnsiTheme="minorHAnsi" w:cstheme="minorHAnsi"/>
          <w:color w:val="FF0000"/>
          <w:sz w:val="11"/>
        </w:rPr>
        <w:t xml:space="preserve">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w:t>
      </w:r>
      <w:proofErr w:type="spellStart"/>
      <w:r w:rsidRPr="009705A2">
        <w:rPr>
          <w:rFonts w:asciiTheme="minorHAnsi" w:hAnsiTheme="minorHAnsi" w:cstheme="minorHAnsi"/>
          <w:color w:val="FF0000"/>
          <w:sz w:val="11"/>
        </w:rPr>
        <w:t>decisionmaking</w:t>
      </w:r>
      <w:proofErr w:type="spellEnd"/>
      <w:r w:rsidRPr="009705A2">
        <w:rPr>
          <w:rFonts w:asciiTheme="minorHAnsi" w:hAnsiTheme="minorHAnsi" w:cstheme="minorHAnsi"/>
          <w:color w:val="FF0000"/>
          <w:sz w:val="11"/>
        </w:rPr>
        <w:t xml:space="preserve"> by forming cognitive habits—heuristics—for situations they repeatedly encounter.24 Second, studies in economic history and sociology have documented that dependency on ties with friends and families—clientelism—often constitutes significant portions of trade and services in middle- and lower-income countries.25 It follows that divergent everyday routines of individuals in clientelist and contract-intensive societies should give rise to divergent </w:t>
      </w:r>
      <w:proofErr w:type="spellStart"/>
      <w:r w:rsidRPr="009705A2">
        <w:rPr>
          <w:rFonts w:asciiTheme="minorHAnsi" w:hAnsiTheme="minorHAnsi" w:cstheme="minorHAnsi"/>
          <w:color w:val="FF0000"/>
          <w:sz w:val="11"/>
        </w:rPr>
        <w:t>decisionmaking</w:t>
      </w:r>
      <w:proofErr w:type="spellEnd"/>
      <w:r w:rsidRPr="009705A2">
        <w:rPr>
          <w:rFonts w:asciiTheme="minorHAnsi" w:hAnsiTheme="minorHAnsi" w:cstheme="minorHAnsi"/>
          <w:color w:val="FF0000"/>
          <w:sz w:val="11"/>
        </w:rPr>
        <w:t xml:space="preserve"> heuristics. In a previous study, I showed how these divergent heuristics can affect political culture and institutions.26 In clientelist economies, individuals depend on group leaders, called “patrons,” who promote loyalty by providing economic and physical security in the form of gifts. To obtain these gifts, clients learn to habitually signal their willingness to abide by all of their patron’s commands with alacrity. When clientelist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clientelism and advanced capitalism—when high unemployment rates often coexist with clientelist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clientelist-integrated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clientelist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w:t>
      </w:r>
      <w:proofErr w:type="spellStart"/>
      <w:r w:rsidRPr="009705A2">
        <w:rPr>
          <w:rFonts w:asciiTheme="minorHAnsi" w:hAnsiTheme="minorHAnsi" w:cstheme="minorHAnsi"/>
          <w:color w:val="FF0000"/>
          <w:sz w:val="11"/>
        </w:rPr>
        <w:t>Acontract</w:t>
      </w:r>
      <w:proofErr w:type="spellEnd"/>
      <w:r w:rsidRPr="009705A2">
        <w:rPr>
          <w:rFonts w:asciiTheme="minorHAnsi" w:hAnsiTheme="minorHAnsi" w:cstheme="minorHAnsi"/>
          <w:color w:val="FF0000"/>
          <w:sz w:val="11"/>
        </w:rPr>
        <w:t xml:space="preserve">-intensive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 and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century contract-intensive economies were highly institutionalized in all of the previously mentioned regions, as well as in the settler communities of the American West, Australia, Canada, and New Zealand. But between World Wars I and II, global economic troubles stalled the diffusion of contracting, causing it to decline in northwestern Germany when hyperinflation wiped out the middle class. Drawing on data discussed below, I found that by the 1960s contract norms were institutionalized throughout much of West Germany,  rural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w:t>
      </w:r>
      <w:proofErr w:type="spellStart"/>
      <w:r w:rsidRPr="009705A2">
        <w:rPr>
          <w:rFonts w:asciiTheme="minorHAnsi" w:hAnsiTheme="minorHAnsi" w:cstheme="minorHAnsi"/>
          <w:color w:val="FF0000"/>
          <w:sz w:val="11"/>
        </w:rPr>
        <w:t>ColdWar</w:t>
      </w:r>
      <w:proofErr w:type="spellEnd"/>
      <w:r w:rsidRPr="009705A2">
        <w:rPr>
          <w:rFonts w:asciiTheme="minorHAnsi" w:hAnsiTheme="minorHAnsi" w:cstheme="minorHAnsi"/>
          <w:color w:val="FF0000"/>
          <w:sz w:val="11"/>
        </w:rPr>
        <w:t xml:space="preserve">,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clientelist to contractual modes of exchange in Europe from the sixteenth to twentieth centuries.32 Studies in anthropology and archaeology document how economic conditions influence political and institutional preferences.33 As predicted by economic norms theory, there exists a correlation between high income and contracting and between low income and clientelism.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w:t>
      </w:r>
      <w:proofErr w:type="spellStart"/>
      <w:r w:rsidRPr="009705A2">
        <w:rPr>
          <w:rFonts w:asciiTheme="minorHAnsi" w:hAnsiTheme="minorHAnsi" w:cstheme="minorHAnsi"/>
          <w:color w:val="FF0000"/>
          <w:sz w:val="11"/>
        </w:rPr>
        <w:t>noncapitalist</w:t>
      </w:r>
      <w:proofErr w:type="spellEnd"/>
      <w:r w:rsidRPr="009705A2">
        <w:rPr>
          <w:rFonts w:asciiTheme="minorHAnsi" w:hAnsiTheme="minorHAnsi" w:cstheme="minorHAnsi"/>
          <w:color w:val="FF0000"/>
          <w:sz w:val="11"/>
        </w:rPr>
        <w:t xml:space="preserve"> forms of development included fascism, communism, and </w:t>
      </w:r>
      <w:proofErr w:type="spellStart"/>
      <w:r w:rsidRPr="009705A2">
        <w:rPr>
          <w:rFonts w:asciiTheme="minorHAnsi" w:hAnsiTheme="minorHAnsi" w:cstheme="minorHAnsi"/>
          <w:color w:val="FF0000"/>
          <w:sz w:val="11"/>
        </w:rPr>
        <w:t>petro</w:t>
      </w:r>
      <w:proofErr w:type="spellEnd"/>
      <w:r w:rsidRPr="009705A2">
        <w:rPr>
          <w:rFonts w:asciiTheme="minorHAnsi" w:hAnsiTheme="minorHAnsi" w:cstheme="minorHAnsi"/>
          <w:color w:val="FF0000"/>
          <w:sz w:val="11"/>
        </w:rPr>
        <w:t xml:space="preserve">-clientelism. Nations with these forms of development included totalitarian states (command economies—e.g., the Soviet Union), bureaucratic clientelist states (where authorities distributed wealth with an eye toward promoting and maintaining loyalty—e.g., Saudi Arabia), and “hybrid” states involving a mix of clientelism and totalitarianism (e.g., Nazi Germany). To test whether individuals in contract-intensive, </w:t>
      </w:r>
      <w:proofErr w:type="spellStart"/>
      <w:r w:rsidRPr="009705A2">
        <w:rPr>
          <w:rFonts w:asciiTheme="minorHAnsi" w:hAnsiTheme="minorHAnsi" w:cstheme="minorHAnsi"/>
          <w:color w:val="FF0000"/>
          <w:sz w:val="11"/>
        </w:rPr>
        <w:t>higherincome</w:t>
      </w:r>
      <w:proofErr w:type="spellEnd"/>
      <w:r w:rsidRPr="009705A2">
        <w:rPr>
          <w:rFonts w:asciiTheme="minorHAnsi" w:hAnsiTheme="minorHAnsi" w:cstheme="minorHAnsi"/>
          <w:color w:val="FF0000"/>
          <w:sz w:val="11"/>
        </w:rPr>
        <w:t xml:space="preserv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Both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Westphalian system of legally equal sovereign states, and the supremacy of international law over brute power politics, as consistent with the values and interests of their domestic populations. At first glance, economic norms theory may seem to imply the monadic expectation that contract-intensive nations should be less likely than other nations to engage in militarized conflict. But nothing in this theory suggests this to be true: rather, it is how they perceive their interests that makes contract-intensive nations different from other nations. Because contract-intensive nations consider the preservation of the Westphalian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but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that voters in contract-intensive democracies expect their leaders to refrain from fighting other democracies, regardless of the </w:t>
      </w:r>
      <w:proofErr w:type="spellStart"/>
      <w:r w:rsidRPr="009705A2">
        <w:rPr>
          <w:rFonts w:asciiTheme="minorHAnsi" w:hAnsiTheme="minorHAnsi" w:cstheme="minorHAnsi"/>
          <w:color w:val="FF0000"/>
          <w:sz w:val="11"/>
        </w:rPr>
        <w:t>latters</w:t>
      </w:r>
      <w:proofErr w:type="spellEnd"/>
      <w:r w:rsidRPr="009705A2">
        <w:rPr>
          <w:rFonts w:asciiTheme="minorHAnsi" w:hAnsiTheme="minorHAnsi" w:cstheme="minorHAnsi"/>
          <w:color w:val="FF0000"/>
          <w:sz w:val="11"/>
        </w:rPr>
        <w:t xml:space="preserve">’ actions or economic conditions. This expectation accords with Spencer </w:t>
      </w:r>
      <w:proofErr w:type="spellStart"/>
      <w:r w:rsidRPr="009705A2">
        <w:rPr>
          <w:rFonts w:asciiTheme="minorHAnsi" w:hAnsiTheme="minorHAnsi" w:cstheme="minorHAnsi"/>
          <w:color w:val="FF0000"/>
          <w:sz w:val="11"/>
        </w:rPr>
        <w:t>Weart’s</w:t>
      </w:r>
      <w:proofErr w:type="spellEnd"/>
      <w:r w:rsidRPr="009705A2">
        <w:rPr>
          <w:rFonts w:asciiTheme="minorHAnsi" w:hAnsiTheme="minorHAnsi" w:cstheme="minorHAnsi"/>
          <w:color w:val="FF0000"/>
          <w:sz w:val="11"/>
        </w:rPr>
        <w:t xml:space="preserve"> view that liberal ideology causes [End Page 63] democratic nations to refrain from attacking other democratic nations.43 The key difference between </w:t>
      </w:r>
      <w:proofErr w:type="spellStart"/>
      <w:r w:rsidRPr="009705A2">
        <w:rPr>
          <w:rFonts w:asciiTheme="minorHAnsi" w:hAnsiTheme="minorHAnsi" w:cstheme="minorHAnsi"/>
          <w:color w:val="FF0000"/>
          <w:sz w:val="11"/>
        </w:rPr>
        <w:t>Weart’s</w:t>
      </w:r>
      <w:proofErr w:type="spellEnd"/>
      <w:r w:rsidRPr="009705A2">
        <w:rPr>
          <w:rFonts w:asciiTheme="minorHAnsi" w:hAnsiTheme="minorHAnsi" w:cstheme="minorHAnsi"/>
          <w:color w:val="FF0000"/>
          <w:sz w:val="11"/>
        </w:rPr>
        <w:t xml:space="preserve"> thesis and mine is that I predict that liberal ideology originates in contract-intensive economies, and thus only contract-intensive democracies—not other democracies—are so constrained. In this way, economic norms theory offers an explanation for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clientelist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assuming that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clientelist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Pr="009705A2">
        <w:rPr>
          <w:rFonts w:asciiTheme="minorHAnsi" w:hAnsiTheme="minorHAnsi" w:cstheme="minorHAnsi"/>
          <w:color w:val="FF0000"/>
          <w:sz w:val="10"/>
        </w:rPr>
        <w:t xml:space="preserve"> </w:t>
      </w:r>
      <w:r w:rsidRPr="009705A2">
        <w:rPr>
          <w:rStyle w:val="StyleUnderline"/>
          <w:rFonts w:asciiTheme="minorHAnsi" w:eastAsia="Calibri" w:hAnsiTheme="minorHAnsi" w:cstheme="minorHAnsi"/>
          <w:color w:val="FF0000"/>
        </w:rPr>
        <w:t>The coefficient</w:t>
      </w:r>
      <w:r w:rsidRPr="009705A2">
        <w:rPr>
          <w:rFonts w:asciiTheme="minorHAnsi" w:hAnsiTheme="minorHAnsi" w:cstheme="minorHAnsi"/>
          <w:color w:val="FF0000"/>
        </w:rPr>
        <w:t xml:space="preserve"> for </w:t>
      </w:r>
      <w:proofErr w:type="spellStart"/>
      <w:r w:rsidRPr="009705A2">
        <w:rPr>
          <w:rFonts w:asciiTheme="minorHAnsi" w:hAnsiTheme="minorHAnsi" w:cstheme="minorHAnsi"/>
          <w:color w:val="FF0000"/>
        </w:rPr>
        <w:t>DemocracyL</w:t>
      </w:r>
      <w:proofErr w:type="spellEnd"/>
      <w:r w:rsidRPr="009705A2">
        <w:rPr>
          <w:rFonts w:asciiTheme="minorHAnsi" w:hAnsiTheme="minorHAnsi" w:cstheme="minorHAnsi"/>
          <w:color w:val="FF0000"/>
        </w:rPr>
        <w:t xml:space="preserve"> (−0.10) </w:t>
      </w:r>
      <w:r w:rsidRPr="009705A2">
        <w:rPr>
          <w:rStyle w:val="StyleUnderline"/>
          <w:rFonts w:asciiTheme="minorHAnsi" w:eastAsia="Calibri" w:hAnsiTheme="minorHAnsi" w:cstheme="minorHAnsi"/>
          <w:color w:val="FF0000"/>
        </w:rPr>
        <w:t>is negative and highly significant, confirming the expectation of democratic peace when the presence or absence of contract-intensive economy is not considered</w:t>
      </w:r>
      <w:r w:rsidRPr="009705A2">
        <w:rPr>
          <w:rFonts w:asciiTheme="minorHAnsi" w:hAnsiTheme="minorHAnsi" w:cstheme="minorHAnsi"/>
          <w:color w:val="FF0000"/>
        </w:rPr>
        <w:t>.</w:t>
      </w:r>
      <w:r w:rsidRPr="009705A2">
        <w:rPr>
          <w:rFonts w:asciiTheme="minorHAnsi" w:hAnsiTheme="minorHAnsi" w:cstheme="minorHAnsi"/>
          <w:color w:val="FF0000"/>
          <w:sz w:val="10"/>
        </w:rPr>
        <w:t xml:space="preserve"> The performance of most of the control variables is similar to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Snyder,52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w:t>
      </w:r>
      <w:proofErr w:type="spellStart"/>
      <w:r w:rsidRPr="009705A2">
        <w:rPr>
          <w:rFonts w:asciiTheme="minorHAnsi" w:hAnsiTheme="minorHAnsi" w:cstheme="minorHAnsi"/>
          <w:color w:val="FF0000"/>
          <w:sz w:val="10"/>
        </w:rPr>
        <w:t>DemocracyL</w:t>
      </w:r>
      <w:proofErr w:type="spellEnd"/>
      <w:r w:rsidRPr="009705A2">
        <w:rPr>
          <w:rFonts w:asciiTheme="minorHAnsi" w:hAnsiTheme="minorHAnsi" w:cstheme="minorHAnsi"/>
          <w:color w:val="FF0000"/>
          <w:sz w:val="10"/>
        </w:rPr>
        <w:t xml:space="preserve">. As can be seen in model 2 in table 1, the coefficient for the interactive term </w:t>
      </w:r>
      <w:proofErr w:type="spellStart"/>
      <w:r w:rsidRPr="009705A2">
        <w:rPr>
          <w:rFonts w:asciiTheme="minorHAnsi" w:hAnsiTheme="minorHAnsi" w:cstheme="minorHAnsi"/>
          <w:color w:val="FF0000"/>
          <w:sz w:val="10"/>
        </w:rPr>
        <w:t>DemocracyL</w:t>
      </w:r>
      <w:proofErr w:type="spellEnd"/>
      <w:r w:rsidRPr="009705A2">
        <w:rPr>
          <w:rFonts w:asciiTheme="minorHAnsi" w:hAnsiTheme="minorHAnsi" w:cstheme="minorHAnsi"/>
          <w:color w:val="FF0000"/>
          <w:sz w:val="10"/>
        </w:rPr>
        <w:t xml:space="preserve"> x One State CIE (−0.20) is negative and significant. This confirms the supplemental monadic hypothesis of a conditional relationship between contract-intensive economy and democracy. Because the coefficients for constituent terms (</w:t>
      </w:r>
      <w:proofErr w:type="spellStart"/>
      <w:r w:rsidRPr="009705A2">
        <w:rPr>
          <w:rFonts w:asciiTheme="minorHAnsi" w:hAnsiTheme="minorHAnsi" w:cstheme="minorHAnsi"/>
          <w:color w:val="FF0000"/>
          <w:sz w:val="10"/>
        </w:rPr>
        <w:t>DemocracyL</w:t>
      </w:r>
      <w:proofErr w:type="spellEnd"/>
      <w:r w:rsidRPr="009705A2">
        <w:rPr>
          <w:rFonts w:asciiTheme="minorHAnsi" w:hAnsiTheme="minorHAnsi" w:cstheme="minorHAnsi"/>
          <w:color w:val="FF0000"/>
          <w:sz w:val="10"/>
        </w:rPr>
        <w:t xml:space="preserve">) in interactive models are meaningful only for cases where the other constituent term (One State CIE) equals zero, the coefficient for </w:t>
      </w:r>
      <w:proofErr w:type="spellStart"/>
      <w:r w:rsidRPr="009705A2">
        <w:rPr>
          <w:rFonts w:asciiTheme="minorHAnsi" w:hAnsiTheme="minorHAnsi" w:cstheme="minorHAnsi"/>
          <w:color w:val="FF0000"/>
          <w:sz w:val="10"/>
        </w:rPr>
        <w:t>DemocracyL</w:t>
      </w:r>
      <w:proofErr w:type="spellEnd"/>
      <w:r w:rsidRPr="009705A2">
        <w:rPr>
          <w:rFonts w:asciiTheme="minorHAnsi" w:hAnsiTheme="minorHAnsi" w:cstheme="minorHAnsi"/>
          <w:color w:val="FF0000"/>
          <w:sz w:val="10"/>
        </w:rPr>
        <w:t xml:space="preserve">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w:t>
      </w:r>
      <w:proofErr w:type="spellStart"/>
      <w:r w:rsidRPr="009705A2">
        <w:rPr>
          <w:rFonts w:asciiTheme="minorHAnsi" w:hAnsiTheme="minorHAnsi" w:cstheme="minorHAnsi"/>
          <w:color w:val="FF0000"/>
          <w:sz w:val="10"/>
        </w:rPr>
        <w:t>DemocracyL</w:t>
      </w:r>
      <w:proofErr w:type="spellEnd"/>
      <w:r w:rsidRPr="009705A2">
        <w:rPr>
          <w:rFonts w:asciiTheme="minorHAnsi" w:hAnsiTheme="minorHAnsi" w:cstheme="minorHAnsi"/>
          <w:color w:val="FF0000"/>
          <w:sz w:val="10"/>
        </w:rPr>
        <w:t xml:space="preserve">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w:t>
      </w:r>
      <w:proofErr w:type="spellStart"/>
      <w:r w:rsidRPr="009705A2">
        <w:rPr>
          <w:rFonts w:asciiTheme="minorHAnsi" w:hAnsiTheme="minorHAnsi" w:cstheme="minorHAnsi"/>
          <w:color w:val="FF0000"/>
          <w:sz w:val="10"/>
        </w:rPr>
        <w:t>Kargil</w:t>
      </w:r>
      <w:proofErr w:type="spellEnd"/>
      <w:r w:rsidRPr="009705A2">
        <w:rPr>
          <w:rFonts w:asciiTheme="minorHAnsi" w:hAnsiTheme="minorHAnsi" w:cstheme="minorHAnsi"/>
          <w:color w:val="FF0000"/>
          <w:sz w:val="10"/>
        </w:rPr>
        <w:t xml:space="preserve">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0.857).54 The remaining coefficients in model 4 are substantially identical to the results for fatal militarized interstate disputes in model 2. The coefficient for [End Page 69] </w:t>
      </w:r>
      <w:proofErr w:type="spellStart"/>
      <w:r w:rsidRPr="009705A2">
        <w:rPr>
          <w:rFonts w:asciiTheme="minorHAnsi" w:hAnsiTheme="minorHAnsi" w:cstheme="minorHAnsi"/>
          <w:color w:val="FF0000"/>
          <w:sz w:val="10"/>
        </w:rPr>
        <w:t>DemocracyL</w:t>
      </w:r>
      <w:proofErr w:type="spellEnd"/>
      <w:r w:rsidRPr="009705A2">
        <w:rPr>
          <w:rFonts w:asciiTheme="minorHAnsi" w:hAnsiTheme="minorHAnsi" w:cstheme="minorHAnsi"/>
          <w:color w:val="FF0000"/>
          <w:sz w:val="10"/>
        </w:rPr>
        <w:t xml:space="preserve"> x One State CIE (−0.30) confirms the supplemental monadic hypothesis of a conditional relationship between a contract-intensive economy and democracy at the war level; the coefficient for </w:t>
      </w:r>
      <w:proofErr w:type="spellStart"/>
      <w:r w:rsidRPr="009705A2">
        <w:rPr>
          <w:rFonts w:asciiTheme="minorHAnsi" w:hAnsiTheme="minorHAnsi" w:cstheme="minorHAnsi"/>
          <w:color w:val="FF0000"/>
          <w:sz w:val="10"/>
        </w:rPr>
        <w:t>DemocracyL</w:t>
      </w:r>
      <w:proofErr w:type="spellEnd"/>
      <w:r w:rsidRPr="009705A2">
        <w:rPr>
          <w:rFonts w:asciiTheme="minorHAnsi" w:hAnsiTheme="minorHAnsi" w:cstheme="minorHAnsi"/>
          <w:color w:val="FF0000"/>
          <w:sz w:val="10"/>
        </w:rPr>
        <w:t xml:space="preserve"> (−0.03) confirms that </w:t>
      </w:r>
      <w:r w:rsidRPr="009705A2">
        <w:rPr>
          <w:rStyle w:val="StyleUnderline"/>
          <w:rFonts w:asciiTheme="minorHAnsi" w:eastAsia="Calibri" w:hAnsiTheme="minorHAnsi" w:cstheme="minorHAnsi"/>
          <w:color w:val="FF0000"/>
        </w:rPr>
        <w:t>democracy without a contract-intensive economy does not cause peace among nations. Identical results also appear, for fatal militarized disputes and wars</w:t>
      </w:r>
      <w:r w:rsidRPr="009705A2">
        <w:rPr>
          <w:rFonts w:asciiTheme="minorHAnsi" w:hAnsiTheme="minorHAnsi" w:cstheme="minorHAnsi"/>
          <w:color w:val="FF0000"/>
        </w:rPr>
        <w:t>,</w:t>
      </w:r>
      <w:r w:rsidRPr="009705A2">
        <w:rPr>
          <w:rFonts w:asciiTheme="minorHAnsi" w:hAnsiTheme="minorHAnsi" w:cstheme="minorHAnsi"/>
          <w:color w:val="FF0000"/>
          <w:sz w:val="10"/>
        </w:rPr>
        <w:t xml:space="preserve"> 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w:t>
      </w:r>
      <w:proofErr w:type="spellStart"/>
      <w:r w:rsidRPr="009705A2">
        <w:rPr>
          <w:rFonts w:asciiTheme="minorHAnsi" w:hAnsiTheme="minorHAnsi" w:cstheme="minorHAnsi"/>
          <w:color w:val="FF0000"/>
          <w:sz w:val="10"/>
        </w:rPr>
        <w:t>DemocracyL</w:t>
      </w:r>
      <w:proofErr w:type="spellEnd"/>
      <w:r w:rsidRPr="009705A2">
        <w:rPr>
          <w:rFonts w:asciiTheme="minorHAnsi" w:hAnsiTheme="minorHAnsi" w:cstheme="minorHAnsi"/>
          <w:color w:val="FF0000"/>
          <w:sz w:val="10"/>
        </w:rPr>
        <w:t xml:space="preserve">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level,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with the economic norms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no such constraints and do not perceive common interests within the Westphalian order; thus they tend to fight each other about as often as other nations do. Further calculations indicate that a contract-intensive economy is a powerful force for peace. I could not directly estimate the substantive impact of Both States CIE because it predicts peace perfectly, so I </w:t>
      </w:r>
      <w:proofErr w:type="spellStart"/>
      <w:r w:rsidRPr="009705A2">
        <w:rPr>
          <w:rFonts w:asciiTheme="minorHAnsi" w:hAnsiTheme="minorHAnsi" w:cstheme="minorHAnsi"/>
          <w:color w:val="FF0000"/>
          <w:sz w:val="10"/>
        </w:rPr>
        <w:t>reestimated</w:t>
      </w:r>
      <w:proofErr w:type="spellEnd"/>
      <w:r w:rsidRPr="009705A2">
        <w:rPr>
          <w:rFonts w:asciiTheme="minorHAnsi" w:hAnsiTheme="minorHAnsi" w:cstheme="minorHAnsi"/>
          <w:color w:val="FF0000"/>
          <w:sz w:val="10"/>
        </w:rPr>
        <w:t xml:space="preserve">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 that, among bordering democracies,</w:t>
      </w:r>
      <w:r w:rsidRPr="009705A2">
        <w:rPr>
          <w:rFonts w:asciiTheme="minorHAnsi" w:hAnsiTheme="minorHAnsi" w:cstheme="minorHAnsi"/>
          <w:color w:val="FF0000"/>
        </w:rPr>
        <w:t xml:space="preserve"> </w:t>
      </w:r>
      <w:r w:rsidRPr="009705A2">
        <w:rPr>
          <w:rStyle w:val="StyleUnderline"/>
          <w:rFonts w:asciiTheme="minorHAnsi" w:eastAsia="Calibri" w:hAnsiTheme="minorHAnsi" w:cstheme="minorHAnsi"/>
          <w:color w:val="FF0000"/>
          <w:highlight w:val="green"/>
        </w:rPr>
        <w:t xml:space="preserve">a change </w:t>
      </w:r>
      <w:r w:rsidRPr="009705A2">
        <w:rPr>
          <w:rStyle w:val="StyleUnderline"/>
          <w:rFonts w:asciiTheme="minorHAnsi" w:eastAsia="Calibri" w:hAnsiTheme="minorHAnsi" w:cstheme="minorHAnsi"/>
          <w:color w:val="FF0000"/>
        </w:rPr>
        <w:t xml:space="preserve">from neither to one or both states with a contract-intensive economy </w:t>
      </w:r>
      <w:r w:rsidRPr="009705A2">
        <w:rPr>
          <w:rStyle w:val="StyleUnderline"/>
          <w:rFonts w:asciiTheme="minorHAnsi" w:eastAsia="Calibri" w:hAnsiTheme="minorHAnsi" w:cstheme="minorHAnsi"/>
          <w:color w:val="FF0000"/>
          <w:highlight w:val="green"/>
        </w:rPr>
        <w:t>causes a 97 percent reduction in the probability of fatal dispute onset</w:t>
      </w:r>
      <w:r w:rsidRPr="009705A2">
        <w:rPr>
          <w:rStyle w:val="StyleUnderline"/>
          <w:rFonts w:asciiTheme="minorHAnsi" w:eastAsia="Calibri" w:hAnsiTheme="minorHAnsi" w:cstheme="minorHAnsi"/>
          <w:color w:val="FF0000"/>
        </w:rPr>
        <w:t>. None of the remaining variables has an impact of this magnitude</w:t>
      </w:r>
      <w:r w:rsidRPr="009705A2">
        <w:rPr>
          <w:rFonts w:asciiTheme="minorHAnsi" w:hAnsiTheme="minorHAnsi" w:cstheme="minorHAnsi"/>
          <w:color w:val="FF0000"/>
        </w:rPr>
        <w:t>.</w:t>
      </w:r>
      <w:r w:rsidRPr="009705A2">
        <w:rPr>
          <w:rFonts w:asciiTheme="minorHAnsi" w:hAnsiTheme="minorHAnsi" w:cstheme="minorHAnsi"/>
          <w:color w:val="FF0000"/>
          <w:sz w:val="10"/>
        </w:rPr>
        <w:t xml:space="preserve">59 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w:t>
      </w:r>
      <w:proofErr w:type="spellStart"/>
      <w:r w:rsidRPr="009705A2">
        <w:rPr>
          <w:rFonts w:asciiTheme="minorHAnsi" w:hAnsiTheme="minorHAnsi" w:cstheme="minorHAnsi"/>
          <w:color w:val="FF0000"/>
          <w:sz w:val="10"/>
        </w:rPr>
        <w:t>DevelopmentL</w:t>
      </w:r>
      <w:proofErr w:type="spellEnd"/>
      <w:r w:rsidRPr="009705A2">
        <w:rPr>
          <w:rFonts w:asciiTheme="minorHAnsi" w:hAnsiTheme="minorHAnsi" w:cstheme="minorHAnsi"/>
          <w:color w:val="FF0000"/>
          <w:sz w:val="10"/>
        </w:rPr>
        <w:t xml:space="preserve">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w:t>
      </w:r>
      <w:proofErr w:type="spellStart"/>
      <w:r w:rsidRPr="009705A2">
        <w:rPr>
          <w:rFonts w:asciiTheme="minorHAnsi" w:hAnsiTheme="minorHAnsi" w:cstheme="minorHAnsi"/>
          <w:color w:val="FF0000"/>
          <w:sz w:val="10"/>
        </w:rPr>
        <w:t>contractualist</w:t>
      </w:r>
      <w:proofErr w:type="spellEnd"/>
      <w:r w:rsidRPr="009705A2">
        <w:rPr>
          <w:rFonts w:asciiTheme="minorHAnsi" w:hAnsiTheme="minorHAnsi" w:cstheme="minorHAnsi"/>
          <w:color w:val="FF0000"/>
          <w:sz w:val="10"/>
        </w:rPr>
        <w:t xml:space="preserve">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w:t>
      </w:r>
      <w:proofErr w:type="spellStart"/>
      <w:r w:rsidRPr="009705A2">
        <w:rPr>
          <w:rFonts w:asciiTheme="minorHAnsi" w:hAnsiTheme="minorHAnsi" w:cstheme="minorHAnsi"/>
          <w:color w:val="FF0000"/>
          <w:sz w:val="10"/>
        </w:rPr>
        <w:t>Rosecrance</w:t>
      </w:r>
      <w:proofErr w:type="spellEnd"/>
      <w:r w:rsidRPr="009705A2">
        <w:rPr>
          <w:rFonts w:asciiTheme="minorHAnsi" w:hAnsiTheme="minorHAnsi" w:cstheme="minorHAnsi"/>
          <w:color w:val="FF0000"/>
          <w:sz w:val="10"/>
        </w:rPr>
        <w:t xml:space="preserve"> has argued that the decision to trade rather than to fight is a key factor in explaining peace among trading nations.62 Economic norms theory thus complements </w:t>
      </w:r>
      <w:proofErr w:type="spellStart"/>
      <w:r w:rsidRPr="009705A2">
        <w:rPr>
          <w:rFonts w:asciiTheme="minorHAnsi" w:hAnsiTheme="minorHAnsi" w:cstheme="minorHAnsi"/>
          <w:color w:val="FF0000"/>
          <w:sz w:val="10"/>
        </w:rPr>
        <w:t>Rosecrance’s</w:t>
      </w:r>
      <w:proofErr w:type="spellEnd"/>
      <w:r w:rsidRPr="009705A2">
        <w:rPr>
          <w:rFonts w:asciiTheme="minorHAnsi" w:hAnsiTheme="minorHAnsi" w:cstheme="minorHAnsi"/>
          <w:color w:val="FF0000"/>
          <w:sz w:val="10"/>
        </w:rPr>
        <w:t xml:space="preserve">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As  can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w:t>
      </w:r>
      <w:proofErr w:type="spellStart"/>
      <w:r w:rsidRPr="009705A2">
        <w:rPr>
          <w:rFonts w:asciiTheme="minorHAnsi" w:hAnsiTheme="minorHAnsi" w:cstheme="minorHAnsi"/>
          <w:color w:val="FF0000"/>
          <w:sz w:val="10"/>
        </w:rPr>
        <w:t>MaturityL</w:t>
      </w:r>
      <w:proofErr w:type="spellEnd"/>
      <w:r w:rsidRPr="009705A2">
        <w:rPr>
          <w:rFonts w:asciiTheme="minorHAnsi" w:hAnsiTheme="minorHAnsi" w:cstheme="minorHAnsi"/>
          <w:color w:val="FF0000"/>
          <w:sz w:val="10"/>
        </w:rPr>
        <w:t xml:space="preserve"> (−0.09) is not significant.65 It thus appears that even mature, consolidated democracies are not more peaceful with each other than [End Page 74] other nations. Rather,</w:t>
      </w:r>
      <w:r w:rsidRPr="009705A2">
        <w:rPr>
          <w:rFonts w:asciiTheme="minorHAnsi" w:hAnsiTheme="minorHAnsi" w:cstheme="minorHAnsi"/>
          <w:color w:val="FF0000"/>
        </w:rPr>
        <w:t xml:space="preserve"> </w:t>
      </w:r>
      <w:r w:rsidRPr="009705A2">
        <w:rPr>
          <w:rStyle w:val="StyleUnderline"/>
          <w:rFonts w:asciiTheme="minorHAnsi" w:eastAsia="Calibri" w:hAnsiTheme="minorHAnsi" w:cstheme="minorHAnsi"/>
          <w:color w:val="FF0000"/>
        </w:rPr>
        <w:t>a contract-intensive economy is the more likely cause of both democratic maturity and the prevailing peace</w:t>
      </w:r>
      <w:r w:rsidRPr="009705A2">
        <w:rPr>
          <w:rFonts w:asciiTheme="minorHAnsi" w:hAnsiTheme="minorHAnsi" w:cstheme="minorHAnsi"/>
          <w:color w:val="FF0000"/>
          <w:sz w:val="10"/>
        </w:rPr>
        <w:t xml:space="preserve">. </w:t>
      </w:r>
      <w:r w:rsidRPr="009705A2">
        <w:rPr>
          <w:rFonts w:asciiTheme="minorHAnsi" w:hAnsiTheme="minorHAnsi" w:cstheme="minorHAnsi"/>
          <w:color w:val="FF0000"/>
          <w:sz w:val="11"/>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In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unfalsifiable,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In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Gartzke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Gartzke’s measure. 69  The coefficient for Capital </w:t>
      </w:r>
      <w:proofErr w:type="spellStart"/>
      <w:r w:rsidRPr="009705A2">
        <w:rPr>
          <w:rFonts w:asciiTheme="minorHAnsi" w:hAnsiTheme="minorHAnsi" w:cstheme="minorHAnsi"/>
          <w:color w:val="FF0000"/>
          <w:sz w:val="11"/>
        </w:rPr>
        <w:t>OpennessL</w:t>
      </w:r>
      <w:proofErr w:type="spellEnd"/>
      <w:r w:rsidRPr="009705A2">
        <w:rPr>
          <w:rFonts w:asciiTheme="minorHAnsi" w:hAnsiTheme="minorHAnsi" w:cstheme="minorHAnsi"/>
          <w:color w:val="FF0000"/>
          <w:sz w:val="11"/>
        </w:rPr>
        <w:t xml:space="preserve">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Gartzke’s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w:t>
      </w:r>
      <w:proofErr w:type="spellStart"/>
      <w:r w:rsidRPr="009705A2">
        <w:rPr>
          <w:rFonts w:asciiTheme="minorHAnsi" w:hAnsiTheme="minorHAnsi" w:cstheme="minorHAnsi"/>
          <w:color w:val="FF0000"/>
          <w:sz w:val="11"/>
        </w:rPr>
        <w:t>OpennessL</w:t>
      </w:r>
      <w:proofErr w:type="spellEnd"/>
      <w:r w:rsidRPr="009705A2">
        <w:rPr>
          <w:rFonts w:asciiTheme="minorHAnsi" w:hAnsiTheme="minorHAnsi" w:cstheme="minorHAnsi"/>
          <w:color w:val="FF0000"/>
          <w:sz w:val="11"/>
        </w:rPr>
        <w:t xml:space="preserve">,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clientelist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was only one-twenty-fifth that of the contract-intensive standard-bearers Japan, Switzerland, and the United Kingdom. Most observers agree that the mid-1990s was a turning point in Greek politics. Before then, the two main parties, the Panhellenic Socialist Movement (PASOK) and New Democracy (ND), were primarily agents of bureaucratic clientelism. As economic norms theory would expect, both parties were highly personalist and centered on charismatic leaders prone to populist and ideological bombast.73 Interparty relations were tense and based on opposing social identities and systems of patronage.74 The rule of law was weak,75 and distrust of the state ran deep76; in addition, the people identified with “the political parties rather than governments.”77 In foreign policy there was an “exclusivist notion of ‘Greekness.’”78 In the 1980s and early 1990s, PASOK won elections with the xenophobic, </w:t>
      </w:r>
      <w:proofErr w:type="spellStart"/>
      <w:r w:rsidRPr="009705A2">
        <w:rPr>
          <w:rFonts w:asciiTheme="minorHAnsi" w:hAnsiTheme="minorHAnsi" w:cstheme="minorHAnsi"/>
          <w:color w:val="FF0000"/>
          <w:sz w:val="11"/>
        </w:rPr>
        <w:t>anticapitalist</w:t>
      </w:r>
      <w:proofErr w:type="spellEnd"/>
      <w:r w:rsidRPr="009705A2">
        <w:rPr>
          <w:rFonts w:asciiTheme="minorHAnsi" w:hAnsiTheme="minorHAnsi" w:cstheme="minorHAnsi"/>
          <w:color w:val="FF0000"/>
          <w:sz w:val="11"/>
        </w:rPr>
        <w:t xml:space="preserve">,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Simitis to replace him. The gulf separating the two leaders was vast. Simitis was elected largely on the platform of [End Page 77] </w:t>
      </w:r>
      <w:proofErr w:type="spellStart"/>
      <w:r w:rsidRPr="009705A2">
        <w:rPr>
          <w:rFonts w:asciiTheme="minorHAnsi" w:hAnsiTheme="minorHAnsi" w:cstheme="minorHAnsi"/>
          <w:color w:val="FF0000"/>
          <w:sz w:val="11"/>
        </w:rPr>
        <w:t>Eksynchronismos</w:t>
      </w:r>
      <w:proofErr w:type="spellEnd"/>
      <w:r w:rsidRPr="009705A2">
        <w:rPr>
          <w:rFonts w:asciiTheme="minorHAnsi" w:hAnsiTheme="minorHAnsi" w:cstheme="minorHAnsi"/>
          <w:color w:val="FF0000"/>
          <w:sz w:val="11"/>
        </w:rPr>
        <w:t xml:space="preserve"> (modernization). In the words of Kevin Featherstone, “Simitis and his supporters advocated a greater separation of party from the state” and a break from the “bureaucratic clientelism of the recent past.” Whereas Papandreou “exercised a dominant authority over his party,” Simitis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occurred,84 as the new rhetoric of reform struck a strong chord with the electorate, which increasingly viewed the leaders of the country’s </w:t>
      </w:r>
      <w:proofErr w:type="spellStart"/>
      <w:r w:rsidRPr="009705A2">
        <w:rPr>
          <w:rFonts w:asciiTheme="minorHAnsi" w:hAnsiTheme="minorHAnsi" w:cstheme="minorHAnsi"/>
          <w:color w:val="FF0000"/>
          <w:sz w:val="11"/>
        </w:rPr>
        <w:t>oldstyle</w:t>
      </w:r>
      <w:proofErr w:type="spellEnd"/>
      <w:r w:rsidRPr="009705A2">
        <w:rPr>
          <w:rFonts w:asciiTheme="minorHAnsi" w:hAnsiTheme="minorHAnsi" w:cstheme="minorHAnsi"/>
          <w:color w:val="FF0000"/>
          <w:sz w:val="11"/>
        </w:rPr>
        <w:t xml:space="preserv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w:t>
      </w:r>
      <w:proofErr w:type="spellStart"/>
      <w:r w:rsidRPr="009705A2">
        <w:rPr>
          <w:rFonts w:asciiTheme="minorHAnsi" w:hAnsiTheme="minorHAnsi" w:cstheme="minorHAnsi"/>
          <w:color w:val="FF0000"/>
          <w:sz w:val="11"/>
        </w:rPr>
        <w:t>Christodoulos</w:t>
      </w:r>
      <w:proofErr w:type="spellEnd"/>
      <w:r w:rsidRPr="009705A2">
        <w:rPr>
          <w:rFonts w:asciiTheme="minorHAnsi" w:hAnsiTheme="minorHAnsi" w:cstheme="minorHAnsi"/>
          <w:color w:val="FF0000"/>
          <w:sz w:val="11"/>
        </w:rPr>
        <w:t xml:space="preserve">.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Reflecting a change in Greek attitudes, foreign minister Theodoros </w:t>
      </w:r>
      <w:proofErr w:type="spellStart"/>
      <w:r w:rsidRPr="009705A2">
        <w:rPr>
          <w:rFonts w:asciiTheme="minorHAnsi" w:hAnsiTheme="minorHAnsi" w:cstheme="minorHAnsi"/>
          <w:color w:val="FF0000"/>
          <w:sz w:val="11"/>
        </w:rPr>
        <w:t>Pangalos</w:t>
      </w:r>
      <w:proofErr w:type="spellEnd"/>
      <w:r w:rsidRPr="009705A2">
        <w:rPr>
          <w:rFonts w:asciiTheme="minorHAnsi" w:hAnsiTheme="minorHAnsi" w:cstheme="minorHAnsi"/>
          <w:color w:val="FF0000"/>
          <w:sz w:val="11"/>
        </w:rPr>
        <w:t xml:space="preserve">—considered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similar to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which increasingly includes “an intensifying nationalism with an underlying xenophobia”; the right emphasizes communitarian religious identity and social conservatism.97 [End Page 79] Turkey’s national identity includes a strong ethnoreligious dimension, and communitarianism remains a prominent feature: it continues to be a criminal offense to insult Turkishness. The political parties are weakly institutionalized and headed by strong, charismatic leaders who compete over state rents with ideological and populist appeals. Voters identify with parties, and the parties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a number of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w:t>
      </w:r>
      <w:proofErr w:type="spellStart"/>
      <w:r w:rsidRPr="009705A2">
        <w:rPr>
          <w:rFonts w:asciiTheme="minorHAnsi" w:hAnsiTheme="minorHAnsi" w:cstheme="minorHAnsi"/>
          <w:color w:val="FF0000"/>
          <w:sz w:val="11"/>
        </w:rPr>
        <w:t>Kargil</w:t>
      </w:r>
      <w:proofErr w:type="spellEnd"/>
      <w:r w:rsidRPr="009705A2">
        <w:rPr>
          <w:rFonts w:asciiTheme="minorHAnsi" w:hAnsiTheme="minorHAnsi" w:cstheme="minorHAnsi"/>
          <w:color w:val="FF0000"/>
          <w:sz w:val="11"/>
        </w:rPr>
        <w:t xml:space="preserve">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w:t>
      </w:r>
      <w:r w:rsidRPr="009705A2">
        <w:rPr>
          <w:rFonts w:asciiTheme="minorHAnsi" w:hAnsiTheme="minorHAnsi" w:cstheme="minorHAnsi"/>
          <w:color w:val="FF0000"/>
        </w:rPr>
        <w:t xml:space="preserve">contrast, </w:t>
      </w:r>
      <w:r w:rsidRPr="009705A2">
        <w:rPr>
          <w:rFonts w:asciiTheme="minorHAnsi" w:eastAsia="Calibri" w:hAnsiTheme="minorHAnsi" w:cstheme="minorHAnsi"/>
          <w:color w:val="FF0000"/>
        </w:rPr>
        <w:t>high structural unemployment encourages dependence on the patronage of friends and family. This dependency can promote the heuristics of identifying and trusting in-groups and their leaders, and distrusting strangers from out-groups and state institutions</w:t>
      </w:r>
      <w:r w:rsidRPr="009705A2">
        <w:rPr>
          <w:rFonts w:asciiTheme="minorHAnsi" w:hAnsiTheme="minorHAnsi" w:cstheme="minorHAnsi"/>
          <w:color w:val="FF0000"/>
        </w:rPr>
        <w:t xml:space="preserve">.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w:t>
      </w:r>
      <w:r w:rsidRPr="009705A2">
        <w:rPr>
          <w:rFonts w:asciiTheme="minorHAnsi" w:eastAsia="Calibri" w:hAnsiTheme="minorHAnsi" w:cstheme="minorHAnsi"/>
          <w:color w:val="FF0000"/>
        </w:rPr>
        <w:t>peace is the result of a fundamental agreement among voters and elites in these countries on the Westphalian order of sovereign states</w:t>
      </w:r>
      <w:r w:rsidRPr="009705A2">
        <w:rPr>
          <w:rFonts w:asciiTheme="minorHAnsi" w:hAnsiTheme="minorHAnsi" w:cstheme="minorHAnsi"/>
          <w:color w:val="FF0000"/>
        </w:rPr>
        <w:t>, including the primacy of international law over power politics and imperialist</w:t>
      </w:r>
      <w:r w:rsidRPr="009705A2">
        <w:rPr>
          <w:rFonts w:asciiTheme="minorHAnsi" w:hAnsiTheme="minorHAnsi" w:cstheme="minorHAnsi"/>
          <w:color w:val="FF0000"/>
          <w:sz w:val="10"/>
        </w:rPr>
        <w:t xml:space="preserve"> bullying. This agreement emerges from the heuristics of their common economic way of life. Leaders of states with contract-intensive economies thus perceive common security interests in defending the global status quo and are in natural alliance against any state or nonstate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Pr="009705A2">
        <w:rPr>
          <w:rFonts w:asciiTheme="minorHAnsi" w:hAnsiTheme="minorHAnsi" w:cstheme="minorHAnsi"/>
          <w:color w:val="FF0000"/>
        </w:rPr>
        <w:t xml:space="preserve"> </w:t>
      </w:r>
      <w:r w:rsidRPr="009705A2">
        <w:rPr>
          <w:rStyle w:val="StyleUnderline"/>
          <w:rFonts w:asciiTheme="minorHAnsi" w:eastAsia="Calibri" w:hAnsiTheme="minorHAnsi" w:cstheme="minorHAnsi"/>
          <w:color w:val="FF0000"/>
        </w:rPr>
        <w:t>Valuing democracy, voters and elites in contract-intensive democracies tend to value the promotion of individual rights and democracy abroad</w:t>
      </w:r>
      <w:r w:rsidRPr="009705A2">
        <w:rPr>
          <w:rFonts w:asciiTheme="minorHAnsi" w:hAnsiTheme="minorHAnsi" w:cstheme="minorHAnsi"/>
          <w:color w:val="FF0000"/>
        </w:rPr>
        <w:t>. They therefore restrain themselves from fighting other countries perceived as democratic, regardless of their economic or foreign policy behavior. These patterns were confirmed in the quantitative analyses and in a case study of Greece and Turkey.</w:t>
      </w:r>
    </w:p>
    <w:p w14:paraId="1320DE61" w14:textId="77777777" w:rsidR="009C7F87" w:rsidRPr="009705A2" w:rsidRDefault="009C7F87" w:rsidP="009C7F87">
      <w:pPr>
        <w:pStyle w:val="Heading4"/>
        <w:rPr>
          <w:rFonts w:asciiTheme="minorHAnsi" w:hAnsiTheme="minorHAnsi" w:cstheme="minorHAnsi"/>
          <w:color w:val="FF0000"/>
        </w:rPr>
      </w:pPr>
      <w:r w:rsidRPr="009705A2">
        <w:rPr>
          <w:rFonts w:asciiTheme="minorHAnsi" w:hAnsiTheme="minorHAnsi" w:cstheme="minorHAnsi"/>
          <w:color w:val="FF0000"/>
        </w:rPr>
        <w:t xml:space="preserve">Proves that even if the alt is better it causes </w:t>
      </w:r>
      <w:r w:rsidRPr="009705A2">
        <w:rPr>
          <w:rFonts w:asciiTheme="minorHAnsi" w:hAnsiTheme="minorHAnsi" w:cstheme="minorHAnsi"/>
          <w:color w:val="FF0000"/>
          <w:u w:val="single"/>
        </w:rPr>
        <w:t xml:space="preserve">transition wars – </w:t>
      </w:r>
      <w:r w:rsidRPr="009705A2">
        <w:rPr>
          <w:rFonts w:asciiTheme="minorHAnsi" w:hAnsiTheme="minorHAnsi" w:cstheme="minorHAnsi"/>
          <w:color w:val="FF0000"/>
        </w:rPr>
        <w:t xml:space="preserve">prefer empirics </w:t>
      </w:r>
    </w:p>
    <w:p w14:paraId="745B3A9F" w14:textId="77777777" w:rsidR="009C7F87" w:rsidRPr="00FB2058" w:rsidRDefault="009C7F87" w:rsidP="009C7F87">
      <w:pPr>
        <w:rPr>
          <w:rFonts w:asciiTheme="minorHAnsi" w:hAnsiTheme="minorHAnsi" w:cstheme="minorHAnsi"/>
        </w:rPr>
      </w:pPr>
    </w:p>
    <w:p w14:paraId="043E1282" w14:textId="77777777" w:rsidR="009C7F87" w:rsidRPr="00FB2058" w:rsidRDefault="009C7F87" w:rsidP="000B58DF">
      <w:pPr>
        <w:rPr>
          <w:rFonts w:asciiTheme="minorHAnsi" w:hAnsiTheme="minorHAnsi" w:cstheme="minorHAnsi"/>
        </w:rPr>
      </w:pPr>
    </w:p>
    <w:sectPr w:rsidR="009C7F87" w:rsidRPr="00FB20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F25471"/>
    <w:rsid w:val="000139A3"/>
    <w:rsid w:val="000423ED"/>
    <w:rsid w:val="000B58DF"/>
    <w:rsid w:val="00100833"/>
    <w:rsid w:val="00104529"/>
    <w:rsid w:val="00105942"/>
    <w:rsid w:val="00107396"/>
    <w:rsid w:val="00144A4C"/>
    <w:rsid w:val="00176AB0"/>
    <w:rsid w:val="00177B7D"/>
    <w:rsid w:val="0018322D"/>
    <w:rsid w:val="00185460"/>
    <w:rsid w:val="001B5776"/>
    <w:rsid w:val="001E527A"/>
    <w:rsid w:val="001F78CE"/>
    <w:rsid w:val="00251FC7"/>
    <w:rsid w:val="002633EE"/>
    <w:rsid w:val="002855A7"/>
    <w:rsid w:val="002B146A"/>
    <w:rsid w:val="002B5E17"/>
    <w:rsid w:val="00315690"/>
    <w:rsid w:val="00316B75"/>
    <w:rsid w:val="00325646"/>
    <w:rsid w:val="003460F2"/>
    <w:rsid w:val="0038158C"/>
    <w:rsid w:val="003902BA"/>
    <w:rsid w:val="003A09E2"/>
    <w:rsid w:val="003A172F"/>
    <w:rsid w:val="00407037"/>
    <w:rsid w:val="004605D6"/>
    <w:rsid w:val="004B3E02"/>
    <w:rsid w:val="004B5165"/>
    <w:rsid w:val="004C60E8"/>
    <w:rsid w:val="004D3FBA"/>
    <w:rsid w:val="004E3579"/>
    <w:rsid w:val="004E728B"/>
    <w:rsid w:val="004F39E0"/>
    <w:rsid w:val="00537BD5"/>
    <w:rsid w:val="005635F9"/>
    <w:rsid w:val="005723B9"/>
    <w:rsid w:val="0057268A"/>
    <w:rsid w:val="005D2912"/>
    <w:rsid w:val="006065BD"/>
    <w:rsid w:val="00645DB9"/>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4FA3"/>
    <w:rsid w:val="009007CE"/>
    <w:rsid w:val="0091627E"/>
    <w:rsid w:val="0097032B"/>
    <w:rsid w:val="009705A2"/>
    <w:rsid w:val="009C7F87"/>
    <w:rsid w:val="009D2EAD"/>
    <w:rsid w:val="009D54B2"/>
    <w:rsid w:val="009E1922"/>
    <w:rsid w:val="009F7ED2"/>
    <w:rsid w:val="00A93661"/>
    <w:rsid w:val="00A95652"/>
    <w:rsid w:val="00AC0AB8"/>
    <w:rsid w:val="00B124B7"/>
    <w:rsid w:val="00B33C6D"/>
    <w:rsid w:val="00B4508F"/>
    <w:rsid w:val="00B55AD5"/>
    <w:rsid w:val="00B8057C"/>
    <w:rsid w:val="00BD6238"/>
    <w:rsid w:val="00BF593B"/>
    <w:rsid w:val="00BF773A"/>
    <w:rsid w:val="00BF7E81"/>
    <w:rsid w:val="00C13773"/>
    <w:rsid w:val="00C1629F"/>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172A7"/>
    <w:rsid w:val="00E5262C"/>
    <w:rsid w:val="00EC7DC4"/>
    <w:rsid w:val="00ED30CF"/>
    <w:rsid w:val="00F176EF"/>
    <w:rsid w:val="00F25471"/>
    <w:rsid w:val="00F44B24"/>
    <w:rsid w:val="00F45E10"/>
    <w:rsid w:val="00F53AB5"/>
    <w:rsid w:val="00F6364A"/>
    <w:rsid w:val="00F72A69"/>
    <w:rsid w:val="00F9113A"/>
    <w:rsid w:val="00FB205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54AFC"/>
  <w15:chartTrackingRefBased/>
  <w15:docId w15:val="{C2850EF0-593B-448D-8945-55E04A207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629F"/>
    <w:rPr>
      <w:rFonts w:cs="Calibri"/>
    </w:rPr>
  </w:style>
  <w:style w:type="paragraph" w:styleId="Heading1">
    <w:name w:val="heading 1"/>
    <w:aliases w:val="Pocket"/>
    <w:basedOn w:val="Normal"/>
    <w:next w:val="Normal"/>
    <w:link w:val="Heading1Char"/>
    <w:qFormat/>
    <w:rsid w:val="00C162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62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2"/>
    <w:unhideWhenUsed/>
    <w:qFormat/>
    <w:rsid w:val="00C162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Tags"/>
    <w:basedOn w:val="Normal"/>
    <w:next w:val="Normal"/>
    <w:link w:val="Heading4Char"/>
    <w:uiPriority w:val="3"/>
    <w:unhideWhenUsed/>
    <w:qFormat/>
    <w:rsid w:val="00C1629F"/>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C162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629F"/>
  </w:style>
  <w:style w:type="character" w:customStyle="1" w:styleId="Heading1Char">
    <w:name w:val="Heading 1 Char"/>
    <w:aliases w:val="Pocket Char"/>
    <w:basedOn w:val="DefaultParagraphFont"/>
    <w:link w:val="Heading1"/>
    <w:rsid w:val="00C1629F"/>
    <w:rPr>
      <w:rFonts w:eastAsiaTheme="majorEastAsia"/>
      <w:b/>
      <w:sz w:val="52"/>
      <w:szCs w:val="32"/>
    </w:rPr>
  </w:style>
  <w:style w:type="character" w:customStyle="1" w:styleId="Heading2Char">
    <w:name w:val="Heading 2 Char"/>
    <w:aliases w:val="Hat Char"/>
    <w:basedOn w:val="DefaultParagraphFont"/>
    <w:link w:val="Heading2"/>
    <w:uiPriority w:val="1"/>
    <w:rsid w:val="00C1629F"/>
    <w:rPr>
      <w:rFonts w:eastAsiaTheme="majorEastAsia"/>
      <w:b/>
      <w:sz w:val="44"/>
      <w:szCs w:val="26"/>
      <w:u w:val="double"/>
    </w:rPr>
  </w:style>
  <w:style w:type="character" w:customStyle="1" w:styleId="Heading3Char">
    <w:name w:val="Heading 3 Char"/>
    <w:aliases w:val="Block Char,Char Char Char Char Char Char Char Char,Heading 3 Char Char Char,Char Char Char1,Char Char1,Tag Char Char Char,Bold Cite Char,Cite 1 Char,Read Char Char,Heading 3 Char1 Char Char Char,Heading 3 Char Char1 Char Char Char"/>
    <w:basedOn w:val="DefaultParagraphFont"/>
    <w:link w:val="Heading3"/>
    <w:uiPriority w:val="2"/>
    <w:rsid w:val="00C1629F"/>
    <w:rPr>
      <w:rFonts w:eastAsiaTheme="majorEastAsia"/>
      <w:b/>
      <w:sz w:val="32"/>
      <w:szCs w:val="24"/>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3"/>
    <w:rsid w:val="00C1629F"/>
    <w:rPr>
      <w:rFonts w:eastAsiaTheme="majorEastAsia"/>
      <w:b/>
      <w:iCs w:val="0"/>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C1629F"/>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1629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C1629F"/>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C1629F"/>
    <w:rPr>
      <w:color w:val="auto"/>
      <w:u w:val="none"/>
    </w:rPr>
  </w:style>
  <w:style w:type="character" w:styleId="FollowedHyperlink">
    <w:name w:val="FollowedHyperlink"/>
    <w:basedOn w:val="DefaultParagraphFont"/>
    <w:uiPriority w:val="99"/>
    <w:semiHidden/>
    <w:unhideWhenUsed/>
    <w:rsid w:val="00C1629F"/>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Note Level 21"/>
    <w:basedOn w:val="Heading1"/>
    <w:link w:val="Hyperlink"/>
    <w:autoRedefine/>
    <w:uiPriority w:val="99"/>
    <w:qFormat/>
    <w:rsid w:val="005723B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paragraph" w:customStyle="1" w:styleId="textbold">
    <w:name w:val="text bold"/>
    <w:basedOn w:val="Normal"/>
    <w:link w:val="Emphasis"/>
    <w:autoRedefine/>
    <w:uiPriority w:val="7"/>
    <w:qFormat/>
    <w:rsid w:val="005723B9"/>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val="0"/>
      <w:u w:val="single"/>
    </w:rPr>
  </w:style>
  <w:style w:type="paragraph" w:customStyle="1" w:styleId="CardNotUnderlined">
    <w:name w:val="Card Not Underlined"/>
    <w:basedOn w:val="Normal"/>
    <w:autoRedefine/>
    <w:rsid w:val="009C7F87"/>
    <w:rPr>
      <w:rFonts w:eastAsia="Times New Roman" w:cs="Times New Roman"/>
      <w:sz w:val="12"/>
      <w:szCs w:val="20"/>
    </w:rPr>
  </w:style>
  <w:style w:type="character" w:customStyle="1" w:styleId="UnderlineBold">
    <w:name w:val="Underline Bold"/>
    <w:uiPriority w:val="6"/>
    <w:qFormat/>
    <w:rsid w:val="005635F9"/>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opinion/articles/2018-09-19/saving-the-planet-doesn-t-mean-killing-economic-growth" TargetMode="External"/><Relationship Id="rId3" Type="http://schemas.openxmlformats.org/officeDocument/2006/relationships/styles" Target="styles.xml"/><Relationship Id="rId7" Type="http://schemas.openxmlformats.org/officeDocument/2006/relationships/hyperlink" Target="https://www.independent.org/issues/article.asp?id=27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163</TotalTime>
  <Pages>1</Pages>
  <Words>20939</Words>
  <Characters>119353</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18</cp:revision>
  <dcterms:created xsi:type="dcterms:W3CDTF">2022-02-20T15:39:00Z</dcterms:created>
  <dcterms:modified xsi:type="dcterms:W3CDTF">2022-02-20T18:29:00Z</dcterms:modified>
</cp:coreProperties>
</file>