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995BE" w14:textId="7ECB7669" w:rsidR="006F39D0" w:rsidRDefault="006F39D0" w:rsidP="006F39D0">
      <w:pPr>
        <w:pStyle w:val="Heading1"/>
      </w:pPr>
      <w:bookmarkStart w:id="0" w:name="_Hlk93143706"/>
      <w:r>
        <w:t>2NR</w:t>
      </w:r>
    </w:p>
    <w:p w14:paraId="34D9AA4A" w14:textId="307E9AE8" w:rsidR="006F39D0" w:rsidRDefault="006F39D0" w:rsidP="006F39D0">
      <w:pPr>
        <w:pStyle w:val="Heading3"/>
      </w:pPr>
      <w:r>
        <w:t>1NC – AT: Debris</w:t>
      </w:r>
    </w:p>
    <w:p w14:paraId="1D669BF2" w14:textId="77777777" w:rsidR="006F39D0" w:rsidRDefault="006F39D0" w:rsidP="006F39D0">
      <w:pPr>
        <w:pStyle w:val="Heading4"/>
      </w:pPr>
      <w:r>
        <w:t>Debris risk is overstated – objects are small compared to the size of space and even when collisions happen, damage is minimal</w:t>
      </w:r>
    </w:p>
    <w:p w14:paraId="04795C33" w14:textId="77777777" w:rsidR="006F39D0" w:rsidRPr="00164F8F" w:rsidRDefault="006F39D0" w:rsidP="006F39D0">
      <w:r w:rsidRPr="00D55708">
        <w:rPr>
          <w:rStyle w:val="Style13ptBold"/>
        </w:rPr>
        <w:t>Paradise</w:t>
      </w:r>
      <w:r>
        <w:t xml:space="preserve">  </w:t>
      </w:r>
      <w:r>
        <w:rPr>
          <w:rStyle w:val="Style13ptBold"/>
        </w:rPr>
        <w:t xml:space="preserve">15 </w:t>
      </w:r>
      <w:r w:rsidRPr="00164F8F">
        <w:t xml:space="preserve">(Lee A., writer for Science Clarified encyclopedia. 2001, accessed July 29 2015 "Does the accumulation of "space debris" in Earth's orbit pose a significant threat to humans, in space and on the ground?" </w:t>
      </w:r>
      <w:hyperlink r:id="rId6" w:history="1">
        <w:r w:rsidRPr="00E97E6D">
          <w:rPr>
            <w:rStyle w:val="Hyperlink"/>
          </w:rPr>
          <w:t>www.scienceclarified.com/dispute/Vol-1/Does-the-accumulation-of-space-debris-in-Earth-s-orbit-pose-a-significant-threat-to-humans-in-space-and-on-the-ground.html</w:t>
        </w:r>
      </w:hyperlink>
      <w:r>
        <w:t xml:space="preserve"> DD)</w:t>
      </w:r>
    </w:p>
    <w:p w14:paraId="3ED2B65E" w14:textId="77777777" w:rsidR="006F39D0" w:rsidRDefault="006F39D0" w:rsidP="006F39D0">
      <w:r w:rsidRPr="009F0809">
        <w:rPr>
          <w:rStyle w:val="StyleUnderline"/>
          <w:highlight w:val="green"/>
        </w:rPr>
        <w:t>Considering the small size of objects</w:t>
      </w:r>
      <w:r w:rsidRPr="00556C83">
        <w:rPr>
          <w:rStyle w:val="StyleUnderline"/>
        </w:rPr>
        <w:t xml:space="preserve"> like satellites or the shuttle placed </w:t>
      </w:r>
      <w:r w:rsidRPr="009F0809">
        <w:rPr>
          <w:rStyle w:val="StyleUnderline"/>
          <w:highlight w:val="green"/>
        </w:rPr>
        <w:t>against an environment as vast as space</w:t>
      </w:r>
      <w:r w:rsidRPr="00556C83">
        <w:rPr>
          <w:rStyle w:val="StyleUnderline"/>
        </w:rPr>
        <w:t xml:space="preserve">, </w:t>
      </w:r>
      <w:r w:rsidRPr="009F0809">
        <w:rPr>
          <w:rStyle w:val="Emphasis"/>
          <w:highlight w:val="green"/>
        </w:rPr>
        <w:t>the risk of severe collisions is minimal</w:t>
      </w:r>
      <w:r w:rsidRPr="00556C83">
        <w:rPr>
          <w:rStyle w:val="StyleUnderline"/>
        </w:rPr>
        <w:t>.</w:t>
      </w:r>
      <w:r w:rsidRPr="00471AC1">
        <w:t xml:space="preserve"> </w:t>
      </w:r>
      <w:r w:rsidRPr="009F0809">
        <w:rPr>
          <w:rStyle w:val="StyleUnderline"/>
          <w:highlight w:val="green"/>
        </w:rPr>
        <w:t xml:space="preserve">Even when </w:t>
      </w:r>
      <w:r w:rsidRPr="00471AC1">
        <w:rPr>
          <w:rStyle w:val="StyleUnderline"/>
        </w:rPr>
        <w:t xml:space="preserve">an object in space is </w:t>
      </w:r>
      <w:r w:rsidRPr="009F0809">
        <w:rPr>
          <w:rStyle w:val="StyleUnderline"/>
          <w:highlight w:val="green"/>
        </w:rPr>
        <w:t>hit</w:t>
      </w:r>
      <w:r w:rsidRPr="00471AC1">
        <w:rPr>
          <w:rStyle w:val="StyleUnderline"/>
        </w:rPr>
        <w:t xml:space="preserve"> by space debris, </w:t>
      </w:r>
      <w:r w:rsidRPr="009F0809">
        <w:rPr>
          <w:rStyle w:val="StyleUnderline"/>
          <w:highlight w:val="green"/>
        </w:rPr>
        <w:t xml:space="preserve">the damage is typically negligible </w:t>
      </w:r>
      <w:r w:rsidRPr="009F0809">
        <w:rPr>
          <w:rStyle w:val="Emphasis"/>
          <w:highlight w:val="green"/>
        </w:rPr>
        <w:t>even considering</w:t>
      </w:r>
      <w:r w:rsidRPr="009F0809">
        <w:rPr>
          <w:rStyle w:val="StyleUnderline"/>
          <w:highlight w:val="green"/>
        </w:rPr>
        <w:t xml:space="preserve"> the high rate of speed </w:t>
      </w:r>
      <w:r w:rsidRPr="00471AC1">
        <w:rPr>
          <w:rStyle w:val="StyleUnderline"/>
        </w:rPr>
        <w:t>at which the debris travels</w:t>
      </w:r>
      <w:r w:rsidRPr="00471AC1">
        <w:t xml:space="preserve">. </w:t>
      </w:r>
      <w:r w:rsidRPr="00471AC1">
        <w:rPr>
          <w:rStyle w:val="StyleUnderline"/>
        </w:rPr>
        <w:t>Thanks to precautions such as debris shielding, the damage caused by space debris has been kept to a minimum</w:t>
      </w:r>
      <w:r w:rsidRPr="00471AC1">
        <w:t xml:space="preserve">. Before it was brought back to Earth via remote control, </w:t>
      </w:r>
      <w:r w:rsidRPr="009F0809">
        <w:rPr>
          <w:rStyle w:val="StyleUnderline"/>
          <w:highlight w:val="green"/>
        </w:rPr>
        <w:t>the MIR space station received</w:t>
      </w:r>
      <w:r w:rsidRPr="00471AC1">
        <w:rPr>
          <w:rStyle w:val="StyleUnderline"/>
        </w:rPr>
        <w:t xml:space="preserve"> numerous impacts from space </w:t>
      </w:r>
      <w:r w:rsidRPr="009F0809">
        <w:rPr>
          <w:rStyle w:val="StyleUnderline"/>
          <w:highlight w:val="green"/>
        </w:rPr>
        <w:t>debris. None of this</w:t>
      </w:r>
      <w:r w:rsidRPr="00471AC1">
        <w:rPr>
          <w:rStyle w:val="StyleUnderline"/>
        </w:rPr>
        <w:t xml:space="preserve"> minor damage </w:t>
      </w:r>
      <w:r w:rsidRPr="009F0809">
        <w:rPr>
          <w:rStyle w:val="StyleUnderline"/>
          <w:highlight w:val="green"/>
        </w:rPr>
        <w:t xml:space="preserve">presented </w:t>
      </w:r>
      <w:r w:rsidRPr="009F0809">
        <w:rPr>
          <w:rStyle w:val="Emphasis"/>
          <w:highlight w:val="green"/>
        </w:rPr>
        <w:t>any significant problems</w:t>
      </w:r>
      <w:r w:rsidRPr="00471AC1">
        <w:rPr>
          <w:rStyle w:val="StyleUnderline"/>
        </w:rPr>
        <w:t xml:space="preserve"> to the operation of the station</w:t>
      </w:r>
      <w:r w:rsidRPr="00471AC1">
        <w:t xml:space="preserve"> or its various missions. The International Space Station (</w:t>
      </w:r>
      <w:r w:rsidRPr="009F0809">
        <w:rPr>
          <w:rStyle w:val="StyleUnderline"/>
          <w:highlight w:val="green"/>
        </w:rPr>
        <w:t>ISS</w:t>
      </w:r>
      <w:r w:rsidRPr="00471AC1">
        <w:t xml:space="preserve">) </w:t>
      </w:r>
      <w:r w:rsidRPr="009F0809">
        <w:rPr>
          <w:rStyle w:val="StyleUnderline"/>
          <w:highlight w:val="green"/>
        </w:rPr>
        <w:t>is designed to withstand direct hits</w:t>
      </w:r>
      <w:r w:rsidRPr="00471AC1">
        <w:t xml:space="preserve"> from space debris as large as 0.4 in (1 cm) in size.</w:t>
      </w:r>
      <w:r w:rsidRPr="00471AC1">
        <w:rPr>
          <w:sz w:val="12"/>
        </w:rPr>
        <w:t>¶</w:t>
      </w:r>
      <w:r w:rsidRPr="00471AC1">
        <w:t xml:space="preserve"> </w:t>
      </w:r>
      <w:r w:rsidRPr="00471AC1">
        <w:rPr>
          <w:rStyle w:val="StyleUnderline"/>
        </w:rPr>
        <w:t xml:space="preserve">Most scientists believe that </w:t>
      </w:r>
      <w:r w:rsidRPr="009F0809">
        <w:rPr>
          <w:rStyle w:val="StyleUnderline"/>
          <w:highlight w:val="green"/>
        </w:rPr>
        <w:t>the number</w:t>
      </w:r>
      <w:r w:rsidRPr="00471AC1">
        <w:rPr>
          <w:rStyle w:val="StyleUnderline"/>
        </w:rPr>
        <w:t xml:space="preserve"> of satellites actually destroyed or severely damaged by space debris </w:t>
      </w:r>
      <w:r w:rsidRPr="009F0809">
        <w:rPr>
          <w:rStyle w:val="StyleUnderline"/>
          <w:highlight w:val="green"/>
        </w:rPr>
        <w:t>is extremely low</w:t>
      </w:r>
      <w:r w:rsidRPr="00471AC1">
        <w:t xml:space="preserve">. The Russian Kosmos 1275 is possibly one of these rare instances. </w:t>
      </w:r>
      <w:r w:rsidRPr="009F0809">
        <w:rPr>
          <w:rStyle w:val="StyleUnderline"/>
          <w:highlight w:val="green"/>
        </w:rPr>
        <w:t>The chance</w:t>
      </w:r>
      <w:r w:rsidRPr="00471AC1">
        <w:t xml:space="preserve"> of the Hubble Space Telescope suffering the same fate as the Russian satellite </w:t>
      </w:r>
      <w:r w:rsidRPr="009F0809">
        <w:rPr>
          <w:rStyle w:val="StyleUnderline"/>
          <w:highlight w:val="green"/>
        </w:rPr>
        <w:t>is approximately 1%</w:t>
      </w:r>
      <w:r w:rsidRPr="00471AC1">
        <w:t xml:space="preserve"> according to Phillis Engelbert and Diane L. Dupuis, authors of The Handy Space Answer Book . Considering the number of satellites and other man-made objects launched into space in the last 40 years, the serious risk posed to satellites is astronomically low.</w:t>
      </w:r>
      <w:r w:rsidRPr="00471AC1">
        <w:rPr>
          <w:sz w:val="12"/>
        </w:rPr>
        <w:t>¶</w:t>
      </w:r>
      <w:r w:rsidRPr="00471AC1">
        <w:t xml:space="preserve"> In fact, </w:t>
      </w:r>
      <w:r w:rsidRPr="009F0809">
        <w:rPr>
          <w:rStyle w:val="StyleUnderline"/>
          <w:highlight w:val="green"/>
        </w:rPr>
        <w:t>monitoring systems such as the</w:t>
      </w:r>
      <w:r w:rsidRPr="00471AC1">
        <w:t xml:space="preserve"> Space Surveillance Network (</w:t>
      </w:r>
      <w:r w:rsidRPr="009F0809">
        <w:rPr>
          <w:rStyle w:val="StyleUnderline"/>
          <w:highlight w:val="green"/>
        </w:rPr>
        <w:t>SSN</w:t>
      </w:r>
      <w:r w:rsidRPr="00471AC1">
        <w:t xml:space="preserve">) </w:t>
      </w:r>
      <w:r w:rsidRPr="009F0809">
        <w:rPr>
          <w:rStyle w:val="StyleUnderline"/>
          <w:highlight w:val="green"/>
        </w:rPr>
        <w:t>maintain constant track of space debris</w:t>
      </w:r>
      <w:r w:rsidRPr="00471AC1">
        <w:t xml:space="preserve"> and Near Earth Orbits. Thanks to ground-based radar and computer extrapolation, </w:t>
      </w:r>
      <w:r w:rsidRPr="00471AC1">
        <w:rPr>
          <w:rStyle w:val="StyleUnderline"/>
        </w:rPr>
        <w:t xml:space="preserve">this provides an early warning system to determine if even the possibility of a collision with space debris is imminent. </w:t>
      </w:r>
      <w:r w:rsidRPr="009F0809">
        <w:rPr>
          <w:rStyle w:val="StyleUnderline"/>
          <w:highlight w:val="green"/>
        </w:rPr>
        <w:t>With this</w:t>
      </w:r>
      <w:r w:rsidRPr="00471AC1">
        <w:t xml:space="preserve"> information, the Space Shuttle </w:t>
      </w:r>
      <w:r w:rsidRPr="009F0809">
        <w:rPr>
          <w:rStyle w:val="StyleUnderline"/>
          <w:highlight w:val="green"/>
        </w:rPr>
        <w:t>can easily maneuver out of the way</w:t>
      </w:r>
      <w:r w:rsidRPr="00471AC1">
        <w:t>.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34AB0393" w14:textId="77777777" w:rsidR="006F39D0" w:rsidRDefault="006F39D0" w:rsidP="006F39D0">
      <w:pPr>
        <w:pStyle w:val="Heading4"/>
      </w:pPr>
      <w:r>
        <w:t>Cleanup is working – multiple countries actively co-operate, treaties solve, and new tech is more careful</w:t>
      </w:r>
    </w:p>
    <w:p w14:paraId="1FB4E690" w14:textId="77777777" w:rsidR="006F39D0" w:rsidRDefault="006F39D0" w:rsidP="006F39D0">
      <w:r w:rsidRPr="00D55708">
        <w:rPr>
          <w:rStyle w:val="Style13ptBold"/>
        </w:rPr>
        <w:t>Paradise</w:t>
      </w:r>
      <w:r>
        <w:t xml:space="preserve"> </w:t>
      </w:r>
      <w:r w:rsidRPr="00D55708">
        <w:rPr>
          <w:rStyle w:val="Style13ptBold"/>
        </w:rPr>
        <w:t>15</w:t>
      </w:r>
      <w:r>
        <w:t xml:space="preserve"> (Lee A., writer for Science Clarified encyclopedia. 2001, accessed July 29 "Does the accumulation of "space debris" in Earth's orbit pose a significant threat to humans, in space and on the ground?" </w:t>
      </w:r>
      <w:hyperlink r:id="rId7" w:history="1">
        <w:r w:rsidRPr="00E97E6D">
          <w:rPr>
            <w:rStyle w:val="Hyperlink"/>
          </w:rPr>
          <w:t>www.scienceclarified.com/dispute/Vol-1/Does-the-accumulation-of-space-debris-in-Earth-s-orbit-pose-a-significant-threat-to-humans-in-space-and-on-the-ground.html</w:t>
        </w:r>
      </w:hyperlink>
      <w:r>
        <w:t xml:space="preserve"> DD) </w:t>
      </w:r>
    </w:p>
    <w:p w14:paraId="79FDD2B7" w14:textId="77777777" w:rsidR="006F39D0" w:rsidRPr="00057280" w:rsidRDefault="006F39D0" w:rsidP="006F39D0">
      <w:pPr>
        <w:rPr>
          <w:u w:val="single"/>
        </w:rPr>
      </w:pPr>
      <w:r w:rsidRPr="00D261F0">
        <w:t xml:space="preserve">In addition, </w:t>
      </w:r>
      <w:r w:rsidRPr="009F0809">
        <w:rPr>
          <w:rStyle w:val="Emphasis"/>
          <w:highlight w:val="green"/>
        </w:rPr>
        <w:t xml:space="preserve">space agencies </w:t>
      </w:r>
      <w:r w:rsidRPr="00D261F0">
        <w:rPr>
          <w:rStyle w:val="Emphasis"/>
        </w:rPr>
        <w:t xml:space="preserve">around the world have taken steps to </w:t>
      </w:r>
      <w:r w:rsidRPr="009F0809">
        <w:rPr>
          <w:rStyle w:val="Emphasis"/>
          <w:highlight w:val="green"/>
        </w:rPr>
        <w:t>reduce space clutter</w:t>
      </w:r>
      <w:r w:rsidRPr="00D261F0">
        <w:t xml:space="preserve">. </w:t>
      </w:r>
      <w:r w:rsidRPr="009F0809">
        <w:rPr>
          <w:rStyle w:val="StyleUnderline"/>
          <w:highlight w:val="green"/>
        </w:rPr>
        <w:t>The U</w:t>
      </w:r>
      <w:r w:rsidRPr="00D261F0">
        <w:rPr>
          <w:rStyle w:val="StyleUnderline"/>
        </w:rPr>
        <w:t xml:space="preserve">nited </w:t>
      </w:r>
      <w:r w:rsidRPr="009F0809">
        <w:rPr>
          <w:rStyle w:val="StyleUnderline"/>
          <w:highlight w:val="green"/>
        </w:rPr>
        <w:t>S</w:t>
      </w:r>
      <w:r w:rsidRPr="00D261F0">
        <w:rPr>
          <w:rStyle w:val="StyleUnderline"/>
        </w:rPr>
        <w:t>tates</w:t>
      </w:r>
      <w:r w:rsidRPr="00D261F0">
        <w:t xml:space="preserve">, for example, </w:t>
      </w:r>
      <w:r w:rsidRPr="009F0809">
        <w:rPr>
          <w:rStyle w:val="StyleUnderline"/>
          <w:highlight w:val="green"/>
        </w:rPr>
        <w:t>has taken an official stand</w:t>
      </w:r>
      <w:r w:rsidRPr="00D261F0">
        <w:rPr>
          <w:rStyle w:val="StyleUnderline"/>
        </w:rPr>
        <w:t xml:space="preserve"> that</w:t>
      </w:r>
      <w:r w:rsidRPr="00D55708">
        <w:rPr>
          <w:rStyle w:val="StyleUnderline"/>
        </w:rPr>
        <w:t xml:space="preserve"> </w:t>
      </w:r>
      <w:r w:rsidRPr="00D261F0">
        <w:rPr>
          <w:rStyle w:val="StyleUnderline"/>
        </w:rPr>
        <w:t xml:space="preserve">is outlined in the </w:t>
      </w:r>
      <w:r w:rsidRPr="00D261F0">
        <w:t>1996</w:t>
      </w:r>
      <w:r w:rsidRPr="00D261F0">
        <w:rPr>
          <w:rStyle w:val="StyleUnderline"/>
        </w:rPr>
        <w:t xml:space="preserve"> National Space Policy that clearly states:</w:t>
      </w:r>
      <w:r w:rsidRPr="00D55708">
        <w:rPr>
          <w:rStyle w:val="StyleUnderline"/>
        </w:rPr>
        <w:t xml:space="preserve"> "The United States </w:t>
      </w:r>
      <w:r w:rsidRPr="009F0809">
        <w:rPr>
          <w:rStyle w:val="StyleUnderline"/>
          <w:highlight w:val="green"/>
        </w:rPr>
        <w:t>will seek to minimize the creation of new orbital debris</w:t>
      </w:r>
      <w:r w:rsidRPr="00D55708">
        <w:rPr>
          <w:rStyle w:val="StyleUnderline"/>
        </w:rPr>
        <w:t>."</w:t>
      </w:r>
      <w:r w:rsidRPr="00D261F0">
        <w:t xml:space="preserve"> For example, </w:t>
      </w:r>
      <w:r w:rsidRPr="009F0809">
        <w:rPr>
          <w:rStyle w:val="StyleUnderline"/>
          <w:highlight w:val="green"/>
        </w:rPr>
        <w:t xml:space="preserve">space mechanics are far more careful </w:t>
      </w:r>
      <w:r w:rsidRPr="00D261F0">
        <w:rPr>
          <w:rStyle w:val="StyleUnderline"/>
        </w:rPr>
        <w:t>with regard to their tools</w:t>
      </w:r>
      <w:r w:rsidRPr="00D261F0">
        <w:t xml:space="preserve">. In the past, space mechanics sometimes let go of their tools and were unable to recover them. </w:t>
      </w:r>
      <w:r w:rsidRPr="00D261F0">
        <w:rPr>
          <w:rStyle w:val="StyleUnderline"/>
        </w:rPr>
        <w:t xml:space="preserve">Strident </w:t>
      </w:r>
      <w:r w:rsidRPr="009F0809">
        <w:rPr>
          <w:rStyle w:val="StyleUnderline"/>
          <w:highlight w:val="green"/>
        </w:rPr>
        <w:t>efforts are now made to retain all objects</w:t>
      </w:r>
      <w:r w:rsidRPr="00D55708">
        <w:rPr>
          <w:rStyle w:val="StyleUnderline"/>
        </w:rPr>
        <w:t xml:space="preserve"> used to repair satellites and conduct other missions</w:t>
      </w:r>
      <w:r w:rsidRPr="00D261F0">
        <w:t xml:space="preserve">. </w:t>
      </w:r>
      <w:r w:rsidRPr="009F0809">
        <w:rPr>
          <w:rStyle w:val="StyleUnderline"/>
          <w:highlight w:val="green"/>
        </w:rPr>
        <w:t xml:space="preserve">The Russians </w:t>
      </w:r>
      <w:r w:rsidRPr="00D261F0">
        <w:rPr>
          <w:rStyle w:val="StyleUnderline"/>
        </w:rPr>
        <w:t>have also agreed to do</w:t>
      </w:r>
      <w:r w:rsidRPr="00D55708">
        <w:rPr>
          <w:rStyle w:val="StyleUnderline"/>
        </w:rPr>
        <w:t xml:space="preserve"> their part</w:t>
      </w:r>
      <w:r w:rsidRPr="00D261F0">
        <w:t xml:space="preserve">. </w:t>
      </w:r>
      <w:r w:rsidRPr="00D55708">
        <w:rPr>
          <w:rStyle w:val="StyleUnderline"/>
        </w:rPr>
        <w:t xml:space="preserve">They </w:t>
      </w:r>
      <w:r w:rsidRPr="009F0809">
        <w:rPr>
          <w:rStyle w:val="StyleUnderline"/>
          <w:highlight w:val="green"/>
        </w:rPr>
        <w:t>used to</w:t>
      </w:r>
      <w:r w:rsidRPr="00D55708">
        <w:rPr>
          <w:rStyle w:val="StyleUnderline"/>
        </w:rPr>
        <w:t xml:space="preserve"> purposely </w:t>
      </w:r>
      <w:r w:rsidRPr="009F0809">
        <w:rPr>
          <w:rStyle w:val="StyleUnderline"/>
          <w:highlight w:val="green"/>
        </w:rPr>
        <w:t>destroy their equipment in space</w:t>
      </w:r>
      <w:r w:rsidRPr="00D55708">
        <w:rPr>
          <w:rStyle w:val="StyleUnderline"/>
        </w:rPr>
        <w:t xml:space="preserve"> to prevent it from falling into the wrong hands, </w:t>
      </w:r>
      <w:r w:rsidRPr="009F0809">
        <w:rPr>
          <w:rStyle w:val="StyleUnderline"/>
          <w:highlight w:val="green"/>
        </w:rPr>
        <w:t>but now refrain from that practice</w:t>
      </w:r>
      <w:r w:rsidRPr="00D261F0">
        <w:t xml:space="preserve">. </w:t>
      </w:r>
      <w:r w:rsidRPr="009F0809">
        <w:rPr>
          <w:rStyle w:val="StyleUnderline"/>
          <w:highlight w:val="green"/>
        </w:rPr>
        <w:t>New</w:t>
      </w:r>
      <w:r w:rsidRPr="00D261F0">
        <w:t xml:space="preserve">ly designed </w:t>
      </w:r>
      <w:r w:rsidRPr="009F0809">
        <w:rPr>
          <w:rStyle w:val="StyleUnderline"/>
          <w:highlight w:val="green"/>
        </w:rPr>
        <w:t>crafts</w:t>
      </w:r>
      <w:r w:rsidRPr="00D261F0">
        <w:rPr>
          <w:rStyle w:val="StyleUnderline"/>
        </w:rPr>
        <w:t xml:space="preserve"> </w:t>
      </w:r>
      <w:r w:rsidRPr="00D261F0">
        <w:t xml:space="preserve">and operating procedures also play a part in helping to </w:t>
      </w:r>
      <w:r w:rsidRPr="009F0809">
        <w:rPr>
          <w:rStyle w:val="StyleUnderline"/>
          <w:highlight w:val="green"/>
        </w:rPr>
        <w:t>keep space clean</w:t>
      </w:r>
      <w:r w:rsidRPr="00D261F0">
        <w:t xml:space="preserve">, while </w:t>
      </w:r>
      <w:r w:rsidRPr="009F0809">
        <w:rPr>
          <w:rStyle w:val="StyleUnderline"/>
          <w:highlight w:val="green"/>
        </w:rPr>
        <w:t xml:space="preserve">researchers </w:t>
      </w:r>
      <w:r w:rsidRPr="00D261F0">
        <w:rPr>
          <w:rStyle w:val="StyleUnderline"/>
        </w:rPr>
        <w:t xml:space="preserve">continue to </w:t>
      </w:r>
      <w:r w:rsidRPr="009F0809">
        <w:rPr>
          <w:rStyle w:val="StyleUnderline"/>
          <w:highlight w:val="green"/>
        </w:rPr>
        <w:t>investigate safe ways to clean up the debris</w:t>
      </w:r>
      <w:r w:rsidRPr="00D261F0">
        <w:t xml:space="preserve"> that currently exists. Everything from forcing the debris to reenter the atmosphere in a controlled manner to nudging it away from the Earth's orbit has been discussed. An </w:t>
      </w:r>
      <w:r w:rsidRPr="00D261F0">
        <w:rPr>
          <w:rStyle w:val="StyleUnderline"/>
        </w:rPr>
        <w:t xml:space="preserve">activity such as </w:t>
      </w:r>
      <w:r w:rsidRPr="009F0809">
        <w:rPr>
          <w:rStyle w:val="StyleUnderline"/>
          <w:highlight w:val="green"/>
        </w:rPr>
        <w:t>collecting garbage</w:t>
      </w:r>
      <w:r w:rsidRPr="00D261F0">
        <w:rPr>
          <w:rStyle w:val="StyleUnderline"/>
        </w:rPr>
        <w:t xml:space="preserve"> from inside the space station </w:t>
      </w:r>
      <w:r w:rsidRPr="009F0809">
        <w:rPr>
          <w:rStyle w:val="StyleUnderline"/>
          <w:highlight w:val="green"/>
        </w:rPr>
        <w:t>and sending it back to Earth to burn up</w:t>
      </w:r>
      <w:r w:rsidRPr="00D261F0">
        <w:rPr>
          <w:rStyle w:val="StyleUnderline"/>
        </w:rPr>
        <w:t xml:space="preserve"> at reentry</w:t>
      </w:r>
      <w:r w:rsidRPr="00D261F0">
        <w:t xml:space="preserve"> is one tangible way space explorers are helping to ensure the reduction of space clutter.</w:t>
      </w:r>
      <w:r w:rsidRPr="00D261F0">
        <w:rPr>
          <w:sz w:val="12"/>
        </w:rPr>
        <w:t>¶</w:t>
      </w:r>
      <w:r w:rsidRPr="00D261F0">
        <w:t xml:space="preserve"> At this time there is no international treaty on how to deal with space debris; however, </w:t>
      </w:r>
      <w:r w:rsidRPr="009F0809">
        <w:rPr>
          <w:rStyle w:val="StyleUnderline"/>
          <w:highlight w:val="green"/>
        </w:rPr>
        <w:t>several nations have joined together to form the</w:t>
      </w:r>
      <w:r w:rsidRPr="00D261F0">
        <w:rPr>
          <w:rStyle w:val="StyleUnderline"/>
        </w:rPr>
        <w:t xml:space="preserve"> Inter-Agency Space Debris Coordination Committee (</w:t>
      </w:r>
      <w:r w:rsidRPr="009F0809">
        <w:rPr>
          <w:rStyle w:val="StyleUnderline"/>
          <w:highlight w:val="green"/>
        </w:rPr>
        <w:t>IADC</w:t>
      </w:r>
      <w:r w:rsidRPr="00D261F0">
        <w:rPr>
          <w:rStyle w:val="StyleUnderline"/>
        </w:rPr>
        <w:t>)</w:t>
      </w:r>
      <w:r w:rsidRPr="00D261F0">
        <w:t xml:space="preserve">. The IADC assesses the subject of space debris and how it should be handled in the future. </w:t>
      </w:r>
      <w:r w:rsidRPr="009F0809">
        <w:rPr>
          <w:rStyle w:val="StyleUnderline"/>
          <w:highlight w:val="green"/>
        </w:rPr>
        <w:t>Japan</w:t>
      </w:r>
      <w:r w:rsidRPr="00D261F0">
        <w:rPr>
          <w:rStyle w:val="StyleUnderline"/>
        </w:rPr>
        <w:t xml:space="preserve">, </w:t>
      </w:r>
      <w:r w:rsidRPr="00D261F0">
        <w:t xml:space="preserve">like the United States, has developed a list of safety policies regarding space debris. Because this is ultimately a global issue, other countries such as </w:t>
      </w:r>
      <w:r w:rsidRPr="009F0809">
        <w:rPr>
          <w:rStyle w:val="StyleUnderline"/>
          <w:highlight w:val="green"/>
        </w:rPr>
        <w:t>France, The Netherlands, and Germany have jumped on</w:t>
      </w:r>
      <w:r w:rsidRPr="00D261F0">
        <w:rPr>
          <w:rStyle w:val="StyleUnderline"/>
        </w:rPr>
        <w:t xml:space="preserve"> the bandwagon with regard to addressing this issue.</w:t>
      </w:r>
    </w:p>
    <w:p w14:paraId="19899D5C" w14:textId="77777777" w:rsidR="006F39D0" w:rsidRDefault="006F39D0" w:rsidP="006F39D0">
      <w:pPr>
        <w:pStyle w:val="Heading4"/>
      </w:pPr>
      <w:r>
        <w:t>Space lasers solve – explode the debris so it doesn’t damage space craft.</w:t>
      </w:r>
    </w:p>
    <w:p w14:paraId="4F669508" w14:textId="77777777" w:rsidR="006F39D0" w:rsidRDefault="006F39D0" w:rsidP="006F39D0">
      <w:r w:rsidRPr="00D55708">
        <w:rPr>
          <w:rStyle w:val="Style13ptBold"/>
        </w:rPr>
        <w:t>Venton 15</w:t>
      </w:r>
      <w:r>
        <w:t xml:space="preserve">  (Danielle Venton, science writer for Wired 5/12/15 "The Mad Plan to Clean Up Space Junk With a Laser Cannon" </w:t>
      </w:r>
      <w:hyperlink r:id="rId8" w:history="1">
        <w:r w:rsidRPr="008469D2">
          <w:rPr>
            <w:rStyle w:val="Hyperlink"/>
          </w:rPr>
          <w:t>www.wired.com/2015/05/laser-cannon-space-debris/</w:t>
        </w:r>
      </w:hyperlink>
      <w:r>
        <w:rPr>
          <w:rStyle w:val="Hyperlink"/>
        </w:rPr>
        <w:t xml:space="preserve"> DD) </w:t>
      </w:r>
    </w:p>
    <w:p w14:paraId="2D70401B" w14:textId="77777777" w:rsidR="006F39D0" w:rsidRDefault="006F39D0" w:rsidP="006F39D0">
      <w:pPr>
        <w:rPr>
          <w:sz w:val="12"/>
        </w:rPr>
      </w:pPr>
      <w:r w:rsidRPr="00974BA4">
        <w:rPr>
          <w:sz w:val="12"/>
        </w:rPr>
        <w:t xml:space="preserve">IF A TEAM of astronomers has its way, </w:t>
      </w:r>
      <w:r w:rsidRPr="009F0809">
        <w:rPr>
          <w:rStyle w:val="StyleUnderline"/>
          <w:highlight w:val="green"/>
        </w:rPr>
        <w:t>the International Space Station will be outfitted with a spiffy laser-wielding telescope</w:t>
      </w:r>
      <w:r w:rsidRPr="00974BA4">
        <w:rPr>
          <w:sz w:val="12"/>
        </w:rPr>
        <w:t xml:space="preserve">. No, no, hold on—it’s not to kill aliens or rebel civilizations. It’s </w:t>
      </w:r>
      <w:r w:rsidRPr="009F0809">
        <w:rPr>
          <w:rStyle w:val="StyleUnderline"/>
          <w:highlight w:val="green"/>
        </w:rPr>
        <w:t>to clean up</w:t>
      </w:r>
      <w:r w:rsidRPr="00974BA4">
        <w:rPr>
          <w:sz w:val="12"/>
        </w:rPr>
        <w:t xml:space="preserve"> a huge mess.¶ If anything rivals the human drive for exploration, it is the apparent need to leave a spectacular plume of trash in our wake. In space, the problem is becoming acute. Decades of discarded satellites and unchecked collisions have left some 3,000 tons of </w:t>
      </w:r>
      <w:r w:rsidRPr="009F0809">
        <w:rPr>
          <w:rStyle w:val="StyleUnderline"/>
          <w:highlight w:val="green"/>
        </w:rPr>
        <w:t>debris in orbit</w:t>
      </w:r>
      <w:r w:rsidRPr="00974BA4">
        <w:rPr>
          <w:sz w:val="12"/>
        </w:rPr>
        <w:t xml:space="preserve">. That’s roughly 15 blue whales, 600 elephants, or 1,500 cars.¶ Mankind’s slovenly ways threaten our continued use of space-based satellites, which have become a core component of modern technological infrastructure. You’ve probably used those satellites dozens of ways so far today. Have you sent a text? Watched TV? Used GPS? Checked the weather? If you’d like to keep doing these things, astronomers will soon need to find a way of tidying up low Earth orbit. In that region, between 100 and 1,250 miles above the planet, mere flecks of paint (of which there are many) travel with sufficient force to sever electrical wires, dent spacecraft, and kill astronauts.¶ </w:t>
      </w:r>
      <w:r w:rsidRPr="009F0809">
        <w:rPr>
          <w:rStyle w:val="StyleUnderline"/>
          <w:highlight w:val="green"/>
        </w:rPr>
        <w:t>Lasers could be the saviors</w:t>
      </w:r>
      <w:r w:rsidRPr="00974BA4">
        <w:rPr>
          <w:sz w:val="12"/>
        </w:rPr>
        <w:t xml:space="preserve"> in operation Orbital Clean House. A team of astronomers </w:t>
      </w:r>
      <w:r w:rsidRPr="009F0809">
        <w:rPr>
          <w:rStyle w:val="StyleUnderline"/>
          <w:highlight w:val="green"/>
        </w:rPr>
        <w:t>at Japan’s RIKEN</w:t>
      </w:r>
      <w:r w:rsidRPr="00974BA4">
        <w:rPr>
          <w:sz w:val="12"/>
        </w:rPr>
        <w:t xml:space="preserve">, a network of basic-research laboratories, have proposed adding debris-zapping capabilities to a telescope they are already developing for the ISS. They plan to start on a small scale, with a laser no more powerful than the pointer you use to play with your cat. In time, the power could be increased to become a proper laser cannon. (Yes, dear reader, a laser cannon.)¶ If the notion of lasers in space sounds slightly terrifying, you’re not alone. “The problem with it is mostly political,” says Don Kessler, who spent more than 30 years at NASA’s Johnson Space Center. “Everyone is afraid you are going to weaponize space.” Kessler began the field of studying orbital debris and lends his name to “Kessler syndrome,” a scenario in which colliding debris begins a cascade of increasing debris and destruction.¶ If you can take out a derelict satellite or rocket body, you also have the ability to kill a working satellite. And given how important satellites are to militaries, an attack could prompt a war. But if astronomers are going to put a laser cannon anywhere above Earth, the ISS would be the place to do it. Bolting the proposed laser to the ostensibly neutral space station—which already must make frequent maneuvers to avoid larger, tracked pieces of debris—might be a way to make a scientifically sound idea politically sound as well.¶ For the team at RIKEN, the proposed laser cannon is a way to not only clean up their beloved orbits but also make their telescope, the Extreme Universe Space Observatory, more practically relevant, says project scientist Marco Casolino. With its wide field of view and the ability to register even the quickest flashes of light, the scope would be well suited for spotting debris as it whizzes past the ISS.¶ Now, the RIKEN team isn’t the first to suggest lasers as debris-fighting tools: Scientists have for at least 30 years kicked around the idea of laser-vaporizing an object’s surface and knocking it into the atmosphere to burn up. Nor is it the only plan currently in development.¶ </w:t>
      </w:r>
      <w:r w:rsidRPr="009F0809">
        <w:rPr>
          <w:rStyle w:val="StyleUnderline"/>
          <w:highlight w:val="green"/>
        </w:rPr>
        <w:t>The European Union is supporting</w:t>
      </w:r>
      <w:r w:rsidRPr="00C76AD9">
        <w:rPr>
          <w:rStyle w:val="StyleUnderline"/>
        </w:rPr>
        <w:t xml:space="preserve"> a project called </w:t>
      </w:r>
      <w:r w:rsidRPr="009F0809">
        <w:rPr>
          <w:rStyle w:val="StyleUnderline"/>
          <w:highlight w:val="green"/>
        </w:rPr>
        <w:t>Stardust which is analyzing how to handle space debris</w:t>
      </w:r>
      <w:r w:rsidRPr="00C76AD9">
        <w:rPr>
          <w:rStyle w:val="StyleUnderline"/>
        </w:rPr>
        <w:t xml:space="preserve"> and threatening asteroids</w:t>
      </w:r>
      <w:r w:rsidRPr="00974BA4">
        <w:rPr>
          <w:sz w:val="12"/>
        </w:rPr>
        <w:t xml:space="preserve"> (items they call “non-cooperative targets”)—</w:t>
      </w:r>
      <w:r w:rsidRPr="009F0809">
        <w:rPr>
          <w:rStyle w:val="StyleUnderline"/>
          <w:highlight w:val="green"/>
        </w:rPr>
        <w:t>and may settle on lasers</w:t>
      </w:r>
      <w:r w:rsidRPr="00C76AD9">
        <w:rPr>
          <w:rStyle w:val="StyleUnderline"/>
        </w:rPr>
        <w:t xml:space="preserve"> as the best plan</w:t>
      </w:r>
      <w:r w:rsidRPr="00974BA4">
        <w:rPr>
          <w:sz w:val="12"/>
        </w:rPr>
        <w:t xml:space="preserve">. Stardust is led by Massimiliano Vasile, of the University of Strathclyde’s Department of Mechanical and Aerospace Engineering. Vasile and his team previously </w:t>
      </w:r>
      <w:r w:rsidRPr="00C76AD9">
        <w:rPr>
          <w:rStyle w:val="StyleUnderline"/>
        </w:rPr>
        <w:t xml:space="preserve">came up with a proposal to use </w:t>
      </w:r>
      <w:r w:rsidRPr="009F0809">
        <w:rPr>
          <w:rStyle w:val="StyleUnderline"/>
          <w:highlight w:val="green"/>
        </w:rPr>
        <w:t>a swarm of navigable laser-equipped satellites</w:t>
      </w:r>
      <w:r w:rsidRPr="00C76AD9">
        <w:rPr>
          <w:rStyle w:val="StyleUnderline"/>
        </w:rPr>
        <w:t xml:space="preserve"> </w:t>
      </w:r>
      <w:r w:rsidRPr="00974BA4">
        <w:rPr>
          <w:sz w:val="12"/>
        </w:rPr>
        <w:t xml:space="preserve">to launch coordinated attacks against non-cooperative targets. The project was known, appropriately, as Laser Bees.¶ In the United States, the </w:t>
      </w:r>
      <w:r w:rsidRPr="009F0809">
        <w:rPr>
          <w:rStyle w:val="Emphasis"/>
          <w:highlight w:val="green"/>
        </w:rPr>
        <w:t>N</w:t>
      </w:r>
      <w:r w:rsidRPr="00974BA4">
        <w:rPr>
          <w:sz w:val="12"/>
        </w:rPr>
        <w:t xml:space="preserve">ational </w:t>
      </w:r>
      <w:r w:rsidRPr="009F0809">
        <w:rPr>
          <w:rStyle w:val="Emphasis"/>
          <w:highlight w:val="green"/>
        </w:rPr>
        <w:t>A</w:t>
      </w:r>
      <w:r w:rsidRPr="00974BA4">
        <w:rPr>
          <w:sz w:val="12"/>
        </w:rPr>
        <w:t xml:space="preserve">eronautics and </w:t>
      </w:r>
      <w:r w:rsidRPr="009F0809">
        <w:rPr>
          <w:rStyle w:val="Emphasis"/>
          <w:highlight w:val="green"/>
        </w:rPr>
        <w:t>S</w:t>
      </w:r>
      <w:r w:rsidRPr="00974BA4">
        <w:rPr>
          <w:sz w:val="12"/>
        </w:rPr>
        <w:t xml:space="preserve">pace </w:t>
      </w:r>
      <w:r w:rsidRPr="009F0809">
        <w:rPr>
          <w:rStyle w:val="Emphasis"/>
          <w:highlight w:val="green"/>
        </w:rPr>
        <w:t>A</w:t>
      </w:r>
      <w:r w:rsidRPr="00974BA4">
        <w:rPr>
          <w:sz w:val="12"/>
        </w:rPr>
        <w:t xml:space="preserve">dministration—which </w:t>
      </w:r>
      <w:r w:rsidRPr="009F0809">
        <w:rPr>
          <w:rStyle w:val="StyleUnderline"/>
          <w:highlight w:val="green"/>
        </w:rPr>
        <w:t>publishes Orbital Debris Quarterly News</w:t>
      </w:r>
      <w:r w:rsidRPr="00974BA4">
        <w:rPr>
          <w:sz w:val="12"/>
        </w:rPr>
        <w:t>, a must read for space junk enthusiasts—</w:t>
      </w:r>
      <w:r w:rsidRPr="009F0809">
        <w:rPr>
          <w:rStyle w:val="StyleUnderline"/>
          <w:highlight w:val="green"/>
        </w:rPr>
        <w:t>proposes</w:t>
      </w:r>
      <w:r w:rsidRPr="00974BA4">
        <w:rPr>
          <w:rStyle w:val="StyleUnderline"/>
        </w:rPr>
        <w:t xml:space="preserve"> </w:t>
      </w:r>
      <w:r w:rsidRPr="00974BA4">
        <w:rPr>
          <w:sz w:val="12"/>
        </w:rPr>
        <w:t>fighting space debris with</w:t>
      </w:r>
      <w:r w:rsidRPr="00974BA4">
        <w:rPr>
          <w:rStyle w:val="StyleUnderline"/>
        </w:rPr>
        <w:t xml:space="preserve"> </w:t>
      </w:r>
      <w:r w:rsidRPr="009F0809">
        <w:rPr>
          <w:rStyle w:val="StyleUnderline"/>
          <w:highlight w:val="green"/>
        </w:rPr>
        <w:t>a ground-based laser</w:t>
      </w:r>
      <w:r w:rsidRPr="00974BA4">
        <w:rPr>
          <w:sz w:val="12"/>
        </w:rPr>
        <w:t>. (No NASA official could be reached before deadline for comment.) Non-lasery ideas are abundant too, coming in the form of reusable spacecraft launched off modified jumbo jets or electrodynamic space tethers to slow orbiting junk by accosting it with electricity.</w:t>
      </w:r>
    </w:p>
    <w:p w14:paraId="46580A60" w14:textId="77777777" w:rsidR="006F39D0" w:rsidRPr="00FE17B6" w:rsidRDefault="006F39D0" w:rsidP="006F39D0">
      <w:pPr>
        <w:pStyle w:val="Heading4"/>
      </w:pPr>
      <w:r>
        <w:t>CleanSpace proves</w:t>
      </w:r>
    </w:p>
    <w:p w14:paraId="3A92D20D" w14:textId="77777777" w:rsidR="006F39D0" w:rsidRDefault="006F39D0" w:rsidP="006F39D0">
      <w:r w:rsidRPr="00FE17B6">
        <w:rPr>
          <w:rStyle w:val="Style13ptBold"/>
        </w:rPr>
        <w:t>Coxworth 15</w:t>
      </w:r>
      <w:r>
        <w:t xml:space="preserve">  (Ben Coxworth experienced freelance writer July 7, 2015 "EPFL's CleanSpace One satellite will "eat" space junk" </w:t>
      </w:r>
      <w:hyperlink r:id="rId9" w:history="1">
        <w:r w:rsidRPr="00E97E6D">
          <w:rPr>
            <w:rStyle w:val="Hyperlink"/>
          </w:rPr>
          <w:t>www.gizmag.com/cleanspace-one-orbital-debris-satellite/38348/</w:t>
        </w:r>
      </w:hyperlink>
      <w:r>
        <w:t xml:space="preserve"> DD) </w:t>
      </w:r>
    </w:p>
    <w:p w14:paraId="2D911A03" w14:textId="77777777" w:rsidR="006F39D0" w:rsidRDefault="006F39D0" w:rsidP="006F39D0">
      <w:pPr>
        <w:rPr>
          <w:sz w:val="14"/>
        </w:rPr>
      </w:pPr>
      <w:r w:rsidRPr="009F0224">
        <w:rPr>
          <w:sz w:val="14"/>
        </w:rPr>
        <w:t xml:space="preserve">Three years ago, </w:t>
      </w:r>
      <w:r w:rsidRPr="009F0809">
        <w:rPr>
          <w:rStyle w:val="StyleUnderline"/>
          <w:highlight w:val="green"/>
        </w:rPr>
        <w:t>Swiss research institute EPFL announced its plans to build a spacecraft that could grab orbital debris and then carry it back towards Earth</w:t>
      </w:r>
      <w:r w:rsidRPr="009F0224">
        <w:rPr>
          <w:sz w:val="14"/>
        </w:rPr>
        <w:t xml:space="preserve">, burning up in the atmosphere with it on its way down. Called CleanSpace One, the satellite was depicted at the time as using a claw-like grasping tool. Now, however, </w:t>
      </w:r>
      <w:r w:rsidRPr="009F0809">
        <w:rPr>
          <w:rStyle w:val="StyleUnderline"/>
          <w:highlight w:val="green"/>
        </w:rPr>
        <w:t xml:space="preserve">EPFL has announced that it will utilize a folding conical net to essentially </w:t>
      </w:r>
      <w:r w:rsidRPr="009F0809">
        <w:rPr>
          <w:rStyle w:val="Emphasis"/>
          <w:highlight w:val="green"/>
        </w:rPr>
        <w:t>gobble up bits of space garbage</w:t>
      </w:r>
      <w:r w:rsidRPr="009F0224">
        <w:rPr>
          <w:sz w:val="14"/>
        </w:rPr>
        <w:t>.</w:t>
      </w:r>
      <w:r w:rsidRPr="009F0224">
        <w:rPr>
          <w:sz w:val="12"/>
        </w:rPr>
        <w:t>¶</w:t>
      </w:r>
      <w:r w:rsidRPr="009F0224">
        <w:rPr>
          <w:sz w:val="14"/>
        </w:rPr>
        <w:t xml:space="preserve"> When it's launched – possibly as early as 2018 – CleanSpace One's first target will be the now-defunct SwissCube satellite. Because the 10 x 10-cm (3.9 x 3.9-in) object will likely be spinning, swallowing it in a net should be easier than trying to grab it with a claw.</w:t>
      </w:r>
      <w:r w:rsidRPr="009F0224">
        <w:rPr>
          <w:sz w:val="12"/>
        </w:rPr>
        <w:t>¶</w:t>
      </w:r>
      <w:r w:rsidRPr="009F0224">
        <w:rPr>
          <w:sz w:val="14"/>
        </w:rPr>
        <w:t xml:space="preserve"> Additionally, however, SwissCube's spinning action will make it more difficult to image, as its surfaces will alternately be brilliantly sunlit or hidden in shadow. That's why CleanSpace One's computer vision system will be running algorithms that account for variables such as the angle of the sun, the dimensions of the target, the speed at which that target is moving, and the rate at which CleanSpace One itself is spinning. High dynamic range cameras will also allow it to simultaneously expose for both bright and dark surfaces.</w:t>
      </w:r>
      <w:r w:rsidRPr="009F0224">
        <w:rPr>
          <w:sz w:val="12"/>
        </w:rPr>
        <w:t>¶</w:t>
      </w:r>
      <w:r w:rsidRPr="009F0224">
        <w:rPr>
          <w:rStyle w:val="StyleUnderline"/>
          <w:sz w:val="12"/>
        </w:rPr>
        <w:t xml:space="preserve"> </w:t>
      </w:r>
      <w:r w:rsidRPr="009F0809">
        <w:rPr>
          <w:rStyle w:val="StyleUnderline"/>
          <w:highlight w:val="green"/>
        </w:rPr>
        <w:t>Once SwissCube is within range, CleanSpace One will then extend its net around the satellite, subsequently closing that net back down with the target inside</w:t>
      </w:r>
      <w:r w:rsidRPr="009F0224">
        <w:rPr>
          <w:rStyle w:val="StyleUnderline"/>
        </w:rPr>
        <w:t>.</w:t>
      </w:r>
      <w:r w:rsidRPr="009F0224">
        <w:rPr>
          <w:rStyle w:val="StyleUnderline"/>
          <w:sz w:val="12"/>
        </w:rPr>
        <w:t>¶</w:t>
      </w:r>
      <w:r w:rsidRPr="009F0224">
        <w:rPr>
          <w:sz w:val="14"/>
        </w:rPr>
        <w:t xml:space="preserve"> The net was designed by students at the Western Switzerland University of Applied Sciences. Animation of it in action can be seen in the following video.</w:t>
      </w:r>
    </w:p>
    <w:p w14:paraId="329F9E09" w14:textId="7E5819E3" w:rsidR="006F39D0" w:rsidRDefault="006F39D0" w:rsidP="006F39D0">
      <w:pPr>
        <w:pStyle w:val="Heading3"/>
      </w:pPr>
      <w:r>
        <w:t>1NC – AT: Megaconstellations</w:t>
      </w:r>
    </w:p>
    <w:p w14:paraId="5C287335" w14:textId="77777777" w:rsidR="006F39D0" w:rsidRDefault="006F39D0" w:rsidP="006F39D0">
      <w:pPr>
        <w:pStyle w:val="Heading4"/>
      </w:pPr>
      <w:r>
        <w:t>Impact is overstated – constellation sats are significantly smaller which makes both their collision risk and potential debris output much smaller</w:t>
      </w:r>
    </w:p>
    <w:p w14:paraId="16D8B264" w14:textId="77777777" w:rsidR="006F39D0" w:rsidRDefault="006F39D0" w:rsidP="006F39D0">
      <w:r w:rsidRPr="005B78F7">
        <w:rPr>
          <w:rStyle w:val="Style13ptBold"/>
        </w:rPr>
        <w:t>Skibba 20</w:t>
      </w:r>
      <w:r>
        <w:t xml:space="preserve"> (Ramin, MIT Technology Review, "How satellite mega-constellations will change the way we use space," </w:t>
      </w:r>
      <w:hyperlink r:id="rId10" w:history="1">
        <w:r w:rsidRPr="00E97E6D">
          <w:rPr>
            <w:rStyle w:val="Hyperlink"/>
          </w:rPr>
          <w:t>https://www.technologyreview.com/2020/02/26/905733/satellite-mega-constellations-change-the-way-we-use-space-moon-mars/</w:t>
        </w:r>
      </w:hyperlink>
      <w:r>
        <w:t xml:space="preserve">DD) </w:t>
      </w:r>
    </w:p>
    <w:p w14:paraId="12405CA7" w14:textId="77777777" w:rsidR="006F39D0" w:rsidRDefault="006F39D0" w:rsidP="006F39D0">
      <w:r>
        <w:t>“</w:t>
      </w:r>
      <w:r w:rsidRPr="005B78F7">
        <w:rPr>
          <w:rStyle w:val="StyleUnderline"/>
        </w:rPr>
        <w:t>It’s a rather dynamic environment right now, with a lot of people starting to look at space as a means to answer certain business models</w:t>
      </w:r>
      <w:r>
        <w:t xml:space="preserve">,” says Roger Hunter, manager of NASA’s Small Spacecraft Technology program. “I call it the democratization of space.” </w:t>
      </w:r>
      <w:r w:rsidRPr="009F0809">
        <w:rPr>
          <w:rStyle w:val="StyleUnderline"/>
          <w:highlight w:val="green"/>
        </w:rPr>
        <w:t>Constellations offer new levels of versatility.</w:t>
      </w:r>
      <w:r w:rsidRPr="009F0809">
        <w:rPr>
          <w:highlight w:val="green"/>
        </w:rPr>
        <w:t xml:space="preserve"> </w:t>
      </w:r>
      <w:r w:rsidRPr="009F0809">
        <w:rPr>
          <w:rStyle w:val="StyleUnderline"/>
          <w:highlight w:val="green"/>
        </w:rPr>
        <w:t>Smaller, cheaper satellites—some just the size of a briefcase</w:t>
      </w:r>
      <w:r>
        <w:t>—</w:t>
      </w:r>
      <w:r w:rsidRPr="009F0809">
        <w:rPr>
          <w:rStyle w:val="StyleUnderline"/>
          <w:highlight w:val="green"/>
        </w:rPr>
        <w:t>can be arranged in different configurations</w:t>
      </w:r>
      <w:r>
        <w:t xml:space="preserve"> depending on their goal. Lined up in a string that follows a single orbit, for example, a constellation can repeatedly photograph or surveil the same spot. </w:t>
      </w:r>
      <w:r w:rsidRPr="009F0809">
        <w:rPr>
          <w:rStyle w:val="StyleUnderline"/>
          <w:highlight w:val="green"/>
        </w:rPr>
        <w:t>Starlink</w:t>
      </w:r>
      <w:r>
        <w:t>, meanwhile</w:t>
      </w:r>
      <w:r w:rsidRPr="005B78F7">
        <w:rPr>
          <w:rStyle w:val="StyleUnderline"/>
        </w:rPr>
        <w:t xml:space="preserve">, </w:t>
      </w:r>
      <w:r w:rsidRPr="009F0809">
        <w:rPr>
          <w:rStyle w:val="StyleUnderline"/>
          <w:highlight w:val="green"/>
        </w:rPr>
        <w:t>is arranged in a crisscross formation</w:t>
      </w:r>
      <w:r w:rsidRPr="005B78F7">
        <w:rPr>
          <w:rStyle w:val="StyleUnderline"/>
        </w:rPr>
        <w:t xml:space="preserve"> to blanket the planet with internet service</w:t>
      </w:r>
      <w:r>
        <w:t xml:space="preserve">. “I think that </w:t>
      </w:r>
      <w:r w:rsidRPr="009F0809">
        <w:rPr>
          <w:rStyle w:val="StyleUnderline"/>
          <w:highlight w:val="green"/>
        </w:rPr>
        <w:t>as an industry we’re trying to figure out how to increase the level of great space-based services that come down and help people on Earth every day</w:t>
      </w:r>
      <w:r w:rsidRPr="009F0809">
        <w:rPr>
          <w:highlight w:val="green"/>
        </w:rPr>
        <w:t xml:space="preserve">, </w:t>
      </w:r>
      <w:r w:rsidRPr="009F0809">
        <w:rPr>
          <w:rStyle w:val="StyleUnderline"/>
          <w:highlight w:val="green"/>
        </w:rPr>
        <w:t>while doing it in a responsible and sustainable way in the orbital environment</w:t>
      </w:r>
      <w:r>
        <w:t>,” says Mike Safyan, vice president of launch and global ground systems at Planet Labs, which operates the second-largest constellation in operation.</w:t>
      </w:r>
    </w:p>
    <w:p w14:paraId="14E6250F" w14:textId="77777777" w:rsidR="006F39D0" w:rsidRPr="006F39D0" w:rsidRDefault="006F39D0" w:rsidP="006F39D0"/>
    <w:p w14:paraId="30F8B177" w14:textId="389F239E" w:rsidR="00260E7C" w:rsidRDefault="00260E7C" w:rsidP="00260E7C">
      <w:pPr>
        <w:pStyle w:val="Heading2"/>
      </w:pPr>
      <w:r>
        <w:t>OFF</w:t>
      </w:r>
    </w:p>
    <w:p w14:paraId="7D8ECD72" w14:textId="5BA3AB8A" w:rsidR="00806982" w:rsidRPr="00E55120" w:rsidRDefault="00806982" w:rsidP="00806982">
      <w:pPr>
        <w:pStyle w:val="Heading3"/>
        <w:rPr>
          <w:rFonts w:asciiTheme="minorHAnsi" w:hAnsiTheme="minorHAnsi" w:cstheme="minorHAnsi"/>
        </w:rPr>
      </w:pPr>
      <w:r w:rsidRPr="00E55120">
        <w:rPr>
          <w:rFonts w:asciiTheme="minorHAnsi" w:hAnsiTheme="minorHAnsi" w:cstheme="minorHAnsi"/>
        </w:rPr>
        <w:t>1NC – Mining DA</w:t>
      </w:r>
    </w:p>
    <w:p w14:paraId="6A6C8EC4"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 xml:space="preserve">Private companies are </w:t>
      </w:r>
      <w:r w:rsidRPr="00E55120">
        <w:rPr>
          <w:rFonts w:asciiTheme="minorHAnsi" w:hAnsiTheme="minorHAnsi" w:cstheme="minorHAnsi"/>
          <w:u w:val="single"/>
        </w:rPr>
        <w:t>set to mine in space</w:t>
      </w:r>
      <w:r w:rsidRPr="00E55120">
        <w:rPr>
          <w:rFonts w:asciiTheme="minorHAnsi" w:hAnsiTheme="minorHAnsi" w:cstheme="minorHAnsi"/>
        </w:rPr>
        <w:t xml:space="preserve"> – new tech and profit motives make space lucrative</w:t>
      </w:r>
    </w:p>
    <w:p w14:paraId="61ADD4E3" w14:textId="77777777" w:rsidR="00806982" w:rsidRPr="00E55120" w:rsidRDefault="00806982" w:rsidP="00806982">
      <w:pPr>
        <w:rPr>
          <w:rStyle w:val="Style13ptBold"/>
          <w:rFonts w:asciiTheme="minorHAnsi" w:hAnsiTheme="minorHAnsi" w:cstheme="minorHAnsi"/>
          <w:b w:val="0"/>
          <w:sz w:val="16"/>
          <w:szCs w:val="16"/>
        </w:rPr>
      </w:pPr>
      <w:r w:rsidRPr="00E55120">
        <w:rPr>
          <w:rStyle w:val="Style13ptBold"/>
          <w:rFonts w:asciiTheme="minorHAnsi" w:hAnsiTheme="minorHAnsi" w:cstheme="minorHAnsi"/>
        </w:rPr>
        <w:t xml:space="preserve">Gilbert 21, </w:t>
      </w:r>
      <w:r w:rsidRPr="00E55120">
        <w:rPr>
          <w:rStyle w:val="Style13ptBold"/>
          <w:rFonts w:asciiTheme="minorHAnsi" w:hAnsiTheme="minorHAnsi" w:cstheme="minorHAnsi"/>
          <w:b w:val="0"/>
          <w:sz w:val="16"/>
          <w:szCs w:val="16"/>
        </w:rPr>
        <w:t>(Alex Gilbert is a complex systems researcher and PhD student in Space Resources at the Colorado School of Mines, “Mining in Space is Coming”), 4-26-21, Milken Institute Review, https://www.milkenreview.org/articles/mining-in-space-is-coming // MNHS NL</w:t>
      </w:r>
    </w:p>
    <w:p w14:paraId="64CCE094" w14:textId="77777777" w:rsidR="00806982" w:rsidRPr="00E55120" w:rsidRDefault="00806982" w:rsidP="00806982">
      <w:pPr>
        <w:pStyle w:val="NormalWeb"/>
        <w:shd w:val="clear" w:color="auto" w:fill="FFFFFF"/>
        <w:spacing w:before="0" w:beforeAutospacing="0" w:after="0" w:afterAutospacing="0"/>
        <w:rPr>
          <w:rFonts w:asciiTheme="minorHAnsi" w:hAnsiTheme="minorHAnsi" w:cstheme="minorHAnsi"/>
          <w:color w:val="333333"/>
          <w:sz w:val="22"/>
        </w:rPr>
      </w:pPr>
      <w:r w:rsidRPr="00E55120">
        <w:rPr>
          <w:rFonts w:asciiTheme="minorHAnsi" w:hAnsiTheme="minorHAnsi" w:cstheme="minorHAnsi"/>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E55120">
        <w:rPr>
          <w:rFonts w:asciiTheme="minorHAnsi" w:hAnsiTheme="minorHAnsi" w:cstheme="minorHAnsi"/>
          <w:color w:val="000000" w:themeColor="text1"/>
          <w:sz w:val="22"/>
        </w:rPr>
        <w:t xml:space="preserve"> </w:t>
      </w:r>
      <w:r w:rsidRPr="00E55120">
        <w:rPr>
          <w:rStyle w:val="StyleUnderline"/>
          <w:rFonts w:asciiTheme="minorHAnsi" w:hAnsiTheme="minorHAnsi" w:cstheme="minorHAnsi"/>
        </w:rPr>
        <w:t xml:space="preserve">believe that </w:t>
      </w:r>
      <w:r w:rsidRPr="00E55120">
        <w:rPr>
          <w:rStyle w:val="StyleUnderline"/>
          <w:rFonts w:asciiTheme="minorHAnsi" w:hAnsiTheme="minorHAnsi" w:cstheme="minorHAnsi"/>
          <w:highlight w:val="green"/>
        </w:rPr>
        <w:t>commercial developments in the space industry may be on the cusp</w:t>
      </w:r>
      <w:r w:rsidRPr="00E55120">
        <w:rPr>
          <w:rStyle w:val="StyleUnderline"/>
          <w:rFonts w:asciiTheme="minorHAnsi" w:hAnsiTheme="minorHAnsi" w:cstheme="minorHAnsi"/>
        </w:rPr>
        <w:t xml:space="preserve"> of starting the largest resource rush in history: </w:t>
      </w:r>
      <w:r w:rsidRPr="00E55120">
        <w:rPr>
          <w:rStyle w:val="StyleUnderline"/>
          <w:rFonts w:asciiTheme="minorHAnsi" w:hAnsiTheme="minorHAnsi" w:cstheme="minorHAnsi"/>
          <w:highlight w:val="green"/>
        </w:rPr>
        <w:t>mining on the Moon, Mars and asteroids</w:t>
      </w:r>
      <w:r w:rsidRPr="00E55120">
        <w:rPr>
          <w:rStyle w:val="StyleUnderline"/>
          <w:rFonts w:asciiTheme="minorHAnsi" w:hAnsiTheme="minorHAnsi" w:cstheme="minorHAnsi"/>
        </w:rPr>
        <w:t>.</w:t>
      </w:r>
      <w:r w:rsidRPr="00E55120">
        <w:rPr>
          <w:rFonts w:asciiTheme="minorHAnsi" w:hAnsiTheme="minorHAnsi" w:cstheme="minorHAnsi"/>
          <w:color w:val="000000" w:themeColor="text1"/>
          <w:sz w:val="22"/>
        </w:rPr>
        <w:t xml:space="preserve"> </w:t>
      </w:r>
      <w:r w:rsidRPr="00E55120">
        <w:rPr>
          <w:rFonts w:asciiTheme="minorHAnsi" w:hAnsiTheme="minorHAnsi" w:cstheme="minorHAnsi"/>
          <w:color w:val="000000" w:themeColor="text1"/>
          <w:sz w:val="16"/>
          <w:szCs w:val="16"/>
        </w:rPr>
        <w:t>While this may sound fantastical, some baby steps toward the goal have already been taken.</w:t>
      </w:r>
      <w:r w:rsidRPr="00E55120">
        <w:rPr>
          <w:rFonts w:asciiTheme="minorHAnsi" w:hAnsiTheme="minorHAnsi" w:cstheme="minorHAnsi"/>
          <w:color w:val="000000" w:themeColor="text1"/>
          <w:sz w:val="22"/>
        </w:rPr>
        <w:t xml:space="preserve"> </w:t>
      </w:r>
      <w:r w:rsidRPr="00E55120">
        <w:rPr>
          <w:rStyle w:val="StyleUnderline"/>
          <w:rFonts w:asciiTheme="minorHAnsi" w:hAnsiTheme="minorHAnsi" w:cstheme="minorHAnsi"/>
        </w:rPr>
        <w:t xml:space="preserve">Last year, </w:t>
      </w:r>
      <w:r w:rsidRPr="00E55120">
        <w:rPr>
          <w:rStyle w:val="StyleUnderline"/>
          <w:rFonts w:asciiTheme="minorHAnsi" w:hAnsiTheme="minorHAnsi" w:cstheme="minorHAnsi"/>
          <w:highlight w:val="green"/>
        </w:rPr>
        <w:t>NASA awarded contracts to</w:t>
      </w:r>
      <w:r w:rsidRPr="00E55120">
        <w:rPr>
          <w:rStyle w:val="StyleUnderline"/>
          <w:rFonts w:asciiTheme="minorHAnsi" w:hAnsiTheme="minorHAnsi" w:cstheme="minorHAnsi"/>
        </w:rPr>
        <w:t xml:space="preserve"> four companies to </w:t>
      </w:r>
      <w:r w:rsidRPr="00E55120">
        <w:rPr>
          <w:rStyle w:val="StyleUnderline"/>
          <w:rFonts w:asciiTheme="minorHAnsi" w:hAnsiTheme="minorHAnsi" w:cstheme="minorHAnsi"/>
          <w:highlight w:val="green"/>
        </w:rPr>
        <w:t>extract small amounts of lunar</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regolith</w:t>
      </w:r>
      <w:r w:rsidRPr="00E55120">
        <w:rPr>
          <w:rStyle w:val="StyleUnderline"/>
          <w:rFonts w:asciiTheme="minorHAnsi" w:hAnsiTheme="minorHAnsi" w:cstheme="minorHAnsi"/>
        </w:rPr>
        <w:t xml:space="preserve"> by 2024, effectively beginning the </w:t>
      </w:r>
      <w:hyperlink r:id="rId11" w:tgtFrame="_blank" w:history="1">
        <w:r w:rsidRPr="00E55120">
          <w:rPr>
            <w:rStyle w:val="StyleUnderline"/>
            <w:rFonts w:asciiTheme="minorHAnsi" w:eastAsiaTheme="majorEastAsia" w:hAnsiTheme="minorHAnsi" w:cstheme="minorHAnsi"/>
          </w:rPr>
          <w:t>era of commercial space mining</w:t>
        </w:r>
      </w:hyperlink>
      <w:r w:rsidRPr="00E55120">
        <w:rPr>
          <w:rStyle w:val="StyleUnderline"/>
          <w:rFonts w:asciiTheme="minorHAnsi" w:hAnsiTheme="minorHAnsi" w:cstheme="minorHAnsi"/>
        </w:rPr>
        <w:t>. Whether this proves to be the dawn of a gigantic adjunct to mining on earth — and more immediately, a key to unlocking cost-effective space travel — will turn on the answers to a host of questions ranging from what resources can be efficiently</w:t>
      </w:r>
      <w:r w:rsidRPr="00E55120">
        <w:rPr>
          <w:rFonts w:asciiTheme="minorHAnsi" w:hAnsiTheme="minorHAnsi" w:cstheme="minorHAnsi"/>
          <w:color w:val="000000" w:themeColor="text1"/>
          <w:sz w:val="22"/>
        </w:rPr>
        <w:t xml:space="preserve">. </w:t>
      </w:r>
      <w:r w:rsidRPr="00E55120">
        <w:rPr>
          <w:rFonts w:asciiTheme="minorHAnsi" w:hAnsiTheme="minorHAnsi" w:cstheme="minorHAnsi"/>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E55120">
        <w:rPr>
          <w:rFonts w:asciiTheme="minorHAnsi" w:hAnsiTheme="minorHAnsi" w:cstheme="minorHAnsi"/>
          <w:color w:val="000000" w:themeColor="text1"/>
          <w:sz w:val="22"/>
        </w:rPr>
        <w:t xml:space="preserve"> </w:t>
      </w:r>
      <w:r w:rsidRPr="00E55120">
        <w:rPr>
          <w:rStyle w:val="StyleUnderline"/>
          <w:rFonts w:asciiTheme="minorHAnsi" w:hAnsiTheme="minorHAnsi" w:cstheme="minorHAnsi"/>
        </w:rPr>
        <w:t xml:space="preserve">Visionaries including Jeff Bezos </w:t>
      </w:r>
      <w:hyperlink r:id="rId12" w:tgtFrame="_blank" w:history="1">
        <w:r w:rsidRPr="00E55120">
          <w:rPr>
            <w:rStyle w:val="StyleUnderline"/>
            <w:rFonts w:asciiTheme="minorHAnsi" w:eastAsiaTheme="majorEastAsia" w:hAnsiTheme="minorHAnsi" w:cstheme="minorHAnsi"/>
          </w:rPr>
          <w:t>imagine heavy industry moving to space</w:t>
        </w:r>
      </w:hyperlink>
      <w:r w:rsidRPr="00E55120">
        <w:rPr>
          <w:rStyle w:val="StyleUnderline"/>
          <w:rFonts w:asciiTheme="minorHAnsi" w:hAnsiTheme="minorHAnsi" w:cstheme="minorHAnsi"/>
        </w:rPr>
        <w:t xml:space="preserve"> and Earth becoming a residential area. However, as entrepreneurs look to harness the riches beyond the atmosphere, </w:t>
      </w:r>
      <w:r w:rsidRPr="00E55120">
        <w:rPr>
          <w:rStyle w:val="StyleUnderline"/>
          <w:rFonts w:asciiTheme="minorHAnsi" w:hAnsiTheme="minorHAnsi" w:cstheme="minorHAnsi"/>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E55120">
        <w:rPr>
          <w:rFonts w:asciiTheme="minorHAnsi" w:hAnsiTheme="minorHAnsi" w:cstheme="minorHAnsi"/>
          <w:color w:val="000000" w:themeColor="text1"/>
          <w:sz w:val="22"/>
        </w:rPr>
        <w:t xml:space="preserve"> </w:t>
      </w:r>
      <w:r w:rsidRPr="00E55120">
        <w:rPr>
          <w:rStyle w:val="StyleUnderline"/>
          <w:rFonts w:asciiTheme="minorHAnsi" w:hAnsiTheme="minorHAnsi" w:cstheme="minorHAnsi"/>
          <w:sz w:val="16"/>
          <w:szCs w:val="16"/>
          <w:u w:val="none"/>
        </w:rPr>
        <w:t>With limited demand for materials in space itself and the need for huge amounts of energy to return materials to Earth, creating a viable industry will turn on major advances in technology, finance and business models.</w:t>
      </w:r>
      <w:r w:rsidRPr="00E55120">
        <w:rPr>
          <w:rStyle w:val="StyleUnderline"/>
          <w:rFonts w:asciiTheme="minorHAnsi" w:hAnsiTheme="minorHAnsi" w:cstheme="minorHAnsi"/>
          <w:sz w:val="16"/>
          <w:szCs w:val="16"/>
        </w:rPr>
        <w:t xml:space="preserve"> </w:t>
      </w:r>
      <w:r w:rsidRPr="00E55120">
        <w:rPr>
          <w:rFonts w:asciiTheme="minorHAnsi" w:hAnsiTheme="minorHAnsi" w:cstheme="minorHAnsi"/>
          <w:color w:val="000000" w:themeColor="text1"/>
          <w:sz w:val="16"/>
          <w:szCs w:val="16"/>
        </w:rPr>
        <w:t>That said, there’s no grass growing under potential pioneers’ feet.</w:t>
      </w:r>
      <w:r w:rsidRPr="00E55120">
        <w:rPr>
          <w:rFonts w:asciiTheme="minorHAnsi" w:hAnsiTheme="minorHAnsi" w:cstheme="minorHAnsi"/>
          <w:color w:val="000000" w:themeColor="text1"/>
          <w:sz w:val="22"/>
        </w:rPr>
        <w:t xml:space="preserve"> </w:t>
      </w:r>
      <w:r w:rsidRPr="00E55120">
        <w:rPr>
          <w:rStyle w:val="StyleUnderline"/>
          <w:rFonts w:asciiTheme="minorHAnsi" w:hAnsiTheme="minorHAnsi" w:cstheme="minorHAnsi"/>
          <w:highlight w:val="green"/>
        </w:rPr>
        <w:t>Potential economic, scientific and even security benefits underlie</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 xml:space="preserve">an emerging </w:t>
      </w:r>
      <w:r w:rsidRPr="00E55120">
        <w:rPr>
          <w:rStyle w:val="StyleUnderline"/>
          <w:rFonts w:asciiTheme="minorHAnsi" w:eastAsiaTheme="majorEastAsia" w:hAnsiTheme="minorHAnsi" w:cstheme="minorHAnsi"/>
          <w:highlight w:val="green"/>
        </w:rPr>
        <w:t>geopolitical competition</w:t>
      </w:r>
      <w:r w:rsidRPr="00E55120">
        <w:rPr>
          <w:rStyle w:val="StyleUnderline"/>
          <w:rFonts w:asciiTheme="minorHAnsi" w:hAnsiTheme="minorHAnsi" w:cstheme="minorHAnsi"/>
        </w:rPr>
        <w:t xml:space="preserve"> to pursue space mining.</w:t>
      </w:r>
      <w:r w:rsidRPr="00E55120">
        <w:rPr>
          <w:rFonts w:asciiTheme="minorHAnsi" w:hAnsiTheme="minorHAnsi" w:cstheme="minorHAnsi"/>
          <w:color w:val="000000" w:themeColor="text1"/>
          <w:sz w:val="22"/>
        </w:rPr>
        <w:t xml:space="preserve"> </w:t>
      </w:r>
      <w:r w:rsidRPr="00E55120">
        <w:rPr>
          <w:rFonts w:asciiTheme="minorHAnsi" w:hAnsiTheme="minorHAnsi" w:cstheme="minorHAnsi"/>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E55120">
        <w:rPr>
          <w:rFonts w:asciiTheme="minorHAnsi" w:hAnsiTheme="minorHAnsi" w:cstheme="minorHAnsi"/>
          <w:color w:val="000000" w:themeColor="text1"/>
          <w:sz w:val="22"/>
        </w:rPr>
        <w:t xml:space="preserve"> </w:t>
      </w:r>
      <w:r w:rsidRPr="00E55120">
        <w:rPr>
          <w:rStyle w:val="StyleUnderline"/>
          <w:rFonts w:asciiTheme="minorHAnsi" w:hAnsiTheme="minorHAnsi" w:cstheme="minorHAnsi"/>
        </w:rPr>
        <w:t xml:space="preserve">The </w:t>
      </w:r>
      <w:r w:rsidRPr="00E55120">
        <w:rPr>
          <w:rStyle w:val="StyleUnderline"/>
          <w:rFonts w:asciiTheme="minorHAnsi" w:hAnsiTheme="minorHAnsi" w:cstheme="minorHAnsi"/>
          <w:highlight w:val="green"/>
        </w:rPr>
        <w:t>United States has adopted</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the</w:t>
      </w:r>
      <w:r w:rsidRPr="00E55120">
        <w:rPr>
          <w:rStyle w:val="StyleUnderline"/>
          <w:rFonts w:asciiTheme="minorHAnsi" w:hAnsiTheme="minorHAnsi" w:cstheme="minorHAnsi"/>
        </w:rPr>
        <w:t xml:space="preserve"> world’s </w:t>
      </w:r>
      <w:r w:rsidRPr="00E55120">
        <w:rPr>
          <w:rStyle w:val="StyleUnderline"/>
          <w:rFonts w:asciiTheme="minorHAnsi" w:hAnsiTheme="minorHAnsi" w:cstheme="minorHAnsi"/>
          <w:highlight w:val="green"/>
        </w:rPr>
        <w:t>first spaceresources law</w:t>
      </w:r>
      <w:r w:rsidRPr="00E55120">
        <w:rPr>
          <w:rStyle w:val="StyleUnderline"/>
          <w:rFonts w:asciiTheme="minorHAnsi" w:hAnsiTheme="minorHAnsi" w:cstheme="minorHAnsi"/>
        </w:rPr>
        <w:t>, recognizing the property rights of private companies and individuals to materials gathered in space</w:t>
      </w:r>
      <w:r w:rsidRPr="00E55120">
        <w:rPr>
          <w:rFonts w:asciiTheme="minorHAnsi" w:hAnsiTheme="minorHAnsi" w:cstheme="minorHAnsi"/>
          <w:color w:val="000000" w:themeColor="text1"/>
          <w:sz w:val="22"/>
        </w:rPr>
        <w:t>.</w:t>
      </w:r>
      <w:r w:rsidRPr="00E55120">
        <w:rPr>
          <w:rFonts w:asciiTheme="minorHAnsi" w:hAnsiTheme="minorHAnsi" w:cstheme="minorHAnsi"/>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3" w:tgtFrame="_blank" w:history="1">
        <w:r w:rsidRPr="00E55120">
          <w:rPr>
            <w:rStyle w:val="Hyperlink"/>
            <w:rFonts w:asciiTheme="minorHAnsi" w:eastAsiaTheme="majorEastAsia" w:hAnsiTheme="minorHAnsi" w:cstheme="minorHAnsi"/>
            <w:color w:val="000000" w:themeColor="text1"/>
            <w:sz w:val="16"/>
            <w:szCs w:val="16"/>
          </w:rPr>
          <w:t>new agreements</w:t>
        </w:r>
      </w:hyperlink>
      <w:r w:rsidRPr="00E55120">
        <w:rPr>
          <w:rFonts w:asciiTheme="minorHAnsi" w:hAnsiTheme="minorHAnsi" w:cstheme="minorHAnsi"/>
          <w:color w:val="000000" w:themeColor="text1"/>
          <w:sz w:val="16"/>
          <w:szCs w:val="16"/>
        </w:rPr>
        <w:t xml:space="preserve"> to facilitate private investment and ensure international cooperation.</w:t>
      </w:r>
    </w:p>
    <w:p w14:paraId="22D07EFC" w14:textId="77777777" w:rsidR="00806982" w:rsidRPr="00E55120" w:rsidRDefault="00806982" w:rsidP="00806982">
      <w:pPr>
        <w:spacing w:after="0" w:line="240" w:lineRule="auto"/>
        <w:rPr>
          <w:rFonts w:asciiTheme="minorHAnsi" w:hAnsiTheme="minorHAnsi" w:cstheme="minorHAnsi"/>
          <w:sz w:val="24"/>
        </w:rPr>
      </w:pPr>
      <w:r w:rsidRPr="00E55120">
        <w:rPr>
          <w:rFonts w:asciiTheme="minorHAnsi" w:hAnsiTheme="minorHAnsi" w:cstheme="minorHAnsi"/>
          <w:color w:val="000000" w:themeColor="text1"/>
          <w:sz w:val="16"/>
          <w:szCs w:val="16"/>
        </w:rPr>
        <w:t>Back up for a moment. For the record</w:t>
      </w:r>
      <w:r w:rsidRPr="00E55120">
        <w:rPr>
          <w:rStyle w:val="StyleUnderline"/>
          <w:rFonts w:asciiTheme="minorHAnsi" w:hAnsiTheme="minorHAnsi" w:cstheme="minorHAnsi"/>
        </w:rPr>
        <w:t>, space is already being heavily exploited</w:t>
      </w:r>
      <w:r w:rsidRPr="00E55120">
        <w:rPr>
          <w:rFonts w:asciiTheme="minorHAnsi" w:hAnsiTheme="minorHAnsi" w:cstheme="minorHAnsi"/>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E55120">
        <w:rPr>
          <w:rFonts w:asciiTheme="minorHAnsi" w:hAnsiTheme="minorHAnsi" w:cstheme="minorHAnsi"/>
          <w:color w:val="000000" w:themeColor="text1"/>
        </w:rPr>
        <w:t xml:space="preserve"> </w:t>
      </w:r>
      <w:r w:rsidRPr="00E55120">
        <w:rPr>
          <w:rStyle w:val="StyleUnderline"/>
          <w:rFonts w:asciiTheme="minorHAnsi" w:hAnsiTheme="minorHAnsi" w:cstheme="minorHAnsi"/>
          <w:highlight w:val="green"/>
        </w:rPr>
        <w:t>celestial bodies are</w:t>
      </w:r>
      <w:r w:rsidRPr="00E55120">
        <w:rPr>
          <w:rStyle w:val="StyleUnderline"/>
          <w:rFonts w:asciiTheme="minorHAnsi" w:hAnsiTheme="minorHAnsi" w:cstheme="minorHAnsi"/>
        </w:rPr>
        <w:t xml:space="preserve"> potential </w:t>
      </w:r>
      <w:r w:rsidRPr="00E55120">
        <w:rPr>
          <w:rStyle w:val="StyleUnderline"/>
          <w:rFonts w:asciiTheme="minorHAnsi" w:hAnsiTheme="minorHAnsi" w:cstheme="minorHAnsi"/>
          <w:highlight w:val="green"/>
        </w:rPr>
        <w:t>sources for dozens of natural materials that</w:t>
      </w:r>
      <w:r w:rsidRPr="00E55120">
        <w:rPr>
          <w:rStyle w:val="StyleUnderline"/>
          <w:rFonts w:asciiTheme="minorHAnsi" w:hAnsiTheme="minorHAnsi" w:cstheme="minorHAnsi"/>
        </w:rPr>
        <w:t>, in the right time and place</w:t>
      </w:r>
      <w:r w:rsidRPr="00E55120">
        <w:rPr>
          <w:rStyle w:val="StyleUnderline"/>
          <w:rFonts w:asciiTheme="minorHAnsi" w:hAnsiTheme="minorHAnsi" w:cstheme="minorHAnsi"/>
          <w:highlight w:val="green"/>
        </w:rPr>
        <w:t>, are</w:t>
      </w:r>
      <w:r w:rsidRPr="00E55120">
        <w:rPr>
          <w:rStyle w:val="StyleUnderline"/>
          <w:rFonts w:asciiTheme="minorHAnsi" w:hAnsiTheme="minorHAnsi" w:cstheme="minorHAnsi"/>
        </w:rPr>
        <w:t xml:space="preserve"> incredibly </w:t>
      </w:r>
      <w:r w:rsidRPr="00E55120">
        <w:rPr>
          <w:rStyle w:val="StyleUnderline"/>
          <w:rFonts w:asciiTheme="minorHAnsi" w:hAnsiTheme="minorHAnsi" w:cstheme="minorHAnsi"/>
          <w:highlight w:val="green"/>
        </w:rPr>
        <w:t>valuabl</w:t>
      </w:r>
      <w:r w:rsidRPr="00E55120">
        <w:rPr>
          <w:rFonts w:asciiTheme="minorHAnsi" w:hAnsiTheme="minorHAnsi" w:cstheme="minorHAnsi"/>
          <w:b/>
          <w:bCs/>
          <w:color w:val="000000" w:themeColor="text1"/>
          <w:highlight w:val="green"/>
        </w:rPr>
        <w:t>e</w:t>
      </w:r>
      <w:r w:rsidRPr="00E55120">
        <w:rPr>
          <w:rFonts w:asciiTheme="minorHAnsi" w:hAnsiTheme="minorHAnsi" w:cstheme="minorHAnsi"/>
          <w:color w:val="000000" w:themeColor="text1"/>
          <w:sz w:val="16"/>
          <w:szCs w:val="16"/>
        </w:rPr>
        <w:t>. Of these, water may be the most attractive in the near-term, because — with assistance from solar energy or nuclear fission — H2O can be split into hydrogen and oxygen to make rocket propellant, facilitating in-space refueling</w:t>
      </w:r>
      <w:r w:rsidRPr="00E55120">
        <w:rPr>
          <w:rFonts w:asciiTheme="minorHAnsi" w:hAnsiTheme="minorHAnsi" w:cstheme="minorHAnsi"/>
          <w:color w:val="000000" w:themeColor="text1"/>
        </w:rPr>
        <w:t xml:space="preserve">. </w:t>
      </w:r>
      <w:r w:rsidRPr="00E55120">
        <w:rPr>
          <w:rStyle w:val="StyleUnderline"/>
          <w:rFonts w:asciiTheme="minorHAnsi" w:hAnsiTheme="minorHAnsi" w:cstheme="minorHAnsi"/>
        </w:rPr>
        <w:t>So-called “</w:t>
      </w:r>
      <w:r w:rsidRPr="00E55120">
        <w:rPr>
          <w:rStyle w:val="StyleUnderline"/>
          <w:rFonts w:asciiTheme="minorHAnsi" w:hAnsiTheme="minorHAnsi" w:cstheme="minorHAnsi"/>
          <w:highlight w:val="green"/>
        </w:rPr>
        <w:t>rare earth” metals are</w:t>
      </w:r>
      <w:r w:rsidRPr="00E55120">
        <w:rPr>
          <w:rStyle w:val="StyleUnderline"/>
          <w:rFonts w:asciiTheme="minorHAnsi" w:hAnsiTheme="minorHAnsi" w:cstheme="minorHAnsi"/>
        </w:rPr>
        <w:t xml:space="preserve"> also potential </w:t>
      </w:r>
      <w:r w:rsidRPr="00E55120">
        <w:rPr>
          <w:rStyle w:val="StyleUnderline"/>
          <w:rFonts w:asciiTheme="minorHAnsi" w:hAnsiTheme="minorHAnsi" w:cstheme="minorHAnsi"/>
          <w:highlight w:val="green"/>
        </w:rPr>
        <w:t>targets</w:t>
      </w:r>
      <w:r w:rsidRPr="00E55120">
        <w:rPr>
          <w:rStyle w:val="StyleUnderline"/>
          <w:rFonts w:asciiTheme="minorHAnsi" w:hAnsiTheme="minorHAnsi" w:cstheme="minorHAnsi"/>
        </w:rPr>
        <w:t xml:space="preserve"> of asteroid miners intending to service Earth markets</w:t>
      </w:r>
      <w:r w:rsidRPr="00E55120">
        <w:rPr>
          <w:rFonts w:asciiTheme="minorHAnsi" w:hAnsiTheme="minorHAnsi" w:cstheme="minorHAnsi"/>
          <w:color w:val="000000" w:themeColor="text1"/>
        </w:rPr>
        <w:t xml:space="preserve">. </w:t>
      </w:r>
      <w:r w:rsidRPr="00E55120">
        <w:rPr>
          <w:rFonts w:asciiTheme="minorHAnsi" w:hAnsiTheme="minorHAnsi" w:cstheme="minorHAnsi"/>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E55120">
        <w:rPr>
          <w:rFonts w:asciiTheme="minorHAnsi" w:hAnsiTheme="minorHAnsi" w:cstheme="minorHAnsi"/>
          <w:color w:val="000000" w:themeColor="text1"/>
        </w:rPr>
        <w:t xml:space="preserve"> </w:t>
      </w:r>
      <w:r w:rsidRPr="00E55120">
        <w:rPr>
          <w:rStyle w:val="StyleUnderline"/>
          <w:rFonts w:asciiTheme="minorHAnsi" w:hAnsiTheme="minorHAnsi" w:cstheme="minorHAnsi"/>
          <w:highlight w:val="green"/>
        </w:rPr>
        <w:t>The Moon is a</w:t>
      </w:r>
      <w:r w:rsidRPr="00E55120">
        <w:rPr>
          <w:rStyle w:val="StyleUnderline"/>
          <w:rFonts w:asciiTheme="minorHAnsi" w:hAnsiTheme="minorHAnsi" w:cstheme="minorHAnsi"/>
        </w:rPr>
        <w:t xml:space="preserve"> prime </w:t>
      </w:r>
      <w:r w:rsidRPr="00E55120">
        <w:rPr>
          <w:rStyle w:val="StyleUnderline"/>
          <w:rFonts w:asciiTheme="minorHAnsi" w:hAnsiTheme="minorHAnsi" w:cstheme="minorHAnsi"/>
          <w:highlight w:val="green"/>
        </w:rPr>
        <w:t>space mining target. Boosted by NASA’s</w:t>
      </w:r>
      <w:r w:rsidRPr="00E55120">
        <w:rPr>
          <w:rStyle w:val="StyleUnderline"/>
          <w:rFonts w:asciiTheme="minorHAnsi" w:hAnsiTheme="minorHAnsi" w:cstheme="minorHAnsi"/>
        </w:rPr>
        <w:t xml:space="preserve"> mining </w:t>
      </w:r>
      <w:r w:rsidRPr="00E55120">
        <w:rPr>
          <w:rStyle w:val="StyleUnderline"/>
          <w:rFonts w:asciiTheme="minorHAnsi" w:hAnsiTheme="minorHAnsi" w:cstheme="minorHAnsi"/>
          <w:highlight w:val="green"/>
        </w:rPr>
        <w:t>solicitation,</w:t>
      </w:r>
      <w:r w:rsidRPr="00E55120">
        <w:rPr>
          <w:rStyle w:val="StyleUnderline"/>
          <w:rFonts w:asciiTheme="minorHAnsi" w:hAnsiTheme="minorHAnsi" w:cstheme="minorHAnsi"/>
        </w:rPr>
        <w:t xml:space="preserve"> it is likely the first location for commercial mining.</w:t>
      </w:r>
      <w:r w:rsidRPr="00E55120">
        <w:rPr>
          <w:rFonts w:asciiTheme="minorHAnsi" w:hAnsiTheme="minorHAnsi" w:cstheme="minorHAnsi"/>
          <w:color w:val="000000" w:themeColor="text1"/>
        </w:rPr>
        <w:t xml:space="preserve"> </w:t>
      </w:r>
      <w:r w:rsidRPr="00E55120">
        <w:rPr>
          <w:rFonts w:asciiTheme="minorHAnsi" w:hAnsiTheme="minorHAnsi" w:cstheme="minorHAnsi"/>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E55120">
        <w:rPr>
          <w:rFonts w:asciiTheme="minorHAnsi" w:hAnsiTheme="minorHAnsi" w:cstheme="minorHAnsi"/>
          <w:color w:val="000000" w:themeColor="text1"/>
        </w:rPr>
        <w:t xml:space="preserve"> </w:t>
      </w:r>
      <w:r w:rsidRPr="00E55120">
        <w:rPr>
          <w:rStyle w:val="StyleUnderline"/>
          <w:rFonts w:asciiTheme="minorHAnsi" w:hAnsiTheme="minorHAnsi" w:cstheme="minorHAnsi"/>
        </w:rPr>
        <w:t xml:space="preserve">recent probes have confirmed substantial amounts of water ice lurking in </w:t>
      </w:r>
      <w:hyperlink r:id="rId14" w:tgtFrame="_blank" w:history="1">
        <w:r w:rsidRPr="00E55120">
          <w:rPr>
            <w:rStyle w:val="StyleUnderline"/>
            <w:rFonts w:asciiTheme="minorHAnsi" w:hAnsiTheme="minorHAnsi" w:cstheme="minorHAnsi"/>
          </w:rPr>
          <w:t>permanently shadowed craters</w:t>
        </w:r>
      </w:hyperlink>
      <w:r w:rsidRPr="00E55120">
        <w:rPr>
          <w:rStyle w:val="StyleUnderline"/>
          <w:rFonts w:asciiTheme="minorHAnsi" w:hAnsiTheme="minorHAnsi" w:cstheme="minorHAnsi"/>
        </w:rPr>
        <w:t xml:space="preserve"> at the lunar poles</w:t>
      </w:r>
      <w:r w:rsidRPr="00E55120">
        <w:rPr>
          <w:rFonts w:asciiTheme="minorHAnsi" w:hAnsiTheme="minorHAnsi" w:cstheme="minorHAnsi"/>
          <w:color w:val="000000" w:themeColor="text1"/>
        </w:rPr>
        <w:t xml:space="preserve">. </w:t>
      </w:r>
      <w:r w:rsidRPr="00E55120">
        <w:rPr>
          <w:rFonts w:asciiTheme="minorHAnsi" w:hAnsiTheme="minorHAnsi" w:cstheme="minorHAnsi"/>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55120">
        <w:rPr>
          <w:rFonts w:asciiTheme="minorHAnsi" w:hAnsiTheme="minorHAnsi" w:cstheme="minorHAnsi"/>
          <w:color w:val="000000" w:themeColor="text1"/>
        </w:rPr>
        <w:t xml:space="preserve"> </w:t>
      </w:r>
      <w:r w:rsidRPr="00E55120">
        <w:rPr>
          <w:rStyle w:val="StyleUnderline"/>
          <w:rFonts w:asciiTheme="minorHAnsi" w:hAnsiTheme="minorHAnsi" w:cstheme="minorHAnsi"/>
        </w:rPr>
        <w:t>Between its water and helium-3 deposits, the Moon could be the resource stepping-stone for further solar system exploration.</w:t>
      </w:r>
      <w:r w:rsidRPr="00E55120">
        <w:rPr>
          <w:rFonts w:asciiTheme="minorHAnsi" w:hAnsiTheme="minorHAnsi" w:cstheme="minorHAnsi"/>
          <w:color w:val="000000" w:themeColor="text1"/>
        </w:rPr>
        <w:t xml:space="preserve"> </w:t>
      </w:r>
      <w:r w:rsidRPr="00E55120">
        <w:rPr>
          <w:rStyle w:val="StyleUnderline"/>
          <w:rFonts w:asciiTheme="minorHAnsi" w:hAnsiTheme="minorHAnsi" w:cstheme="minorHAnsi"/>
        </w:rPr>
        <w:t xml:space="preserve">Asteroids are another near-term </w:t>
      </w:r>
      <w:hyperlink r:id="rId15" w:tgtFrame="_blank" w:history="1">
        <w:r w:rsidRPr="00E55120">
          <w:rPr>
            <w:rStyle w:val="StyleUnderline"/>
            <w:rFonts w:asciiTheme="minorHAnsi" w:hAnsiTheme="minorHAnsi" w:cstheme="minorHAnsi"/>
          </w:rPr>
          <w:t>mining target</w:t>
        </w:r>
      </w:hyperlink>
      <w:r w:rsidRPr="00E55120">
        <w:rPr>
          <w:rStyle w:val="StyleUnderline"/>
          <w:rFonts w:asciiTheme="minorHAnsi" w:hAnsiTheme="minorHAnsi" w:cstheme="minorHAnsi"/>
        </w:rPr>
        <w:t xml:space="preserve">. </w:t>
      </w:r>
      <w:r w:rsidRPr="00E55120">
        <w:rPr>
          <w:rFonts w:asciiTheme="minorHAnsi" w:hAnsiTheme="minorHAnsi" w:cstheme="minorHAnsi"/>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55120">
        <w:rPr>
          <w:rFonts w:asciiTheme="minorHAnsi" w:hAnsiTheme="minorHAnsi" w:cstheme="minorHAnsi"/>
          <w:color w:val="333333"/>
          <w:shd w:val="clear" w:color="auto" w:fill="FFFFFF"/>
        </w:rPr>
        <w:t xml:space="preserve"> </w:t>
      </w:r>
      <w:r w:rsidRPr="00E55120">
        <w:rPr>
          <w:rFonts w:asciiTheme="minorHAnsi" w:hAnsiTheme="minorHAnsi" w:cstheme="minorHAnsi"/>
          <w:color w:val="000000" w:themeColor="text1"/>
          <w:shd w:val="clear" w:color="auto" w:fill="FFFFFF"/>
        </w:rPr>
        <w:t>T</w:t>
      </w:r>
      <w:r w:rsidRPr="00E55120">
        <w:rPr>
          <w:rStyle w:val="StyleUnderline"/>
          <w:rFonts w:asciiTheme="minorHAnsi" w:hAnsiTheme="minorHAnsi" w:cstheme="minorHAnsi"/>
        </w:rPr>
        <w:t xml:space="preserve">he </w:t>
      </w:r>
      <w:r w:rsidRPr="00E55120">
        <w:rPr>
          <w:rStyle w:val="StyleUnderline"/>
          <w:rFonts w:asciiTheme="minorHAnsi" w:hAnsiTheme="minorHAnsi" w:cstheme="minorHAnsi"/>
          <w:highlight w:val="green"/>
        </w:rPr>
        <w:t>prospects</w:t>
      </w:r>
      <w:r w:rsidRPr="00E55120">
        <w:rPr>
          <w:rStyle w:val="StyleUnderline"/>
          <w:rFonts w:asciiTheme="minorHAnsi" w:hAnsiTheme="minorHAnsi" w:cstheme="minorHAnsi"/>
        </w:rPr>
        <w:t xml:space="preserve"> for space mining </w:t>
      </w:r>
      <w:r w:rsidRPr="00E55120">
        <w:rPr>
          <w:rStyle w:val="StyleUnderline"/>
          <w:rFonts w:asciiTheme="minorHAnsi" w:hAnsiTheme="minorHAnsi" w:cstheme="minorHAnsi"/>
          <w:highlight w:val="green"/>
        </w:rPr>
        <w:t>are being driven by tech</w:t>
      </w:r>
      <w:r w:rsidRPr="00E55120">
        <w:rPr>
          <w:rStyle w:val="StyleUnderline"/>
          <w:rFonts w:asciiTheme="minorHAnsi" w:hAnsiTheme="minorHAnsi" w:cstheme="minorHAnsi"/>
        </w:rPr>
        <w:t xml:space="preserve">nological </w:t>
      </w:r>
      <w:r w:rsidRPr="00E55120">
        <w:rPr>
          <w:rStyle w:val="StyleUnderline"/>
          <w:rFonts w:asciiTheme="minorHAnsi" w:hAnsiTheme="minorHAnsi" w:cstheme="minorHAnsi"/>
          <w:highlight w:val="green"/>
        </w:rPr>
        <w:t>advances</w:t>
      </w:r>
      <w:r w:rsidRPr="00E55120">
        <w:rPr>
          <w:rStyle w:val="StyleUnderline"/>
          <w:rFonts w:asciiTheme="minorHAnsi" w:hAnsiTheme="minorHAnsi" w:cstheme="minorHAnsi"/>
        </w:rPr>
        <w:t xml:space="preserve"> across the space industry. The rise of </w:t>
      </w:r>
      <w:r w:rsidRPr="00E55120">
        <w:rPr>
          <w:rStyle w:val="StyleUnderline"/>
          <w:rFonts w:asciiTheme="minorHAnsi" w:hAnsiTheme="minorHAnsi" w:cstheme="minorHAnsi"/>
          <w:highlight w:val="green"/>
        </w:rPr>
        <w:t>reusable rocket components and</w:t>
      </w:r>
      <w:r w:rsidRPr="00E55120">
        <w:rPr>
          <w:rStyle w:val="StyleUnderline"/>
          <w:rFonts w:asciiTheme="minorHAnsi" w:hAnsiTheme="minorHAnsi" w:cstheme="minorHAnsi"/>
        </w:rPr>
        <w:t xml:space="preserve"> the now-widespread use of </w:t>
      </w:r>
      <w:r w:rsidRPr="00E55120">
        <w:rPr>
          <w:rStyle w:val="StyleUnderline"/>
          <w:rFonts w:asciiTheme="minorHAnsi" w:hAnsiTheme="minorHAnsi" w:cstheme="minorHAnsi"/>
          <w:highlight w:val="green"/>
        </w:rPr>
        <w:t>off-the-shelf parts</w:t>
      </w:r>
      <w:r w:rsidRPr="00E55120">
        <w:rPr>
          <w:rStyle w:val="StyleUnderline"/>
          <w:rFonts w:asciiTheme="minorHAnsi" w:hAnsiTheme="minorHAnsi" w:cstheme="minorHAnsi"/>
        </w:rPr>
        <w:t xml:space="preserve"> are </w:t>
      </w:r>
      <w:r w:rsidRPr="00E55120">
        <w:rPr>
          <w:rStyle w:val="StyleUnderline"/>
          <w:rFonts w:asciiTheme="minorHAnsi" w:hAnsiTheme="minorHAnsi" w:cstheme="minorHAnsi"/>
          <w:highlight w:val="green"/>
        </w:rPr>
        <w:t>lowering</w:t>
      </w:r>
      <w:r w:rsidRPr="00E55120">
        <w:rPr>
          <w:rStyle w:val="StyleUnderline"/>
          <w:rFonts w:asciiTheme="minorHAnsi" w:hAnsiTheme="minorHAnsi" w:cstheme="minorHAnsi"/>
        </w:rPr>
        <w:t xml:space="preserve"> both </w:t>
      </w:r>
      <w:r w:rsidRPr="00E55120">
        <w:rPr>
          <w:rStyle w:val="StyleUnderline"/>
          <w:rFonts w:asciiTheme="minorHAnsi" w:hAnsiTheme="minorHAnsi" w:cstheme="minorHAnsi"/>
          <w:highlight w:val="green"/>
        </w:rPr>
        <w:t>launch and operations costs</w:t>
      </w:r>
      <w:r w:rsidRPr="00E55120">
        <w:rPr>
          <w:rStyle w:val="StyleUnderline"/>
          <w:rFonts w:asciiTheme="minorHAnsi" w:hAnsiTheme="minorHAnsi" w:cstheme="minorHAnsi"/>
        </w:rPr>
        <w:t xml:space="preserve">. Once limited to government contract missions and the delivery of telecom satellites to orbit, </w:t>
      </w:r>
      <w:r w:rsidRPr="00E55120">
        <w:rPr>
          <w:rStyle w:val="StyleUnderline"/>
          <w:rFonts w:asciiTheme="minorHAnsi" w:hAnsiTheme="minorHAnsi" w:cstheme="minorHAnsi"/>
          <w:highlight w:val="green"/>
        </w:rPr>
        <w:t>private firms are</w:t>
      </w:r>
      <w:r w:rsidRPr="00E55120">
        <w:rPr>
          <w:rStyle w:val="StyleUnderline"/>
          <w:rFonts w:asciiTheme="minorHAnsi" w:hAnsiTheme="minorHAnsi" w:cstheme="minorHAnsi"/>
        </w:rPr>
        <w:t xml:space="preserve"> now emerging as </w:t>
      </w:r>
      <w:r w:rsidRPr="00E55120">
        <w:rPr>
          <w:rStyle w:val="StyleUnderline"/>
          <w:rFonts w:asciiTheme="minorHAnsi" w:hAnsiTheme="minorHAnsi" w:cstheme="minorHAnsi"/>
          <w:highlight w:val="green"/>
        </w:rPr>
        <w:t>leaders in</w:t>
      </w:r>
      <w:r w:rsidRPr="00E55120">
        <w:rPr>
          <w:rStyle w:val="StyleUnderline"/>
          <w:rFonts w:asciiTheme="minorHAnsi" w:hAnsiTheme="minorHAnsi" w:cstheme="minorHAnsi"/>
        </w:rPr>
        <w:t xml:space="preserve"> developing “</w:t>
      </w:r>
      <w:r w:rsidRPr="00E55120">
        <w:rPr>
          <w:rStyle w:val="StyleUnderline"/>
          <w:rFonts w:asciiTheme="minorHAnsi" w:hAnsiTheme="minorHAnsi" w:cstheme="minorHAnsi"/>
          <w:highlight w:val="green"/>
        </w:rPr>
        <w:t>NewSpace” activities</w:t>
      </w:r>
      <w:r w:rsidRPr="00E55120">
        <w:rPr>
          <w:rFonts w:asciiTheme="minorHAnsi" w:hAnsiTheme="minorHAnsi" w:cstheme="minorHAnsi"/>
          <w:color w:val="000000" w:themeColor="text1"/>
          <w:shd w:val="clear" w:color="auto" w:fill="FFFFFF"/>
        </w:rPr>
        <w:t xml:space="preserve"> — a catch-all term for endeavors including orbital tourism, orbital manufacturing and mini-satellites providing </w:t>
      </w:r>
      <w:r w:rsidRPr="00E55120">
        <w:rPr>
          <w:rStyle w:val="StyleUnderline"/>
          <w:rFonts w:asciiTheme="minorHAnsi" w:hAnsiTheme="minorHAnsi" w:cstheme="minorHAnsi"/>
        </w:rPr>
        <w:t>specialized services. The space sector, with a market capitalization of $400 billion, could grow to as much as $1 trillion by 2040 as private investment soars.</w:t>
      </w:r>
    </w:p>
    <w:p w14:paraId="33A44EA2" w14:textId="77777777" w:rsidR="00806982" w:rsidRPr="00E55120" w:rsidRDefault="00806982" w:rsidP="00806982">
      <w:pPr>
        <w:rPr>
          <w:rFonts w:asciiTheme="minorHAnsi" w:hAnsiTheme="minorHAnsi" w:cstheme="minorHAnsi"/>
        </w:rPr>
      </w:pPr>
    </w:p>
    <w:p w14:paraId="41696276" w14:textId="77777777" w:rsidR="00806982" w:rsidRPr="00E55120" w:rsidRDefault="00806982" w:rsidP="00806982">
      <w:pPr>
        <w:rPr>
          <w:rFonts w:asciiTheme="minorHAnsi" w:hAnsiTheme="minorHAnsi" w:cstheme="minorHAnsi"/>
        </w:rPr>
      </w:pPr>
    </w:p>
    <w:p w14:paraId="02F318E5"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 xml:space="preserve">OST defines appropriation as </w:t>
      </w:r>
      <w:r w:rsidRPr="00E55120">
        <w:rPr>
          <w:rFonts w:asciiTheme="minorHAnsi" w:hAnsiTheme="minorHAnsi" w:cstheme="minorHAnsi"/>
          <w:u w:val="single"/>
        </w:rPr>
        <w:t>occupation, use, or any other means</w:t>
      </w:r>
      <w:r w:rsidRPr="00E55120">
        <w:rPr>
          <w:rFonts w:asciiTheme="minorHAnsi" w:hAnsiTheme="minorHAnsi" w:cstheme="minorHAnsi"/>
        </w:rPr>
        <w:t xml:space="preserve"> – the aff definitely links</w:t>
      </w:r>
    </w:p>
    <w:p w14:paraId="430EBC5E" w14:textId="77777777" w:rsidR="00806982" w:rsidRPr="00E55120" w:rsidRDefault="00806982" w:rsidP="00806982">
      <w:pPr>
        <w:spacing w:after="0" w:line="0" w:lineRule="atLeast"/>
        <w:textAlignment w:val="baseline"/>
        <w:rPr>
          <w:rFonts w:asciiTheme="minorHAnsi" w:eastAsia="Times New Roman" w:hAnsiTheme="minorHAnsi" w:cstheme="minorHAnsi"/>
          <w:color w:val="000000"/>
          <w:spacing w:val="2"/>
          <w:sz w:val="16"/>
          <w:szCs w:val="16"/>
        </w:rPr>
      </w:pPr>
      <w:r w:rsidRPr="00E55120">
        <w:rPr>
          <w:rStyle w:val="Style13ptBold"/>
          <w:rFonts w:asciiTheme="minorHAnsi" w:hAnsiTheme="minorHAnsi" w:cstheme="minorHAnsi"/>
        </w:rPr>
        <w:t xml:space="preserve">Mallick and Rajagopalan 19, </w:t>
      </w:r>
      <w:r w:rsidRPr="00E55120">
        <w:rPr>
          <w:rStyle w:val="Style13ptBold"/>
          <w:rFonts w:asciiTheme="minorHAnsi" w:hAnsiTheme="minorHAnsi" w:cstheme="minorHAnsi"/>
          <w:b w:val="0"/>
          <w:sz w:val="16"/>
          <w:szCs w:val="16"/>
        </w:rPr>
        <w:t>(</w:t>
      </w:r>
      <w:r w:rsidRPr="00E55120">
        <w:rPr>
          <w:rFonts w:asciiTheme="minorHAnsi" w:eastAsia="Times New Roman" w:hAnsiTheme="minorHAnsi" w:cstheme="minorHAnsi"/>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E55120">
        <w:rPr>
          <w:rFonts w:asciiTheme="minorHAnsi" w:hAnsiTheme="minorHAnsi" w:cstheme="minorHAnsi"/>
          <w:color w:val="000000"/>
          <w:spacing w:val="2"/>
          <w:sz w:val="16"/>
          <w:szCs w:val="16"/>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w:t>
      </w:r>
      <w:r w:rsidRPr="00E55120">
        <w:rPr>
          <w:rFonts w:asciiTheme="minorHAnsi" w:eastAsia="Times New Roman" w:hAnsiTheme="minorHAnsi" w:cstheme="minorHAnsi"/>
          <w:i/>
          <w:color w:val="000000"/>
          <w:spacing w:val="2"/>
          <w:sz w:val="16"/>
          <w:szCs w:val="16"/>
        </w:rPr>
        <w:t>The Diplomat</w:t>
      </w:r>
      <w:r w:rsidRPr="00E55120">
        <w:rPr>
          <w:rFonts w:asciiTheme="minorHAnsi" w:hAnsiTheme="minorHAnsi" w:cstheme="minorHAnsi"/>
          <w:color w:val="000000"/>
          <w:spacing w:val="2"/>
          <w:sz w:val="16"/>
          <w:szCs w:val="16"/>
        </w:rPr>
        <w:t xml:space="preserve">, she writes a weekly column on Asian strategic issues. </w:t>
      </w:r>
      <w:r w:rsidRPr="00E55120">
        <w:rPr>
          <w:rFonts w:asciiTheme="minorHAnsi" w:eastAsia="Times New Roman" w:hAnsiTheme="minorHAnsi" w:cstheme="minorHAnsi"/>
          <w:color w:val="000000"/>
          <w:spacing w:val="2"/>
          <w:sz w:val="16"/>
          <w:szCs w:val="16"/>
        </w:rPr>
        <w:t>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“If Space is the ‘province of mankind’, who owns its resources?”), 1-24-19, Observer Research Foundation, https://www.orfonline.org/research/if-space-is-the-province-of-mankind-who-owns-its-resources-47561/ // MNHS NL</w:t>
      </w:r>
    </w:p>
    <w:p w14:paraId="275D3E50" w14:textId="77777777" w:rsidR="00806982" w:rsidRPr="00E55120" w:rsidRDefault="00806982" w:rsidP="00806982">
      <w:pPr>
        <w:spacing w:after="0" w:line="240" w:lineRule="auto"/>
        <w:rPr>
          <w:rFonts w:asciiTheme="minorHAnsi" w:eastAsia="Times New Roman" w:hAnsiTheme="minorHAnsi" w:cstheme="minorHAnsi"/>
          <w:sz w:val="24"/>
        </w:rPr>
      </w:pPr>
    </w:p>
    <w:p w14:paraId="3F2C5D94" w14:textId="77777777" w:rsidR="00806982" w:rsidRPr="00E55120" w:rsidRDefault="00806982" w:rsidP="00806982">
      <w:pPr>
        <w:spacing w:after="0" w:line="240" w:lineRule="auto"/>
        <w:rPr>
          <w:rFonts w:asciiTheme="minorHAnsi" w:hAnsiTheme="minorHAnsi" w:cstheme="minorHAnsi"/>
        </w:rPr>
      </w:pPr>
      <w:r w:rsidRPr="00E55120">
        <w:rPr>
          <w:rFonts w:asciiTheme="minorHAnsi" w:hAnsiTheme="minorHAnsi" w:cstheme="minorHAnsi"/>
          <w:color w:val="000000"/>
          <w:spacing w:val="3"/>
          <w:shd w:val="clear" w:color="auto" w:fill="FFFFFF"/>
        </w:rPr>
        <w:t>Based on the premise of ‘</w:t>
      </w:r>
      <w:r w:rsidRPr="00E55120">
        <w:rPr>
          <w:rStyle w:val="Emphasis"/>
          <w:rFonts w:asciiTheme="minorHAnsi" w:hAnsiTheme="minorHAnsi" w:cstheme="minorHAnsi"/>
          <w:color w:val="000000"/>
          <w:spacing w:val="3"/>
          <w:shd w:val="clear" w:color="auto" w:fill="FFFFFF"/>
        </w:rPr>
        <w:t>res communis</w:t>
      </w:r>
      <w:r w:rsidRPr="00E55120">
        <w:rPr>
          <w:rFonts w:asciiTheme="minorHAnsi" w:hAnsiTheme="minorHAnsi" w:cstheme="minorHAnsi"/>
          <w:color w:val="000000"/>
          <w:spacing w:val="3"/>
          <w:shd w:val="clear" w:color="auto" w:fill="FFFFFF"/>
        </w:rPr>
        <w:t>’, the magna carta of space law, the OST, illustrates outer space as “the province of all mankind”.</w:t>
      </w:r>
      <w:r w:rsidRPr="00E55120">
        <w:rPr>
          <w:rFonts w:asciiTheme="minorHAnsi" w:hAnsiTheme="minorHAnsi" w:cstheme="minorHAnsi"/>
          <w:spacing w:val="3"/>
          <w:shd w:val="clear" w:color="auto" w:fill="FFFFFF"/>
          <w:vertAlign w:val="superscript"/>
        </w:rPr>
        <w:t>[l]</w:t>
      </w:r>
      <w:r w:rsidRPr="00E55120">
        <w:rPr>
          <w:rFonts w:asciiTheme="minorHAnsi" w:hAnsiTheme="minorHAnsi" w:cstheme="minorHAnsi"/>
          <w:color w:val="000000"/>
          <w:spacing w:val="3"/>
          <w:shd w:val="clear" w:color="auto" w:fill="FFFFFF"/>
        </w:rPr>
        <w:t xml:space="preserve"> Under Article I, </w:t>
      </w:r>
      <w:r w:rsidRPr="00E55120">
        <w:rPr>
          <w:rStyle w:val="StyleUnderline"/>
          <w:rFonts w:asciiTheme="minorHAnsi" w:hAnsiTheme="minorHAnsi" w:cstheme="minorHAnsi"/>
        </w:rPr>
        <w:t>States are free to explore and use outer space and to access all celestial bodies “on the basis of equality and in accordance with international law.”[l</w:t>
      </w:r>
      <w:r w:rsidRPr="00E55120">
        <w:rPr>
          <w:rFonts w:asciiTheme="minorHAnsi" w:hAnsiTheme="minorHAnsi" w:cstheme="minorHAnsi"/>
          <w:spacing w:val="3"/>
          <w:shd w:val="clear" w:color="auto" w:fill="FFFFFF"/>
          <w:vertAlign w:val="superscript"/>
        </w:rPr>
        <w:t>i]</w:t>
      </w:r>
      <w:r w:rsidRPr="00E55120">
        <w:rPr>
          <w:rFonts w:asciiTheme="minorHAnsi" w:hAnsiTheme="minorHAnsi" w:cstheme="minorHAnsi"/>
          <w:color w:val="000000"/>
          <w:spacing w:val="3"/>
          <w:shd w:val="clear" w:color="auto" w:fill="FFFFFF"/>
        </w:rPr>
        <w:t xml:space="preserve"> Although the </w:t>
      </w:r>
      <w:r w:rsidRPr="00E55120">
        <w:rPr>
          <w:rStyle w:val="StyleUnderline"/>
          <w:rFonts w:asciiTheme="minorHAnsi" w:hAnsiTheme="minorHAnsi" w:cstheme="minorHAnsi"/>
          <w:highlight w:val="green"/>
        </w:rPr>
        <w:t>OST does not explicitly mention “mining” activities</w:t>
      </w:r>
      <w:r w:rsidRPr="00E55120">
        <w:rPr>
          <w:rStyle w:val="StyleUnderline"/>
          <w:rFonts w:asciiTheme="minorHAnsi" w:hAnsiTheme="minorHAnsi" w:cstheme="minorHAnsi"/>
        </w:rPr>
        <w:t xml:space="preserve">, under Article II, </w:t>
      </w:r>
      <w:r w:rsidRPr="00E55120">
        <w:rPr>
          <w:rStyle w:val="StyleUnderline"/>
          <w:rFonts w:asciiTheme="minorHAnsi" w:hAnsiTheme="minorHAnsi" w:cstheme="minorHAnsi"/>
          <w:highlight w:val="green"/>
        </w:rPr>
        <w:t>outer space</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including the Moon and other</w:t>
      </w:r>
      <w:r w:rsidRPr="00E55120">
        <w:rPr>
          <w:rStyle w:val="StyleUnderline"/>
          <w:rFonts w:asciiTheme="minorHAnsi" w:hAnsiTheme="minorHAnsi" w:cstheme="minorHAnsi"/>
        </w:rPr>
        <w:t xml:space="preserve"> celestial </w:t>
      </w:r>
      <w:r w:rsidRPr="00E55120">
        <w:rPr>
          <w:rStyle w:val="StyleUnderline"/>
          <w:rFonts w:asciiTheme="minorHAnsi" w:hAnsiTheme="minorHAnsi" w:cstheme="minorHAnsi"/>
          <w:highlight w:val="green"/>
        </w:rPr>
        <w:t>bodies are “not subject to</w:t>
      </w:r>
      <w:r w:rsidRPr="00E55120">
        <w:rPr>
          <w:rStyle w:val="StyleUnderline"/>
          <w:rFonts w:asciiTheme="minorHAnsi" w:hAnsiTheme="minorHAnsi" w:cstheme="minorHAnsi"/>
        </w:rPr>
        <w:t xml:space="preserve"> national </w:t>
      </w:r>
      <w:r w:rsidRPr="00E55120">
        <w:rPr>
          <w:rStyle w:val="StyleUnderline"/>
          <w:rFonts w:asciiTheme="minorHAnsi" w:hAnsiTheme="minorHAnsi" w:cstheme="minorHAnsi"/>
          <w:highlight w:val="green"/>
        </w:rPr>
        <w:t>appropriation</w:t>
      </w:r>
      <w:r w:rsidRPr="00E55120">
        <w:rPr>
          <w:rStyle w:val="StyleUnderline"/>
          <w:rFonts w:asciiTheme="minorHAnsi" w:hAnsiTheme="minorHAnsi" w:cstheme="minorHAnsi"/>
        </w:rPr>
        <w:t xml:space="preserve"> by claim of sovereignty” </w:t>
      </w:r>
      <w:r w:rsidRPr="00E55120">
        <w:rPr>
          <w:rStyle w:val="StyleUnderline"/>
          <w:rFonts w:asciiTheme="minorHAnsi" w:hAnsiTheme="minorHAnsi" w:cstheme="minorHAnsi"/>
          <w:highlight w:val="green"/>
        </w:rPr>
        <w:t>through use, occupation or any other means.</w:t>
      </w:r>
      <w:r w:rsidRPr="00E55120">
        <w:rPr>
          <w:rStyle w:val="StyleUnderline"/>
          <w:rFonts w:asciiTheme="minorHAnsi" w:hAnsiTheme="minorHAnsi" w:cstheme="minorHAnsi"/>
        </w:rPr>
        <w:t>[lii]</w:t>
      </w:r>
      <w:r w:rsidRPr="00E55120">
        <w:rPr>
          <w:rFonts w:asciiTheme="minorHAnsi" w:hAnsiTheme="minorHAnsi" w:cstheme="minorHAnsi"/>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E55120">
        <w:rPr>
          <w:rFonts w:asciiTheme="minorHAnsi" w:hAnsiTheme="minorHAnsi" w:cstheme="minorHAnsi"/>
          <w:spacing w:val="3"/>
          <w:shd w:val="clear" w:color="auto" w:fill="FFFFFF"/>
          <w:vertAlign w:val="superscript"/>
        </w:rPr>
        <w:t>[liii]</w:t>
      </w:r>
    </w:p>
    <w:p w14:paraId="240EBA6E" w14:textId="77777777" w:rsidR="00806982" w:rsidRPr="00E55120" w:rsidRDefault="00806982" w:rsidP="00806982">
      <w:pPr>
        <w:rPr>
          <w:rFonts w:asciiTheme="minorHAnsi" w:hAnsiTheme="minorHAnsi" w:cstheme="minorHAnsi"/>
        </w:rPr>
      </w:pPr>
    </w:p>
    <w:p w14:paraId="6412C242" w14:textId="77777777" w:rsidR="00806982" w:rsidRPr="00E55120" w:rsidRDefault="00806982" w:rsidP="00806982">
      <w:pPr>
        <w:rPr>
          <w:rFonts w:asciiTheme="minorHAnsi" w:hAnsiTheme="minorHAnsi" w:cstheme="minorHAnsi"/>
        </w:rPr>
      </w:pPr>
    </w:p>
    <w:p w14:paraId="3EB355F0"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 xml:space="preserve">Squo private companies are willing to invest, but the plan crosses a </w:t>
      </w:r>
      <w:r w:rsidRPr="00E55120">
        <w:rPr>
          <w:rFonts w:asciiTheme="minorHAnsi" w:hAnsiTheme="minorHAnsi" w:cstheme="minorHAnsi"/>
          <w:u w:val="single"/>
        </w:rPr>
        <w:t>perception barrier</w:t>
      </w:r>
      <w:r w:rsidRPr="00E55120">
        <w:rPr>
          <w:rFonts w:asciiTheme="minorHAnsi" w:hAnsiTheme="minorHAnsi" w:cstheme="minorHAnsi"/>
        </w:rPr>
        <w:t xml:space="preserve"> which destroys investment</w:t>
      </w:r>
    </w:p>
    <w:p w14:paraId="00F4AA9D" w14:textId="77777777" w:rsidR="00806982" w:rsidRPr="00E55120" w:rsidRDefault="00806982" w:rsidP="00806982">
      <w:pPr>
        <w:rPr>
          <w:rFonts w:asciiTheme="minorHAnsi" w:hAnsiTheme="minorHAnsi" w:cstheme="minorHAnsi"/>
        </w:rPr>
      </w:pPr>
      <w:r w:rsidRPr="00E55120">
        <w:rPr>
          <w:rStyle w:val="Style13ptBold"/>
          <w:rFonts w:asciiTheme="minorHAnsi" w:hAnsiTheme="minorHAnsi" w:cstheme="minorHAnsi"/>
        </w:rPr>
        <w:t>Shaw 13</w:t>
      </w:r>
      <w:r w:rsidRPr="00E55120">
        <w:rPr>
          <w:rFonts w:asciiTheme="minorHAnsi" w:hAnsiTheme="minorHAnsi" w:cstheme="minorHAnsi"/>
        </w:rPr>
        <w:t xml:space="preserve"> - </w:t>
      </w:r>
      <w:r w:rsidRPr="00E55120">
        <w:rPr>
          <w:rFonts w:asciiTheme="minorHAnsi" w:hAnsiTheme="minorHAnsi" w:cstheme="minorHAnsi"/>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6" w:history="1">
        <w:r w:rsidRPr="00E55120">
          <w:rPr>
            <w:rStyle w:val="Hyperlink"/>
            <w:rFonts w:asciiTheme="minorHAnsi" w:hAnsiTheme="minorHAnsi" w:cstheme="minorHAnsi"/>
            <w:sz w:val="16"/>
            <w:szCs w:val="16"/>
          </w:rPr>
          <w:t>https://scholar.smu.edu/cgi/viewcontent.cgi?article=1307&amp;context=jalc</w:t>
        </w:r>
      </w:hyperlink>
      <w:r w:rsidRPr="00E55120">
        <w:rPr>
          <w:rFonts w:asciiTheme="minorHAnsi" w:hAnsiTheme="minorHAnsi" w:cstheme="minorHAnsi"/>
          <w:sz w:val="16"/>
          <w:szCs w:val="16"/>
        </w:rPr>
        <w:t xml:space="preserve">  // recut MNHS NL</w:t>
      </w:r>
    </w:p>
    <w:p w14:paraId="4541F505" w14:textId="77777777" w:rsidR="00806982" w:rsidRPr="00E55120" w:rsidRDefault="00806982" w:rsidP="00806982">
      <w:pPr>
        <w:rPr>
          <w:rFonts w:asciiTheme="minorHAnsi" w:hAnsiTheme="minorHAnsi" w:cstheme="minorHAnsi"/>
          <w:sz w:val="10"/>
        </w:rPr>
      </w:pPr>
      <w:r w:rsidRPr="00E55120">
        <w:rPr>
          <w:rFonts w:asciiTheme="minorHAnsi" w:hAnsiTheme="minorHAnsi" w:cstheme="minorHAnsi"/>
          <w:sz w:val="10"/>
        </w:rPr>
        <w:t xml:space="preserve">To some, </w:t>
      </w:r>
      <w:r w:rsidRPr="00E55120">
        <w:rPr>
          <w:rStyle w:val="StyleUnderline"/>
          <w:rFonts w:asciiTheme="minorHAnsi" w:hAnsiTheme="minorHAnsi" w:cstheme="minorHAnsi"/>
        </w:rPr>
        <w:t xml:space="preserve">the </w:t>
      </w:r>
      <w:r w:rsidRPr="00E55120">
        <w:rPr>
          <w:rStyle w:val="StyleUnderline"/>
          <w:rFonts w:asciiTheme="minorHAnsi" w:hAnsiTheme="minorHAnsi" w:cstheme="minorHAnsi"/>
          <w:highlight w:val="green"/>
        </w:rPr>
        <w:t>mining</w:t>
      </w:r>
      <w:r w:rsidRPr="00E55120">
        <w:rPr>
          <w:rStyle w:val="StyleUnderline"/>
          <w:rFonts w:asciiTheme="minorHAnsi" w:hAnsiTheme="minorHAnsi" w:cstheme="minorHAnsi"/>
        </w:rPr>
        <w:t xml:space="preserve"> of asteroids</w:t>
      </w:r>
      <w:r w:rsidRPr="00E55120">
        <w:rPr>
          <w:rFonts w:asciiTheme="minorHAnsi" w:hAnsiTheme="minorHAnsi" w:cstheme="minorHAnsi"/>
          <w:sz w:val="10"/>
        </w:rPr>
        <w:t xml:space="preserve"> might sound like the premise of a science fiction novel' or the solution to the heartwrenching, fictional scenario depicted in the film Armageddon.2 To others, it </w:t>
      </w:r>
      <w:r w:rsidRPr="00E55120">
        <w:rPr>
          <w:rStyle w:val="StyleUnderline"/>
          <w:rFonts w:asciiTheme="minorHAnsi" w:hAnsiTheme="minorHAnsi" w:cstheme="minorHAnsi"/>
          <w:highlight w:val="green"/>
        </w:rPr>
        <w:t>evokes a fantastical idea</w:t>
      </w:r>
      <w:r w:rsidRPr="00E55120">
        <w:rPr>
          <w:rStyle w:val="StyleUnderline"/>
          <w:rFonts w:asciiTheme="minorHAnsi" w:hAnsiTheme="minorHAnsi" w:cstheme="minorHAnsi"/>
        </w:rPr>
        <w:t xml:space="preserve"> that may come to fruition</w:t>
      </w:r>
      <w:r w:rsidRPr="00E55120">
        <w:rPr>
          <w:rFonts w:asciiTheme="minorHAnsi" w:hAnsiTheme="minorHAnsi" w:cstheme="minorHAnsi"/>
          <w:sz w:val="10"/>
        </w:rPr>
        <w:t xml:space="preserve"> in a distant reality. </w:t>
      </w:r>
      <w:r w:rsidRPr="00E55120">
        <w:rPr>
          <w:rStyle w:val="Emphasis"/>
          <w:rFonts w:asciiTheme="minorHAnsi" w:hAnsiTheme="minorHAnsi" w:cstheme="minorHAnsi"/>
        </w:rPr>
        <w:t>However</w:t>
      </w:r>
      <w:r w:rsidRPr="00E55120">
        <w:rPr>
          <w:rFonts w:asciiTheme="minorHAnsi" w:hAnsiTheme="minorHAnsi" w:cstheme="minorHAnsi"/>
          <w:sz w:val="10"/>
        </w:rPr>
        <w:t xml:space="preserve">, </w:t>
      </w:r>
      <w:r w:rsidRPr="00E55120">
        <w:rPr>
          <w:rStyle w:val="StyleUnderline"/>
          <w:rFonts w:asciiTheme="minorHAnsi" w:hAnsiTheme="minorHAnsi" w:cstheme="minorHAnsi"/>
        </w:rPr>
        <w:t xml:space="preserve">impressively funded </w:t>
      </w:r>
      <w:r w:rsidRPr="00E55120">
        <w:rPr>
          <w:rStyle w:val="StyleUnderline"/>
          <w:rFonts w:asciiTheme="minorHAnsi" w:hAnsiTheme="minorHAnsi" w:cstheme="minorHAnsi"/>
          <w:highlight w:val="green"/>
        </w:rPr>
        <w:t>companies have plans to</w:t>
      </w:r>
      <w:r w:rsidRPr="00E55120">
        <w:rPr>
          <w:rStyle w:val="StyleUnderline"/>
          <w:rFonts w:asciiTheme="minorHAnsi" w:hAnsiTheme="minorHAnsi" w:cstheme="minorHAnsi"/>
        </w:rPr>
        <w:t xml:space="preserve"> send spacecraft to </w:t>
      </w:r>
      <w:r w:rsidRPr="00E55120">
        <w:rPr>
          <w:rStyle w:val="StyleUnderline"/>
          <w:rFonts w:asciiTheme="minorHAnsi" w:hAnsiTheme="minorHAnsi" w:cstheme="minorHAnsi"/>
          <w:highlight w:val="green"/>
        </w:rPr>
        <w:t>begin prospecting</w:t>
      </w:r>
      <w:r w:rsidRPr="00E55120">
        <w:rPr>
          <w:rStyle w:val="StyleUnderline"/>
          <w:rFonts w:asciiTheme="minorHAnsi" w:hAnsiTheme="minorHAnsi" w:cstheme="minorHAnsi"/>
        </w:rPr>
        <w:t xml:space="preserve"> on asteroids</w:t>
      </w:r>
      <w:r w:rsidRPr="00E55120">
        <w:rPr>
          <w:rFonts w:asciiTheme="minorHAnsi" w:hAnsiTheme="minorHAnsi" w:cstheme="minorHAnsi"/>
          <w:sz w:val="10"/>
        </w:rPr>
        <w:t xml:space="preserve"> within the next two years.' </w:t>
      </w:r>
      <w:r w:rsidRPr="00E55120">
        <w:rPr>
          <w:rStyle w:val="StyleUnderline"/>
          <w:rFonts w:asciiTheme="minorHAnsi" w:hAnsiTheme="minorHAnsi" w:cstheme="minorHAnsi"/>
        </w:rPr>
        <w:t xml:space="preserve">The </w:t>
      </w:r>
      <w:r w:rsidRPr="00E55120">
        <w:rPr>
          <w:rStyle w:val="StyleUnderline"/>
          <w:rFonts w:asciiTheme="minorHAnsi" w:hAnsiTheme="minorHAnsi" w:cstheme="minorHAnsi"/>
          <w:highlight w:val="green"/>
        </w:rPr>
        <w:t>issues associated with the mining</w:t>
      </w:r>
      <w:r w:rsidRPr="00E55120">
        <w:rPr>
          <w:rStyle w:val="StyleUnderline"/>
          <w:rFonts w:asciiTheme="minorHAnsi" w:hAnsiTheme="minorHAnsi" w:cstheme="minorHAnsi"/>
        </w:rPr>
        <w:t xml:space="preserve"> of asteroids </w:t>
      </w:r>
      <w:r w:rsidRPr="00E55120">
        <w:rPr>
          <w:rStyle w:val="StyleUnderline"/>
          <w:rFonts w:asciiTheme="minorHAnsi" w:hAnsiTheme="minorHAnsi" w:cstheme="minorHAnsi"/>
          <w:highlight w:val="green"/>
        </w:rPr>
        <w:t>should be addressed</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before these plans are set in motion</w:t>
      </w:r>
      <w:r w:rsidRPr="00E55120">
        <w:rPr>
          <w:rFonts w:asciiTheme="minorHAnsi" w:hAnsiTheme="minorHAnsi" w:cstheme="minorHAnsi"/>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E55120">
        <w:rPr>
          <w:rStyle w:val="StyleUnderline"/>
          <w:rFonts w:asciiTheme="minorHAnsi" w:hAnsiTheme="minorHAnsi" w:cstheme="minorHAnsi"/>
        </w:rPr>
        <w:t>articles</w:t>
      </w:r>
      <w:r w:rsidRPr="00E55120">
        <w:rPr>
          <w:rFonts w:asciiTheme="minorHAnsi" w:hAnsiTheme="minorHAnsi" w:cstheme="minorHAnsi"/>
          <w:sz w:val="10"/>
        </w:rPr>
        <w:t xml:space="preserve"> that do address it </w:t>
      </w:r>
      <w:r w:rsidRPr="00E55120">
        <w:rPr>
          <w:rStyle w:val="StyleUnderline"/>
          <w:rFonts w:asciiTheme="minorHAnsi" w:hAnsiTheme="minorHAnsi" w:cstheme="minorHAnsi"/>
        </w:rPr>
        <w:t>propose</w:t>
      </w:r>
      <w:r w:rsidRPr="00E55120">
        <w:rPr>
          <w:rFonts w:asciiTheme="minorHAnsi" w:hAnsiTheme="minorHAnsi" w:cstheme="minorHAnsi"/>
          <w:sz w:val="10"/>
        </w:rPr>
        <w:t xml:space="preserve"> the creation of different systems, such as a "property rights-based system that relies on the doctrine of first possession"7 or </w:t>
      </w:r>
      <w:r w:rsidRPr="00E55120">
        <w:rPr>
          <w:rStyle w:val="StyleUnderline"/>
          <w:rFonts w:asciiTheme="minorHAnsi" w:hAnsiTheme="minorHAnsi" w:cstheme="minorHAnsi"/>
        </w:rPr>
        <w:t>an international authority that would regulate mining operations</w:t>
      </w:r>
      <w:r w:rsidRPr="00E55120">
        <w:rPr>
          <w:rFonts w:asciiTheme="minorHAnsi" w:hAnsiTheme="minorHAnsi" w:cstheme="minorHAnsi"/>
          <w:sz w:val="10"/>
        </w:rPr>
        <w:t xml:space="preserve">.' </w:t>
      </w:r>
      <w:r w:rsidRPr="00E55120">
        <w:rPr>
          <w:rStyle w:val="StyleUnderline"/>
          <w:rFonts w:asciiTheme="minorHAnsi" w:hAnsiTheme="minorHAnsi" w:cstheme="minorHAnsi"/>
        </w:rPr>
        <w:t xml:space="preserve">Implementing </w:t>
      </w:r>
      <w:r w:rsidRPr="00E55120">
        <w:rPr>
          <w:rStyle w:val="StyleUnderline"/>
          <w:rFonts w:asciiTheme="minorHAnsi" w:hAnsiTheme="minorHAnsi" w:cstheme="minorHAnsi"/>
          <w:highlight w:val="green"/>
        </w:rPr>
        <w:t>a scheme that offers ownership of extracted resources</w:t>
      </w:r>
      <w:r w:rsidRPr="00E55120">
        <w:rPr>
          <w:rFonts w:asciiTheme="minorHAnsi" w:hAnsiTheme="minorHAnsi" w:cstheme="minorHAnsi"/>
          <w:sz w:val="10"/>
        </w:rPr>
        <w:t xml:space="preserve"> without bestowing complete sovereignty </w:t>
      </w:r>
      <w:r w:rsidRPr="00E55120">
        <w:rPr>
          <w:rStyle w:val="StyleUnderline"/>
          <w:rFonts w:asciiTheme="minorHAnsi" w:hAnsiTheme="minorHAnsi" w:cstheme="minorHAnsi"/>
          <w:highlight w:val="green"/>
        </w:rPr>
        <w:t>is necessary to avoid</w:t>
      </w:r>
      <w:r w:rsidRPr="00E55120">
        <w:rPr>
          <w:rStyle w:val="StyleUnderline"/>
          <w:rFonts w:asciiTheme="minorHAnsi" w:hAnsiTheme="minorHAnsi" w:cstheme="minorHAnsi"/>
        </w:rPr>
        <w:t xml:space="preserve"> an </w:t>
      </w:r>
      <w:r w:rsidRPr="00E55120">
        <w:rPr>
          <w:rStyle w:val="Emphasis"/>
          <w:rFonts w:asciiTheme="minorHAnsi" w:hAnsiTheme="minorHAnsi" w:cstheme="minorHAnsi"/>
        </w:rPr>
        <w:t xml:space="preserve">impending </w:t>
      </w:r>
      <w:r w:rsidRPr="00E55120">
        <w:rPr>
          <w:rStyle w:val="Emphasis"/>
          <w:rFonts w:asciiTheme="minorHAnsi" w:hAnsiTheme="minorHAnsi" w:cstheme="minorHAnsi"/>
          <w:highlight w:val="green"/>
        </w:rPr>
        <w:t>legal limbo</w:t>
      </w:r>
      <w:r w:rsidRPr="00E55120">
        <w:rPr>
          <w:rStyle w:val="StyleUnderline"/>
          <w:rFonts w:asciiTheme="minorHAnsi" w:hAnsiTheme="minorHAnsi" w:cstheme="minorHAnsi"/>
        </w:rPr>
        <w:t xml:space="preserve">-that is, an outer space "Wild West" equivalent where </w:t>
      </w:r>
      <w:r w:rsidRPr="00E55120">
        <w:rPr>
          <w:rStyle w:val="StyleUnderline"/>
          <w:rFonts w:asciiTheme="minorHAnsi" w:hAnsiTheme="minorHAnsi" w:cstheme="minorHAnsi"/>
          <w:highlight w:val="green"/>
        </w:rPr>
        <w:t xml:space="preserve">there is </w:t>
      </w:r>
      <w:r w:rsidRPr="00E55120">
        <w:rPr>
          <w:rStyle w:val="Emphasis"/>
          <w:rFonts w:asciiTheme="minorHAnsi" w:hAnsiTheme="minorHAnsi" w:cstheme="minorHAnsi"/>
          <w:highlight w:val="green"/>
        </w:rPr>
        <w:t>neither certainty nor security</w:t>
      </w:r>
      <w:r w:rsidRPr="00E55120">
        <w:rPr>
          <w:rStyle w:val="Emphasis"/>
          <w:rFonts w:asciiTheme="minorHAnsi" w:hAnsiTheme="minorHAnsi" w:cstheme="minorHAnsi"/>
        </w:rPr>
        <w:t xml:space="preserve"> in who owns what</w:t>
      </w:r>
      <w:r w:rsidRPr="00E55120">
        <w:rPr>
          <w:rFonts w:asciiTheme="minorHAnsi" w:hAnsiTheme="minorHAnsi" w:cstheme="minorHAnsi"/>
          <w:sz w:val="10"/>
        </w:rPr>
        <w:t xml:space="preserve">.9 </w:t>
      </w:r>
      <w:r w:rsidRPr="00E55120">
        <w:rPr>
          <w:rStyle w:val="Emphasis"/>
          <w:rFonts w:asciiTheme="minorHAnsi" w:hAnsiTheme="minorHAnsi" w:cstheme="minorHAnsi"/>
        </w:rPr>
        <w:t>I</w:t>
      </w:r>
      <w:r w:rsidRPr="00E55120">
        <w:rPr>
          <w:rStyle w:val="Emphasis"/>
          <w:rFonts w:asciiTheme="minorHAnsi" w:hAnsiTheme="minorHAnsi" w:cstheme="minorHAnsi"/>
          <w:highlight w:val="green"/>
        </w:rPr>
        <w:t>f private sector miners</w:t>
      </w:r>
      <w:r w:rsidRPr="00E55120">
        <w:rPr>
          <w:rStyle w:val="Emphasis"/>
          <w:rFonts w:asciiTheme="minorHAnsi" w:hAnsiTheme="minorHAnsi" w:cstheme="minorHAnsi"/>
        </w:rPr>
        <w:t xml:space="preserve"> of asteroids </w:t>
      </w:r>
      <w:r w:rsidRPr="00E55120">
        <w:rPr>
          <w:rStyle w:val="Emphasis"/>
          <w:rFonts w:asciiTheme="minorHAnsi" w:hAnsiTheme="minorHAnsi" w:cstheme="minorHAnsi"/>
          <w:highlight w:val="green"/>
        </w:rPr>
        <w:t>know this right</w:t>
      </w:r>
      <w:r w:rsidRPr="00E55120">
        <w:rPr>
          <w:rStyle w:val="Emphasis"/>
          <w:rFonts w:asciiTheme="minorHAnsi" w:hAnsiTheme="minorHAnsi" w:cstheme="minorHAnsi"/>
        </w:rPr>
        <w:t xml:space="preserve"> </w:t>
      </w:r>
      <w:r w:rsidRPr="00E55120">
        <w:rPr>
          <w:rFonts w:asciiTheme="minorHAnsi" w:hAnsiTheme="minorHAnsi" w:cstheme="minorHAnsi"/>
          <w:sz w:val="10"/>
        </w:rPr>
        <w:t>already</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exists, they will have more incentive to extract resources</w:t>
      </w:r>
      <w:r w:rsidRPr="00E55120">
        <w:rPr>
          <w:rFonts w:asciiTheme="minorHAnsi" w:hAnsiTheme="minorHAnsi" w:cstheme="minorHAnsi"/>
          <w:sz w:val="10"/>
        </w:rPr>
        <w:t xml:space="preserve">.' 0 </w:t>
      </w:r>
      <w:r w:rsidRPr="00E55120">
        <w:rPr>
          <w:rStyle w:val="StyleUnderline"/>
          <w:rFonts w:asciiTheme="minorHAnsi" w:hAnsiTheme="minorHAnsi" w:cstheme="minorHAnsi"/>
        </w:rPr>
        <w:t>This</w:t>
      </w:r>
      <w:r w:rsidRPr="00E55120">
        <w:rPr>
          <w:rFonts w:asciiTheme="minorHAnsi" w:hAnsiTheme="minorHAnsi" w:cstheme="minorHAnsi"/>
          <w:sz w:val="10"/>
        </w:rPr>
        <w:t xml:space="preserve">, in turn, </w:t>
      </w:r>
      <w:r w:rsidRPr="00E55120">
        <w:rPr>
          <w:rStyle w:val="StyleUnderline"/>
          <w:rFonts w:asciiTheme="minorHAnsi" w:hAnsiTheme="minorHAnsi" w:cstheme="minorHAnsi"/>
        </w:rPr>
        <w:t xml:space="preserve">would </w:t>
      </w:r>
      <w:r w:rsidRPr="00E55120">
        <w:rPr>
          <w:rStyle w:val="Emphasis"/>
          <w:rFonts w:asciiTheme="minorHAnsi" w:hAnsiTheme="minorHAnsi" w:cstheme="minorHAnsi"/>
          <w:highlight w:val="green"/>
        </w:rPr>
        <w:t>increase the chances of successful missions</w:t>
      </w:r>
      <w:r w:rsidRPr="00E55120">
        <w:rPr>
          <w:rFonts w:asciiTheme="minorHAnsi" w:hAnsiTheme="minorHAnsi" w:cstheme="minorHAnsi"/>
          <w:sz w:val="10"/>
        </w:rPr>
        <w:t xml:space="preserve">, </w:t>
      </w:r>
      <w:r w:rsidRPr="00E55120">
        <w:rPr>
          <w:rStyle w:val="StyleUnderline"/>
          <w:rFonts w:asciiTheme="minorHAnsi" w:hAnsiTheme="minorHAnsi" w:cstheme="minorHAnsi"/>
        </w:rPr>
        <w:t xml:space="preserve">resulting in </w:t>
      </w:r>
      <w:r w:rsidRPr="00E55120">
        <w:rPr>
          <w:rStyle w:val="Emphasis"/>
          <w:rFonts w:asciiTheme="minorHAnsi" w:hAnsiTheme="minorHAnsi" w:cstheme="minorHAnsi"/>
        </w:rPr>
        <w:t>numerous scientific and explorative benefits</w:t>
      </w:r>
      <w:r w:rsidRPr="00E55120">
        <w:rPr>
          <w:rFonts w:asciiTheme="minorHAnsi" w:hAnsiTheme="minorHAnsi" w:cstheme="minorHAnsi"/>
          <w:sz w:val="10"/>
        </w:rPr>
        <w:t xml:space="preserve">, </w:t>
      </w:r>
      <w:r w:rsidRPr="00E55120">
        <w:rPr>
          <w:rStyle w:val="StyleUnderline"/>
          <w:rFonts w:asciiTheme="minorHAnsi" w:hAnsiTheme="minorHAnsi" w:cstheme="minorHAnsi"/>
        </w:rPr>
        <w:t xml:space="preserve">along with the potential replenishment of </w:t>
      </w:r>
      <w:r w:rsidRPr="00E55120">
        <w:rPr>
          <w:rStyle w:val="Emphasis"/>
          <w:rFonts w:asciiTheme="minorHAnsi" w:hAnsiTheme="minorHAnsi" w:cstheme="minorHAnsi"/>
        </w:rPr>
        <w:t>key elements that are becoming increasingly depleted on Earth</w:t>
      </w:r>
      <w:r w:rsidRPr="00E55120">
        <w:rPr>
          <w:rStyle w:val="StyleUnderline"/>
          <w:rFonts w:asciiTheme="minorHAnsi" w:hAnsiTheme="minorHAnsi" w:cstheme="minorHAnsi"/>
        </w:rPr>
        <w:t xml:space="preserve"> yet are still needed for modern industry</w:t>
      </w:r>
      <w:r w:rsidRPr="00E55120">
        <w:rPr>
          <w:rFonts w:asciiTheme="minorHAnsi" w:hAnsiTheme="minorHAnsi" w:cstheme="minorHAnsi"/>
          <w:sz w:val="10"/>
        </w:rPr>
        <w:t xml:space="preserve">. Scientists speculate that </w:t>
      </w:r>
      <w:r w:rsidRPr="00E55120">
        <w:rPr>
          <w:rStyle w:val="StyleUnderline"/>
          <w:rFonts w:asciiTheme="minorHAnsi" w:hAnsiTheme="minorHAnsi" w:cstheme="minorHAnsi"/>
        </w:rPr>
        <w:t xml:space="preserve">key elements needed for modern industry, including </w:t>
      </w:r>
      <w:r w:rsidRPr="00E55120">
        <w:rPr>
          <w:rStyle w:val="Emphasis"/>
          <w:rFonts w:asciiTheme="minorHAnsi" w:hAnsiTheme="minorHAnsi" w:cstheme="minorHAnsi"/>
        </w:rPr>
        <w:t>platinum</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zinc</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copper</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phosphorus</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lead</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gold</w:t>
      </w:r>
      <w:r w:rsidRPr="00E55120">
        <w:rPr>
          <w:rStyle w:val="StyleUnderline"/>
          <w:rFonts w:asciiTheme="minorHAnsi" w:hAnsiTheme="minorHAnsi" w:cstheme="minorHAnsi"/>
        </w:rPr>
        <w:t xml:space="preserve">, and </w:t>
      </w:r>
      <w:r w:rsidRPr="00E55120">
        <w:rPr>
          <w:rStyle w:val="Emphasis"/>
          <w:rFonts w:asciiTheme="minorHAnsi" w:hAnsiTheme="minorHAnsi" w:cstheme="minorHAnsi"/>
        </w:rPr>
        <w:t>indium</w:t>
      </w:r>
      <w:r w:rsidRPr="00E55120">
        <w:rPr>
          <w:rStyle w:val="StyleUnderline"/>
          <w:rFonts w:asciiTheme="minorHAnsi" w:hAnsiTheme="minorHAnsi" w:cstheme="minorHAnsi"/>
        </w:rPr>
        <w:t>, could become depleted on Earth within the next fifty to sixty years</w:t>
      </w:r>
      <w:r w:rsidRPr="00E55120">
        <w:rPr>
          <w:rFonts w:asciiTheme="minorHAnsi" w:hAnsiTheme="minorHAnsi" w:cstheme="minorHAnsi"/>
          <w:sz w:val="10"/>
        </w:rPr>
        <w:t xml:space="preserve">." </w:t>
      </w:r>
      <w:r w:rsidRPr="00E55120">
        <w:rPr>
          <w:rStyle w:val="StyleUnderline"/>
          <w:rFonts w:asciiTheme="minorHAnsi" w:hAnsiTheme="minorHAnsi" w:cstheme="minorHAnsi"/>
        </w:rPr>
        <w:t>Many of these</w:t>
      </w:r>
      <w:r w:rsidRPr="00E55120">
        <w:rPr>
          <w:rFonts w:asciiTheme="minorHAnsi" w:hAnsiTheme="minorHAnsi" w:cstheme="minorHAnsi"/>
          <w:sz w:val="10"/>
        </w:rPr>
        <w:t xml:space="preserve"> metals, such as platinum, are chemical elements that, unlike oil or diamonds, </w:t>
      </w:r>
      <w:r w:rsidRPr="00E55120">
        <w:rPr>
          <w:rStyle w:val="StyleUnderline"/>
          <w:rFonts w:asciiTheme="minorHAnsi" w:hAnsiTheme="minorHAnsi" w:cstheme="minorHAnsi"/>
        </w:rPr>
        <w:t xml:space="preserve">have </w:t>
      </w:r>
      <w:r w:rsidRPr="00E55120">
        <w:rPr>
          <w:rStyle w:val="Emphasis"/>
          <w:rFonts w:asciiTheme="minorHAnsi" w:hAnsiTheme="minorHAnsi" w:cstheme="minorHAnsi"/>
        </w:rPr>
        <w:t>no</w:t>
      </w:r>
      <w:r w:rsidRPr="00E55120">
        <w:rPr>
          <w:rStyle w:val="StyleUnderline"/>
          <w:rFonts w:asciiTheme="minorHAnsi" w:hAnsiTheme="minorHAnsi" w:cstheme="minorHAnsi"/>
        </w:rPr>
        <w:t xml:space="preserve"> synthetic </w:t>
      </w:r>
      <w:r w:rsidRPr="00E55120">
        <w:rPr>
          <w:rStyle w:val="Emphasis"/>
          <w:rFonts w:asciiTheme="minorHAnsi" w:hAnsiTheme="minorHAnsi" w:cstheme="minorHAnsi"/>
        </w:rPr>
        <w:t>alternative</w:t>
      </w:r>
      <w:r w:rsidRPr="00E55120">
        <w:rPr>
          <w:rFonts w:asciiTheme="minorHAnsi" w:hAnsiTheme="minorHAnsi" w:cstheme="minorHAnsi"/>
          <w:sz w:val="10"/>
        </w:rPr>
        <w:t xml:space="preserve">.12 Once the reserves on Earth are mined to complete depletion, </w:t>
      </w:r>
      <w:r w:rsidRPr="00E55120">
        <w:rPr>
          <w:rStyle w:val="StyleUnderline"/>
          <w:rFonts w:asciiTheme="minorHAnsi" w:hAnsiTheme="minorHAnsi" w:cstheme="minorHAnsi"/>
        </w:rPr>
        <w:t xml:space="preserve">industries will be forced to recycle the existing supply of minerals, which will result in </w:t>
      </w:r>
      <w:r w:rsidRPr="00E55120">
        <w:rPr>
          <w:rStyle w:val="Emphasis"/>
          <w:rFonts w:asciiTheme="minorHAnsi" w:hAnsiTheme="minorHAnsi" w:cstheme="minorHAnsi"/>
        </w:rPr>
        <w:t>increased costs</w:t>
      </w:r>
      <w:r w:rsidRPr="00E55120">
        <w:rPr>
          <w:rStyle w:val="StyleUnderline"/>
          <w:rFonts w:asciiTheme="minorHAnsi" w:hAnsiTheme="minorHAnsi" w:cstheme="minorHAnsi"/>
        </w:rPr>
        <w:t xml:space="preserve"> due to increased scarcity</w:t>
      </w:r>
      <w:r w:rsidRPr="00E55120">
        <w:rPr>
          <w:rFonts w:asciiTheme="minorHAnsi" w:hAnsiTheme="minorHAnsi" w:cstheme="minorHAnsi"/>
          <w:sz w:val="10"/>
        </w:rPr>
        <w:t xml:space="preserve">.' 3 However, evidence is accumulating that </w:t>
      </w:r>
      <w:r w:rsidRPr="00E55120">
        <w:rPr>
          <w:rStyle w:val="StyleUnderline"/>
          <w:rFonts w:asciiTheme="minorHAnsi" w:hAnsiTheme="minorHAnsi" w:cstheme="minorHAnsi"/>
        </w:rPr>
        <w:t>asteroids only a few hundred thousand miles away from Earth may be composed of an abundance of natural resources-including many of the minerals being mined to depletion on Earth-that could lead to vast profits</w:t>
      </w:r>
      <w:r w:rsidRPr="00E55120">
        <w:rPr>
          <w:rFonts w:asciiTheme="minorHAnsi" w:hAnsiTheme="minorHAnsi" w:cstheme="minorHAnsi"/>
          <w:sz w:val="10"/>
        </w:rPr>
        <w:t xml:space="preserve">." Most of the minerals being mined on Earth, including gold, iron, platinum, and palladium, originally came from the many asteroids that hit the Earth after the crust cooled during the planet's formation.' </w:t>
      </w:r>
    </w:p>
    <w:p w14:paraId="0E618C33" w14:textId="77777777" w:rsidR="00806982" w:rsidRPr="00E55120" w:rsidRDefault="00806982" w:rsidP="00806982">
      <w:pPr>
        <w:rPr>
          <w:rFonts w:asciiTheme="minorHAnsi" w:hAnsiTheme="minorHAnsi" w:cstheme="minorHAnsi"/>
        </w:rPr>
      </w:pPr>
    </w:p>
    <w:p w14:paraId="4F4C3520"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Space mining is the only way to solve climate change</w:t>
      </w:r>
    </w:p>
    <w:p w14:paraId="399EFA19" w14:textId="77777777" w:rsidR="00806982" w:rsidRPr="00E55120" w:rsidRDefault="00806982" w:rsidP="00806982">
      <w:pPr>
        <w:pStyle w:val="NormalWeb"/>
        <w:shd w:val="clear" w:color="auto" w:fill="FFFFFF"/>
        <w:spacing w:before="0" w:beforeAutospacing="0" w:after="0" w:afterAutospacing="0"/>
        <w:textAlignment w:val="baseline"/>
        <w:rPr>
          <w:rStyle w:val="Style13ptBold"/>
          <w:rFonts w:asciiTheme="minorHAnsi" w:hAnsiTheme="minorHAnsi" w:cstheme="minorHAnsi"/>
          <w:b w:val="0"/>
        </w:rPr>
      </w:pPr>
      <w:r w:rsidRPr="00E55120">
        <w:rPr>
          <w:rStyle w:val="Style13ptBold"/>
          <w:rFonts w:asciiTheme="minorHAnsi" w:hAnsiTheme="minorHAnsi" w:cstheme="minorHAnsi"/>
        </w:rPr>
        <w:t xml:space="preserve">Duran 21, </w:t>
      </w:r>
      <w:r w:rsidRPr="00E55120">
        <w:rPr>
          <w:rStyle w:val="Style13ptBold"/>
          <w:rFonts w:asciiTheme="minorHAnsi" w:hAnsiTheme="minorHAnsi" w:cstheme="minorHAnsi"/>
          <w:b w:val="0"/>
          <w:sz w:val="16"/>
          <w:szCs w:val="16"/>
        </w:rPr>
        <w:t xml:space="preserve">(Paloma Duran is a journalist and industry analyst at Mexico Business News, “Is Space Mining the Best Option to Face Climate Change?”), 11-03-21, Mexico Business News, </w:t>
      </w:r>
      <w:r w:rsidRPr="00E55120">
        <w:rPr>
          <w:rStyle w:val="StyleUnderline"/>
          <w:rFonts w:asciiTheme="minorHAnsi" w:hAnsiTheme="minorHAnsi" w:cstheme="minorHAnsi"/>
          <w:sz w:val="16"/>
          <w:szCs w:val="16"/>
        </w:rPr>
        <w:t>https://mexicobusiness.news/mining/news/space-mining-best-option-face-climate-change // MNHS NL</w:t>
      </w:r>
    </w:p>
    <w:p w14:paraId="22ED5305" w14:textId="77777777" w:rsidR="00806982" w:rsidRPr="00E55120" w:rsidRDefault="00806982" w:rsidP="00806982">
      <w:pPr>
        <w:pStyle w:val="NormalWeb"/>
        <w:shd w:val="clear" w:color="auto" w:fill="FFFFFF"/>
        <w:spacing w:before="0" w:beforeAutospacing="0" w:after="0" w:afterAutospacing="0"/>
        <w:textAlignment w:val="baseline"/>
        <w:rPr>
          <w:rStyle w:val="StyleUnderline"/>
          <w:rFonts w:asciiTheme="minorHAnsi" w:hAnsiTheme="minorHAnsi" w:cstheme="minorHAnsi"/>
        </w:rPr>
      </w:pPr>
    </w:p>
    <w:p w14:paraId="0596BAAA" w14:textId="77777777" w:rsidR="00806982" w:rsidRPr="00E55120" w:rsidRDefault="00806982" w:rsidP="00806982">
      <w:pPr>
        <w:pStyle w:val="NormalWeb"/>
        <w:shd w:val="clear" w:color="auto" w:fill="FFFFFF"/>
        <w:spacing w:before="0" w:beforeAutospacing="0" w:after="0" w:afterAutospacing="0"/>
        <w:textAlignment w:val="baseline"/>
        <w:rPr>
          <w:rFonts w:asciiTheme="minorHAnsi" w:hAnsiTheme="minorHAnsi" w:cstheme="minorHAnsi"/>
          <w:color w:val="333333"/>
          <w:sz w:val="22"/>
        </w:rPr>
      </w:pPr>
      <w:r w:rsidRPr="00E55120">
        <w:rPr>
          <w:rStyle w:val="StyleUnderline"/>
          <w:rFonts w:asciiTheme="minorHAnsi" w:hAnsiTheme="minorHAnsi" w:cstheme="minorHAnsi"/>
          <w:highlight w:val="green"/>
        </w:rPr>
        <w:t>Going to net zero means that more mining is needed</w:t>
      </w:r>
      <w:r w:rsidRPr="00E55120">
        <w:rPr>
          <w:rStyle w:val="StyleUnderline"/>
          <w:rFonts w:asciiTheme="minorHAnsi" w:hAnsiTheme="minorHAnsi" w:cstheme="minorHAnsi"/>
        </w:rPr>
        <w:t xml:space="preserve">. Experts have said that </w:t>
      </w:r>
      <w:r w:rsidRPr="00E55120">
        <w:rPr>
          <w:rStyle w:val="StyleUnderline"/>
          <w:rFonts w:asciiTheme="minorHAnsi" w:hAnsiTheme="minorHAnsi" w:cstheme="minorHAnsi"/>
          <w:highlight w:val="green"/>
        </w:rPr>
        <w:t>the current supply cannot support the</w:t>
      </w:r>
      <w:r w:rsidRPr="00E55120">
        <w:rPr>
          <w:rStyle w:val="StyleUnderline"/>
          <w:rFonts w:asciiTheme="minorHAnsi" w:hAnsiTheme="minorHAnsi" w:cstheme="minorHAnsi"/>
        </w:rPr>
        <w:t xml:space="preserve"> necessary </w:t>
      </w:r>
      <w:r w:rsidRPr="00E55120">
        <w:rPr>
          <w:rStyle w:val="StyleUnderline"/>
          <w:rFonts w:asciiTheme="minorHAnsi" w:hAnsiTheme="minorHAnsi" w:cstheme="minorHAnsi"/>
          <w:highlight w:val="green"/>
        </w:rPr>
        <w:t>metals</w:t>
      </w:r>
      <w:r w:rsidRPr="00E55120">
        <w:rPr>
          <w:rStyle w:val="StyleUnderline"/>
          <w:rFonts w:asciiTheme="minorHAnsi" w:hAnsiTheme="minorHAnsi" w:cstheme="minorHAnsi"/>
        </w:rPr>
        <w:t xml:space="preserve"> demand </w:t>
      </w:r>
      <w:r w:rsidRPr="00E55120">
        <w:rPr>
          <w:rStyle w:val="StyleUnderline"/>
          <w:rFonts w:asciiTheme="minorHAnsi" w:hAnsiTheme="minorHAnsi" w:cstheme="minorHAnsi"/>
          <w:highlight w:val="green"/>
        </w:rPr>
        <w:t>for the green transition</w:t>
      </w:r>
      <w:r w:rsidRPr="00E55120">
        <w:rPr>
          <w:rStyle w:val="StyleUnderline"/>
          <w:rFonts w:asciiTheme="minorHAnsi" w:hAnsiTheme="minorHAnsi" w:cstheme="minorHAnsi"/>
        </w:rPr>
        <w:t xml:space="preserve">. As a result, </w:t>
      </w:r>
      <w:r w:rsidRPr="00E55120">
        <w:rPr>
          <w:rStyle w:val="StyleUnderline"/>
          <w:rFonts w:asciiTheme="minorHAnsi" w:hAnsiTheme="minorHAnsi" w:cstheme="minorHAnsi"/>
          <w:highlight w:val="green"/>
        </w:rPr>
        <w:t>new mining alternatives have gained</w:t>
      </w:r>
      <w:r w:rsidRPr="00E55120">
        <w:rPr>
          <w:rStyle w:val="StyleUnderline"/>
          <w:rFonts w:asciiTheme="minorHAnsi" w:hAnsiTheme="minorHAnsi" w:cstheme="minorHAnsi"/>
        </w:rPr>
        <w:t xml:space="preserve"> greater </w:t>
      </w:r>
      <w:r w:rsidRPr="00E55120">
        <w:rPr>
          <w:rStyle w:val="StyleUnderline"/>
          <w:rFonts w:asciiTheme="minorHAnsi" w:hAnsiTheme="minorHAnsi" w:cstheme="minorHAnsi"/>
          <w:highlight w:val="green"/>
        </w:rPr>
        <w:t>relevance</w:t>
      </w:r>
      <w:r w:rsidRPr="00E55120">
        <w:rPr>
          <w:rStyle w:val="StyleUnderline"/>
          <w:rFonts w:asciiTheme="minorHAnsi" w:hAnsiTheme="minorHAnsi" w:cstheme="minorHAnsi"/>
        </w:rPr>
        <w:t xml:space="preserve">, among them is </w:t>
      </w:r>
      <w:r w:rsidRPr="00E55120">
        <w:rPr>
          <w:rStyle w:val="StyleUnderline"/>
          <w:rFonts w:asciiTheme="minorHAnsi" w:hAnsiTheme="minorHAnsi" w:cstheme="minorHAnsi"/>
          <w:highlight w:val="green"/>
        </w:rPr>
        <w:t>space mining</w:t>
      </w:r>
      <w:r w:rsidRPr="00E55120">
        <w:rPr>
          <w:rFonts w:asciiTheme="minorHAnsi" w:hAnsiTheme="minorHAnsi" w:cstheme="minorHAnsi"/>
          <w:color w:val="333333"/>
          <w:sz w:val="22"/>
          <w:bdr w:val="none" w:sz="0" w:space="0" w:color="auto" w:frame="1"/>
        </w:rPr>
        <w:t>. Several countries, including Mexico, have shown their interest in this alternative, creating a new space race.</w:t>
      </w:r>
      <w:r w:rsidRPr="00E55120">
        <w:rPr>
          <w:rFonts w:asciiTheme="minorHAnsi" w:hAnsiTheme="minorHAnsi" w:cstheme="minorHAnsi"/>
          <w:color w:val="333333"/>
          <w:sz w:val="22"/>
        </w:rPr>
        <w:t xml:space="preserve"> </w:t>
      </w:r>
      <w:r w:rsidRPr="00E55120">
        <w:rPr>
          <w:rFonts w:asciiTheme="minorHAnsi" w:hAnsiTheme="minorHAnsi" w:cstheme="minorHAnsi"/>
          <w:color w:val="333333"/>
          <w:sz w:val="22"/>
          <w:bdr w:val="none" w:sz="0" w:space="0" w:color="auto" w:frame="1"/>
        </w:rPr>
        <w:t>“</w:t>
      </w:r>
      <w:r w:rsidRPr="00E55120">
        <w:rPr>
          <w:rStyle w:val="StyleUnderline"/>
          <w:rFonts w:asciiTheme="minorHAnsi" w:hAnsiTheme="minorHAnsi" w:cstheme="minorHAnsi"/>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55120">
        <w:rPr>
          <w:rFonts w:asciiTheme="minorHAnsi" w:hAnsiTheme="minorHAnsi" w:cstheme="minorHAnsi"/>
          <w:color w:val="333333"/>
          <w:sz w:val="22"/>
          <w:bdr w:val="none" w:sz="0" w:space="0" w:color="auto" w:frame="1"/>
        </w:rPr>
        <w:t>” said Dr. Phil Metzger, Planetary Scientist at the University of Central Florida.</w:t>
      </w:r>
      <w:r w:rsidRPr="00E55120">
        <w:rPr>
          <w:rFonts w:asciiTheme="minorHAnsi" w:hAnsiTheme="minorHAnsi" w:cstheme="minorHAnsi"/>
          <w:color w:val="333333"/>
          <w:sz w:val="22"/>
        </w:rPr>
        <w:t xml:space="preserve"> </w:t>
      </w:r>
      <w:r w:rsidRPr="00E55120">
        <w:rPr>
          <w:rStyle w:val="StyleUnderline"/>
          <w:rFonts w:asciiTheme="minorHAnsi" w:hAnsiTheme="minorHAnsi" w:cstheme="minorHAnsi"/>
        </w:rPr>
        <w:t xml:space="preserve">Currently, there are several attempts to address global warming and transition to a net zero carbon economy. There has been an increasing interest in </w:t>
      </w:r>
      <w:r w:rsidRPr="00E55120">
        <w:rPr>
          <w:rStyle w:val="StyleUnderline"/>
          <w:rFonts w:asciiTheme="minorHAnsi" w:hAnsiTheme="minorHAnsi" w:cstheme="minorHAnsi"/>
          <w:highlight w:val="green"/>
        </w:rPr>
        <w:t>renewable energy and infrastructure</w:t>
      </w:r>
      <w:r w:rsidRPr="00E55120">
        <w:rPr>
          <w:rStyle w:val="StyleUnderline"/>
          <w:rFonts w:asciiTheme="minorHAnsi" w:hAnsiTheme="minorHAnsi" w:cstheme="minorHAnsi"/>
        </w:rPr>
        <w:t xml:space="preserve">, which </w:t>
      </w:r>
      <w:r w:rsidRPr="00E55120">
        <w:rPr>
          <w:rStyle w:val="StyleUnderline"/>
          <w:rFonts w:asciiTheme="minorHAnsi" w:hAnsiTheme="minorHAnsi" w:cstheme="minorHAnsi"/>
          <w:highlight w:val="green"/>
        </w:rPr>
        <w:t>has increased demand for</w:t>
      </w:r>
      <w:r w:rsidRPr="00E55120">
        <w:rPr>
          <w:rStyle w:val="StyleUnderline"/>
          <w:rFonts w:asciiTheme="minorHAnsi" w:hAnsiTheme="minorHAnsi" w:cstheme="minorHAnsi"/>
        </w:rPr>
        <w:t xml:space="preserve"> various minerals, especially lithium, cobalt, nickel, copper and </w:t>
      </w:r>
      <w:r w:rsidRPr="00E55120">
        <w:rPr>
          <w:rStyle w:val="StyleUnderline"/>
          <w:rFonts w:asciiTheme="minorHAnsi" w:hAnsiTheme="minorHAnsi" w:cstheme="minorHAnsi"/>
          <w:highlight w:val="green"/>
        </w:rPr>
        <w:t>rare earth elements</w:t>
      </w:r>
      <w:r w:rsidRPr="00E55120">
        <w:rPr>
          <w:rStyle w:val="StyleUnderline"/>
          <w:rFonts w:asciiTheme="minorHAnsi" w:hAnsiTheme="minorHAnsi" w:cstheme="minorHAnsi"/>
        </w:rPr>
        <w:t>.</w:t>
      </w:r>
      <w:r w:rsidRPr="00E55120">
        <w:rPr>
          <w:rFonts w:asciiTheme="minorHAnsi" w:hAnsiTheme="minorHAnsi" w:cstheme="minorHAnsi"/>
          <w:color w:val="333333"/>
          <w:sz w:val="22"/>
          <w:bdr w:val="none" w:sz="0" w:space="0" w:color="auto" w:frame="1"/>
        </w:rPr>
        <w:t xml:space="preserve"> However, according to experts, </w:t>
      </w:r>
      <w:r w:rsidRPr="00E55120">
        <w:rPr>
          <w:rStyle w:val="StyleUnderline"/>
          <w:rFonts w:asciiTheme="minorHAnsi" w:hAnsiTheme="minorHAnsi" w:cstheme="minorHAnsi"/>
          <w:highlight w:val="green"/>
        </w:rPr>
        <w:t>the world</w:t>
      </w:r>
      <w:r w:rsidRPr="00E55120">
        <w:rPr>
          <w:rStyle w:val="StyleUnderline"/>
          <w:rFonts w:asciiTheme="minorHAnsi" w:hAnsiTheme="minorHAnsi" w:cstheme="minorHAnsi"/>
        </w:rPr>
        <w:t xml:space="preserve"> is close to </w:t>
      </w:r>
      <w:r w:rsidRPr="00E55120">
        <w:rPr>
          <w:rStyle w:val="StyleUnderline"/>
          <w:rFonts w:asciiTheme="minorHAnsi" w:hAnsiTheme="minorHAnsi" w:cstheme="minorHAnsi"/>
          <w:highlight w:val="green"/>
        </w:rPr>
        <w:t>entering a metals supercycle</w:t>
      </w:r>
      <w:r w:rsidRPr="00E55120">
        <w:rPr>
          <w:rStyle w:val="StyleUnderline"/>
          <w:rFonts w:asciiTheme="minorHAnsi" w:hAnsiTheme="minorHAnsi" w:cstheme="minorHAnsi"/>
        </w:rPr>
        <w:t>, where demand will exceed available supply, causing prices to skyrocket. Consequently, the mining industry has sought alternatives to achieve the required supply</w:t>
      </w:r>
      <w:r w:rsidRPr="00E55120">
        <w:rPr>
          <w:rFonts w:asciiTheme="minorHAnsi" w:hAnsiTheme="minorHAnsi" w:cstheme="minorHAnsi"/>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55120">
        <w:rPr>
          <w:rFonts w:asciiTheme="minorHAnsi" w:hAnsiTheme="minorHAnsi" w:cstheme="minorHAnsi"/>
          <w:color w:val="333333"/>
          <w:sz w:val="22"/>
        </w:rPr>
        <w:t xml:space="preserve"> </w:t>
      </w:r>
      <w:r w:rsidRPr="00E55120">
        <w:rPr>
          <w:rFonts w:asciiTheme="minorHAnsi" w:hAnsiTheme="minorHAnsi" w:cstheme="minorHAnsi"/>
          <w:color w:val="333333"/>
          <w:sz w:val="22"/>
          <w:bdr w:val="none" w:sz="0" w:space="0" w:color="auto" w:frame="1"/>
        </w:rPr>
        <w:t xml:space="preserve">Despite the lack of knowledge regarding </w:t>
      </w:r>
      <w:r w:rsidRPr="00E55120">
        <w:rPr>
          <w:rStyle w:val="StyleUnderline"/>
          <w:rFonts w:asciiTheme="minorHAnsi" w:hAnsiTheme="minorHAnsi" w:cstheme="minorHAnsi"/>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55120">
        <w:rPr>
          <w:rStyle w:val="StyleUnderline"/>
          <w:rFonts w:asciiTheme="minorHAnsi" w:hAnsiTheme="minorHAnsi" w:cstheme="minorHAnsi"/>
          <w:highlight w:val="green"/>
        </w:rPr>
        <w:t>within the solar system there are</w:t>
      </w:r>
      <w:r w:rsidRPr="00E55120">
        <w:rPr>
          <w:rStyle w:val="StyleUnderline"/>
          <w:rFonts w:asciiTheme="minorHAnsi" w:hAnsiTheme="minorHAnsi" w:cstheme="minorHAnsi"/>
        </w:rPr>
        <w:t xml:space="preserve"> countless </w:t>
      </w:r>
      <w:r w:rsidRPr="00E55120">
        <w:rPr>
          <w:rStyle w:val="StyleUnderline"/>
          <w:rFonts w:asciiTheme="minorHAnsi" w:hAnsiTheme="minorHAnsi" w:cstheme="minorHAnsi"/>
          <w:highlight w:val="green"/>
        </w:rPr>
        <w:t>bodies rich in</w:t>
      </w:r>
      <w:r w:rsidRPr="00E55120">
        <w:rPr>
          <w:rStyle w:val="StyleUnderline"/>
          <w:rFonts w:asciiTheme="minorHAnsi" w:hAnsiTheme="minorHAnsi" w:cstheme="minorHAnsi"/>
        </w:rPr>
        <w:t xml:space="preserve"> minerals, ores and </w:t>
      </w:r>
      <w:r w:rsidRPr="00E55120">
        <w:rPr>
          <w:rStyle w:val="StyleUnderline"/>
          <w:rFonts w:asciiTheme="minorHAnsi" w:hAnsiTheme="minorHAnsi" w:cstheme="minorHAnsi"/>
          <w:highlight w:val="green"/>
        </w:rPr>
        <w:t>elements</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that will</w:t>
      </w:r>
      <w:r w:rsidRPr="00E55120">
        <w:rPr>
          <w:rStyle w:val="StyleUnderline"/>
          <w:rFonts w:asciiTheme="minorHAnsi" w:hAnsiTheme="minorHAnsi" w:cstheme="minorHAnsi"/>
        </w:rPr>
        <w:t xml:space="preserve"> accelerate the </w:t>
      </w:r>
      <w:r w:rsidRPr="00E55120">
        <w:rPr>
          <w:rStyle w:val="StyleUnderline"/>
          <w:rFonts w:asciiTheme="minorHAnsi" w:hAnsiTheme="minorHAnsi" w:cstheme="minorHAnsi"/>
          <w:highlight w:val="green"/>
        </w:rPr>
        <w:t>fight</w:t>
      </w:r>
      <w:r w:rsidRPr="00E55120">
        <w:rPr>
          <w:rStyle w:val="StyleUnderline"/>
          <w:rFonts w:asciiTheme="minorHAnsi" w:hAnsiTheme="minorHAnsi" w:cstheme="minorHAnsi"/>
        </w:rPr>
        <w:t xml:space="preserve"> against </w:t>
      </w:r>
      <w:r w:rsidRPr="00E55120">
        <w:rPr>
          <w:rStyle w:val="StyleUnderline"/>
          <w:rFonts w:asciiTheme="minorHAnsi" w:hAnsiTheme="minorHAnsi" w:cstheme="minorHAnsi"/>
          <w:highlight w:val="green"/>
        </w:rPr>
        <w:t>climate change</w:t>
      </w:r>
      <w:r w:rsidRPr="00E55120">
        <w:rPr>
          <w:rStyle w:val="StyleUnderline"/>
          <w:rFonts w:asciiTheme="minorHAnsi" w:hAnsiTheme="minorHAnsi" w:cstheme="minorHAnsi"/>
        </w:rPr>
        <w:t>.</w:t>
      </w:r>
      <w:r w:rsidRPr="00E55120">
        <w:rPr>
          <w:rFonts w:asciiTheme="minorHAnsi" w:hAnsiTheme="minorHAnsi" w:cstheme="minorHAnsi"/>
          <w:color w:val="333333"/>
          <w:sz w:val="22"/>
        </w:rPr>
        <w:t xml:space="preserve"> </w:t>
      </w:r>
      <w:r w:rsidRPr="00E55120">
        <w:rPr>
          <w:rStyle w:val="StyleUnderline"/>
          <w:rFonts w:asciiTheme="minorHAnsi" w:hAnsiTheme="minorHAnsi" w:cstheme="minorHAnsi"/>
        </w:rPr>
        <w:t xml:space="preserve">“There will come a point when there is nothing left to mine on the surface, prompting mines to reach even further below. But even those </w:t>
      </w:r>
      <w:r w:rsidRPr="00E55120">
        <w:rPr>
          <w:rStyle w:val="StyleUnderline"/>
          <w:rFonts w:asciiTheme="minorHAnsi" w:hAnsiTheme="minorHAnsi" w:cstheme="minorHAnsi"/>
          <w:highlight w:val="green"/>
        </w:rPr>
        <w:t>resources are destined to run out</w:t>
      </w:r>
      <w:r w:rsidRPr="00E55120">
        <w:rPr>
          <w:rStyle w:val="StyleUnderline"/>
          <w:rFonts w:asciiTheme="minorHAnsi" w:hAnsiTheme="minorHAnsi" w:cstheme="minorHAnsi"/>
        </w:rPr>
        <w:t xml:space="preserve"> and so we will aim toward ocean mining, which already has specific technologies that are being developed.</w:t>
      </w:r>
      <w:r w:rsidRPr="00E55120">
        <w:rPr>
          <w:rFonts w:asciiTheme="minorHAnsi" w:hAnsiTheme="minorHAnsi" w:cstheme="minorHAnsi"/>
          <w:color w:val="333333"/>
          <w:sz w:val="22"/>
          <w:bdr w:val="none" w:sz="0" w:space="0" w:color="auto" w:frame="1"/>
        </w:rPr>
        <w:t xml:space="preserve"> Nevertheless, even those mines are limited as well. The mine of the future, which today may seem unlikely, will no longer be on our planet. </w:t>
      </w:r>
      <w:r w:rsidRPr="00E55120">
        <w:rPr>
          <w:rStyle w:val="StyleUnderline"/>
          <w:rFonts w:asciiTheme="minorHAnsi" w:hAnsiTheme="minorHAnsi" w:cstheme="minorHAnsi"/>
        </w:rPr>
        <w:t xml:space="preserve">There will be a time when </w:t>
      </w:r>
      <w:r w:rsidRPr="00E55120">
        <w:rPr>
          <w:rStyle w:val="StyleUnderline"/>
          <w:rFonts w:asciiTheme="minorHAnsi" w:hAnsiTheme="minorHAnsi" w:cstheme="minorHAnsi"/>
          <w:highlight w:val="green"/>
        </w:rPr>
        <w:t>space mining</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will be</w:t>
      </w:r>
      <w:r w:rsidRPr="00E55120">
        <w:rPr>
          <w:rStyle w:val="StyleUnderline"/>
          <w:rFonts w:asciiTheme="minorHAnsi" w:hAnsiTheme="minorHAnsi" w:cstheme="minorHAnsi"/>
        </w:rPr>
        <w:t xml:space="preserve"> as </w:t>
      </w:r>
      <w:r w:rsidRPr="00E55120">
        <w:rPr>
          <w:rStyle w:val="StyleUnderline"/>
          <w:rFonts w:asciiTheme="minorHAnsi" w:hAnsiTheme="minorHAnsi" w:cstheme="minorHAnsi"/>
          <w:highlight w:val="green"/>
        </w:rPr>
        <w:t>common</w:t>
      </w:r>
      <w:r w:rsidRPr="00E55120">
        <w:rPr>
          <w:rStyle w:val="StyleUnderline"/>
          <w:rFonts w:asciiTheme="minorHAnsi" w:hAnsiTheme="minorHAnsi" w:cstheme="minorHAnsi"/>
        </w:rPr>
        <w:t xml:space="preserve"> as an open leach mine,</w:t>
      </w:r>
      <w:r w:rsidRPr="00E55120">
        <w:rPr>
          <w:rFonts w:asciiTheme="minorHAnsi" w:hAnsiTheme="minorHAnsi" w:cstheme="minorHAnsi"/>
          <w:color w:val="333333"/>
          <w:sz w:val="22"/>
          <w:bdr w:val="none" w:sz="0" w:space="0" w:color="auto" w:frame="1"/>
        </w:rPr>
        <w:t>” Eder Lugo, Minerals Head at Siemens, told MBN.</w:t>
      </w:r>
      <w:r w:rsidRPr="00E55120">
        <w:rPr>
          <w:rFonts w:asciiTheme="minorHAnsi" w:hAnsiTheme="minorHAnsi" w:cstheme="minorHAnsi"/>
          <w:color w:val="333333"/>
          <w:sz w:val="22"/>
        </w:rPr>
        <w:t xml:space="preserve"> </w:t>
      </w:r>
      <w:r w:rsidRPr="00E55120">
        <w:rPr>
          <w:rFonts w:asciiTheme="minorHAnsi" w:hAnsiTheme="minorHAnsi" w:cstheme="minorHAnsi"/>
          <w:color w:val="333333"/>
          <w:sz w:val="22"/>
          <w:bdr w:val="none" w:sz="0" w:space="0" w:color="auto" w:frame="1"/>
        </w:rPr>
        <w:t xml:space="preserve">More than 150 million asteroids measuring approximately 100m are believed to be in the inner solar system alone. </w:t>
      </w:r>
      <w:r w:rsidRPr="00E55120">
        <w:rPr>
          <w:rStyle w:val="StyleUnderline"/>
          <w:rFonts w:asciiTheme="minorHAnsi" w:hAnsiTheme="minorHAnsi" w:cstheme="minorHAnsi"/>
        </w:rPr>
        <w:t xml:space="preserve">In addition, </w:t>
      </w:r>
      <w:r w:rsidRPr="00E55120">
        <w:rPr>
          <w:rStyle w:val="StyleUnderline"/>
          <w:rFonts w:asciiTheme="minorHAnsi" w:hAnsiTheme="minorHAnsi" w:cstheme="minorHAnsi"/>
          <w:highlight w:val="green"/>
        </w:rPr>
        <w:t>astronomers have</w:t>
      </w:r>
      <w:r w:rsidRPr="00E55120">
        <w:rPr>
          <w:rStyle w:val="StyleUnderline"/>
          <w:rFonts w:asciiTheme="minorHAnsi" w:hAnsiTheme="minorHAnsi" w:cstheme="minorHAnsi"/>
        </w:rPr>
        <w:t xml:space="preserve"> also </w:t>
      </w:r>
      <w:r w:rsidRPr="00E55120">
        <w:rPr>
          <w:rStyle w:val="StyleUnderline"/>
          <w:rFonts w:asciiTheme="minorHAnsi" w:hAnsiTheme="minorHAnsi" w:cstheme="minorHAnsi"/>
          <w:highlight w:val="green"/>
        </w:rPr>
        <w:t>identified abundant minerals near the Earth’s space</w:t>
      </w:r>
      <w:r w:rsidRPr="00E55120">
        <w:rPr>
          <w:rStyle w:val="StyleUnderline"/>
          <w:rFonts w:asciiTheme="minorHAnsi" w:hAnsiTheme="minorHAnsi" w:cstheme="minorHAnsi"/>
        </w:rPr>
        <w:t xml:space="preserve"> and the Main Asteroid Belt.</w:t>
      </w:r>
      <w:r w:rsidRPr="00E55120">
        <w:rPr>
          <w:rFonts w:asciiTheme="minorHAnsi" w:hAnsiTheme="minorHAnsi" w:cstheme="minorHAnsi"/>
          <w:color w:val="333333"/>
          <w:sz w:val="22"/>
          <w:bdr w:val="none" w:sz="0" w:space="0" w:color="auto" w:frame="1"/>
        </w:rPr>
        <w:t xml:space="preserve"> There are three main groups into which asteroids are divided: C- type, S- type, and M- type. </w:t>
      </w:r>
      <w:r w:rsidRPr="00E55120">
        <w:rPr>
          <w:rStyle w:val="StyleUnderline"/>
          <w:rFonts w:asciiTheme="minorHAnsi" w:hAnsiTheme="minorHAnsi" w:cstheme="minorHAnsi"/>
        </w:rPr>
        <w:t>The last two groups are the most abundant in minerals such as gold, platinum, cobalt, zinc, tin, lead, indium, silver, copper and rare earth metals. "Energy is limited here.</w:t>
      </w:r>
      <w:r w:rsidRPr="00E55120">
        <w:rPr>
          <w:rFonts w:asciiTheme="minorHAnsi" w:hAnsiTheme="minorHAnsi" w:cstheme="minorHAnsi"/>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0283C90E"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Anthropogenic warming causes extinction --- mitigation efforts now are key</w:t>
      </w:r>
    </w:p>
    <w:p w14:paraId="14C4C188" w14:textId="77777777" w:rsidR="00806982" w:rsidRPr="00E55120" w:rsidRDefault="00806982" w:rsidP="00806982">
      <w:pPr>
        <w:rPr>
          <w:rFonts w:asciiTheme="minorHAnsi" w:hAnsiTheme="minorHAnsi" w:cstheme="minorHAnsi"/>
          <w:b/>
          <w:sz w:val="16"/>
        </w:rPr>
      </w:pPr>
      <w:r w:rsidRPr="00E55120">
        <w:rPr>
          <w:rStyle w:val="Style13ptBold"/>
          <w:rFonts w:asciiTheme="minorHAnsi" w:hAnsiTheme="minorHAnsi" w:cstheme="minorHAnsi"/>
        </w:rPr>
        <w:t>Griffin, 2015</w:t>
      </w:r>
      <w:r w:rsidRPr="00E55120">
        <w:rPr>
          <w:rStyle w:val="Style13ptBold"/>
          <w:rFonts w:asciiTheme="minorHAnsi" w:hAnsiTheme="minorHAnsi" w:cstheme="minorHAnsi"/>
          <w:sz w:val="16"/>
        </w:rPr>
        <w:t xml:space="preserve"> </w:t>
      </w:r>
      <w:r w:rsidRPr="00E55120">
        <w:rPr>
          <w:rFonts w:asciiTheme="minorHAnsi" w:hAnsiTheme="minorHAnsi" w:cstheme="minorHAnsi"/>
          <w:sz w:val="16"/>
        </w:rPr>
        <w:t xml:space="preserve">(David, Professor of Philosophy at Claremont, “The climate is ruined. So can civilization even survive?”, CNN, 4/14/2015, </w:t>
      </w:r>
      <w:hyperlink r:id="rId17" w:history="1">
        <w:r w:rsidRPr="00E55120">
          <w:rPr>
            <w:rStyle w:val="Hyperlink"/>
            <w:rFonts w:asciiTheme="minorHAnsi" w:hAnsiTheme="minorHAnsi" w:cstheme="minorHAnsi"/>
            <w:sz w:val="16"/>
          </w:rPr>
          <w:t>http://www.cnn.com/2015/01/14/opinion/co2-crisis-griffin/</w:t>
        </w:r>
      </w:hyperlink>
      <w:r w:rsidRPr="00E55120">
        <w:rPr>
          <w:rFonts w:asciiTheme="minorHAnsi" w:hAnsiTheme="minorHAnsi" w:cstheme="minorHAnsi"/>
          <w:sz w:val="16"/>
        </w:rPr>
        <w:t xml:space="preserve"> )</w:t>
      </w:r>
    </w:p>
    <w:p w14:paraId="5B412EA9" w14:textId="77777777" w:rsidR="00806982" w:rsidRPr="00E55120" w:rsidRDefault="00806982" w:rsidP="00806982">
      <w:pPr>
        <w:rPr>
          <w:rStyle w:val="Emphasis"/>
          <w:rFonts w:asciiTheme="minorHAnsi" w:hAnsiTheme="minorHAnsi" w:cstheme="minorHAnsi"/>
        </w:rPr>
      </w:pPr>
      <w:r w:rsidRPr="00E55120">
        <w:rPr>
          <w:rFonts w:asciiTheme="minorHAnsi" w:hAnsiTheme="minorHAnsi" w:cstheme="minorHAnsi"/>
          <w:sz w:val="16"/>
        </w:rPr>
        <w:t xml:space="preserve">Although most of us worry about other things, </w:t>
      </w:r>
      <w:r w:rsidRPr="00E55120">
        <w:rPr>
          <w:rStyle w:val="StyleUnderline"/>
          <w:rFonts w:asciiTheme="minorHAnsi" w:hAnsiTheme="minorHAnsi" w:cstheme="minorHAnsi"/>
        </w:rPr>
        <w:t>climate scientists have become increasingly worried about the survival of civilization. For</w:t>
      </w:r>
      <w:r w:rsidRPr="00E55120">
        <w:rPr>
          <w:rFonts w:asciiTheme="minorHAnsi" w:hAnsiTheme="minorHAnsi" w:cstheme="minorHAnsi"/>
          <w:sz w:val="16"/>
        </w:rPr>
        <w:t xml:space="preserve"> example, Lonnie Thompson, who received the U.S. National Medal of Science in 2010, said that </w:t>
      </w:r>
      <w:r w:rsidRPr="00E55120">
        <w:rPr>
          <w:rStyle w:val="Emphasis"/>
          <w:rFonts w:asciiTheme="minorHAnsi" w:hAnsiTheme="minorHAnsi" w:cstheme="minorHAnsi"/>
          <w:highlight w:val="green"/>
        </w:rPr>
        <w:t>virtually all climatologists "are</w:t>
      </w:r>
      <w:r w:rsidRPr="00E55120">
        <w:rPr>
          <w:rStyle w:val="Emphasis"/>
          <w:rFonts w:asciiTheme="minorHAnsi" w:hAnsiTheme="minorHAnsi" w:cstheme="minorHAnsi"/>
        </w:rPr>
        <w:t xml:space="preserve"> now </w:t>
      </w:r>
      <w:r w:rsidRPr="00E55120">
        <w:rPr>
          <w:rStyle w:val="Emphasis"/>
          <w:rFonts w:asciiTheme="minorHAnsi" w:hAnsiTheme="minorHAnsi" w:cstheme="minorHAnsi"/>
          <w:highlight w:val="green"/>
        </w:rPr>
        <w:t>convinced</w:t>
      </w:r>
      <w:r w:rsidRPr="00E55120">
        <w:rPr>
          <w:rStyle w:val="Emphasis"/>
          <w:rFonts w:asciiTheme="minorHAnsi" w:hAnsiTheme="minorHAnsi" w:cstheme="minorHAnsi"/>
        </w:rPr>
        <w:t xml:space="preserve"> that global </w:t>
      </w:r>
      <w:r w:rsidRPr="00E55120">
        <w:rPr>
          <w:rStyle w:val="Emphasis"/>
          <w:rFonts w:asciiTheme="minorHAnsi" w:hAnsiTheme="minorHAnsi" w:cstheme="minorHAnsi"/>
          <w:highlight w:val="green"/>
        </w:rPr>
        <w:t xml:space="preserve">warming poses a clear and present danger </w:t>
      </w:r>
      <w:r w:rsidRPr="00E55120">
        <w:rPr>
          <w:rStyle w:val="Emphasis"/>
          <w:rFonts w:asciiTheme="minorHAnsi" w:hAnsiTheme="minorHAnsi" w:cstheme="minorHAnsi"/>
        </w:rPr>
        <w:t xml:space="preserve">to civilization." </w:t>
      </w:r>
      <w:r w:rsidRPr="00E55120">
        <w:rPr>
          <w:rFonts w:asciiTheme="minorHAnsi" w:hAnsiTheme="minorHAnsi" w:cstheme="minorHAnsi"/>
          <w:sz w:val="16"/>
        </w:rPr>
        <w:t xml:space="preserve">Informed journalists share this concern. </w:t>
      </w:r>
      <w:r w:rsidRPr="00E55120">
        <w:rPr>
          <w:rStyle w:val="StyleUnderline"/>
          <w:rFonts w:asciiTheme="minorHAnsi" w:hAnsiTheme="minorHAnsi" w:cstheme="minorHAnsi"/>
        </w:rPr>
        <w:t>The climate crisis "threatens the survival of our civilization," said Pulitzer Prize-winner Ross Gelbspan. Mark Hertsgaard agrees</w:t>
      </w:r>
      <w:r w:rsidRPr="00E55120">
        <w:rPr>
          <w:rFonts w:asciiTheme="minorHAnsi" w:hAnsiTheme="minorHAnsi" w:cstheme="minorHAnsi"/>
          <w:sz w:val="16"/>
        </w:rPr>
        <w:t xml:space="preserve">, </w:t>
      </w:r>
      <w:r w:rsidRPr="00E55120">
        <w:rPr>
          <w:rStyle w:val="Emphasis"/>
          <w:rFonts w:asciiTheme="minorHAnsi" w:hAnsiTheme="minorHAnsi" w:cstheme="minorHAnsi"/>
        </w:rPr>
        <w:t xml:space="preserve">saying that the </w:t>
      </w:r>
      <w:r w:rsidRPr="00E55120">
        <w:rPr>
          <w:rStyle w:val="Emphasis"/>
          <w:rFonts w:asciiTheme="minorHAnsi" w:hAnsiTheme="minorHAnsi" w:cstheme="minorHAnsi"/>
          <w:highlight w:val="green"/>
        </w:rPr>
        <w:t>continuation</w:t>
      </w:r>
      <w:r w:rsidRPr="00E55120">
        <w:rPr>
          <w:rStyle w:val="Emphasis"/>
          <w:rFonts w:asciiTheme="minorHAnsi" w:hAnsiTheme="minorHAnsi" w:cstheme="minorHAnsi"/>
        </w:rPr>
        <w:t xml:space="preserve"> of global warming </w:t>
      </w:r>
      <w:r w:rsidRPr="00E55120">
        <w:rPr>
          <w:rStyle w:val="Emphasis"/>
          <w:rFonts w:asciiTheme="minorHAnsi" w:hAnsiTheme="minorHAnsi" w:cstheme="minorHAnsi"/>
          <w:highlight w:val="green"/>
        </w:rPr>
        <w:t>"would create planetary conditions all but certain to end civilization</w:t>
      </w:r>
      <w:r w:rsidRPr="00E55120">
        <w:rPr>
          <w:rStyle w:val="Emphasis"/>
          <w:rFonts w:asciiTheme="minorHAnsi" w:hAnsiTheme="minorHAnsi" w:cstheme="minorHAnsi"/>
        </w:rPr>
        <w:t xml:space="preserve"> as we know it." </w:t>
      </w:r>
      <w:r w:rsidRPr="00E55120">
        <w:rPr>
          <w:rFonts w:asciiTheme="minorHAnsi" w:hAnsiTheme="minorHAnsi" w:cstheme="minorHAnsi"/>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E55120">
        <w:rPr>
          <w:rStyle w:val="StyleUnderline"/>
          <w:rFonts w:asciiTheme="minorHAnsi" w:hAnsiTheme="minorHAnsi" w:cstheme="minorHAnsi"/>
        </w:rPr>
        <w:t>The threat to civilization comes primarily from the increase of the level of carbon dioxide (CO2) in the atmosphere</w:t>
      </w:r>
      <w:r w:rsidRPr="00E55120">
        <w:rPr>
          <w:rFonts w:asciiTheme="minorHAnsi" w:hAnsiTheme="minorHAnsi" w:cstheme="minorHAnsi"/>
          <w:sz w:val="16"/>
        </w:rPr>
        <w:t xml:space="preserve">, due largely to the burning of fossil fuels. Before the rise of the industrial age, CO2 constituted only 275 ppm (parts per million) of the atmosphere. But it is now above 400 and rising about 2.5 ppm per year. </w:t>
      </w:r>
      <w:r w:rsidRPr="00E55120">
        <w:rPr>
          <w:rStyle w:val="StyleUnderline"/>
          <w:rFonts w:asciiTheme="minorHAnsi" w:hAnsiTheme="minorHAnsi" w:cstheme="minorHAnsi"/>
        </w:rPr>
        <w:t xml:space="preserve">Because of the CO2 increase, the planet's average temperature has increased 0.85 degrees Celsius (1.5 degrees Fahrenheit). Although this increase may not seem much, it has already brought about serious changes. </w:t>
      </w:r>
      <w:r w:rsidRPr="00E55120">
        <w:rPr>
          <w:rFonts w:asciiTheme="minorHAnsi" w:hAnsiTheme="minorHAnsi" w:cstheme="minorHAnsi"/>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E55120">
        <w:rPr>
          <w:rStyle w:val="StyleUnderline"/>
          <w:rFonts w:asciiTheme="minorHAnsi" w:hAnsiTheme="minorHAnsi" w:cstheme="minorHAnsi"/>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E55120">
        <w:rPr>
          <w:rFonts w:asciiTheme="minorHAnsi" w:hAnsiTheme="minorHAnsi" w:cstheme="minorHAnsi"/>
          <w:sz w:val="16"/>
        </w:rPr>
        <w:t xml:space="preserve">But now, says physicist Stefan Rahmstorf, "We are catapulting ourselves way out of the Holocene." </w:t>
      </w:r>
      <w:r w:rsidRPr="00E55120">
        <w:rPr>
          <w:rStyle w:val="Emphasis"/>
          <w:rFonts w:asciiTheme="minorHAnsi" w:hAnsiTheme="minorHAnsi" w:cstheme="minorHAnsi"/>
          <w:highlight w:val="green"/>
        </w:rPr>
        <w:t>This catapult is dangerous</w:t>
      </w:r>
      <w:r w:rsidRPr="00E55120">
        <w:rPr>
          <w:rStyle w:val="Emphasis"/>
          <w:rFonts w:asciiTheme="minorHAnsi" w:hAnsiTheme="minorHAnsi" w:cstheme="minorHAnsi"/>
        </w:rPr>
        <w:t>, because we have no evidence civilization can long survive with significantly higher temperatures</w:t>
      </w:r>
      <w:r w:rsidRPr="00E55120">
        <w:rPr>
          <w:rFonts w:asciiTheme="minorHAnsi" w:hAnsiTheme="minorHAnsi" w:cstheme="minorHAnsi"/>
          <w:sz w:val="16"/>
        </w:rPr>
        <w:t xml:space="preserve">. And yet, the world is on a trajectory that would lead to an increase of 4C (7F) in this century. In the opinion of many scientists and the World Bank, this could happen as early as the 2060s. </w:t>
      </w:r>
      <w:r w:rsidRPr="00E55120">
        <w:rPr>
          <w:rStyle w:val="StyleUnderline"/>
          <w:rFonts w:asciiTheme="minorHAnsi" w:hAnsiTheme="minorHAnsi" w:cstheme="minorHAnsi"/>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E55120">
        <w:rPr>
          <w:rStyle w:val="StyleUnderline"/>
          <w:rFonts w:asciiTheme="minorHAnsi" w:hAnsiTheme="minorHAnsi" w:cstheme="minorHAnsi"/>
          <w:highlight w:val="green"/>
        </w:rPr>
        <w:t xml:space="preserve">above an increase of 4C only </w:t>
      </w:r>
      <w:r w:rsidRPr="00E55120">
        <w:rPr>
          <w:rStyle w:val="Emphasis"/>
          <w:rFonts w:asciiTheme="minorHAnsi" w:hAnsiTheme="minorHAnsi" w:cstheme="minorHAnsi"/>
          <w:highlight w:val="green"/>
        </w:rPr>
        <w:t>about 10% of the human population will survive.</w:t>
      </w:r>
      <w:r w:rsidRPr="00E55120">
        <w:rPr>
          <w:rStyle w:val="Emphasis"/>
          <w:rFonts w:asciiTheme="minorHAnsi" w:hAnsiTheme="minorHAnsi" w:cstheme="minorHAnsi"/>
        </w:rPr>
        <w:t xml:space="preserve"> </w:t>
      </w:r>
      <w:r w:rsidRPr="00E55120">
        <w:rPr>
          <w:rFonts w:asciiTheme="minorHAnsi" w:hAnsiTheme="minorHAnsi" w:cstheme="minorHAnsi"/>
          <w:sz w:val="16"/>
        </w:rPr>
        <w:t xml:space="preserve">Believe it or not, </w:t>
      </w:r>
      <w:r w:rsidRPr="00E55120">
        <w:rPr>
          <w:rStyle w:val="StyleUnderline"/>
          <w:rFonts w:asciiTheme="minorHAnsi" w:hAnsiTheme="minorHAnsi" w:cstheme="minorHAnsi"/>
          <w:highlight w:val="green"/>
        </w:rPr>
        <w:t>some scientists consider Anderson overly optimistic</w:t>
      </w:r>
      <w:r w:rsidRPr="00E55120">
        <w:rPr>
          <w:rFonts w:asciiTheme="minorHAnsi" w:hAnsiTheme="minorHAnsi" w:cstheme="minorHAnsi"/>
          <w:sz w:val="16"/>
        </w:rPr>
        <w:t xml:space="preserve">. </w:t>
      </w:r>
      <w:r w:rsidRPr="00E55120">
        <w:rPr>
          <w:rStyle w:val="StyleUnderline"/>
          <w:rFonts w:asciiTheme="minorHAnsi" w:hAnsiTheme="minorHAnsi" w:cstheme="minorHAnsi"/>
        </w:rPr>
        <w:t xml:space="preserve">The main reason for pessimism is the fear that the planet's temperature may be close to a tipping point that would initiate a "low-end runaway greenhouse," involving </w:t>
      </w:r>
      <w:r w:rsidRPr="00E55120">
        <w:rPr>
          <w:rStyle w:val="StyleUnderline"/>
          <w:rFonts w:asciiTheme="minorHAnsi" w:hAnsiTheme="minorHAnsi" w:cstheme="minorHAnsi"/>
          <w:highlight w:val="green"/>
        </w:rPr>
        <w:t xml:space="preserve">"out-of-control amplifying feedbacks." </w:t>
      </w:r>
      <w:r w:rsidRPr="00E55120">
        <w:rPr>
          <w:rStyle w:val="StyleUnderline"/>
          <w:rFonts w:asciiTheme="minorHAnsi" w:hAnsiTheme="minorHAnsi" w:cstheme="minorHAnsi"/>
        </w:rPr>
        <w:t>This</w:t>
      </w:r>
      <w:r w:rsidRPr="00E55120">
        <w:rPr>
          <w:rFonts w:asciiTheme="minorHAnsi" w:hAnsiTheme="minorHAnsi" w:cstheme="minorHAnsi"/>
          <w:sz w:val="16"/>
        </w:rPr>
        <w:t xml:space="preserve"> condition would result, says Hansen, if all fossil fuels are burned (which is the intention of all fossil-fuel corporations and many governments). </w:t>
      </w:r>
      <w:r w:rsidRPr="00E55120">
        <w:rPr>
          <w:rStyle w:val="Emphasis"/>
          <w:rFonts w:asciiTheme="minorHAnsi" w:hAnsiTheme="minorHAnsi" w:cstheme="minorHAnsi"/>
        </w:rPr>
        <w:t xml:space="preserve">This result "would </w:t>
      </w:r>
      <w:r w:rsidRPr="00E55120">
        <w:rPr>
          <w:rStyle w:val="Emphasis"/>
          <w:rFonts w:asciiTheme="minorHAnsi" w:hAnsiTheme="minorHAnsi" w:cstheme="minorHAnsi"/>
          <w:highlight w:val="green"/>
        </w:rPr>
        <w:t xml:space="preserve">make </w:t>
      </w:r>
      <w:r w:rsidRPr="00E55120">
        <w:rPr>
          <w:rStyle w:val="Emphasis"/>
          <w:rFonts w:asciiTheme="minorHAnsi" w:hAnsiTheme="minorHAnsi" w:cstheme="minorHAnsi"/>
        </w:rPr>
        <w:t xml:space="preserve">most of </w:t>
      </w:r>
      <w:r w:rsidRPr="00E55120">
        <w:rPr>
          <w:rStyle w:val="Emphasis"/>
          <w:rFonts w:asciiTheme="minorHAnsi" w:hAnsiTheme="minorHAnsi" w:cstheme="minorHAnsi"/>
          <w:highlight w:val="green"/>
        </w:rPr>
        <w:t xml:space="preserve">the planet uninhabitable </w:t>
      </w:r>
      <w:r w:rsidRPr="00E55120">
        <w:rPr>
          <w:rStyle w:val="Emphasis"/>
          <w:rFonts w:asciiTheme="minorHAnsi" w:hAnsiTheme="minorHAnsi" w:cstheme="minorHAnsi"/>
        </w:rPr>
        <w:t>by humans."</w:t>
      </w:r>
      <w:r w:rsidRPr="00E55120">
        <w:rPr>
          <w:rFonts w:asciiTheme="minorHAnsi" w:hAnsiTheme="minorHAnsi" w:cstheme="minorHAnsi"/>
          <w:sz w:val="16"/>
        </w:rPr>
        <w:t xml:space="preserve"> </w:t>
      </w:r>
      <w:r w:rsidRPr="00E55120">
        <w:rPr>
          <w:rStyle w:val="StyleUnderline"/>
          <w:rFonts w:asciiTheme="minorHAnsi" w:hAnsiTheme="minorHAnsi" w:cstheme="minorHAnsi"/>
        </w:rPr>
        <w:t xml:space="preserve">Moreover, many scientists believe that runaway global warming could occur much more quickly, because the </w:t>
      </w:r>
      <w:r w:rsidRPr="00E55120">
        <w:rPr>
          <w:rStyle w:val="StyleUnderline"/>
          <w:rFonts w:asciiTheme="minorHAnsi" w:hAnsiTheme="minorHAnsi" w:cstheme="minorHAnsi"/>
          <w:highlight w:val="green"/>
        </w:rPr>
        <w:t xml:space="preserve">rising temperature caused by CO2 could release </w:t>
      </w:r>
      <w:r w:rsidRPr="00E55120">
        <w:rPr>
          <w:rStyle w:val="StyleUnderline"/>
          <w:rFonts w:asciiTheme="minorHAnsi" w:hAnsiTheme="minorHAnsi" w:cstheme="minorHAnsi"/>
        </w:rPr>
        <w:t xml:space="preserve">massive amounts of </w:t>
      </w:r>
      <w:r w:rsidRPr="00E55120">
        <w:rPr>
          <w:rStyle w:val="StyleUnderline"/>
          <w:rFonts w:asciiTheme="minorHAnsi" w:hAnsiTheme="minorHAnsi" w:cstheme="minorHAnsi"/>
          <w:highlight w:val="green"/>
        </w:rPr>
        <w:t xml:space="preserve">methane </w:t>
      </w:r>
      <w:r w:rsidRPr="00E55120">
        <w:rPr>
          <w:rStyle w:val="StyleUnderline"/>
          <w:rFonts w:asciiTheme="minorHAnsi" w:hAnsiTheme="minorHAnsi" w:cstheme="minorHAnsi"/>
        </w:rPr>
        <w:t xml:space="preserve">(CH4), </w:t>
      </w:r>
      <w:r w:rsidRPr="00E55120">
        <w:rPr>
          <w:rStyle w:val="StyleUnderline"/>
          <w:rFonts w:asciiTheme="minorHAnsi" w:hAnsiTheme="minorHAnsi" w:cstheme="minorHAnsi"/>
          <w:highlight w:val="green"/>
        </w:rPr>
        <w:t xml:space="preserve">which is, </w:t>
      </w:r>
      <w:r w:rsidRPr="00E55120">
        <w:rPr>
          <w:rStyle w:val="StyleUnderline"/>
          <w:rFonts w:asciiTheme="minorHAnsi" w:hAnsiTheme="minorHAnsi" w:cstheme="minorHAnsi"/>
        </w:rPr>
        <w:t xml:space="preserve">during its first 20 years, </w:t>
      </w:r>
      <w:r w:rsidRPr="00E55120">
        <w:rPr>
          <w:rStyle w:val="StyleUnderline"/>
          <w:rFonts w:asciiTheme="minorHAnsi" w:hAnsiTheme="minorHAnsi" w:cstheme="minorHAnsi"/>
          <w:highlight w:val="green"/>
        </w:rPr>
        <w:t xml:space="preserve">86 times more powerful </w:t>
      </w:r>
      <w:r w:rsidRPr="00E55120">
        <w:rPr>
          <w:rStyle w:val="StyleUnderline"/>
          <w:rFonts w:asciiTheme="minorHAnsi" w:hAnsiTheme="minorHAnsi" w:cstheme="minorHAnsi"/>
        </w:rPr>
        <w:t>than CO2</w:t>
      </w:r>
      <w:r w:rsidRPr="00E55120">
        <w:rPr>
          <w:rFonts w:asciiTheme="minorHAnsi" w:hAnsiTheme="minorHAnsi" w:cstheme="minorHAnsi"/>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E55120">
        <w:rPr>
          <w:rStyle w:val="StyleUnderline"/>
          <w:rFonts w:asciiTheme="minorHAnsi" w:hAnsiTheme="minorHAnsi" w:cstheme="minorHAnsi"/>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E55120">
        <w:rPr>
          <w:rFonts w:asciiTheme="minorHAnsi" w:hAnsiTheme="minorHAnsi" w:cstheme="minorHAnsi"/>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E55120">
        <w:rPr>
          <w:rStyle w:val="StyleUnderline"/>
          <w:rFonts w:asciiTheme="minorHAnsi" w:hAnsiTheme="minorHAnsi" w:cstheme="minorHAnsi"/>
        </w:rPr>
        <w:t xml:space="preserve">What can be done then? Given the failure of political leaders to deal with the CO2 problem, it is now too late to prevent terrible developments. </w:t>
      </w:r>
      <w:r w:rsidRPr="00E55120">
        <w:rPr>
          <w:rStyle w:val="Emphasis"/>
          <w:rFonts w:asciiTheme="minorHAnsi" w:hAnsiTheme="minorHAnsi" w:cstheme="minorHAnsi"/>
          <w:highlight w:val="green"/>
        </w:rPr>
        <w:t>But it may</w:t>
      </w:r>
      <w:r w:rsidRPr="00E55120">
        <w:rPr>
          <w:rStyle w:val="Emphasis"/>
          <w:rFonts w:asciiTheme="minorHAnsi" w:hAnsiTheme="minorHAnsi" w:cstheme="minorHAnsi"/>
        </w:rPr>
        <w:t xml:space="preserve"> -- just may -- </w:t>
      </w:r>
      <w:r w:rsidRPr="00E55120">
        <w:rPr>
          <w:rStyle w:val="Emphasis"/>
          <w:rFonts w:asciiTheme="minorHAnsi" w:hAnsiTheme="minorHAnsi" w:cstheme="minorHAnsi"/>
          <w:highlight w:val="green"/>
        </w:rPr>
        <w:t>be possible to keep</w:t>
      </w:r>
      <w:r w:rsidRPr="00E55120">
        <w:rPr>
          <w:rStyle w:val="Emphasis"/>
          <w:rFonts w:asciiTheme="minorHAnsi" w:hAnsiTheme="minorHAnsi" w:cstheme="minorHAnsi"/>
        </w:rPr>
        <w:t xml:space="preserve"> global </w:t>
      </w:r>
      <w:r w:rsidRPr="00E55120">
        <w:rPr>
          <w:rStyle w:val="Emphasis"/>
          <w:rFonts w:asciiTheme="minorHAnsi" w:hAnsiTheme="minorHAnsi" w:cstheme="minorHAnsi"/>
          <w:highlight w:val="green"/>
        </w:rPr>
        <w:t>warming from bringing about</w:t>
      </w:r>
      <w:r w:rsidRPr="00E55120">
        <w:rPr>
          <w:rStyle w:val="Emphasis"/>
          <w:rFonts w:asciiTheme="minorHAnsi" w:hAnsiTheme="minorHAnsi" w:cstheme="minorHAnsi"/>
        </w:rPr>
        <w:t xml:space="preserve"> the </w:t>
      </w:r>
      <w:r w:rsidRPr="00E55120">
        <w:rPr>
          <w:rStyle w:val="Emphasis"/>
          <w:rFonts w:asciiTheme="minorHAnsi" w:hAnsiTheme="minorHAnsi" w:cstheme="minorHAnsi"/>
          <w:highlight w:val="green"/>
        </w:rPr>
        <w:t>destruction</w:t>
      </w:r>
      <w:r w:rsidRPr="00E55120">
        <w:rPr>
          <w:rStyle w:val="Emphasis"/>
          <w:rFonts w:asciiTheme="minorHAnsi" w:hAnsiTheme="minorHAnsi" w:cstheme="minorHAnsi"/>
        </w:rPr>
        <w:t xml:space="preserve"> of civilization. To have a chance, </w:t>
      </w:r>
      <w:r w:rsidRPr="00E55120">
        <w:rPr>
          <w:rStyle w:val="Emphasis"/>
          <w:rFonts w:asciiTheme="minorHAnsi" w:hAnsiTheme="minorHAnsi" w:cstheme="minorHAnsi"/>
          <w:highlight w:val="green"/>
        </w:rPr>
        <w:t>we must</w:t>
      </w:r>
      <w:r w:rsidRPr="00E55120">
        <w:rPr>
          <w:rStyle w:val="Emphasis"/>
          <w:rFonts w:asciiTheme="minorHAnsi" w:hAnsiTheme="minorHAnsi" w:cstheme="minorHAnsi"/>
        </w:rPr>
        <w:t xml:space="preserve">, as Hansen says, </w:t>
      </w:r>
      <w:r w:rsidRPr="00E55120">
        <w:rPr>
          <w:rStyle w:val="Emphasis"/>
          <w:rFonts w:asciiTheme="minorHAnsi" w:hAnsiTheme="minorHAnsi" w:cstheme="minorHAnsi"/>
          <w:highlight w:val="green"/>
        </w:rPr>
        <w:t>do everything</w:t>
      </w:r>
      <w:r w:rsidRPr="00E55120">
        <w:rPr>
          <w:rStyle w:val="Emphasis"/>
          <w:rFonts w:asciiTheme="minorHAnsi" w:hAnsiTheme="minorHAnsi" w:cstheme="minorHAnsi"/>
        </w:rPr>
        <w:t xml:space="preserve"> possible </w:t>
      </w:r>
      <w:r w:rsidRPr="00E55120">
        <w:rPr>
          <w:rStyle w:val="Emphasis"/>
          <w:rFonts w:asciiTheme="minorHAnsi" w:hAnsiTheme="minorHAnsi" w:cstheme="minorHAnsi"/>
          <w:highlight w:val="green"/>
        </w:rPr>
        <w:t>to "keep climate close to the Holocene range"</w:t>
      </w:r>
      <w:r w:rsidRPr="00E55120">
        <w:rPr>
          <w:rStyle w:val="Emphasis"/>
          <w:rFonts w:asciiTheme="minorHAnsi" w:hAnsiTheme="minorHAnsi" w:cstheme="minorHAnsi"/>
        </w:rPr>
        <w:t xml:space="preserve"> -- which means, mobilize the whole world to replace dirty energy with clean as soon as possible.</w:t>
      </w:r>
    </w:p>
    <w:bookmarkEnd w:id="0"/>
    <w:p w14:paraId="67D5EFB1" w14:textId="77777777" w:rsidR="00806982" w:rsidRPr="00E55120" w:rsidRDefault="00806982" w:rsidP="00806982">
      <w:pPr>
        <w:pStyle w:val="Heading3"/>
        <w:rPr>
          <w:rFonts w:asciiTheme="minorHAnsi" w:hAnsiTheme="minorHAnsi" w:cstheme="minorHAnsi"/>
        </w:rPr>
      </w:pPr>
      <w:r w:rsidRPr="00E55120">
        <w:rPr>
          <w:rFonts w:asciiTheme="minorHAnsi" w:hAnsiTheme="minorHAnsi" w:cstheme="minorHAnsi"/>
        </w:rPr>
        <w:t>1NC – Innovation DA</w:t>
      </w:r>
    </w:p>
    <w:p w14:paraId="1559462D"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Private sector innovation in the commercial space industry is high and rising.</w:t>
      </w:r>
    </w:p>
    <w:p w14:paraId="1CE5DCE7" w14:textId="77777777" w:rsidR="00806982" w:rsidRPr="00E55120" w:rsidRDefault="00806982" w:rsidP="00806982">
      <w:pPr>
        <w:rPr>
          <w:rFonts w:asciiTheme="minorHAnsi" w:hAnsiTheme="minorHAnsi" w:cstheme="minorHAnsi"/>
        </w:rPr>
      </w:pPr>
      <w:r w:rsidRPr="00E55120">
        <w:rPr>
          <w:rFonts w:asciiTheme="minorHAnsi" w:hAnsiTheme="minorHAnsi" w:cstheme="minorHAnsi"/>
          <w:b/>
          <w:bCs/>
          <w:szCs w:val="26"/>
        </w:rPr>
        <w:t>Smith 18</w:t>
      </w:r>
      <w:r w:rsidRPr="00E55120">
        <w:rPr>
          <w:rFonts w:asciiTheme="minorHAnsi" w:hAnsiTheme="minorHAnsi" w:cstheme="minorHAnsi"/>
        </w:rPr>
        <w:t xml:space="preserve"> [Matthew Smith, 6-11-2018, "Commercialized Space and You," Science in the News, https://sitn.hms.harvard.edu/flash/2018/commercialized-space-and-you/]//DDPT</w:t>
      </w:r>
    </w:p>
    <w:p w14:paraId="3958585E" w14:textId="77777777" w:rsidR="00806982" w:rsidRPr="00E55120" w:rsidRDefault="00806982" w:rsidP="00806982">
      <w:pPr>
        <w:rPr>
          <w:rFonts w:asciiTheme="minorHAnsi" w:hAnsiTheme="minorHAnsi" w:cstheme="minorHAnsi"/>
        </w:rPr>
      </w:pPr>
      <w:r w:rsidRPr="00E55120">
        <w:rPr>
          <w:rStyle w:val="StyleUnderline"/>
          <w:rFonts w:asciiTheme="minorHAnsi" w:hAnsiTheme="minorHAnsi" w:cstheme="minorHAnsi"/>
        </w:rPr>
        <w:t>Step aside, NASA</w:t>
      </w:r>
      <w:r w:rsidRPr="00E55120">
        <w:rPr>
          <w:rFonts w:asciiTheme="minorHAnsi" w:hAnsiTheme="minorHAnsi" w:cstheme="minorHAnsi"/>
        </w:rPr>
        <w:t xml:space="preserve">. The 20th century model of space exploration is running out of fuel, and </w:t>
      </w:r>
      <w:r w:rsidRPr="00E55120">
        <w:rPr>
          <w:rStyle w:val="Emphasis"/>
          <w:rFonts w:asciiTheme="minorHAnsi" w:hAnsiTheme="minorHAnsi" w:cstheme="minorHAnsi"/>
          <w:highlight w:val="green"/>
        </w:rPr>
        <w:t>private companies</w:t>
      </w:r>
      <w:r w:rsidRPr="00E55120">
        <w:rPr>
          <w:rStyle w:val="Emphasis"/>
          <w:rFonts w:asciiTheme="minorHAnsi" w:hAnsiTheme="minorHAnsi" w:cstheme="minorHAnsi"/>
        </w:rPr>
        <w:t xml:space="preserve"> are now </w:t>
      </w:r>
      <w:r w:rsidRPr="00E55120">
        <w:rPr>
          <w:rStyle w:val="Emphasis"/>
          <w:rFonts w:asciiTheme="minorHAnsi" w:hAnsiTheme="minorHAnsi" w:cstheme="minorHAnsi"/>
          <w:highlight w:val="green"/>
        </w:rPr>
        <w:t>leading the race for human expansion across the galaxy</w:t>
      </w:r>
      <w:r w:rsidRPr="00E55120">
        <w:rPr>
          <w:rFonts w:asciiTheme="minorHAnsi" w:hAnsiTheme="minorHAnsi" w:cstheme="minorHAnsi"/>
        </w:rPr>
        <w:t xml:space="preserve">. </w:t>
      </w:r>
      <w:r w:rsidRPr="00E55120">
        <w:rPr>
          <w:rStyle w:val="StyleUnderline"/>
          <w:rFonts w:asciiTheme="minorHAnsi" w:hAnsiTheme="minorHAnsi" w:cstheme="minorHAnsi"/>
        </w:rPr>
        <w:t>Elon Musk, Richard Branson, and Jeff Bezos are three of the billionaires leading this extraterrestrial adventure</w:t>
      </w:r>
      <w:r w:rsidRPr="00E55120">
        <w:rPr>
          <w:rFonts w:asciiTheme="minorHAnsi" w:hAnsiTheme="minorHAnsi" w:cstheme="minorHAnsi"/>
        </w:rPr>
        <w:t xml:space="preserve"> with their respective companies, </w:t>
      </w:r>
      <w:r w:rsidRPr="00E55120">
        <w:rPr>
          <w:rStyle w:val="StyleUnderline"/>
          <w:rFonts w:asciiTheme="minorHAnsi" w:hAnsiTheme="minorHAnsi" w:cstheme="minorHAnsi"/>
          <w:highlight w:val="green"/>
        </w:rPr>
        <w:t>SpaceX</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Virgin Galactic</w:t>
      </w:r>
      <w:r w:rsidRPr="00E55120">
        <w:rPr>
          <w:rStyle w:val="StyleUnderline"/>
          <w:rFonts w:asciiTheme="minorHAnsi" w:hAnsiTheme="minorHAnsi" w:cstheme="minorHAnsi"/>
        </w:rPr>
        <w:t xml:space="preserve">, and </w:t>
      </w:r>
      <w:r w:rsidRPr="00E55120">
        <w:rPr>
          <w:rStyle w:val="StyleUnderline"/>
          <w:rFonts w:asciiTheme="minorHAnsi" w:hAnsiTheme="minorHAnsi" w:cstheme="minorHAnsi"/>
          <w:highlight w:val="green"/>
        </w:rPr>
        <w:t>Blue Origin</w:t>
      </w:r>
      <w:r w:rsidRPr="00E55120">
        <w:rPr>
          <w:rFonts w:asciiTheme="minorHAnsi" w:hAnsiTheme="minorHAnsi" w:cstheme="minorHAnsi"/>
        </w:rPr>
        <w:t xml:space="preserve">. Bezos, the founder of Amazon and currently the wealthiest person in the world, has a vision of sending autonomous rovers to the Moon and helping to eventually create a Moon Village. He has explained that </w:t>
      </w:r>
      <w:r w:rsidRPr="00E55120">
        <w:rPr>
          <w:rStyle w:val="Emphasis"/>
          <w:rFonts w:asciiTheme="minorHAnsi" w:hAnsiTheme="minorHAnsi" w:cstheme="minorHAnsi"/>
          <w:highlight w:val="green"/>
        </w:rPr>
        <w:t>collaborations with</w:t>
      </w:r>
      <w:r w:rsidRPr="00E55120">
        <w:rPr>
          <w:rFonts w:asciiTheme="minorHAnsi" w:hAnsiTheme="minorHAnsi" w:cstheme="minorHAnsi"/>
        </w:rPr>
        <w:t xml:space="preserve"> the National Aeronautics and Space Administration (</w:t>
      </w:r>
      <w:r w:rsidRPr="00E55120">
        <w:rPr>
          <w:rStyle w:val="Emphasis"/>
          <w:rFonts w:asciiTheme="minorHAnsi" w:hAnsiTheme="minorHAnsi" w:cstheme="minorHAnsi"/>
          <w:highlight w:val="green"/>
        </w:rPr>
        <w:t>NASA</w:t>
      </w:r>
      <w:r w:rsidRPr="00E55120">
        <w:rPr>
          <w:rFonts w:asciiTheme="minorHAnsi" w:hAnsiTheme="minorHAnsi" w:cstheme="minorHAnsi"/>
        </w:rPr>
        <w:t xml:space="preserve">) </w:t>
      </w:r>
      <w:r w:rsidRPr="00E55120">
        <w:rPr>
          <w:rStyle w:val="Emphasis"/>
          <w:rFonts w:asciiTheme="minorHAnsi" w:hAnsiTheme="minorHAnsi" w:cstheme="minorHAnsi"/>
        </w:rPr>
        <w:t xml:space="preserve">and other government agencies </w:t>
      </w:r>
      <w:r w:rsidRPr="00E55120">
        <w:rPr>
          <w:rStyle w:val="Emphasis"/>
          <w:rFonts w:asciiTheme="minorHAnsi" w:hAnsiTheme="minorHAnsi" w:cstheme="minorHAnsi"/>
          <w:highlight w:val="green"/>
        </w:rPr>
        <w:t>are</w:t>
      </w:r>
      <w:r w:rsidRPr="00E55120">
        <w:rPr>
          <w:rStyle w:val="StyleUnderline"/>
          <w:rFonts w:asciiTheme="minorHAnsi" w:hAnsiTheme="minorHAnsi" w:cstheme="minorHAnsi"/>
        </w:rPr>
        <w:t xml:space="preserve"> encouraged and </w:t>
      </w:r>
      <w:r w:rsidRPr="00E55120">
        <w:rPr>
          <w:rStyle w:val="StyleUnderline"/>
          <w:rFonts w:asciiTheme="minorHAnsi" w:hAnsiTheme="minorHAnsi" w:cstheme="minorHAnsi"/>
          <w:highlight w:val="green"/>
        </w:rPr>
        <w:t>appreciated</w:t>
      </w:r>
      <w:r w:rsidRPr="00E55120">
        <w:rPr>
          <w:rFonts w:asciiTheme="minorHAnsi" w:hAnsiTheme="minorHAnsi" w:cstheme="minorHAnsi"/>
        </w:rPr>
        <w:t xml:space="preserve">, </w:t>
      </w:r>
      <w:r w:rsidRPr="00E55120">
        <w:rPr>
          <w:rFonts w:asciiTheme="minorHAnsi" w:hAnsiTheme="minorHAnsi" w:cstheme="minorHAnsi"/>
          <w:highlight w:val="green"/>
        </w:rPr>
        <w:t>but</w:t>
      </w:r>
      <w:r w:rsidRPr="00E55120">
        <w:rPr>
          <w:rFonts w:asciiTheme="minorHAnsi" w:hAnsiTheme="minorHAnsi" w:cstheme="minorHAnsi"/>
        </w:rPr>
        <w:t xml:space="preserve"> </w:t>
      </w:r>
      <w:r w:rsidRPr="00E55120">
        <w:rPr>
          <w:rStyle w:val="StyleUnderline"/>
          <w:rFonts w:asciiTheme="minorHAnsi" w:hAnsiTheme="minorHAnsi" w:cstheme="minorHAnsi"/>
        </w:rPr>
        <w:t xml:space="preserve">are </w:t>
      </w:r>
      <w:r w:rsidRPr="00E55120">
        <w:rPr>
          <w:rStyle w:val="Emphasis"/>
          <w:rFonts w:asciiTheme="minorHAnsi" w:hAnsiTheme="minorHAnsi" w:cstheme="minorHAnsi"/>
          <w:highlight w:val="green"/>
        </w:rPr>
        <w:t>no longer essential</w:t>
      </w:r>
      <w:r w:rsidRPr="00E55120">
        <w:rPr>
          <w:rStyle w:val="StyleUnderline"/>
          <w:rFonts w:asciiTheme="minorHAnsi" w:hAnsiTheme="minorHAnsi" w:cstheme="minorHAnsi"/>
        </w:rPr>
        <w:t xml:space="preserve"> to achieve his goal</w:t>
      </w:r>
      <w:r w:rsidRPr="00E55120">
        <w:rPr>
          <w:rFonts w:asciiTheme="minorHAnsi" w:hAnsiTheme="minorHAnsi" w:cstheme="minorHAnsi"/>
        </w:rPr>
        <w:t xml:space="preserve">. </w:t>
      </w:r>
      <w:hyperlink r:id="rId18" w:history="1">
        <w:r w:rsidRPr="00E55120">
          <w:rPr>
            <w:rStyle w:val="StyleUnderline"/>
            <w:rFonts w:asciiTheme="minorHAnsi" w:hAnsiTheme="minorHAnsi" w:cstheme="minorHAnsi"/>
            <w:highlight w:val="green"/>
          </w:rPr>
          <w:t>Musk</w:t>
        </w:r>
      </w:hyperlink>
      <w:r w:rsidRPr="00E55120">
        <w:rPr>
          <w:rFonts w:asciiTheme="minorHAnsi" w:hAnsiTheme="minorHAnsi" w:cstheme="minorHAnsi"/>
        </w:rPr>
        <w:t xml:space="preserve">, who co-founded Tesla, has </w:t>
      </w:r>
      <w:r w:rsidRPr="00E55120">
        <w:rPr>
          <w:rStyle w:val="StyleUnderline"/>
          <w:rFonts w:asciiTheme="minorHAnsi" w:hAnsiTheme="minorHAnsi" w:cstheme="minorHAnsi"/>
          <w:highlight w:val="green"/>
        </w:rPr>
        <w:t>already launched nine rockets</w:t>
      </w:r>
      <w:r w:rsidRPr="00E55120">
        <w:rPr>
          <w:rFonts w:asciiTheme="minorHAnsi" w:hAnsiTheme="minorHAnsi" w:cstheme="minorHAnsi"/>
        </w:rPr>
        <w:t xml:space="preserve"> within the first five months of 2018, one of which was the most powerful private spacecraft </w:t>
      </w:r>
      <w:hyperlink r:id="rId19" w:history="1">
        <w:r w:rsidRPr="00E55120">
          <w:rPr>
            <w:rStyle w:val="Hyperlink"/>
            <w:rFonts w:asciiTheme="minorHAnsi" w:hAnsiTheme="minorHAnsi" w:cstheme="minorHAnsi"/>
          </w:rPr>
          <w:t>ever sent into orbit</w:t>
        </w:r>
      </w:hyperlink>
      <w:r w:rsidRPr="00E55120">
        <w:rPr>
          <w:rFonts w:asciiTheme="minorHAnsi" w:hAnsiTheme="minorHAnsi" w:cstheme="minorHAnsi"/>
        </w:rPr>
        <w:t xml:space="preserve">. Looking forward, </w:t>
      </w:r>
      <w:r w:rsidRPr="00E55120">
        <w:rPr>
          <w:rStyle w:val="StyleUnderline"/>
          <w:rFonts w:asciiTheme="minorHAnsi" w:hAnsiTheme="minorHAnsi" w:cstheme="minorHAnsi"/>
        </w:rPr>
        <w:t>SpaceX aims to complete its first manned mission to Mars in 2024</w:t>
      </w:r>
      <w:r w:rsidRPr="00E55120">
        <w:rPr>
          <w:rFonts w:asciiTheme="minorHAnsi" w:hAnsiTheme="minorHAnsi" w:cstheme="minorHAnsi"/>
        </w:rPr>
        <w:t xml:space="preserve">, almost a decade earlier than NASA’s projections. Even the </w:t>
      </w:r>
      <w:r w:rsidRPr="00E55120">
        <w:rPr>
          <w:rStyle w:val="StyleUnderline"/>
          <w:rFonts w:asciiTheme="minorHAnsi" w:hAnsiTheme="minorHAnsi" w:cstheme="minorHAnsi"/>
          <w:highlight w:val="green"/>
        </w:rPr>
        <w:t>current</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 xml:space="preserve">US </w:t>
      </w:r>
      <w:r w:rsidRPr="00E55120">
        <w:rPr>
          <w:rStyle w:val="Emphasis"/>
          <w:rFonts w:asciiTheme="minorHAnsi" w:hAnsiTheme="minorHAnsi" w:cstheme="minorHAnsi"/>
          <w:highlight w:val="green"/>
        </w:rPr>
        <w:t>president</w:t>
      </w:r>
      <w:r w:rsidRPr="00E55120">
        <w:rPr>
          <w:rStyle w:val="Emphasis"/>
          <w:rFonts w:asciiTheme="minorHAnsi" w:hAnsiTheme="minorHAnsi" w:cstheme="minorHAnsi"/>
        </w:rPr>
        <w:t xml:space="preserve"> is </w:t>
      </w:r>
      <w:r w:rsidRPr="00E55120">
        <w:rPr>
          <w:rStyle w:val="Emphasis"/>
          <w:rFonts w:asciiTheme="minorHAnsi" w:hAnsiTheme="minorHAnsi" w:cstheme="minorHAnsi"/>
          <w:highlight w:val="green"/>
        </w:rPr>
        <w:t>encouraging</w:t>
      </w:r>
      <w:r w:rsidRPr="00E55120">
        <w:rPr>
          <w:rStyle w:val="Emphasis"/>
          <w:rFonts w:asciiTheme="minorHAnsi" w:hAnsiTheme="minorHAnsi" w:cstheme="minorHAnsi"/>
        </w:rPr>
        <w:t xml:space="preserve"> this </w:t>
      </w:r>
      <w:r w:rsidRPr="00E55120">
        <w:rPr>
          <w:rStyle w:val="Emphasis"/>
          <w:rFonts w:asciiTheme="minorHAnsi" w:hAnsiTheme="minorHAnsi" w:cstheme="minorHAnsi"/>
          <w:highlight w:val="green"/>
        </w:rPr>
        <w:t>shift to private companies</w:t>
      </w:r>
      <w:r w:rsidRPr="00E55120">
        <w:rPr>
          <w:rStyle w:val="StyleUnderline"/>
          <w:rFonts w:asciiTheme="minorHAnsi" w:hAnsiTheme="minorHAnsi" w:cstheme="minorHAnsi"/>
          <w:highlight w:val="green"/>
        </w:rPr>
        <w:t xml:space="preserve"> driving </w:t>
      </w:r>
      <w:hyperlink r:id="rId20" w:history="1">
        <w:r w:rsidRPr="00E55120">
          <w:rPr>
            <w:rStyle w:val="StyleUnderline"/>
            <w:rFonts w:asciiTheme="minorHAnsi" w:hAnsiTheme="minorHAnsi" w:cstheme="minorHAnsi"/>
            <w:highlight w:val="green"/>
          </w:rPr>
          <w:t>innovation in space</w:t>
        </w:r>
      </w:hyperlink>
      <w:r w:rsidRPr="00E55120">
        <w:rPr>
          <w:rFonts w:asciiTheme="minorHAnsi" w:hAnsiTheme="minorHAnsi" w:cstheme="minorHAnsi"/>
        </w:rPr>
        <w:t xml:space="preserve">. With </w:t>
      </w:r>
      <w:r w:rsidRPr="00E55120">
        <w:rPr>
          <w:rStyle w:val="StyleUnderline"/>
          <w:rFonts w:asciiTheme="minorHAnsi" w:hAnsiTheme="minorHAnsi" w:cstheme="minorHAnsi"/>
          <w:highlight w:val="green"/>
        </w:rPr>
        <w:t xml:space="preserve">almost </w:t>
      </w:r>
      <w:hyperlink r:id="rId21" w:anchor="5fdd019b285c" w:history="1">
        <w:r w:rsidRPr="00E55120">
          <w:rPr>
            <w:rStyle w:val="StyleUnderline"/>
            <w:rFonts w:asciiTheme="minorHAnsi" w:hAnsiTheme="minorHAnsi" w:cstheme="minorHAnsi"/>
            <w:highlight w:val="green"/>
          </w:rPr>
          <w:t>$1 billion</w:t>
        </w:r>
      </w:hyperlink>
      <w:r w:rsidRPr="00E55120">
        <w:rPr>
          <w:rStyle w:val="StyleUnderline"/>
          <w:rFonts w:asciiTheme="minorHAnsi" w:hAnsiTheme="minorHAnsi" w:cstheme="minorHAnsi"/>
          <w:highlight w:val="green"/>
        </w:rPr>
        <w:t xml:space="preserve"> invested in space-focused startups</w:t>
      </w:r>
      <w:r w:rsidRPr="00E55120">
        <w:rPr>
          <w:rFonts w:asciiTheme="minorHAnsi" w:hAnsiTheme="minorHAnsi" w:cstheme="minorHAnsi"/>
        </w:rPr>
        <w:t xml:space="preserve"> in the first quarter of 2018, the commercialized </w:t>
      </w:r>
      <w:r w:rsidRPr="00E55120">
        <w:rPr>
          <w:rStyle w:val="Emphasis"/>
          <w:rFonts w:asciiTheme="minorHAnsi" w:hAnsiTheme="minorHAnsi" w:cstheme="minorHAnsi"/>
          <w:highlight w:val="green"/>
        </w:rPr>
        <w:t>space industry shows no sign of slowing down</w:t>
      </w:r>
      <w:r w:rsidRPr="00E55120">
        <w:rPr>
          <w:rFonts w:asciiTheme="minorHAnsi" w:hAnsiTheme="minorHAnsi" w:cstheme="minorHAnsi"/>
        </w:rPr>
        <w:t>.</w:t>
      </w:r>
    </w:p>
    <w:p w14:paraId="0D42EECF" w14:textId="77777777" w:rsidR="00806982" w:rsidRPr="00E55120" w:rsidRDefault="00806982" w:rsidP="00806982">
      <w:pPr>
        <w:rPr>
          <w:rFonts w:asciiTheme="minorHAnsi" w:hAnsiTheme="minorHAnsi" w:cstheme="minorHAnsi"/>
        </w:rPr>
      </w:pPr>
    </w:p>
    <w:p w14:paraId="5BD03AD0"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Private space companies must be allowed to have freedom in space in order to continue innovation – they’re key for space colonization.</w:t>
      </w:r>
    </w:p>
    <w:p w14:paraId="5E6D1F91" w14:textId="77777777" w:rsidR="00806982" w:rsidRPr="00E55120" w:rsidRDefault="00806982" w:rsidP="00806982">
      <w:pPr>
        <w:rPr>
          <w:rFonts w:asciiTheme="minorHAnsi" w:hAnsiTheme="minorHAnsi" w:cstheme="minorHAnsi"/>
        </w:rPr>
      </w:pPr>
      <w:r w:rsidRPr="00E55120">
        <w:rPr>
          <w:rFonts w:asciiTheme="minorHAnsi" w:hAnsiTheme="minorHAnsi" w:cstheme="minorHAnsi"/>
          <w:b/>
          <w:bCs/>
          <w:szCs w:val="26"/>
        </w:rPr>
        <w:t>Smith 18</w:t>
      </w:r>
      <w:r w:rsidRPr="00E55120">
        <w:rPr>
          <w:rFonts w:asciiTheme="minorHAnsi" w:hAnsiTheme="minorHAnsi" w:cstheme="minorHAnsi"/>
        </w:rPr>
        <w:t xml:space="preserve"> [Matthew Smith, 6-11-2018, "Commercialized Space and You," Science in the News, https://sitn.hms.harvard.edu/flash/2018/commercialized-space-and-you/]//DDPT</w:t>
      </w:r>
    </w:p>
    <w:p w14:paraId="1B60EDFF"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To Low Earth Orbital and Beyond</w:t>
      </w:r>
    </w:p>
    <w:p w14:paraId="70970DD3" w14:textId="77777777" w:rsidR="00806982" w:rsidRPr="00E55120" w:rsidRDefault="00806982" w:rsidP="00806982">
      <w:pPr>
        <w:rPr>
          <w:rFonts w:asciiTheme="minorHAnsi" w:hAnsiTheme="minorHAnsi" w:cstheme="minorHAnsi"/>
        </w:rPr>
      </w:pPr>
      <w:r w:rsidRPr="00E55120">
        <w:rPr>
          <w:rStyle w:val="Emphasis"/>
          <w:rFonts w:asciiTheme="minorHAnsi" w:hAnsiTheme="minorHAnsi" w:cstheme="minorHAnsi"/>
          <w:highlight w:val="green"/>
        </w:rPr>
        <w:t>Most of NASA’s manned missions have been</w:t>
      </w:r>
      <w:r w:rsidRPr="00E55120">
        <w:rPr>
          <w:rStyle w:val="Emphasis"/>
          <w:rFonts w:asciiTheme="minorHAnsi" w:hAnsiTheme="minorHAnsi" w:cstheme="minorHAnsi"/>
        </w:rPr>
        <w:t xml:space="preserve"> conducted </w:t>
      </w:r>
      <w:r w:rsidRPr="00E55120">
        <w:rPr>
          <w:rStyle w:val="Emphasis"/>
          <w:rFonts w:asciiTheme="minorHAnsi" w:hAnsiTheme="minorHAnsi" w:cstheme="minorHAnsi"/>
          <w:highlight w:val="green"/>
        </w:rPr>
        <w:t>in</w:t>
      </w:r>
      <w:r w:rsidRPr="00E55120">
        <w:rPr>
          <w:rStyle w:val="StyleUnderline"/>
          <w:rFonts w:asciiTheme="minorHAnsi" w:hAnsiTheme="minorHAnsi" w:cstheme="minorHAnsi"/>
        </w:rPr>
        <w:t xml:space="preserve"> Low Earth Orbit</w:t>
      </w:r>
      <w:r w:rsidRPr="00E55120">
        <w:rPr>
          <w:rFonts w:asciiTheme="minorHAnsi" w:hAnsiTheme="minorHAnsi" w:cstheme="minorHAnsi"/>
        </w:rPr>
        <w:t xml:space="preserve"> (</w:t>
      </w:r>
      <w:r w:rsidRPr="00E55120">
        <w:rPr>
          <w:rStyle w:val="Emphasis"/>
          <w:rFonts w:asciiTheme="minorHAnsi" w:hAnsiTheme="minorHAnsi" w:cstheme="minorHAnsi"/>
          <w:highlight w:val="green"/>
        </w:rPr>
        <w:t>LEO</w:t>
      </w:r>
      <w:r w:rsidRPr="00E55120">
        <w:rPr>
          <w:rFonts w:asciiTheme="minorHAnsi" w:hAnsiTheme="minorHAnsi" w:cstheme="minorHAnsi"/>
        </w:rPr>
        <w:t xml:space="preserve">), which is anything with an altitude above 100 miles and below 1240 miles (Figure 2) and circling the Earth with an interval of </w:t>
      </w:r>
      <w:hyperlink r:id="rId22" w:history="1">
        <w:r w:rsidRPr="00E55120">
          <w:rPr>
            <w:rStyle w:val="Hyperlink"/>
            <w:rFonts w:asciiTheme="minorHAnsi" w:hAnsiTheme="minorHAnsi" w:cstheme="minorHAnsi"/>
          </w:rPr>
          <w:t>85-127 minutes</w:t>
        </w:r>
      </w:hyperlink>
      <w:r w:rsidRPr="00E55120">
        <w:rPr>
          <w:rFonts w:asciiTheme="minorHAnsi" w:hAnsiTheme="minorHAnsi" w:cstheme="minorHAnsi"/>
        </w:rPr>
        <w:t xml:space="preserve">. An orbit is defined as a regularly repeating path that an object takes around another object, and objects that are orbiting Earth (both natural and man-made) are called </w:t>
      </w:r>
      <w:hyperlink r:id="rId23" w:history="1">
        <w:r w:rsidRPr="00E55120">
          <w:rPr>
            <w:rStyle w:val="Hyperlink"/>
            <w:rFonts w:asciiTheme="minorHAnsi" w:hAnsiTheme="minorHAnsi" w:cstheme="minorHAnsi"/>
          </w:rPr>
          <w:t>satellites</w:t>
        </w:r>
      </w:hyperlink>
      <w:r w:rsidRPr="00E55120">
        <w:rPr>
          <w:rFonts w:asciiTheme="minorHAnsi" w:hAnsiTheme="minorHAnsi" w:cstheme="minorHAnsi"/>
        </w:rPr>
        <w:t xml:space="preserve">. </w:t>
      </w:r>
      <w:r w:rsidRPr="00E55120">
        <w:rPr>
          <w:rStyle w:val="StyleUnderline"/>
          <w:rFonts w:asciiTheme="minorHAnsi" w:hAnsiTheme="minorHAnsi" w:cstheme="minorHAnsi"/>
        </w:rPr>
        <w:t>If an object doesn’t reach an altitude of around 100 miles, then it will not enter Earth’s orbit and will plummet quickly down to Earth</w:t>
      </w:r>
      <w:r w:rsidRPr="00E55120">
        <w:rPr>
          <w:rFonts w:asciiTheme="minorHAnsi" w:hAnsiTheme="minorHAnsi" w:cstheme="minorHAnsi"/>
        </w:rPr>
        <w:t xml:space="preserve">. Companies have been populating LEO since the early 1960s by launching manufactured satellites for television, surveillance, communication, and other purposes. All commercial space operations currently occur within LEO, but this is projected to change in the next few years. For example, </w:t>
      </w:r>
      <w:r w:rsidRPr="00E55120">
        <w:rPr>
          <w:rStyle w:val="StyleUnderline"/>
          <w:rFonts w:asciiTheme="minorHAnsi" w:hAnsiTheme="minorHAnsi" w:cstheme="minorHAnsi"/>
        </w:rPr>
        <w:t xml:space="preserve">a company named </w:t>
      </w:r>
      <w:r w:rsidRPr="00E55120">
        <w:rPr>
          <w:rStyle w:val="StyleUnderline"/>
          <w:rFonts w:asciiTheme="minorHAnsi" w:hAnsiTheme="minorHAnsi" w:cstheme="minorHAnsi"/>
          <w:highlight w:val="green"/>
        </w:rPr>
        <w:t>Moon Express</w:t>
      </w:r>
      <w:r w:rsidRPr="00E55120">
        <w:rPr>
          <w:rStyle w:val="StyleUnderline"/>
          <w:rFonts w:asciiTheme="minorHAnsi" w:hAnsiTheme="minorHAnsi" w:cstheme="minorHAnsi"/>
        </w:rPr>
        <w:t xml:space="preserve"> has a name that fits </w:t>
      </w:r>
      <w:r w:rsidRPr="00E55120">
        <w:rPr>
          <w:rStyle w:val="StyleUnderline"/>
          <w:rFonts w:asciiTheme="minorHAnsi" w:hAnsiTheme="minorHAnsi" w:cstheme="minorHAnsi"/>
          <w:highlight w:val="green"/>
        </w:rPr>
        <w:t>its mission to become the first private company to land on the moon</w:t>
      </w:r>
      <w:r w:rsidRPr="00E55120">
        <w:rPr>
          <w:rFonts w:asciiTheme="minorHAnsi" w:hAnsiTheme="minorHAnsi" w:cstheme="minorHAnsi"/>
        </w:rPr>
        <w:t xml:space="preserve">. Moon Express has engineered autonomous robot explorers specialized to function on the moon, and its inaugural mission is projected for 2019. </w:t>
      </w:r>
      <w:r w:rsidRPr="00E55120">
        <w:rPr>
          <w:rStyle w:val="StyleUnderline"/>
          <w:rFonts w:asciiTheme="minorHAnsi" w:hAnsiTheme="minorHAnsi" w:cstheme="minorHAnsi"/>
          <w:highlight w:val="green"/>
        </w:rPr>
        <w:t>Jeff Bezos</w:t>
      </w:r>
      <w:r w:rsidRPr="00E55120">
        <w:rPr>
          <w:rStyle w:val="StyleUnderline"/>
          <w:rFonts w:asciiTheme="minorHAnsi" w:hAnsiTheme="minorHAnsi" w:cstheme="minorHAnsi"/>
        </w:rPr>
        <w:t xml:space="preserve"> also recently announced Blue Origin’s plans to build a 4-legged Moon Lander to further explore the moon</w:t>
      </w:r>
      <w:r w:rsidRPr="00E55120">
        <w:rPr>
          <w:rFonts w:asciiTheme="minorHAnsi" w:hAnsiTheme="minorHAnsi" w:cstheme="minorHAnsi"/>
        </w:rPr>
        <w:t xml:space="preserve">. </w:t>
      </w:r>
      <w:r w:rsidRPr="00E55120">
        <w:rPr>
          <w:rStyle w:val="StyleUnderline"/>
          <w:rFonts w:asciiTheme="minorHAnsi" w:hAnsiTheme="minorHAnsi" w:cstheme="minorHAnsi"/>
        </w:rPr>
        <w:t xml:space="preserve">He is </w:t>
      </w:r>
      <w:r w:rsidRPr="00E55120">
        <w:rPr>
          <w:rStyle w:val="StyleUnderline"/>
          <w:rFonts w:asciiTheme="minorHAnsi" w:hAnsiTheme="minorHAnsi" w:cstheme="minorHAnsi"/>
          <w:highlight w:val="green"/>
        </w:rPr>
        <w:t>collaborating with NASA</w:t>
      </w:r>
      <w:r w:rsidRPr="00E55120">
        <w:rPr>
          <w:rStyle w:val="StyleUnderline"/>
          <w:rFonts w:asciiTheme="minorHAnsi" w:hAnsiTheme="minorHAnsi" w:cstheme="minorHAnsi"/>
        </w:rPr>
        <w:t xml:space="preserve"> to arrive by 2020</w:t>
      </w:r>
      <w:r w:rsidRPr="00E55120">
        <w:rPr>
          <w:rFonts w:asciiTheme="minorHAnsi" w:hAnsiTheme="minorHAnsi" w:cstheme="minorHAnsi"/>
        </w:rPr>
        <w:t>. In 2017, Elon Musk projected that SpaceX would send two citizens to the moon and back in 2018, but recent statements have suggested that this flight will most likely occur around 2020. Elon Musk and SpaceX are also leading the race to Mars, with the first Mars mission projected to take place in 2022. SpaceX has already started to build the rocket and spacecraft that will make the journey, the BFR. The abbreviation has no official name, but it is professionally referred to as the “Big Falcon Rocket” (and casually referred to as the Big *explicative*-ing Rocket).</w:t>
      </w:r>
    </w:p>
    <w:p w14:paraId="6DFA4EB6"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 xml:space="preserve">Figure 2. Earth’s orbitals Different objects exist at different altitudes above Earth. These altitudes are separated into three main groups: Low Earth Orbit (LEO), Medium Earth Orbit (MEO), and High Earth Orbit (HEO). Low Earth Orbit is around an altitude of 100-1200 miles above Earth’s surface. The international space station resides inside LEO at around 211 miles above sea level. The Medium Earth Orbit is defined by an altitude from 1201-22,236 miles above sea level. Most GPS satellites exist in this region. Lastly is High Earth Orbit, which is anything with an altitude greater than 22,237 miles above sea level. The moon resides at an altitude of 238,607 miles above sea level, which is in </w:t>
      </w:r>
      <w:hyperlink r:id="rId24" w:history="1">
        <w:r w:rsidRPr="00E55120">
          <w:rPr>
            <w:rStyle w:val="Hyperlink"/>
            <w:rFonts w:asciiTheme="minorHAnsi" w:hAnsiTheme="minorHAnsi" w:cstheme="minorHAnsi"/>
          </w:rPr>
          <w:t>HEO</w:t>
        </w:r>
      </w:hyperlink>
      <w:r w:rsidRPr="00E55120">
        <w:rPr>
          <w:rFonts w:asciiTheme="minorHAnsi" w:hAnsiTheme="minorHAnsi" w:cstheme="minorHAnsi"/>
        </w:rPr>
        <w:t>.</w:t>
      </w:r>
    </w:p>
    <w:p w14:paraId="36AA8E16"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How can I get to space?</w:t>
      </w:r>
    </w:p>
    <w:p w14:paraId="4819A01C" w14:textId="77777777" w:rsidR="00806982" w:rsidRPr="00E55120" w:rsidRDefault="00806982" w:rsidP="00806982">
      <w:pPr>
        <w:rPr>
          <w:rFonts w:asciiTheme="minorHAnsi" w:hAnsiTheme="minorHAnsi" w:cstheme="minorHAnsi"/>
        </w:rPr>
      </w:pPr>
      <w:r w:rsidRPr="00E55120">
        <w:rPr>
          <w:rStyle w:val="StyleUnderline"/>
          <w:rFonts w:asciiTheme="minorHAnsi" w:hAnsiTheme="minorHAnsi" w:cstheme="minorHAnsi"/>
        </w:rPr>
        <w:t xml:space="preserve">Companies like </w:t>
      </w:r>
      <w:r w:rsidRPr="00E55120">
        <w:rPr>
          <w:rStyle w:val="Emphasis"/>
          <w:rFonts w:asciiTheme="minorHAnsi" w:hAnsiTheme="minorHAnsi" w:cstheme="minorHAnsi"/>
          <w:highlight w:val="green"/>
        </w:rPr>
        <w:t>Virgin Galactic</w:t>
      </w:r>
      <w:r w:rsidRPr="00E55120">
        <w:rPr>
          <w:rStyle w:val="Emphasis"/>
          <w:rFonts w:asciiTheme="minorHAnsi" w:hAnsiTheme="minorHAnsi" w:cstheme="minorHAnsi"/>
        </w:rPr>
        <w:t xml:space="preserve"> hope to </w:t>
      </w:r>
      <w:r w:rsidRPr="00E55120">
        <w:rPr>
          <w:rStyle w:val="Emphasis"/>
          <w:rFonts w:asciiTheme="minorHAnsi" w:hAnsiTheme="minorHAnsi" w:cstheme="minorHAnsi"/>
          <w:highlight w:val="green"/>
        </w:rPr>
        <w:t>make trips to space available for purchase by non-astronauts</w:t>
      </w:r>
      <w:r w:rsidRPr="00E55120">
        <w:rPr>
          <w:rFonts w:asciiTheme="minorHAnsi" w:hAnsiTheme="minorHAnsi" w:cstheme="minorHAnsi"/>
        </w:rPr>
        <w:t xml:space="preserve">. Led by billionaire Richard Branson, Virgin Galactic has already sold over 600 seats on its commercial spacecraft for $250,000 each. As of now, Virgin Galactic is only planning flights just below an altitude of 100 miles (sub-orbital) and are using a unique two-ship system, which requires less power (and therefore less money) than competitors’ systems (Figure 1). The WhiteKnightTwo carries a smaller passenger shuttle, called the </w:t>
      </w:r>
      <w:hyperlink r:id="rId25" w:history="1">
        <w:r w:rsidRPr="00E55120">
          <w:rPr>
            <w:rStyle w:val="Hyperlink"/>
            <w:rFonts w:asciiTheme="minorHAnsi" w:hAnsiTheme="minorHAnsi" w:cstheme="minorHAnsi"/>
          </w:rPr>
          <w:t>SpaceShipTwo</w:t>
        </w:r>
      </w:hyperlink>
      <w:r w:rsidRPr="00E55120">
        <w:rPr>
          <w:rFonts w:asciiTheme="minorHAnsi" w:hAnsiTheme="minorHAnsi" w:cstheme="minorHAnsi"/>
        </w:rPr>
        <w:t xml:space="preserve">, up to 50,000 feet, where the SpaceShipTwo is launched and ignites its rocket. Having the passenger shuttle launch from the air provides more freedom and flexibility because it </w:t>
      </w:r>
      <w:hyperlink r:id="rId26" w:history="1">
        <w:r w:rsidRPr="00E55120">
          <w:rPr>
            <w:rStyle w:val="Hyperlink"/>
            <w:rFonts w:asciiTheme="minorHAnsi" w:hAnsiTheme="minorHAnsi" w:cstheme="minorHAnsi"/>
          </w:rPr>
          <w:t>eliminates the need for a launch pad</w:t>
        </w:r>
      </w:hyperlink>
      <w:r w:rsidRPr="00E55120">
        <w:rPr>
          <w:rFonts w:asciiTheme="minorHAnsi" w:hAnsiTheme="minorHAnsi" w:cstheme="minorHAnsi"/>
        </w:rPr>
        <w:t>.</w:t>
      </w:r>
    </w:p>
    <w:p w14:paraId="1A201BE7"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 xml:space="preserve">There are, however, some incredible opportunities to get yourself and/or ideas to space for free. Although NASA just ended its latest search for astronauts, they will surely be looking for new recruits within the coming years. The odds of being selected, however, are low: only 17 individuals were selected from almost 20,000 applicants, ranging in ages from 29-41. If you’re not quite old enough to be launched into space, then you can try launching your science experiment with Genes in Space (GiS). </w:t>
      </w:r>
      <w:hyperlink r:id="rId27" w:history="1">
        <w:r w:rsidRPr="00E55120">
          <w:rPr>
            <w:rStyle w:val="Hyperlink"/>
            <w:rFonts w:asciiTheme="minorHAnsi" w:hAnsiTheme="minorHAnsi" w:cstheme="minorHAnsi"/>
          </w:rPr>
          <w:t>This program</w:t>
        </w:r>
      </w:hyperlink>
      <w:r w:rsidRPr="00E55120">
        <w:rPr>
          <w:rFonts w:asciiTheme="minorHAnsi" w:hAnsiTheme="minorHAnsi" w:cstheme="minorHAnsi"/>
        </w:rPr>
        <w:t>, which is a collaboration between miniPCR, Boeing, and NASA, is a national competition for middle and high schoolers to pitch projects for astronauts to conduct in space. The winning proposals for 2017 included experiments to design a cheap and efficient test to evaluate cancer risk for astronauts and measure immune health.</w:t>
      </w:r>
    </w:p>
    <w:p w14:paraId="5CDB3C91" w14:textId="77777777" w:rsidR="00806982" w:rsidRPr="00E55120" w:rsidRDefault="00806982" w:rsidP="00806982">
      <w:pPr>
        <w:rPr>
          <w:rFonts w:asciiTheme="minorHAnsi" w:hAnsiTheme="minorHAnsi" w:cstheme="minorHAnsi"/>
        </w:rPr>
      </w:pPr>
      <w:r w:rsidRPr="00E55120">
        <w:rPr>
          <w:rStyle w:val="StyleUnderline"/>
          <w:rFonts w:asciiTheme="minorHAnsi" w:hAnsiTheme="minorHAnsi" w:cstheme="minorHAnsi"/>
        </w:rPr>
        <w:t xml:space="preserve">The </w:t>
      </w:r>
      <w:r w:rsidRPr="00E55120">
        <w:rPr>
          <w:rStyle w:val="Emphasis"/>
          <w:rFonts w:asciiTheme="minorHAnsi" w:hAnsiTheme="minorHAnsi" w:cstheme="minorHAnsi"/>
          <w:highlight w:val="green"/>
        </w:rPr>
        <w:t>barriers to space are weakening as</w:t>
      </w:r>
      <w:r w:rsidRPr="00E55120">
        <w:rPr>
          <w:rStyle w:val="Emphasis"/>
          <w:rFonts w:asciiTheme="minorHAnsi" w:hAnsiTheme="minorHAnsi" w:cstheme="minorHAnsi"/>
        </w:rPr>
        <w:t xml:space="preserve"> society advances and </w:t>
      </w:r>
      <w:r w:rsidRPr="00E55120">
        <w:rPr>
          <w:rStyle w:val="Emphasis"/>
          <w:rFonts w:asciiTheme="minorHAnsi" w:hAnsiTheme="minorHAnsi" w:cstheme="minorHAnsi"/>
          <w:highlight w:val="green"/>
        </w:rPr>
        <w:t>private companies</w:t>
      </w:r>
      <w:r w:rsidRPr="00E55120">
        <w:rPr>
          <w:rStyle w:val="Emphasis"/>
          <w:rFonts w:asciiTheme="minorHAnsi" w:hAnsiTheme="minorHAnsi" w:cstheme="minorHAnsi"/>
        </w:rPr>
        <w:t xml:space="preserve"> continue to </w:t>
      </w:r>
      <w:r w:rsidRPr="00E55120">
        <w:rPr>
          <w:rStyle w:val="Emphasis"/>
          <w:rFonts w:asciiTheme="minorHAnsi" w:hAnsiTheme="minorHAnsi" w:cstheme="minorHAnsi"/>
          <w:highlight w:val="green"/>
        </w:rPr>
        <w:t>push innovation</w:t>
      </w:r>
      <w:r w:rsidRPr="00E55120">
        <w:rPr>
          <w:rFonts w:asciiTheme="minorHAnsi" w:hAnsiTheme="minorHAnsi" w:cstheme="minorHAnsi"/>
        </w:rPr>
        <w:t xml:space="preserve">, and this trend shows no signs of slowing down. What was once extraterrestrial science fiction has already become reality. In the next few years, </w:t>
      </w:r>
      <w:r w:rsidRPr="00E55120">
        <w:rPr>
          <w:rStyle w:val="Emphasis"/>
          <w:rFonts w:asciiTheme="minorHAnsi" w:hAnsiTheme="minorHAnsi" w:cstheme="minorHAnsi"/>
          <w:highlight w:val="green"/>
        </w:rPr>
        <w:t>we’ll begin to see</w:t>
      </w:r>
      <w:r w:rsidRPr="00E55120">
        <w:rPr>
          <w:rStyle w:val="StyleUnderline"/>
          <w:rFonts w:asciiTheme="minorHAnsi" w:hAnsiTheme="minorHAnsi" w:cstheme="minorHAnsi"/>
          <w:highlight w:val="green"/>
        </w:rPr>
        <w:t xml:space="preserve"> construction of a space station</w:t>
      </w:r>
      <w:r w:rsidRPr="00E55120">
        <w:rPr>
          <w:rStyle w:val="StyleUnderline"/>
          <w:rFonts w:asciiTheme="minorHAnsi" w:hAnsiTheme="minorHAnsi" w:cstheme="minorHAnsi"/>
        </w:rPr>
        <w:t xml:space="preserve"> by the Moon, </w:t>
      </w:r>
      <w:r w:rsidRPr="00E55120">
        <w:rPr>
          <w:rStyle w:val="Emphasis"/>
          <w:rFonts w:asciiTheme="minorHAnsi" w:hAnsiTheme="minorHAnsi" w:cstheme="minorHAnsi"/>
        </w:rPr>
        <w:t xml:space="preserve">the first </w:t>
      </w:r>
      <w:r w:rsidRPr="00E55120">
        <w:rPr>
          <w:rStyle w:val="Emphasis"/>
          <w:rFonts w:asciiTheme="minorHAnsi" w:hAnsiTheme="minorHAnsi" w:cstheme="minorHAnsi"/>
          <w:highlight w:val="green"/>
        </w:rPr>
        <w:t>manned missions to Mars</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and the beginning of</w:t>
      </w:r>
      <w:r w:rsidRPr="00E55120">
        <w:rPr>
          <w:rStyle w:val="Emphasis"/>
          <w:rFonts w:asciiTheme="minorHAnsi" w:hAnsiTheme="minorHAnsi" w:cstheme="minorHAnsi"/>
        </w:rPr>
        <w:t xml:space="preserve"> a new era of </w:t>
      </w:r>
      <w:r w:rsidRPr="00E55120">
        <w:rPr>
          <w:rStyle w:val="Emphasis"/>
          <w:rFonts w:asciiTheme="minorHAnsi" w:hAnsiTheme="minorHAnsi" w:cstheme="minorHAnsi"/>
          <w:highlight w:val="green"/>
        </w:rPr>
        <w:t>space colonization</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 xml:space="preserve">All of </w:t>
      </w:r>
      <w:r w:rsidRPr="00E55120">
        <w:rPr>
          <w:rStyle w:val="Emphasis"/>
          <w:rFonts w:asciiTheme="minorHAnsi" w:hAnsiTheme="minorHAnsi" w:cstheme="minorHAnsi"/>
          <w:highlight w:val="green"/>
        </w:rPr>
        <w:t>these</w:t>
      </w:r>
      <w:r w:rsidRPr="00E55120">
        <w:rPr>
          <w:rStyle w:val="StyleUnderline"/>
          <w:rFonts w:asciiTheme="minorHAnsi" w:hAnsiTheme="minorHAnsi" w:cstheme="minorHAnsi"/>
          <w:highlight w:val="green"/>
        </w:rPr>
        <w:t xml:space="preserve"> missions </w:t>
      </w:r>
      <w:r w:rsidRPr="00E55120">
        <w:rPr>
          <w:rStyle w:val="Emphasis"/>
          <w:rFonts w:asciiTheme="minorHAnsi" w:hAnsiTheme="minorHAnsi" w:cstheme="minorHAnsi"/>
          <w:highlight w:val="green"/>
        </w:rPr>
        <w:t>will require heavy involvement from private companies</w:t>
      </w:r>
      <w:r w:rsidRPr="00E55120">
        <w:rPr>
          <w:rFonts w:asciiTheme="minorHAnsi" w:hAnsiTheme="minorHAnsi" w:cstheme="minorHAnsi"/>
        </w:rPr>
        <w:t>. We’re entering a defining moment in space exploration and it’s exciting to see what discoveries will be realized through our collaborative advancements into space.</w:t>
      </w:r>
    </w:p>
    <w:p w14:paraId="61AF63BC" w14:textId="77777777" w:rsidR="00806982" w:rsidRPr="00E55120" w:rsidRDefault="00806982" w:rsidP="00806982">
      <w:pPr>
        <w:rPr>
          <w:rFonts w:asciiTheme="minorHAnsi" w:hAnsiTheme="minorHAnsi" w:cstheme="minorHAnsi"/>
        </w:rPr>
      </w:pPr>
    </w:p>
    <w:p w14:paraId="20921411" w14:textId="77777777" w:rsidR="00806982" w:rsidRPr="00E55120" w:rsidRDefault="00806982" w:rsidP="00806982">
      <w:pPr>
        <w:pStyle w:val="Heading4"/>
        <w:rPr>
          <w:rFonts w:asciiTheme="minorHAnsi" w:hAnsiTheme="minorHAnsi" w:cstheme="minorHAnsi"/>
        </w:rPr>
      </w:pPr>
      <w:bookmarkStart w:id="1" w:name="_Hlk93144677"/>
      <w:r w:rsidRPr="00E55120">
        <w:rPr>
          <w:rFonts w:asciiTheme="minorHAnsi" w:hAnsiTheme="minorHAnsi" w:cstheme="minorHAnsi"/>
        </w:rPr>
        <w:t>Strong commercial space industry catalyzes tech innovation – progress at the margins and spinoff tech change global information networks.</w:t>
      </w:r>
    </w:p>
    <w:p w14:paraId="1F1891D1" w14:textId="77777777" w:rsidR="00806982" w:rsidRPr="00E55120" w:rsidRDefault="00806982" w:rsidP="00806982">
      <w:pPr>
        <w:rPr>
          <w:rFonts w:asciiTheme="minorHAnsi" w:hAnsiTheme="minorHAnsi" w:cstheme="minorHAnsi"/>
        </w:rPr>
      </w:pPr>
      <w:r w:rsidRPr="00E55120">
        <w:rPr>
          <w:rFonts w:asciiTheme="minorHAnsi" w:hAnsiTheme="minorHAnsi" w:cstheme="minorHAnsi"/>
          <w:b/>
          <w:bCs/>
          <w:sz w:val="26"/>
          <w:szCs w:val="26"/>
        </w:rPr>
        <w:t>Hampson 17</w:t>
      </w:r>
      <w:r w:rsidRPr="00E55120">
        <w:rPr>
          <w:rFonts w:asciiTheme="minorHAnsi" w:hAnsiTheme="minorHAnsi" w:cstheme="minorHAnsi"/>
        </w:rPr>
        <w:t xml:space="preserve"> [Joshua Hampson, 1-27-2017, "The Future of Space Commercialization," Niskanen Center, </w:t>
      </w:r>
      <w:hyperlink r:id="rId28" w:history="1">
        <w:r w:rsidRPr="00E55120">
          <w:rPr>
            <w:rStyle w:val="Hyperlink"/>
            <w:rFonts w:asciiTheme="minorHAnsi" w:hAnsiTheme="minorHAnsi" w:cstheme="minorHAnsi"/>
          </w:rPr>
          <w:t>https://www.niskanencenter.org/wp-content/uploads/old_uploads/2017/01/TheFutureofSpaceCommercializationFinal.pdf</w:t>
        </w:r>
      </w:hyperlink>
      <w:r w:rsidRPr="00E55120">
        <w:rPr>
          <w:rFonts w:asciiTheme="minorHAnsi" w:hAnsiTheme="minorHAnsi" w:cstheme="minorHAnsi"/>
        </w:rPr>
        <w:t>]//DDPT</w:t>
      </w:r>
    </w:p>
    <w:p w14:paraId="0C9EB6E7" w14:textId="77777777" w:rsidR="00806982" w:rsidRPr="00E55120" w:rsidRDefault="00806982" w:rsidP="00806982">
      <w:pPr>
        <w:rPr>
          <w:rStyle w:val="StyleUnderline"/>
          <w:rFonts w:asciiTheme="minorHAnsi" w:hAnsiTheme="minorHAnsi" w:cstheme="minorHAnsi"/>
        </w:rPr>
      </w:pPr>
      <w:r w:rsidRPr="00E55120">
        <w:rPr>
          <w:rFonts w:asciiTheme="minorHAnsi" w:hAnsiTheme="minorHAnsi" w:cstheme="minorHAnsi"/>
        </w:rPr>
        <w:t xml:space="preserve">Innovation is generally hard to predict; some </w:t>
      </w:r>
      <w:r w:rsidRPr="00E55120">
        <w:rPr>
          <w:rStyle w:val="StyleUnderline"/>
          <w:rFonts w:asciiTheme="minorHAnsi" w:hAnsiTheme="minorHAnsi" w:cstheme="minorHAnsi"/>
        </w:rPr>
        <w:t>new technologies seem to come out of nowhere</w:t>
      </w:r>
      <w:r w:rsidRPr="00E55120">
        <w:rPr>
          <w:rFonts w:asciiTheme="minorHAnsi" w:hAnsiTheme="minorHAnsi" w:cstheme="minorHAnsi"/>
        </w:rPr>
        <w:t xml:space="preserve"> and others only take off when paired with a new application. It is difficult to predict the future, but </w:t>
      </w:r>
      <w:r w:rsidRPr="00E55120">
        <w:rPr>
          <w:rStyle w:val="StyleUnderline"/>
          <w:rFonts w:asciiTheme="minorHAnsi" w:hAnsiTheme="minorHAnsi" w:cstheme="minorHAnsi"/>
        </w:rPr>
        <w:t xml:space="preserve">it is reasonable to expect that </w:t>
      </w:r>
      <w:r w:rsidRPr="00E55120">
        <w:rPr>
          <w:rStyle w:val="Emphasis"/>
          <w:rFonts w:asciiTheme="minorHAnsi" w:hAnsiTheme="minorHAnsi" w:cstheme="minorHAnsi"/>
        </w:rPr>
        <w:t xml:space="preserve">a growing </w:t>
      </w:r>
      <w:r w:rsidRPr="00E55120">
        <w:rPr>
          <w:rStyle w:val="Emphasis"/>
          <w:rFonts w:asciiTheme="minorHAnsi" w:hAnsiTheme="minorHAnsi" w:cstheme="minorHAnsi"/>
          <w:highlight w:val="green"/>
        </w:rPr>
        <w:t>space</w:t>
      </w:r>
      <w:r w:rsidRPr="00E55120">
        <w:rPr>
          <w:rStyle w:val="Emphasis"/>
          <w:rFonts w:asciiTheme="minorHAnsi" w:hAnsiTheme="minorHAnsi" w:cstheme="minorHAnsi"/>
        </w:rPr>
        <w:t xml:space="preserve"> economy</w:t>
      </w:r>
      <w:r w:rsidRPr="00E55120">
        <w:rPr>
          <w:rStyle w:val="StyleUnderline"/>
          <w:rFonts w:asciiTheme="minorHAnsi" w:hAnsiTheme="minorHAnsi" w:cstheme="minorHAnsi"/>
        </w:rPr>
        <w:t xml:space="preserve"> would </w:t>
      </w:r>
      <w:r w:rsidRPr="00E55120">
        <w:rPr>
          <w:rStyle w:val="Emphasis"/>
          <w:rFonts w:asciiTheme="minorHAnsi" w:hAnsiTheme="minorHAnsi" w:cstheme="minorHAnsi"/>
          <w:highlight w:val="green"/>
        </w:rPr>
        <w:t>open opportunities for</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tech</w:t>
      </w:r>
      <w:r w:rsidRPr="00E55120">
        <w:rPr>
          <w:rStyle w:val="Emphasis"/>
          <w:rFonts w:asciiTheme="minorHAnsi" w:hAnsiTheme="minorHAnsi" w:cstheme="minorHAnsi"/>
        </w:rPr>
        <w:t>nological</w:t>
      </w:r>
      <w:r w:rsidRPr="00E55120">
        <w:rPr>
          <w:rStyle w:val="StyleUnderline"/>
          <w:rFonts w:asciiTheme="minorHAnsi" w:hAnsiTheme="minorHAnsi" w:cstheme="minorHAnsi"/>
        </w:rPr>
        <w:t xml:space="preserve"> and organizational </w:t>
      </w:r>
      <w:r w:rsidRPr="00E55120">
        <w:rPr>
          <w:rStyle w:val="Emphasis"/>
          <w:rFonts w:asciiTheme="minorHAnsi" w:hAnsiTheme="minorHAnsi" w:cstheme="minorHAnsi"/>
          <w:highlight w:val="green"/>
        </w:rPr>
        <w:t>innovation</w:t>
      </w:r>
      <w:r w:rsidRPr="00E55120">
        <w:rPr>
          <w:rStyle w:val="StyleUnderline"/>
          <w:rFonts w:asciiTheme="minorHAnsi" w:hAnsiTheme="minorHAnsi" w:cstheme="minorHAnsi"/>
        </w:rPr>
        <w:t xml:space="preserve">. </w:t>
      </w:r>
    </w:p>
    <w:p w14:paraId="3FDB6355"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 xml:space="preserve">In terms of technology, </w:t>
      </w:r>
      <w:r w:rsidRPr="00E55120">
        <w:rPr>
          <w:rStyle w:val="StyleUnderline"/>
          <w:rFonts w:asciiTheme="minorHAnsi" w:hAnsiTheme="minorHAnsi" w:cstheme="minorHAnsi"/>
        </w:rPr>
        <w:t xml:space="preserve">the </w:t>
      </w:r>
      <w:r w:rsidRPr="00E55120">
        <w:rPr>
          <w:rStyle w:val="StyleUnderline"/>
          <w:rFonts w:asciiTheme="minorHAnsi" w:hAnsiTheme="minorHAnsi" w:cstheme="minorHAnsi"/>
          <w:highlight w:val="green"/>
        </w:rPr>
        <w:t>difficult environment of</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 xml:space="preserve">outer </w:t>
      </w:r>
      <w:r w:rsidRPr="00E55120">
        <w:rPr>
          <w:rStyle w:val="Emphasis"/>
          <w:rFonts w:asciiTheme="minorHAnsi" w:hAnsiTheme="minorHAnsi" w:cstheme="minorHAnsi"/>
          <w:highlight w:val="green"/>
        </w:rPr>
        <w:t>space</w:t>
      </w:r>
      <w:r w:rsidRPr="00E55120">
        <w:rPr>
          <w:rStyle w:val="Emphasis"/>
          <w:rFonts w:asciiTheme="minorHAnsi" w:hAnsiTheme="minorHAnsi" w:cstheme="minorHAnsi"/>
        </w:rPr>
        <w:t xml:space="preserve"> helps </w:t>
      </w:r>
      <w:r w:rsidRPr="00E55120">
        <w:rPr>
          <w:rStyle w:val="Emphasis"/>
          <w:rFonts w:asciiTheme="minorHAnsi" w:hAnsiTheme="minorHAnsi" w:cstheme="minorHAnsi"/>
          <w:highlight w:val="green"/>
        </w:rPr>
        <w:t>incentivize progress</w:t>
      </w:r>
      <w:r w:rsidRPr="00E55120">
        <w:rPr>
          <w:rStyle w:val="StyleUnderline"/>
          <w:rFonts w:asciiTheme="minorHAnsi" w:hAnsiTheme="minorHAnsi" w:cstheme="minorHAnsi"/>
        </w:rPr>
        <w:t xml:space="preserve"> along the margins</w:t>
      </w:r>
      <w:r w:rsidRPr="00E55120">
        <w:rPr>
          <w:rFonts w:asciiTheme="minorHAnsi" w:hAnsiTheme="minorHAnsi" w:cstheme="minorHAnsi"/>
        </w:rPr>
        <w:t xml:space="preserve">. Because </w:t>
      </w:r>
      <w:r w:rsidRPr="00E55120">
        <w:rPr>
          <w:rStyle w:val="Emphasis"/>
          <w:rFonts w:asciiTheme="minorHAnsi" w:hAnsiTheme="minorHAnsi" w:cstheme="minorHAnsi"/>
        </w:rPr>
        <w:t xml:space="preserve">each object </w:t>
      </w:r>
      <w:r w:rsidRPr="00E55120">
        <w:rPr>
          <w:rStyle w:val="Emphasis"/>
          <w:rFonts w:asciiTheme="minorHAnsi" w:hAnsiTheme="minorHAnsi" w:cstheme="minorHAnsi"/>
          <w:highlight w:val="green"/>
        </w:rPr>
        <w:t>launch</w:t>
      </w:r>
      <w:r w:rsidRPr="00E55120">
        <w:rPr>
          <w:rStyle w:val="Emphasis"/>
          <w:rFonts w:asciiTheme="minorHAnsi" w:hAnsiTheme="minorHAnsi" w:cstheme="minorHAnsi"/>
        </w:rPr>
        <w:t>ed</w:t>
      </w:r>
      <w:r w:rsidRPr="00E55120">
        <w:rPr>
          <w:rStyle w:val="StyleUnderline"/>
          <w:rFonts w:asciiTheme="minorHAnsi" w:hAnsiTheme="minorHAnsi" w:cstheme="minorHAnsi"/>
        </w:rPr>
        <w:t xml:space="preserve"> into orbit </w:t>
      </w:r>
      <w:r w:rsidRPr="00E55120">
        <w:rPr>
          <w:rStyle w:val="Emphasis"/>
          <w:rFonts w:asciiTheme="minorHAnsi" w:hAnsiTheme="minorHAnsi" w:cstheme="minorHAnsi"/>
          <w:highlight w:val="green"/>
        </w:rPr>
        <w:t>costs</w:t>
      </w:r>
      <w:r w:rsidRPr="00E55120">
        <w:rPr>
          <w:rStyle w:val="StyleUnderline"/>
          <w:rFonts w:asciiTheme="minorHAnsi" w:hAnsiTheme="minorHAnsi" w:cstheme="minorHAnsi"/>
        </w:rPr>
        <w:t xml:space="preserve"> a </w:t>
      </w:r>
      <w:r w:rsidRPr="00E55120">
        <w:rPr>
          <w:rStyle w:val="Emphasis"/>
          <w:rFonts w:asciiTheme="minorHAnsi" w:hAnsiTheme="minorHAnsi" w:cstheme="minorHAnsi"/>
          <w:highlight w:val="green"/>
        </w:rPr>
        <w:t>significant</w:t>
      </w:r>
      <w:r w:rsidRPr="00E55120">
        <w:rPr>
          <w:rStyle w:val="StyleUnderline"/>
          <w:rFonts w:asciiTheme="minorHAnsi" w:hAnsiTheme="minorHAnsi" w:cstheme="minorHAnsi"/>
        </w:rPr>
        <w:t xml:space="preserve"> amount of </w:t>
      </w:r>
      <w:r w:rsidRPr="00E55120">
        <w:rPr>
          <w:rStyle w:val="Emphasis"/>
          <w:rFonts w:asciiTheme="minorHAnsi" w:hAnsiTheme="minorHAnsi" w:cstheme="minorHAnsi"/>
          <w:highlight w:val="green"/>
        </w:rPr>
        <w:t>money</w:t>
      </w:r>
      <w:r w:rsidRPr="00E55120">
        <w:rPr>
          <w:rFonts w:asciiTheme="minorHAnsi" w:hAnsiTheme="minorHAnsi" w:cstheme="minorHAnsi"/>
        </w:rPr>
        <w:t>—at the moment between $27,000 and $43,000 per pound, though that will likely drop in the future —</w:t>
      </w:r>
      <w:r w:rsidRPr="00E55120">
        <w:rPr>
          <w:rStyle w:val="StyleUnderline"/>
          <w:rFonts w:asciiTheme="minorHAnsi" w:hAnsiTheme="minorHAnsi" w:cstheme="minorHAnsi"/>
        </w:rPr>
        <w:t>each</w:t>
      </w:r>
      <w:r w:rsidRPr="00E55120">
        <w:rPr>
          <w:rFonts w:asciiTheme="minorHAnsi" w:hAnsiTheme="minorHAnsi" w:cstheme="minorHAnsi"/>
        </w:rPr>
        <w:t xml:space="preserve"> 19 </w:t>
      </w:r>
      <w:r w:rsidRPr="00E55120">
        <w:rPr>
          <w:rStyle w:val="StyleUnderline"/>
          <w:rFonts w:asciiTheme="minorHAnsi" w:hAnsiTheme="minorHAnsi" w:cstheme="minorHAnsi"/>
        </w:rPr>
        <w:t>reduction in payload size saves money</w:t>
      </w:r>
      <w:r w:rsidRPr="00E55120">
        <w:rPr>
          <w:rFonts w:asciiTheme="minorHAnsi" w:hAnsiTheme="minorHAnsi" w:cstheme="minorHAnsi"/>
        </w:rPr>
        <w:t xml:space="preserve"> or means more can be launched. At the same time, </w:t>
      </w:r>
      <w:r w:rsidRPr="00E55120">
        <w:rPr>
          <w:rStyle w:val="Emphasis"/>
          <w:rFonts w:asciiTheme="minorHAnsi" w:hAnsiTheme="minorHAnsi" w:cstheme="minorHAnsi"/>
        </w:rPr>
        <w:t>the ability to fit more capability</w:t>
      </w:r>
      <w:r w:rsidRPr="00E55120">
        <w:rPr>
          <w:rFonts w:asciiTheme="minorHAnsi" w:hAnsiTheme="minorHAnsi" w:cstheme="minorHAnsi"/>
        </w:rPr>
        <w:t xml:space="preserve"> into a smaller satellite </w:t>
      </w:r>
      <w:r w:rsidRPr="00E55120">
        <w:rPr>
          <w:rStyle w:val="Emphasis"/>
          <w:rFonts w:asciiTheme="minorHAnsi" w:hAnsiTheme="minorHAnsi" w:cstheme="minorHAnsi"/>
        </w:rPr>
        <w:t>opens outer space to actors</w:t>
      </w:r>
      <w:r w:rsidRPr="00E55120">
        <w:rPr>
          <w:rFonts w:asciiTheme="minorHAnsi" w:hAnsiTheme="minorHAnsi" w:cstheme="minorHAnsi"/>
        </w:rPr>
        <w:t xml:space="preserve"> that </w:t>
      </w:r>
      <w:r w:rsidRPr="00E55120">
        <w:rPr>
          <w:rStyle w:val="Emphasis"/>
          <w:rFonts w:asciiTheme="minorHAnsi" w:hAnsiTheme="minorHAnsi" w:cstheme="minorHAnsi"/>
        </w:rPr>
        <w:t>previously</w:t>
      </w:r>
      <w:r w:rsidRPr="00E55120">
        <w:rPr>
          <w:rFonts w:asciiTheme="minorHAnsi" w:hAnsiTheme="minorHAnsi" w:cstheme="minorHAnsi"/>
        </w:rPr>
        <w:t xml:space="preserve"> were </w:t>
      </w:r>
      <w:r w:rsidRPr="00E55120">
        <w:rPr>
          <w:rStyle w:val="Emphasis"/>
          <w:rFonts w:asciiTheme="minorHAnsi" w:hAnsiTheme="minorHAnsi" w:cstheme="minorHAnsi"/>
        </w:rPr>
        <w:t>priced out</w:t>
      </w:r>
      <w:r w:rsidRPr="00E55120">
        <w:rPr>
          <w:rFonts w:asciiTheme="minorHAnsi" w:hAnsiTheme="minorHAnsi" w:cstheme="minorHAnsi"/>
        </w:rPr>
        <w:t xml:space="preserve"> of the market. This is one of the reasons why </w:t>
      </w:r>
      <w:r w:rsidRPr="00E55120">
        <w:rPr>
          <w:rStyle w:val="StyleUnderline"/>
          <w:rFonts w:asciiTheme="minorHAnsi" w:hAnsiTheme="minorHAnsi" w:cstheme="minorHAnsi"/>
        </w:rPr>
        <w:t xml:space="preserve">small, </w:t>
      </w:r>
      <w:r w:rsidRPr="00E55120">
        <w:rPr>
          <w:rStyle w:val="Emphasis"/>
          <w:rFonts w:asciiTheme="minorHAnsi" w:hAnsiTheme="minorHAnsi" w:cstheme="minorHAnsi"/>
        </w:rPr>
        <w:t>affordable satellites</w:t>
      </w:r>
      <w:r w:rsidRPr="00E55120">
        <w:rPr>
          <w:rStyle w:val="StyleUnderline"/>
          <w:rFonts w:asciiTheme="minorHAnsi" w:hAnsiTheme="minorHAnsi" w:cstheme="minorHAnsi"/>
        </w:rPr>
        <w:t xml:space="preserve"> are </w:t>
      </w:r>
      <w:r w:rsidRPr="00E55120">
        <w:rPr>
          <w:rStyle w:val="Emphasis"/>
          <w:rFonts w:asciiTheme="minorHAnsi" w:hAnsiTheme="minorHAnsi" w:cstheme="minorHAnsi"/>
        </w:rPr>
        <w:t>increasingly</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pursued</w:t>
      </w:r>
      <w:r w:rsidRPr="00E55120">
        <w:rPr>
          <w:rStyle w:val="StyleUnderline"/>
          <w:rFonts w:asciiTheme="minorHAnsi" w:hAnsiTheme="minorHAnsi" w:cstheme="minorHAnsi"/>
        </w:rPr>
        <w:t xml:space="preserve"> by companies</w:t>
      </w:r>
      <w:r w:rsidRPr="00E55120">
        <w:rPr>
          <w:rFonts w:asciiTheme="minorHAnsi" w:hAnsiTheme="minorHAnsi" w:cstheme="minorHAnsi"/>
        </w:rPr>
        <w:t xml:space="preserve"> or organizations </w:t>
      </w:r>
      <w:r w:rsidRPr="00E55120">
        <w:rPr>
          <w:rStyle w:val="StyleUnderline"/>
          <w:rFonts w:asciiTheme="minorHAnsi" w:hAnsiTheme="minorHAnsi" w:cstheme="minorHAnsi"/>
        </w:rPr>
        <w:t>that cannot afford to launch larger traditional satellites</w:t>
      </w:r>
      <w:r w:rsidRPr="00E55120">
        <w:rPr>
          <w:rFonts w:asciiTheme="minorHAnsi" w:hAnsiTheme="minorHAnsi" w:cstheme="minorHAnsi"/>
        </w:rPr>
        <w:t xml:space="preserve">. These small 20 satellites also provide non-traditional launchers, such as engineering students or prototypers, the opportunity to learn about satellite production and test new technologies before working on a full-sized satellite. That </w:t>
      </w:r>
      <w:r w:rsidRPr="00E55120">
        <w:rPr>
          <w:rStyle w:val="Emphasis"/>
          <w:rFonts w:asciiTheme="minorHAnsi" w:hAnsiTheme="minorHAnsi" w:cstheme="minorHAnsi"/>
          <w:highlight w:val="green"/>
        </w:rPr>
        <w:t>expansion of developers</w:t>
      </w:r>
      <w:r w:rsidRPr="00E55120">
        <w:rPr>
          <w:rFonts w:asciiTheme="minorHAnsi" w:hAnsiTheme="minorHAnsi" w:cstheme="minorHAnsi"/>
        </w:rPr>
        <w:t xml:space="preserve">, experimenters, and testers cannot but help </w:t>
      </w:r>
      <w:r w:rsidRPr="00E55120">
        <w:rPr>
          <w:rStyle w:val="Emphasis"/>
          <w:rFonts w:asciiTheme="minorHAnsi" w:hAnsiTheme="minorHAnsi" w:cstheme="minorHAnsi"/>
          <w:highlight w:val="green"/>
        </w:rPr>
        <w:t>increase innovation</w:t>
      </w:r>
      <w:r w:rsidRPr="00E55120">
        <w:rPr>
          <w:rStyle w:val="StyleUnderline"/>
          <w:rFonts w:asciiTheme="minorHAnsi" w:hAnsiTheme="minorHAnsi" w:cstheme="minorHAnsi"/>
          <w:highlight w:val="green"/>
        </w:rPr>
        <w:t xml:space="preserve"> opportunities</w:t>
      </w:r>
      <w:r w:rsidRPr="00E55120">
        <w:rPr>
          <w:rFonts w:asciiTheme="minorHAnsi" w:hAnsiTheme="minorHAnsi" w:cstheme="minorHAnsi"/>
        </w:rPr>
        <w:t xml:space="preserve">. </w:t>
      </w:r>
    </w:p>
    <w:p w14:paraId="5E7E7C2F" w14:textId="77777777" w:rsidR="00806982" w:rsidRPr="00E55120" w:rsidRDefault="00806982" w:rsidP="00806982">
      <w:pPr>
        <w:rPr>
          <w:rStyle w:val="Emphasis"/>
          <w:rFonts w:asciiTheme="minorHAnsi" w:hAnsiTheme="minorHAnsi" w:cstheme="minorHAnsi"/>
        </w:rPr>
      </w:pPr>
      <w:r w:rsidRPr="00E55120">
        <w:rPr>
          <w:rStyle w:val="Emphasis"/>
          <w:rFonts w:asciiTheme="minorHAnsi" w:hAnsiTheme="minorHAnsi" w:cstheme="minorHAnsi"/>
          <w:highlight w:val="green"/>
        </w:rPr>
        <w:t>Tech</w:t>
      </w:r>
      <w:r w:rsidRPr="00E55120">
        <w:rPr>
          <w:rStyle w:val="Emphasis"/>
          <w:rFonts w:asciiTheme="minorHAnsi" w:hAnsiTheme="minorHAnsi" w:cstheme="minorHAnsi"/>
        </w:rPr>
        <w:t xml:space="preserve">nological </w:t>
      </w:r>
      <w:r w:rsidRPr="00E55120">
        <w:rPr>
          <w:rStyle w:val="Emphasis"/>
          <w:rFonts w:asciiTheme="minorHAnsi" w:hAnsiTheme="minorHAnsi" w:cstheme="minorHAnsi"/>
          <w:highlight w:val="green"/>
        </w:rPr>
        <w:t>developments from</w:t>
      </w:r>
      <w:r w:rsidRPr="00E55120">
        <w:rPr>
          <w:rStyle w:val="StyleUnderline"/>
          <w:rFonts w:asciiTheme="minorHAnsi" w:hAnsiTheme="minorHAnsi" w:cstheme="minorHAnsi"/>
        </w:rPr>
        <w:t xml:space="preserve"> outer </w:t>
      </w:r>
      <w:r w:rsidRPr="00E55120">
        <w:rPr>
          <w:rStyle w:val="Emphasis"/>
          <w:rFonts w:asciiTheme="minorHAnsi" w:hAnsiTheme="minorHAnsi" w:cstheme="minorHAnsi"/>
          <w:highlight w:val="green"/>
        </w:rPr>
        <w:t>space</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have</w:t>
      </w:r>
      <w:r w:rsidRPr="00E55120">
        <w:rPr>
          <w:rStyle w:val="StyleUnderline"/>
          <w:rFonts w:asciiTheme="minorHAnsi" w:hAnsiTheme="minorHAnsi" w:cstheme="minorHAnsi"/>
        </w:rPr>
        <w:t xml:space="preserve"> been </w:t>
      </w:r>
      <w:r w:rsidRPr="00E55120">
        <w:rPr>
          <w:rStyle w:val="Emphasis"/>
          <w:rFonts w:asciiTheme="minorHAnsi" w:hAnsiTheme="minorHAnsi" w:cstheme="minorHAnsi"/>
          <w:highlight w:val="green"/>
        </w:rPr>
        <w:t>applied to terrestrial life</w:t>
      </w:r>
      <w:r w:rsidRPr="00E55120">
        <w:rPr>
          <w:rStyle w:val="StyleUnderline"/>
          <w:rFonts w:asciiTheme="minorHAnsi" w:hAnsiTheme="minorHAnsi" w:cstheme="minorHAnsi"/>
        </w:rPr>
        <w:t xml:space="preserve"> since the earliest days of space exploration</w:t>
      </w:r>
      <w:r w:rsidRPr="00E55120">
        <w:rPr>
          <w:rFonts w:asciiTheme="minorHAnsi" w:hAnsiTheme="minorHAnsi" w:cstheme="minorHAnsi"/>
        </w:rPr>
        <w:t>. The National Aeronautics and Space Administration (</w:t>
      </w:r>
      <w:r w:rsidRPr="00E55120">
        <w:rPr>
          <w:rStyle w:val="Emphasis"/>
          <w:rFonts w:asciiTheme="minorHAnsi" w:hAnsiTheme="minorHAnsi" w:cstheme="minorHAnsi"/>
        </w:rPr>
        <w:t>NASA</w:t>
      </w:r>
      <w:r w:rsidRPr="00E55120">
        <w:rPr>
          <w:rFonts w:asciiTheme="minorHAnsi" w:hAnsiTheme="minorHAnsi" w:cstheme="minorHAnsi"/>
        </w:rPr>
        <w:t xml:space="preserve">) </w:t>
      </w:r>
      <w:r w:rsidRPr="00E55120">
        <w:rPr>
          <w:rStyle w:val="Emphasis"/>
          <w:rFonts w:asciiTheme="minorHAnsi" w:hAnsiTheme="minorHAnsi" w:cstheme="minorHAnsi"/>
        </w:rPr>
        <w:t>maintains a</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website that lists technologies</w:t>
      </w:r>
      <w:r w:rsidRPr="00E55120">
        <w:rPr>
          <w:rFonts w:asciiTheme="minorHAnsi" w:hAnsiTheme="minorHAnsi" w:cstheme="minorHAnsi"/>
        </w:rPr>
        <w:t xml:space="preserve"> that have </w:t>
      </w:r>
      <w:r w:rsidRPr="00E55120">
        <w:rPr>
          <w:rStyle w:val="Emphasis"/>
          <w:rFonts w:asciiTheme="minorHAnsi" w:hAnsiTheme="minorHAnsi" w:cstheme="minorHAnsi"/>
        </w:rPr>
        <w:t>spun off from</w:t>
      </w:r>
      <w:r w:rsidRPr="00E55120">
        <w:rPr>
          <w:rStyle w:val="StyleUnderline"/>
          <w:rFonts w:asciiTheme="minorHAnsi" w:hAnsiTheme="minorHAnsi" w:cstheme="minorHAnsi"/>
        </w:rPr>
        <w:t xml:space="preserve"> such </w:t>
      </w:r>
      <w:r w:rsidRPr="00E55120">
        <w:rPr>
          <w:rStyle w:val="Emphasis"/>
          <w:rFonts w:asciiTheme="minorHAnsi" w:hAnsiTheme="minorHAnsi" w:cstheme="minorHAnsi"/>
        </w:rPr>
        <w:t>research projects</w:t>
      </w:r>
      <w:r w:rsidRPr="00E55120">
        <w:rPr>
          <w:rFonts w:asciiTheme="minorHAnsi" w:hAnsiTheme="minorHAnsi" w:cstheme="minorHAnsi"/>
        </w:rPr>
        <w:t xml:space="preserve">. Lightweight 21 nanotubes, useful in protecting astronauts during space exploration, are now being tested for applications in emergency response gear and electrical insulation. </w:t>
      </w:r>
      <w:r w:rsidRPr="00E55120">
        <w:rPr>
          <w:rStyle w:val="StyleUnderline"/>
          <w:rFonts w:asciiTheme="minorHAnsi" w:hAnsiTheme="minorHAnsi" w:cstheme="minorHAnsi"/>
        </w:rPr>
        <w:t xml:space="preserve">The </w:t>
      </w:r>
      <w:r w:rsidRPr="00E55120">
        <w:rPr>
          <w:rStyle w:val="StyleUnderline"/>
          <w:rFonts w:asciiTheme="minorHAnsi" w:hAnsiTheme="minorHAnsi" w:cstheme="minorHAnsi"/>
          <w:highlight w:val="green"/>
        </w:rPr>
        <w:t>need for certainty about</w:t>
      </w:r>
      <w:r w:rsidRPr="00E55120">
        <w:rPr>
          <w:rStyle w:val="StyleUnderline"/>
          <w:rFonts w:asciiTheme="minorHAnsi" w:hAnsiTheme="minorHAnsi" w:cstheme="minorHAnsi"/>
        </w:rPr>
        <w:t xml:space="preserve"> the resiliency of </w:t>
      </w:r>
      <w:r w:rsidRPr="00E55120">
        <w:rPr>
          <w:rStyle w:val="StyleUnderline"/>
          <w:rFonts w:asciiTheme="minorHAnsi" w:hAnsiTheme="minorHAnsi" w:cstheme="minorHAnsi"/>
          <w:highlight w:val="green"/>
        </w:rPr>
        <w:t>materials</w:t>
      </w:r>
      <w:r w:rsidRPr="00E55120">
        <w:rPr>
          <w:rStyle w:val="StyleUnderline"/>
          <w:rFonts w:asciiTheme="minorHAnsi" w:hAnsiTheme="minorHAnsi" w:cstheme="minorHAnsi"/>
        </w:rPr>
        <w:t xml:space="preserve"> used in space </w:t>
      </w:r>
      <w:r w:rsidRPr="00E55120">
        <w:rPr>
          <w:rStyle w:val="StyleUnderline"/>
          <w:rFonts w:asciiTheme="minorHAnsi" w:hAnsiTheme="minorHAnsi" w:cstheme="minorHAnsi"/>
          <w:highlight w:val="green"/>
        </w:rPr>
        <w:t>led to</w:t>
      </w:r>
      <w:r w:rsidRPr="00E55120">
        <w:rPr>
          <w:rStyle w:val="StyleUnderline"/>
          <w:rFonts w:asciiTheme="minorHAnsi" w:hAnsiTheme="minorHAnsi" w:cstheme="minorHAnsi"/>
        </w:rPr>
        <w:t xml:space="preserve"> the </w:t>
      </w:r>
      <w:r w:rsidRPr="00E55120">
        <w:rPr>
          <w:rStyle w:val="StyleUnderline"/>
          <w:rFonts w:asciiTheme="minorHAnsi" w:hAnsiTheme="minorHAnsi" w:cstheme="minorHAnsi"/>
          <w:highlight w:val="green"/>
        </w:rPr>
        <w:t>development of an analytics tool</w:t>
      </w:r>
      <w:r w:rsidRPr="00E55120">
        <w:rPr>
          <w:rStyle w:val="StyleUnderline"/>
          <w:rFonts w:asciiTheme="minorHAnsi" w:hAnsiTheme="minorHAnsi" w:cstheme="minorHAnsi"/>
        </w:rPr>
        <w:t xml:space="preserve"> useful </w:t>
      </w:r>
      <w:r w:rsidRPr="00E55120">
        <w:rPr>
          <w:rStyle w:val="StyleUnderline"/>
          <w:rFonts w:asciiTheme="minorHAnsi" w:hAnsiTheme="minorHAnsi" w:cstheme="minorHAnsi"/>
          <w:highlight w:val="green"/>
        </w:rPr>
        <w:t>across</w:t>
      </w:r>
      <w:r w:rsidRPr="00E55120">
        <w:rPr>
          <w:rStyle w:val="StyleUnderline"/>
          <w:rFonts w:asciiTheme="minorHAnsi" w:hAnsiTheme="minorHAnsi" w:cstheme="minorHAnsi"/>
        </w:rPr>
        <w:t xml:space="preserve"> a range of </w:t>
      </w:r>
      <w:r w:rsidRPr="00E55120">
        <w:rPr>
          <w:rStyle w:val="StyleUnderline"/>
          <w:rFonts w:asciiTheme="minorHAnsi" w:hAnsiTheme="minorHAnsi" w:cstheme="minorHAnsi"/>
          <w:highlight w:val="green"/>
        </w:rPr>
        <w:t>industries</w:t>
      </w:r>
      <w:r w:rsidRPr="00E55120">
        <w:rPr>
          <w:rFonts w:asciiTheme="minorHAnsi" w:hAnsiTheme="minorHAnsi" w:cstheme="minorHAnsi"/>
        </w:rPr>
        <w:t xml:space="preserve">. </w:t>
      </w:r>
      <w:r w:rsidRPr="00E55120">
        <w:rPr>
          <w:rStyle w:val="Emphasis"/>
          <w:rFonts w:asciiTheme="minorHAnsi" w:hAnsiTheme="minorHAnsi" w:cstheme="minorHAnsi"/>
          <w:highlight w:val="green"/>
        </w:rPr>
        <w:t>Temper foam</w:t>
      </w:r>
      <w:r w:rsidRPr="00E55120">
        <w:rPr>
          <w:rFonts w:asciiTheme="minorHAnsi" w:hAnsiTheme="minorHAnsi" w:cstheme="minorHAnsi"/>
        </w:rPr>
        <w:t xml:space="preserve">, the material used in memory-foam pillows, was </w:t>
      </w:r>
      <w:r w:rsidRPr="00E55120">
        <w:rPr>
          <w:rStyle w:val="Emphasis"/>
          <w:rFonts w:asciiTheme="minorHAnsi" w:hAnsiTheme="minorHAnsi" w:cstheme="minorHAnsi"/>
          <w:highlight w:val="green"/>
        </w:rPr>
        <w:t>developed</w:t>
      </w:r>
      <w:r w:rsidRPr="00E55120">
        <w:rPr>
          <w:rStyle w:val="StyleUnderline"/>
          <w:rFonts w:asciiTheme="minorHAnsi" w:hAnsiTheme="minorHAnsi" w:cstheme="minorHAnsi"/>
          <w:highlight w:val="green"/>
        </w:rPr>
        <w:t xml:space="preserve"> for NASA</w:t>
      </w:r>
      <w:r w:rsidRPr="00E55120">
        <w:rPr>
          <w:rStyle w:val="StyleUnderline"/>
          <w:rFonts w:asciiTheme="minorHAnsi" w:hAnsiTheme="minorHAnsi" w:cstheme="minorHAnsi"/>
        </w:rPr>
        <w:t xml:space="preserve"> for seat covers</w:t>
      </w:r>
      <w:r w:rsidRPr="00E55120">
        <w:rPr>
          <w:rFonts w:asciiTheme="minorHAnsi" w:hAnsiTheme="minorHAnsi" w:cstheme="minorHAnsi"/>
        </w:rPr>
        <w:t xml:space="preserve">. </w:t>
      </w:r>
      <w:r w:rsidRPr="00E55120">
        <w:rPr>
          <w:rStyle w:val="StyleUnderline"/>
          <w:rFonts w:asciiTheme="minorHAnsi" w:hAnsiTheme="minorHAnsi" w:cstheme="minorHAnsi"/>
          <w:highlight w:val="green"/>
        </w:rPr>
        <w:t>As</w:t>
      </w:r>
      <w:r w:rsidRPr="00E55120">
        <w:rPr>
          <w:rStyle w:val="StyleUnderline"/>
          <w:rFonts w:asciiTheme="minorHAnsi" w:hAnsiTheme="minorHAnsi" w:cstheme="minorHAnsi"/>
        </w:rPr>
        <w:t xml:space="preserve"> more </w:t>
      </w:r>
      <w:r w:rsidRPr="00E55120">
        <w:rPr>
          <w:rStyle w:val="Emphasis"/>
          <w:rFonts w:asciiTheme="minorHAnsi" w:hAnsiTheme="minorHAnsi" w:cstheme="minorHAnsi"/>
          <w:highlight w:val="green"/>
        </w:rPr>
        <w:t>companies pursue</w:t>
      </w:r>
      <w:r w:rsidRPr="00E55120">
        <w:rPr>
          <w:rStyle w:val="Emphasis"/>
          <w:rFonts w:asciiTheme="minorHAnsi" w:hAnsiTheme="minorHAnsi" w:cstheme="minorHAnsi"/>
        </w:rPr>
        <w:t xml:space="preserve"> their own space </w:t>
      </w:r>
      <w:r w:rsidRPr="00E55120">
        <w:rPr>
          <w:rStyle w:val="Emphasis"/>
          <w:rFonts w:asciiTheme="minorHAnsi" w:hAnsiTheme="minorHAnsi" w:cstheme="minorHAnsi"/>
          <w:highlight w:val="green"/>
        </w:rPr>
        <w:t>goals</w:t>
      </w:r>
      <w:r w:rsidRPr="00E55120">
        <w:rPr>
          <w:rFonts w:asciiTheme="minorHAnsi" w:hAnsiTheme="minorHAnsi" w:cstheme="minorHAnsi"/>
        </w:rPr>
        <w:t xml:space="preserve">, more </w:t>
      </w:r>
      <w:r w:rsidRPr="00E55120">
        <w:rPr>
          <w:rStyle w:val="Emphasis"/>
          <w:rFonts w:asciiTheme="minorHAnsi" w:hAnsiTheme="minorHAnsi" w:cstheme="minorHAnsi"/>
          <w:highlight w:val="green"/>
        </w:rPr>
        <w:t>innovations will</w:t>
      </w:r>
      <w:r w:rsidRPr="00E55120">
        <w:rPr>
          <w:rStyle w:val="Emphasis"/>
          <w:rFonts w:asciiTheme="minorHAnsi" w:hAnsiTheme="minorHAnsi" w:cstheme="minorHAnsi"/>
        </w:rPr>
        <w:t xml:space="preserve"> likely </w:t>
      </w:r>
      <w:r w:rsidRPr="00E55120">
        <w:rPr>
          <w:rStyle w:val="Emphasis"/>
          <w:rFonts w:asciiTheme="minorHAnsi" w:hAnsiTheme="minorHAnsi" w:cstheme="minorHAnsi"/>
          <w:highlight w:val="green"/>
        </w:rPr>
        <w:t>come from the commercial sector</w:t>
      </w:r>
      <w:r w:rsidRPr="00E55120">
        <w:rPr>
          <w:rStyle w:val="Emphasis"/>
          <w:rFonts w:asciiTheme="minorHAnsi" w:hAnsiTheme="minorHAnsi" w:cstheme="minorHAnsi"/>
        </w:rPr>
        <w:t xml:space="preserve">. </w:t>
      </w:r>
    </w:p>
    <w:p w14:paraId="356EFBC7"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 xml:space="preserve">Outer space is not just a catalyst for technological development. Satellite constellations and their unique line-of-sight vantage point can provide new perspectives to old industries. </w:t>
      </w:r>
      <w:r w:rsidRPr="00E55120">
        <w:rPr>
          <w:rStyle w:val="Emphasis"/>
          <w:rFonts w:asciiTheme="minorHAnsi" w:hAnsiTheme="minorHAnsi" w:cstheme="minorHAnsi"/>
          <w:highlight w:val="green"/>
        </w:rPr>
        <w:t>Deploying satellites into</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l</w:t>
      </w:r>
      <w:r w:rsidRPr="00E55120">
        <w:rPr>
          <w:rStyle w:val="Emphasis"/>
          <w:rFonts w:asciiTheme="minorHAnsi" w:hAnsiTheme="minorHAnsi" w:cstheme="minorHAnsi"/>
        </w:rPr>
        <w:t>ow-</w:t>
      </w:r>
      <w:r w:rsidRPr="00E55120">
        <w:rPr>
          <w:rStyle w:val="Emphasis"/>
          <w:rFonts w:asciiTheme="minorHAnsi" w:hAnsiTheme="minorHAnsi" w:cstheme="minorHAnsi"/>
          <w:highlight w:val="green"/>
        </w:rPr>
        <w:t>E</w:t>
      </w:r>
      <w:r w:rsidRPr="00E55120">
        <w:rPr>
          <w:rStyle w:val="Emphasis"/>
          <w:rFonts w:asciiTheme="minorHAnsi" w:hAnsiTheme="minorHAnsi" w:cstheme="minorHAnsi"/>
        </w:rPr>
        <w:t xml:space="preserve">arth </w:t>
      </w:r>
      <w:r w:rsidRPr="00E55120">
        <w:rPr>
          <w:rStyle w:val="Emphasis"/>
          <w:rFonts w:asciiTheme="minorHAnsi" w:hAnsiTheme="minorHAnsi" w:cstheme="minorHAnsi"/>
          <w:highlight w:val="green"/>
        </w:rPr>
        <w:t>o</w:t>
      </w:r>
      <w:r w:rsidRPr="00E55120">
        <w:rPr>
          <w:rStyle w:val="Emphasis"/>
          <w:rFonts w:asciiTheme="minorHAnsi" w:hAnsiTheme="minorHAnsi" w:cstheme="minorHAnsi"/>
        </w:rPr>
        <w:t>rbit</w:t>
      </w:r>
      <w:r w:rsidRPr="00E55120">
        <w:rPr>
          <w:rFonts w:asciiTheme="minorHAnsi" w:hAnsiTheme="minorHAnsi" w:cstheme="minorHAnsi"/>
        </w:rPr>
        <w:t xml:space="preserve">, as Facebook wants to do, </w:t>
      </w:r>
      <w:r w:rsidRPr="00E55120">
        <w:rPr>
          <w:rStyle w:val="Emphasis"/>
          <w:rFonts w:asciiTheme="minorHAnsi" w:hAnsiTheme="minorHAnsi" w:cstheme="minorHAnsi"/>
        </w:rPr>
        <w:t xml:space="preserve">can </w:t>
      </w:r>
      <w:r w:rsidRPr="00E55120">
        <w:rPr>
          <w:rStyle w:val="Emphasis"/>
          <w:rFonts w:asciiTheme="minorHAnsi" w:hAnsiTheme="minorHAnsi" w:cstheme="minorHAnsi"/>
          <w:highlight w:val="green"/>
        </w:rPr>
        <w:t>connect</w:t>
      </w:r>
      <w:r w:rsidRPr="00E55120">
        <w:rPr>
          <w:rStyle w:val="Emphasis"/>
          <w:rFonts w:asciiTheme="minorHAnsi" w:hAnsiTheme="minorHAnsi" w:cstheme="minorHAnsi"/>
        </w:rPr>
        <w:t xml:space="preserve"> large</w:t>
      </w:r>
      <w:r w:rsidRPr="00E55120">
        <w:rPr>
          <w:rFonts w:asciiTheme="minorHAnsi" w:hAnsiTheme="minorHAnsi" w:cstheme="minorHAnsi"/>
        </w:rPr>
        <w:t xml:space="preserve">, previously-unreached </w:t>
      </w:r>
      <w:r w:rsidRPr="00E55120">
        <w:rPr>
          <w:rStyle w:val="Emphasis"/>
          <w:rFonts w:asciiTheme="minorHAnsi" w:hAnsiTheme="minorHAnsi" w:cstheme="minorHAnsi"/>
        </w:rPr>
        <w:t>swathes of</w:t>
      </w:r>
      <w:r w:rsidRPr="00E55120">
        <w:rPr>
          <w:rFonts w:asciiTheme="minorHAnsi" w:hAnsiTheme="minorHAnsi" w:cstheme="minorHAnsi"/>
        </w:rPr>
        <w:t xml:space="preserve"> 22 </w:t>
      </w:r>
      <w:r w:rsidRPr="00E55120">
        <w:rPr>
          <w:rStyle w:val="Emphasis"/>
          <w:rFonts w:asciiTheme="minorHAnsi" w:hAnsiTheme="minorHAnsi" w:cstheme="minorHAnsi"/>
          <w:highlight w:val="green"/>
        </w:rPr>
        <w:t>humanity</w:t>
      </w:r>
      <w:r w:rsidRPr="00E55120">
        <w:rPr>
          <w:rFonts w:asciiTheme="minorHAnsi" w:hAnsiTheme="minorHAnsi" w:cstheme="minorHAnsi"/>
        </w:rPr>
        <w:t xml:space="preserve"> </w:t>
      </w:r>
      <w:r w:rsidRPr="00E55120">
        <w:rPr>
          <w:rStyle w:val="StyleUnderline"/>
          <w:rFonts w:asciiTheme="minorHAnsi" w:hAnsiTheme="minorHAnsi" w:cstheme="minorHAnsi"/>
        </w:rPr>
        <w:t>to the Internet</w:t>
      </w:r>
      <w:r w:rsidRPr="00E55120">
        <w:rPr>
          <w:rFonts w:asciiTheme="minorHAnsi" w:hAnsiTheme="minorHAnsi" w:cstheme="minorHAnsi"/>
        </w:rPr>
        <w:t xml:space="preserve">. </w:t>
      </w:r>
      <w:r w:rsidRPr="00E55120">
        <w:rPr>
          <w:rStyle w:val="Emphasis"/>
          <w:rFonts w:asciiTheme="minorHAnsi" w:hAnsiTheme="minorHAnsi" w:cstheme="minorHAnsi"/>
          <w:highlight w:val="green"/>
        </w:rPr>
        <w:t>Remote sensing</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tech</w:t>
      </w:r>
      <w:r w:rsidRPr="00E55120">
        <w:rPr>
          <w:rStyle w:val="Emphasis"/>
          <w:rFonts w:asciiTheme="minorHAnsi" w:hAnsiTheme="minorHAnsi" w:cstheme="minorHAnsi"/>
        </w:rPr>
        <w:t>nology</w:t>
      </w:r>
      <w:r w:rsidRPr="00E55120">
        <w:rPr>
          <w:rStyle w:val="StyleUnderline"/>
          <w:rFonts w:asciiTheme="minorHAnsi" w:hAnsiTheme="minorHAnsi" w:cstheme="minorHAnsi"/>
        </w:rPr>
        <w:t xml:space="preserve"> could </w:t>
      </w:r>
      <w:r w:rsidRPr="00E55120">
        <w:rPr>
          <w:rStyle w:val="Emphasis"/>
          <w:rFonts w:asciiTheme="minorHAnsi" w:hAnsiTheme="minorHAnsi" w:cstheme="minorHAnsi"/>
          <w:highlight w:val="green"/>
        </w:rPr>
        <w:t>change how</w:t>
      </w:r>
      <w:r w:rsidRPr="00E55120">
        <w:rPr>
          <w:rStyle w:val="Emphasis"/>
          <w:rFonts w:asciiTheme="minorHAnsi" w:hAnsiTheme="minorHAnsi" w:cstheme="minorHAnsi"/>
        </w:rPr>
        <w:t xml:space="preserve"> whole </w:t>
      </w:r>
      <w:r w:rsidRPr="00E55120">
        <w:rPr>
          <w:rStyle w:val="Emphasis"/>
          <w:rFonts w:asciiTheme="minorHAnsi" w:hAnsiTheme="minorHAnsi" w:cstheme="minorHAnsi"/>
          <w:highlight w:val="green"/>
        </w:rPr>
        <w:t>industries operate</w:t>
      </w:r>
      <w:r w:rsidRPr="00E55120">
        <w:rPr>
          <w:rFonts w:asciiTheme="minorHAnsi" w:hAnsiTheme="minorHAnsi" w:cstheme="minorHAnsi"/>
        </w:rPr>
        <w:t xml:space="preserve">, such as </w:t>
      </w:r>
      <w:r w:rsidRPr="00E55120">
        <w:rPr>
          <w:rStyle w:val="Emphasis"/>
          <w:rFonts w:asciiTheme="minorHAnsi" w:hAnsiTheme="minorHAnsi" w:cstheme="minorHAnsi"/>
          <w:highlight w:val="green"/>
        </w:rPr>
        <w:t>crop</w:t>
      </w:r>
      <w:r w:rsidRPr="00E55120">
        <w:rPr>
          <w:rStyle w:val="StyleUnderline"/>
          <w:rFonts w:asciiTheme="minorHAnsi" w:hAnsiTheme="minorHAnsi" w:cstheme="minorHAnsi"/>
          <w:highlight w:val="green"/>
        </w:rPr>
        <w:t xml:space="preserve"> </w:t>
      </w:r>
      <w:r w:rsidRPr="00E55120">
        <w:rPr>
          <w:rStyle w:val="Emphasis"/>
          <w:rFonts w:asciiTheme="minorHAnsi" w:hAnsiTheme="minorHAnsi" w:cstheme="minorHAnsi"/>
          <w:highlight w:val="green"/>
        </w:rPr>
        <w:t>monitoring</w:t>
      </w:r>
      <w:r w:rsidRPr="00E55120">
        <w:rPr>
          <w:rStyle w:val="StyleUnderline"/>
          <w:rFonts w:asciiTheme="minorHAnsi" w:hAnsiTheme="minorHAnsi" w:cstheme="minorHAnsi"/>
        </w:rPr>
        <w:t xml:space="preserve">, </w:t>
      </w:r>
      <w:r w:rsidRPr="00E55120">
        <w:rPr>
          <w:rStyle w:val="Emphasis"/>
          <w:rFonts w:asciiTheme="minorHAnsi" w:hAnsiTheme="minorHAnsi" w:cstheme="minorHAnsi"/>
          <w:highlight w:val="green"/>
        </w:rPr>
        <w:t>herd management</w:t>
      </w:r>
      <w:r w:rsidRPr="00E55120">
        <w:rPr>
          <w:rStyle w:val="StyleUnderline"/>
          <w:rFonts w:asciiTheme="minorHAnsi" w:hAnsiTheme="minorHAnsi" w:cstheme="minorHAnsi"/>
        </w:rPr>
        <w:t xml:space="preserve">, </w:t>
      </w:r>
      <w:r w:rsidRPr="00E55120">
        <w:rPr>
          <w:rStyle w:val="Emphasis"/>
          <w:rFonts w:asciiTheme="minorHAnsi" w:hAnsiTheme="minorHAnsi" w:cstheme="minorHAnsi"/>
          <w:highlight w:val="green"/>
        </w:rPr>
        <w:t>crisis response</w:t>
      </w:r>
      <w:r w:rsidRPr="00E55120">
        <w:rPr>
          <w:rStyle w:val="StyleUnderline"/>
          <w:rFonts w:asciiTheme="minorHAnsi" w:hAnsiTheme="minorHAnsi" w:cstheme="minorHAnsi"/>
        </w:rPr>
        <w:t xml:space="preserve">, and </w:t>
      </w:r>
      <w:r w:rsidRPr="00E55120">
        <w:rPr>
          <w:rStyle w:val="Emphasis"/>
          <w:rFonts w:asciiTheme="minorHAnsi" w:hAnsiTheme="minorHAnsi" w:cstheme="minorHAnsi"/>
          <w:highlight w:val="green"/>
        </w:rPr>
        <w:t>land evaluation</w:t>
      </w:r>
      <w:r w:rsidRPr="00E55120">
        <w:rPr>
          <w:rFonts w:asciiTheme="minorHAnsi" w:hAnsiTheme="minorHAnsi" w:cstheme="minorHAnsi"/>
        </w:rPr>
        <w:t xml:space="preserve">, among others. 23 While </w:t>
      </w:r>
      <w:r w:rsidRPr="00E55120">
        <w:rPr>
          <w:rStyle w:val="Emphasis"/>
          <w:rFonts w:asciiTheme="minorHAnsi" w:hAnsiTheme="minorHAnsi" w:cstheme="minorHAnsi"/>
        </w:rPr>
        <w:t>satellites</w:t>
      </w:r>
      <w:r w:rsidRPr="00E55120">
        <w:rPr>
          <w:rFonts w:asciiTheme="minorHAnsi" w:hAnsiTheme="minorHAnsi" w:cstheme="minorHAnsi"/>
        </w:rPr>
        <w:t xml:space="preserve"> cannot provide all essential information for some of these industries, they can </w:t>
      </w:r>
      <w:r w:rsidRPr="00E55120">
        <w:rPr>
          <w:rStyle w:val="Emphasis"/>
          <w:rFonts w:asciiTheme="minorHAnsi" w:hAnsiTheme="minorHAnsi" w:cstheme="minorHAnsi"/>
        </w:rPr>
        <w:t>fill in</w:t>
      </w:r>
      <w:r w:rsidRPr="00E55120">
        <w:rPr>
          <w:rStyle w:val="StyleUnderline"/>
          <w:rFonts w:asciiTheme="minorHAnsi" w:hAnsiTheme="minorHAnsi" w:cstheme="minorHAnsi"/>
        </w:rPr>
        <w:t xml:space="preserve"> some </w:t>
      </w:r>
      <w:r w:rsidRPr="00E55120">
        <w:rPr>
          <w:rStyle w:val="Emphasis"/>
          <w:rFonts w:asciiTheme="minorHAnsi" w:hAnsiTheme="minorHAnsi" w:cstheme="minorHAnsi"/>
        </w:rPr>
        <w:t>useful gaps</w:t>
      </w:r>
      <w:r w:rsidRPr="00E55120">
        <w:rPr>
          <w:rStyle w:val="StyleUnderline"/>
          <w:rFonts w:asciiTheme="minorHAnsi" w:hAnsiTheme="minorHAnsi" w:cstheme="minorHAnsi"/>
        </w:rPr>
        <w:t xml:space="preserve"> and work as part of a wider system of tools</w:t>
      </w:r>
      <w:r w:rsidRPr="00E55120">
        <w:rPr>
          <w:rFonts w:asciiTheme="minorHAnsi" w:hAnsiTheme="minorHAnsi" w:cstheme="minorHAnsi"/>
        </w:rPr>
        <w:t xml:space="preserve">. </w:t>
      </w:r>
      <w:r w:rsidRPr="00E55120">
        <w:rPr>
          <w:rStyle w:val="Emphasis"/>
          <w:rFonts w:asciiTheme="minorHAnsi" w:hAnsiTheme="minorHAnsi" w:cstheme="minorHAnsi"/>
          <w:highlight w:val="green"/>
        </w:rPr>
        <w:t>Space</w:t>
      </w:r>
      <w:r w:rsidRPr="00E55120">
        <w:rPr>
          <w:rStyle w:val="StyleUnderline"/>
          <w:rFonts w:asciiTheme="minorHAnsi" w:hAnsiTheme="minorHAnsi" w:cstheme="minorHAnsi"/>
          <w:highlight w:val="green"/>
        </w:rPr>
        <w:t xml:space="preserve"> infrastructure</w:t>
      </w:r>
      <w:r w:rsidRPr="00E55120">
        <w:rPr>
          <w:rFonts w:asciiTheme="minorHAnsi" w:hAnsiTheme="minorHAnsi" w:cstheme="minorHAnsi"/>
        </w:rPr>
        <w:t xml:space="preserve">, in helping to change how people connect and perceive Earth, could help </w:t>
      </w:r>
      <w:r w:rsidRPr="00E55120">
        <w:rPr>
          <w:rStyle w:val="Emphasis"/>
          <w:rFonts w:asciiTheme="minorHAnsi" w:hAnsiTheme="minorHAnsi" w:cstheme="minorHAnsi"/>
          <w:highlight w:val="green"/>
        </w:rPr>
        <w:t>spark innovations</w:t>
      </w:r>
      <w:r w:rsidRPr="00E55120">
        <w:rPr>
          <w:rStyle w:val="StyleUnderline"/>
          <w:rFonts w:asciiTheme="minorHAnsi" w:hAnsiTheme="minorHAnsi" w:cstheme="minorHAnsi"/>
        </w:rPr>
        <w:t xml:space="preserve"> on the ground as well</w:t>
      </w:r>
      <w:r w:rsidRPr="00E55120">
        <w:rPr>
          <w:rFonts w:asciiTheme="minorHAnsi" w:hAnsiTheme="minorHAnsi" w:cstheme="minorHAnsi"/>
        </w:rPr>
        <w:t xml:space="preserve">. These </w:t>
      </w:r>
      <w:r w:rsidRPr="00E55120">
        <w:rPr>
          <w:rStyle w:val="StyleUnderline"/>
          <w:rFonts w:asciiTheme="minorHAnsi" w:hAnsiTheme="minorHAnsi" w:cstheme="minorHAnsi"/>
        </w:rPr>
        <w:t>innovations</w:t>
      </w:r>
      <w:r w:rsidRPr="00E55120">
        <w:rPr>
          <w:rFonts w:asciiTheme="minorHAnsi" w:hAnsiTheme="minorHAnsi" w:cstheme="minorHAnsi"/>
        </w:rPr>
        <w:t xml:space="preserve">, changes to global networks, and new opportunities could </w:t>
      </w:r>
      <w:r w:rsidRPr="00E55120">
        <w:rPr>
          <w:rStyle w:val="Emphasis"/>
          <w:rFonts w:asciiTheme="minorHAnsi" w:hAnsiTheme="minorHAnsi" w:cstheme="minorHAnsi"/>
          <w:highlight w:val="green"/>
        </w:rPr>
        <w:t>lead to</w:t>
      </w:r>
      <w:r w:rsidRPr="00E55120">
        <w:rPr>
          <w:rStyle w:val="StyleUnderline"/>
          <w:rFonts w:asciiTheme="minorHAnsi" w:hAnsiTheme="minorHAnsi" w:cstheme="minorHAnsi"/>
        </w:rPr>
        <w:t xml:space="preserve"> wider </w:t>
      </w:r>
      <w:r w:rsidRPr="00E55120">
        <w:rPr>
          <w:rStyle w:val="Emphasis"/>
          <w:rFonts w:asciiTheme="minorHAnsi" w:hAnsiTheme="minorHAnsi" w:cstheme="minorHAnsi"/>
          <w:highlight w:val="green"/>
        </w:rPr>
        <w:t>economic growth</w:t>
      </w:r>
      <w:r w:rsidRPr="00E55120">
        <w:rPr>
          <w:rFonts w:asciiTheme="minorHAnsi" w:hAnsiTheme="minorHAnsi" w:cstheme="minorHAnsi"/>
        </w:rPr>
        <w:t>.</w:t>
      </w:r>
    </w:p>
    <w:p w14:paraId="7DBDDFED" w14:textId="77777777" w:rsidR="00806982" w:rsidRPr="00E55120" w:rsidRDefault="00806982" w:rsidP="00806982">
      <w:pPr>
        <w:rPr>
          <w:rFonts w:asciiTheme="minorHAnsi" w:hAnsiTheme="minorHAnsi" w:cstheme="minorHAnsi"/>
        </w:rPr>
      </w:pPr>
    </w:p>
    <w:p w14:paraId="784470BE" w14:textId="77777777" w:rsidR="00806982" w:rsidRPr="00E55120" w:rsidRDefault="00806982" w:rsidP="00806982">
      <w:pPr>
        <w:pStyle w:val="Heading4"/>
        <w:rPr>
          <w:rFonts w:asciiTheme="minorHAnsi" w:hAnsiTheme="minorHAnsi" w:cstheme="minorHAnsi"/>
        </w:rPr>
      </w:pPr>
      <w:r w:rsidRPr="00E55120">
        <w:rPr>
          <w:rFonts w:asciiTheme="minorHAnsi" w:hAnsiTheme="minorHAnsi" w:cstheme="minorHAnsi"/>
        </w:rPr>
        <w:t xml:space="preserve">Tech innovation solves every existential threat – cumulative extinction events outweigh the aff </w:t>
      </w:r>
    </w:p>
    <w:p w14:paraId="74A62DB8" w14:textId="77777777" w:rsidR="00806982" w:rsidRPr="00E55120" w:rsidRDefault="00806982" w:rsidP="00806982">
      <w:pPr>
        <w:rPr>
          <w:rFonts w:asciiTheme="minorHAnsi" w:hAnsiTheme="minorHAnsi" w:cstheme="minorHAnsi"/>
        </w:rPr>
      </w:pPr>
      <w:r w:rsidRPr="00E55120">
        <w:rPr>
          <w:rFonts w:asciiTheme="minorHAnsi" w:hAnsiTheme="minorHAnsi" w:cstheme="minorHAnsi"/>
          <w:b/>
          <w:bCs/>
          <w:sz w:val="26"/>
          <w:szCs w:val="26"/>
        </w:rPr>
        <w:t>Matthews 18</w:t>
      </w:r>
      <w:r w:rsidRPr="00E55120">
        <w:rPr>
          <w:rFonts w:asciiTheme="minorHAnsi" w:hAnsiTheme="minorHAnsi" w:cstheme="minorHAnsi"/>
        </w:rPr>
        <w:t xml:space="preserve"> [Dylan Matthews, 10-26-2018, "How to help people millions of years from now," Vox, </w:t>
      </w:r>
      <w:hyperlink r:id="rId29" w:history="1">
        <w:r w:rsidRPr="00E55120">
          <w:rPr>
            <w:rStyle w:val="Hyperlink"/>
            <w:rFonts w:asciiTheme="minorHAnsi" w:hAnsiTheme="minorHAnsi" w:cstheme="minorHAnsi"/>
          </w:rPr>
          <w:t>https://www.vox.com/future-perfect/2018/10/26/18023366/far-future-effective-altruism-existential-risk-doing-good</w:t>
        </w:r>
      </w:hyperlink>
      <w:r w:rsidRPr="00E55120">
        <w:rPr>
          <w:rFonts w:asciiTheme="minorHAnsi" w:hAnsiTheme="minorHAnsi" w:cstheme="minorHAnsi"/>
        </w:rPr>
        <w:t>]</w:t>
      </w:r>
    </w:p>
    <w:p w14:paraId="2634E00F"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 xml:space="preserve">If you care about improving human lives, </w:t>
      </w:r>
      <w:r w:rsidRPr="00E55120">
        <w:rPr>
          <w:rStyle w:val="StyleUnderline"/>
          <w:rFonts w:asciiTheme="minorHAnsi" w:hAnsiTheme="minorHAnsi" w:cstheme="minorHAnsi"/>
        </w:rPr>
        <w:t>you should overwhelmingly care about those quadrillions of lives rather than the comparatively small number of people alive today</w:t>
      </w:r>
      <w:r w:rsidRPr="00E55120">
        <w:rPr>
          <w:rFonts w:asciiTheme="minorHAnsi" w:hAnsiTheme="minorHAnsi" w:cstheme="minorHAnsi"/>
        </w:rPr>
        <w:t xml:space="preserve">. The </w:t>
      </w:r>
      <w:r w:rsidRPr="00E55120">
        <w:rPr>
          <w:rStyle w:val="Emphasis"/>
          <w:rFonts w:asciiTheme="minorHAnsi" w:hAnsiTheme="minorHAnsi" w:cstheme="minorHAnsi"/>
        </w:rPr>
        <w:t>7.6 billion people now</w:t>
      </w:r>
      <w:r w:rsidRPr="00E55120">
        <w:rPr>
          <w:rStyle w:val="StyleUnderline"/>
          <w:rFonts w:asciiTheme="minorHAnsi" w:hAnsiTheme="minorHAnsi" w:cstheme="minorHAnsi"/>
        </w:rPr>
        <w:t xml:space="preserve"> living</w:t>
      </w:r>
      <w:r w:rsidRPr="00E55120">
        <w:rPr>
          <w:rFonts w:asciiTheme="minorHAnsi" w:hAnsiTheme="minorHAnsi" w:cstheme="minorHAnsi"/>
        </w:rPr>
        <w:t xml:space="preserve">, after all, </w:t>
      </w:r>
      <w:r w:rsidRPr="00E55120">
        <w:rPr>
          <w:rStyle w:val="Emphasis"/>
          <w:rFonts w:asciiTheme="minorHAnsi" w:hAnsiTheme="minorHAnsi" w:cstheme="minorHAnsi"/>
        </w:rPr>
        <w:t>amount to less than 0.003 percent of the population</w:t>
      </w:r>
      <w:r w:rsidRPr="00E55120">
        <w:rPr>
          <w:rStyle w:val="StyleUnderline"/>
          <w:rFonts w:asciiTheme="minorHAnsi" w:hAnsiTheme="minorHAnsi" w:cstheme="minorHAnsi"/>
        </w:rPr>
        <w:t xml:space="preserve"> that will live </w:t>
      </w:r>
      <w:r w:rsidRPr="00E55120">
        <w:rPr>
          <w:rStyle w:val="Emphasis"/>
          <w:rFonts w:asciiTheme="minorHAnsi" w:hAnsiTheme="minorHAnsi" w:cstheme="minorHAnsi"/>
        </w:rPr>
        <w:t>in the future</w:t>
      </w:r>
      <w:r w:rsidRPr="00E55120">
        <w:rPr>
          <w:rFonts w:asciiTheme="minorHAnsi" w:hAnsiTheme="minorHAnsi" w:cstheme="minorHAnsi"/>
        </w:rPr>
        <w:t xml:space="preserve">. It’s reasonable to suggest that </w:t>
      </w:r>
      <w:r w:rsidRPr="00E55120">
        <w:rPr>
          <w:rStyle w:val="StyleUnderline"/>
          <w:rFonts w:asciiTheme="minorHAnsi" w:hAnsiTheme="minorHAnsi" w:cstheme="minorHAnsi"/>
        </w:rPr>
        <w:t xml:space="preserve">those quadrillions of </w:t>
      </w:r>
      <w:r w:rsidRPr="00E55120">
        <w:rPr>
          <w:rStyle w:val="Emphasis"/>
          <w:rFonts w:asciiTheme="minorHAnsi" w:hAnsiTheme="minorHAnsi" w:cstheme="minorHAnsi"/>
          <w:highlight w:val="green"/>
        </w:rPr>
        <w:t>future people have</w:t>
      </w:r>
      <w:r w:rsidRPr="00E55120">
        <w:rPr>
          <w:rFonts w:asciiTheme="minorHAnsi" w:hAnsiTheme="minorHAnsi" w:cstheme="minorHAnsi"/>
        </w:rPr>
        <w:t xml:space="preserve">, accordingly, </w:t>
      </w:r>
      <w:r w:rsidRPr="00E55120">
        <w:rPr>
          <w:rStyle w:val="StyleUnderline"/>
          <w:rFonts w:asciiTheme="minorHAnsi" w:hAnsiTheme="minorHAnsi" w:cstheme="minorHAnsi"/>
        </w:rPr>
        <w:t xml:space="preserve">hundreds of thousands of times </w:t>
      </w:r>
      <w:r w:rsidRPr="00E55120">
        <w:rPr>
          <w:rStyle w:val="Emphasis"/>
          <w:rFonts w:asciiTheme="minorHAnsi" w:hAnsiTheme="minorHAnsi" w:cstheme="minorHAnsi"/>
          <w:highlight w:val="green"/>
        </w:rPr>
        <w:t>more moral weight</w:t>
      </w:r>
      <w:r w:rsidRPr="00E55120">
        <w:rPr>
          <w:rFonts w:asciiTheme="minorHAnsi" w:hAnsiTheme="minorHAnsi" w:cstheme="minorHAnsi"/>
        </w:rPr>
        <w:t xml:space="preserve"> than those of us living here today do.</w:t>
      </w:r>
    </w:p>
    <w:p w14:paraId="55846ECC"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That’s the basic argument behind Nick Beckstead’s 2013 Rutgers philosophy dissertation, “</w:t>
      </w:r>
      <w:hyperlink r:id="rId30" w:history="1">
        <w:r w:rsidRPr="00E55120">
          <w:rPr>
            <w:rStyle w:val="Hyperlink"/>
            <w:rFonts w:asciiTheme="minorHAnsi" w:hAnsiTheme="minorHAnsi" w:cstheme="minorHAnsi"/>
          </w:rPr>
          <w:t>On the overwhelming importance of shaping the far future</w:t>
        </w:r>
      </w:hyperlink>
      <w:r w:rsidRPr="00E55120">
        <w:rPr>
          <w:rFonts w:asciiTheme="minorHAnsi" w:hAnsiTheme="minorHAnsi" w:cstheme="minorHAnsi"/>
        </w:rPr>
        <w:t>.” It’s a glorious mindfuck of a thesis, not least because Beckstead shows very convincingly that this is a conclusion any plausible moral view would reach. It’s not just something that </w:t>
      </w:r>
      <w:hyperlink r:id="rId31" w:history="1">
        <w:r w:rsidRPr="00E55120">
          <w:rPr>
            <w:rStyle w:val="Hyperlink"/>
            <w:rFonts w:asciiTheme="minorHAnsi" w:hAnsiTheme="minorHAnsi" w:cstheme="minorHAnsi"/>
          </w:rPr>
          <w:t>weird utilitarians</w:t>
        </w:r>
      </w:hyperlink>
      <w:r w:rsidRPr="00E55120">
        <w:rPr>
          <w:rFonts w:asciiTheme="minorHAnsi" w:hAnsiTheme="minorHAnsi" w:cstheme="minorHAnsi"/>
        </w:rPr>
        <w:t> have to deal with.</w:t>
      </w:r>
    </w:p>
    <w:p w14:paraId="549B6FA9"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And Beckstead, to his considerable credit, walks the walk on this. He works at the Open Philanthropy Project on grants relating to the far future and runs a </w:t>
      </w:r>
      <w:hyperlink r:id="rId32" w:history="1">
        <w:r w:rsidRPr="00E55120">
          <w:rPr>
            <w:rStyle w:val="Hyperlink"/>
            <w:rFonts w:asciiTheme="minorHAnsi" w:hAnsiTheme="minorHAnsi" w:cstheme="minorHAnsi"/>
          </w:rPr>
          <w:t>charitable fund</w:t>
        </w:r>
      </w:hyperlink>
      <w:r w:rsidRPr="00E55120">
        <w:rPr>
          <w:rFonts w:asciiTheme="minorHAnsi" w:hAnsiTheme="minorHAnsi" w:cstheme="minorHAnsi"/>
        </w:rPr>
        <w:t> for donors who want to prioritize the far future. And arguments from him and others have turned “long-termism” into a very vibrant, important strand of the effective altruism community.</w:t>
      </w:r>
    </w:p>
    <w:p w14:paraId="6A178148" w14:textId="77777777" w:rsidR="00806982" w:rsidRPr="00E55120" w:rsidRDefault="00806982" w:rsidP="00806982">
      <w:pPr>
        <w:rPr>
          <w:rStyle w:val="Emphasis"/>
          <w:rFonts w:asciiTheme="minorHAnsi" w:hAnsiTheme="minorHAnsi" w:cstheme="minorHAnsi"/>
        </w:rPr>
      </w:pPr>
      <w:r w:rsidRPr="00E55120">
        <w:rPr>
          <w:rFonts w:asciiTheme="minorHAnsi" w:hAnsiTheme="minorHAnsi" w:cstheme="minorHAnsi"/>
        </w:rPr>
        <w:t xml:space="preserve">But </w:t>
      </w:r>
      <w:r w:rsidRPr="00E55120">
        <w:rPr>
          <w:rStyle w:val="Emphasis"/>
          <w:rFonts w:asciiTheme="minorHAnsi" w:hAnsiTheme="minorHAnsi" w:cstheme="minorHAnsi"/>
        </w:rPr>
        <w:t xml:space="preserve">what does </w:t>
      </w:r>
      <w:r w:rsidRPr="00E55120">
        <w:rPr>
          <w:rStyle w:val="Emphasis"/>
          <w:rFonts w:asciiTheme="minorHAnsi" w:hAnsiTheme="minorHAnsi" w:cstheme="minorHAnsi"/>
          <w:highlight w:val="green"/>
        </w:rPr>
        <w:t>prioritizing the far future</w:t>
      </w:r>
      <w:r w:rsidRPr="00E55120">
        <w:rPr>
          <w:rStyle w:val="Emphasis"/>
          <w:rFonts w:asciiTheme="minorHAnsi" w:hAnsiTheme="minorHAnsi" w:cstheme="minorHAnsi"/>
        </w:rPr>
        <w:t xml:space="preserve"> even mean?</w:t>
      </w:r>
    </w:p>
    <w:p w14:paraId="22C78DA9"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The most literal thing it could mean is </w:t>
      </w:r>
      <w:r w:rsidRPr="00E55120">
        <w:rPr>
          <w:rStyle w:val="Emphasis"/>
          <w:rFonts w:asciiTheme="minorHAnsi" w:hAnsiTheme="minorHAnsi" w:cstheme="minorHAnsi"/>
        </w:rPr>
        <w:t>preventing human extinction</w:t>
      </w:r>
      <w:r w:rsidRPr="00E55120">
        <w:rPr>
          <w:rStyle w:val="StyleUnderline"/>
          <w:rFonts w:asciiTheme="minorHAnsi" w:hAnsiTheme="minorHAnsi" w:cstheme="minorHAnsi"/>
        </w:rPr>
        <w:t>, to ensure that the species persists as long as possible</w:t>
      </w:r>
      <w:r w:rsidRPr="00E55120">
        <w:rPr>
          <w:rFonts w:asciiTheme="minorHAnsi" w:hAnsiTheme="minorHAnsi" w:cstheme="minorHAnsi"/>
        </w:rPr>
        <w:t xml:space="preserve">. For the long-term-focused effective altruists I know, that typically means </w:t>
      </w:r>
      <w:r w:rsidRPr="00E55120">
        <w:rPr>
          <w:rStyle w:val="Emphasis"/>
          <w:rFonts w:asciiTheme="minorHAnsi" w:hAnsiTheme="minorHAnsi" w:cstheme="minorHAnsi"/>
          <w:highlight w:val="green"/>
        </w:rPr>
        <w:t>identifying</w:t>
      </w:r>
      <w:r w:rsidRPr="00E55120">
        <w:rPr>
          <w:rStyle w:val="Emphasis"/>
          <w:rFonts w:asciiTheme="minorHAnsi" w:hAnsiTheme="minorHAnsi" w:cstheme="minorHAnsi"/>
        </w:rPr>
        <w:t xml:space="preserve"> concrete </w:t>
      </w:r>
      <w:r w:rsidRPr="00E55120">
        <w:rPr>
          <w:rStyle w:val="Emphasis"/>
          <w:rFonts w:asciiTheme="minorHAnsi" w:hAnsiTheme="minorHAnsi" w:cstheme="minorHAnsi"/>
          <w:highlight w:val="green"/>
        </w:rPr>
        <w:t>threats to</w:t>
      </w:r>
      <w:r w:rsidRPr="00E55120">
        <w:rPr>
          <w:rStyle w:val="Emphasis"/>
          <w:rFonts w:asciiTheme="minorHAnsi" w:hAnsiTheme="minorHAnsi" w:cstheme="minorHAnsi"/>
        </w:rPr>
        <w:t xml:space="preserve"> humanity’s continued </w:t>
      </w:r>
      <w:r w:rsidRPr="00E55120">
        <w:rPr>
          <w:rStyle w:val="Emphasis"/>
          <w:rFonts w:asciiTheme="minorHAnsi" w:hAnsiTheme="minorHAnsi" w:cstheme="minorHAnsi"/>
          <w:highlight w:val="green"/>
        </w:rPr>
        <w:t>existence</w:t>
      </w:r>
      <w:r w:rsidRPr="00E55120">
        <w:rPr>
          <w:rFonts w:asciiTheme="minorHAnsi" w:hAnsiTheme="minorHAnsi" w:cstheme="minorHAnsi"/>
        </w:rPr>
        <w:t xml:space="preserve"> — like </w:t>
      </w:r>
      <w:r w:rsidRPr="00E55120">
        <w:rPr>
          <w:rStyle w:val="Emphasis"/>
          <w:rFonts w:asciiTheme="minorHAnsi" w:hAnsiTheme="minorHAnsi" w:cstheme="minorHAnsi"/>
          <w:highlight w:val="green"/>
        </w:rPr>
        <w:t>unfriendly</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a</w:t>
      </w:r>
      <w:r w:rsidRPr="00E55120">
        <w:rPr>
          <w:rStyle w:val="Emphasis"/>
          <w:rFonts w:asciiTheme="minorHAnsi" w:hAnsiTheme="minorHAnsi" w:cstheme="minorHAnsi"/>
        </w:rPr>
        <w:t xml:space="preserve">rtificial </w:t>
      </w:r>
      <w:r w:rsidRPr="00E55120">
        <w:rPr>
          <w:rStyle w:val="Emphasis"/>
          <w:rFonts w:asciiTheme="minorHAnsi" w:hAnsiTheme="minorHAnsi" w:cstheme="minorHAnsi"/>
          <w:highlight w:val="green"/>
        </w:rPr>
        <w:t>i</w:t>
      </w:r>
      <w:r w:rsidRPr="00E55120">
        <w:rPr>
          <w:rStyle w:val="Emphasis"/>
          <w:rFonts w:asciiTheme="minorHAnsi" w:hAnsiTheme="minorHAnsi" w:cstheme="minorHAnsi"/>
        </w:rPr>
        <w:t>ntelligence</w:t>
      </w:r>
      <w:r w:rsidRPr="00E55120">
        <w:rPr>
          <w:rStyle w:val="StyleUnderline"/>
          <w:rFonts w:asciiTheme="minorHAnsi" w:hAnsiTheme="minorHAnsi" w:cstheme="minorHAnsi"/>
        </w:rPr>
        <w:t>, or a </w:t>
      </w:r>
      <w:hyperlink r:id="rId33" w:history="1">
        <w:r w:rsidRPr="00E55120">
          <w:rPr>
            <w:rStyle w:val="Emphasis"/>
            <w:rFonts w:asciiTheme="minorHAnsi" w:hAnsiTheme="minorHAnsi" w:cstheme="minorHAnsi"/>
            <w:highlight w:val="green"/>
          </w:rPr>
          <w:t>pandemic</w:t>
        </w:r>
      </w:hyperlink>
      <w:r w:rsidRPr="00E55120">
        <w:rPr>
          <w:rStyle w:val="StyleUnderline"/>
          <w:rFonts w:asciiTheme="minorHAnsi" w:hAnsiTheme="minorHAnsi" w:cstheme="minorHAnsi"/>
        </w:rPr>
        <w:t>, or </w:t>
      </w:r>
      <w:r w:rsidRPr="00E55120">
        <w:rPr>
          <w:rStyle w:val="Emphasis"/>
          <w:rFonts w:asciiTheme="minorHAnsi" w:hAnsiTheme="minorHAnsi" w:cstheme="minorHAnsi"/>
        </w:rPr>
        <w:t xml:space="preserve">global </w:t>
      </w:r>
      <w:r w:rsidRPr="00E55120">
        <w:rPr>
          <w:rStyle w:val="Emphasis"/>
          <w:rFonts w:asciiTheme="minorHAnsi" w:hAnsiTheme="minorHAnsi" w:cstheme="minorHAnsi"/>
          <w:highlight w:val="green"/>
        </w:rPr>
        <w:t>warming</w:t>
      </w:r>
      <w:r w:rsidRPr="00E55120">
        <w:rPr>
          <w:rStyle w:val="Emphasis"/>
          <w:rFonts w:asciiTheme="minorHAnsi" w:hAnsiTheme="minorHAnsi" w:cstheme="minorHAnsi"/>
        </w:rPr>
        <w:t xml:space="preserve">/out of control </w:t>
      </w:r>
      <w:r w:rsidRPr="00E55120">
        <w:rPr>
          <w:rStyle w:val="Emphasis"/>
          <w:rFonts w:asciiTheme="minorHAnsi" w:hAnsiTheme="minorHAnsi" w:cstheme="minorHAnsi"/>
          <w:highlight w:val="green"/>
        </w:rPr>
        <w:t>geoengineering</w:t>
      </w:r>
      <w:r w:rsidRPr="00E55120">
        <w:rPr>
          <w:rStyle w:val="StyleUnderline"/>
          <w:rFonts w:asciiTheme="minorHAnsi" w:hAnsiTheme="minorHAnsi" w:cstheme="minorHAnsi"/>
        </w:rPr>
        <w:t> </w:t>
      </w:r>
      <w:r w:rsidRPr="00E55120">
        <w:rPr>
          <w:rFonts w:asciiTheme="minorHAnsi" w:hAnsiTheme="minorHAnsi" w:cstheme="minorHAnsi"/>
        </w:rPr>
        <w:t xml:space="preserve">— and </w:t>
      </w:r>
      <w:r w:rsidRPr="00E55120">
        <w:rPr>
          <w:rStyle w:val="Emphasis"/>
          <w:rFonts w:asciiTheme="minorHAnsi" w:hAnsiTheme="minorHAnsi" w:cstheme="minorHAnsi"/>
        </w:rPr>
        <w:t>engaging in activities to prevent that specific eventuality</w:t>
      </w:r>
      <w:r w:rsidRPr="00E55120">
        <w:rPr>
          <w:rFonts w:asciiTheme="minorHAnsi" w:hAnsiTheme="minorHAnsi" w:cstheme="minorHAnsi"/>
        </w:rPr>
        <w:t>.</w:t>
      </w:r>
    </w:p>
    <w:p w14:paraId="5C925273"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But in a </w:t>
      </w:r>
      <w:hyperlink r:id="rId34" w:history="1">
        <w:r w:rsidRPr="00E55120">
          <w:rPr>
            <w:rStyle w:val="Hyperlink"/>
            <w:rFonts w:asciiTheme="minorHAnsi" w:hAnsiTheme="minorHAnsi" w:cstheme="minorHAnsi"/>
          </w:rPr>
          <w:t>set of slides</w:t>
        </w:r>
      </w:hyperlink>
      <w:r w:rsidRPr="00E55120">
        <w:rPr>
          <w:rFonts w:asciiTheme="minorHAnsi" w:hAnsiTheme="minorHAnsi" w:cstheme="minorHAnsi"/>
        </w:rPr>
        <w:t xml:space="preserve"> he made in 2013, Beckstead makes a compelling case that while that’s certainly part of what caring about the far future entails, </w:t>
      </w:r>
      <w:r w:rsidRPr="00E55120">
        <w:rPr>
          <w:rStyle w:val="Emphasis"/>
          <w:rFonts w:asciiTheme="minorHAnsi" w:hAnsiTheme="minorHAnsi" w:cstheme="minorHAnsi"/>
          <w:highlight w:val="green"/>
        </w:rPr>
        <w:t>approaches that address specific threats</w:t>
      </w:r>
      <w:r w:rsidRPr="00E55120">
        <w:rPr>
          <w:rStyle w:val="Emphasis"/>
          <w:rFonts w:asciiTheme="minorHAnsi" w:hAnsiTheme="minorHAnsi" w:cstheme="minorHAnsi"/>
        </w:rPr>
        <w:t xml:space="preserve"> to humanity</w:t>
      </w:r>
      <w:r w:rsidRPr="00E55120">
        <w:rPr>
          <w:rFonts w:asciiTheme="minorHAnsi" w:hAnsiTheme="minorHAnsi" w:cstheme="minorHAnsi"/>
        </w:rPr>
        <w:t xml:space="preserve"> (which he calls “targeted” approaches to the far future) </w:t>
      </w:r>
      <w:r w:rsidRPr="00E55120">
        <w:rPr>
          <w:rStyle w:val="Emphasis"/>
          <w:rFonts w:asciiTheme="minorHAnsi" w:hAnsiTheme="minorHAnsi" w:cstheme="minorHAnsi"/>
          <w:highlight w:val="green"/>
        </w:rPr>
        <w:t>have to complement “broad” approaches</w:t>
      </w:r>
      <w:r w:rsidRPr="00E55120">
        <w:rPr>
          <w:rFonts w:asciiTheme="minorHAnsi" w:hAnsiTheme="minorHAnsi" w:cstheme="minorHAnsi"/>
        </w:rPr>
        <w:t xml:space="preserve">, where </w:t>
      </w:r>
      <w:r w:rsidRPr="00E55120">
        <w:rPr>
          <w:rStyle w:val="StyleUnderline"/>
          <w:rFonts w:asciiTheme="minorHAnsi" w:hAnsiTheme="minorHAnsi" w:cstheme="minorHAnsi"/>
        </w:rPr>
        <w:t>instead of trying to predict what’s going to kill us all</w:t>
      </w:r>
      <w:r w:rsidRPr="00E55120">
        <w:rPr>
          <w:rFonts w:asciiTheme="minorHAnsi" w:hAnsiTheme="minorHAnsi" w:cstheme="minorHAnsi"/>
        </w:rPr>
        <w:t xml:space="preserve">, </w:t>
      </w:r>
      <w:r w:rsidRPr="00E55120">
        <w:rPr>
          <w:rStyle w:val="StyleUnderline"/>
          <w:rFonts w:asciiTheme="minorHAnsi" w:hAnsiTheme="minorHAnsi" w:cstheme="minorHAnsi"/>
        </w:rPr>
        <w:t xml:space="preserve">you just generally try </w:t>
      </w:r>
      <w:r w:rsidRPr="00E55120">
        <w:rPr>
          <w:rStyle w:val="StyleUnderline"/>
          <w:rFonts w:asciiTheme="minorHAnsi" w:hAnsiTheme="minorHAnsi" w:cstheme="minorHAnsi"/>
          <w:highlight w:val="green"/>
        </w:rPr>
        <w:t xml:space="preserve">to </w:t>
      </w:r>
      <w:r w:rsidRPr="00E55120">
        <w:rPr>
          <w:rStyle w:val="Emphasis"/>
          <w:rFonts w:asciiTheme="minorHAnsi" w:hAnsiTheme="minorHAnsi" w:cstheme="minorHAnsi"/>
          <w:highlight w:val="green"/>
        </w:rPr>
        <w:t>keep civilization running</w:t>
      </w:r>
      <w:r w:rsidRPr="00E55120">
        <w:rPr>
          <w:rStyle w:val="Emphasis"/>
          <w:rFonts w:asciiTheme="minorHAnsi" w:hAnsiTheme="minorHAnsi" w:cstheme="minorHAnsi"/>
        </w:rPr>
        <w:t xml:space="preserve"> as best it can</w:t>
      </w:r>
      <w:r w:rsidRPr="00E55120">
        <w:rPr>
          <w:rFonts w:asciiTheme="minorHAnsi" w:hAnsiTheme="minorHAnsi" w:cstheme="minorHAnsi"/>
        </w:rPr>
        <w:t xml:space="preserve">, so that it is, as a whole, </w:t>
      </w:r>
      <w:r w:rsidRPr="00E55120">
        <w:rPr>
          <w:rStyle w:val="StyleUnderline"/>
          <w:rFonts w:asciiTheme="minorHAnsi" w:hAnsiTheme="minorHAnsi" w:cstheme="minorHAnsi"/>
          <w:highlight w:val="green"/>
        </w:rPr>
        <w:t>well-</w:t>
      </w:r>
      <w:r w:rsidRPr="00E55120">
        <w:rPr>
          <w:rStyle w:val="Emphasis"/>
          <w:rFonts w:asciiTheme="minorHAnsi" w:hAnsiTheme="minorHAnsi" w:cstheme="minorHAnsi"/>
          <w:highlight w:val="green"/>
        </w:rPr>
        <w:t>equipped to deal with potential extinction events</w:t>
      </w:r>
      <w:r w:rsidRPr="00E55120">
        <w:rPr>
          <w:rStyle w:val="StyleUnderline"/>
          <w:rFonts w:asciiTheme="minorHAnsi" w:hAnsiTheme="minorHAnsi" w:cstheme="minorHAnsi"/>
        </w:rPr>
        <w:t xml:space="preserve"> in the future</w:t>
      </w:r>
      <w:r w:rsidRPr="00E55120">
        <w:rPr>
          <w:rFonts w:asciiTheme="minorHAnsi" w:hAnsiTheme="minorHAnsi" w:cstheme="minorHAnsi"/>
        </w:rPr>
        <w:t>, not just in 2030 or 2040 but in 3500 or 95000 or even 37 million.</w:t>
      </w:r>
    </w:p>
    <w:p w14:paraId="7471FF9C" w14:textId="77777777" w:rsidR="00806982" w:rsidRPr="00E55120" w:rsidRDefault="00806982" w:rsidP="00806982">
      <w:pPr>
        <w:rPr>
          <w:rStyle w:val="Emphasis"/>
          <w:rFonts w:asciiTheme="minorHAnsi" w:hAnsiTheme="minorHAnsi" w:cstheme="minorHAnsi"/>
        </w:rPr>
      </w:pPr>
      <w:r w:rsidRPr="00E55120">
        <w:rPr>
          <w:rFonts w:asciiTheme="minorHAnsi" w:hAnsiTheme="minorHAnsi" w:cstheme="minorHAnsi"/>
        </w:rPr>
        <w:t xml:space="preserve">In other words, </w:t>
      </w:r>
      <w:r w:rsidRPr="00E55120">
        <w:rPr>
          <w:rStyle w:val="Emphasis"/>
          <w:rFonts w:asciiTheme="minorHAnsi" w:hAnsiTheme="minorHAnsi" w:cstheme="minorHAnsi"/>
          <w:highlight w:val="green"/>
        </w:rPr>
        <w:t>caring about the</w:t>
      </w:r>
      <w:r w:rsidRPr="00E55120">
        <w:rPr>
          <w:rStyle w:val="Emphasis"/>
          <w:rFonts w:asciiTheme="minorHAnsi" w:hAnsiTheme="minorHAnsi" w:cstheme="minorHAnsi"/>
        </w:rPr>
        <w:t xml:space="preserve"> far </w:t>
      </w:r>
      <w:r w:rsidRPr="00E55120">
        <w:rPr>
          <w:rStyle w:val="Emphasis"/>
          <w:rFonts w:asciiTheme="minorHAnsi" w:hAnsiTheme="minorHAnsi" w:cstheme="minorHAnsi"/>
          <w:highlight w:val="green"/>
        </w:rPr>
        <w:t>future</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doesn’t mean just paying attention to low-probability risks</w:t>
      </w:r>
      <w:r w:rsidRPr="00E55120">
        <w:rPr>
          <w:rStyle w:val="StyleUnderline"/>
          <w:rFonts w:asciiTheme="minorHAnsi" w:hAnsiTheme="minorHAnsi" w:cstheme="minorHAnsi"/>
        </w:rPr>
        <w:t xml:space="preserve"> of total annihilation</w:t>
      </w:r>
      <w:r w:rsidRPr="00E55120">
        <w:rPr>
          <w:rFonts w:asciiTheme="minorHAnsi" w:hAnsiTheme="minorHAnsi" w:cstheme="minorHAnsi"/>
        </w:rPr>
        <w:t xml:space="preserve">; </w:t>
      </w:r>
      <w:r w:rsidRPr="00E55120">
        <w:rPr>
          <w:rStyle w:val="StyleUnderline"/>
          <w:rFonts w:asciiTheme="minorHAnsi" w:hAnsiTheme="minorHAnsi" w:cstheme="minorHAnsi"/>
          <w:highlight w:val="green"/>
        </w:rPr>
        <w:t xml:space="preserve">it also </w:t>
      </w:r>
      <w:r w:rsidRPr="00E55120">
        <w:rPr>
          <w:rStyle w:val="Emphasis"/>
          <w:rFonts w:asciiTheme="minorHAnsi" w:hAnsiTheme="minorHAnsi" w:cstheme="minorHAnsi"/>
          <w:highlight w:val="green"/>
        </w:rPr>
        <w:t>means acting on pressing needs now.</w:t>
      </w:r>
    </w:p>
    <w:p w14:paraId="5467EAD9"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 xml:space="preserve">For example: </w:t>
      </w:r>
      <w:r w:rsidRPr="00E55120">
        <w:rPr>
          <w:rStyle w:val="Emphasis"/>
          <w:rFonts w:asciiTheme="minorHAnsi" w:hAnsiTheme="minorHAnsi" w:cstheme="minorHAnsi"/>
        </w:rPr>
        <w:t xml:space="preserve">We’re going to be </w:t>
      </w:r>
      <w:r w:rsidRPr="00E55120">
        <w:rPr>
          <w:rStyle w:val="Emphasis"/>
          <w:rFonts w:asciiTheme="minorHAnsi" w:hAnsiTheme="minorHAnsi" w:cstheme="minorHAnsi"/>
          <w:highlight w:val="green"/>
        </w:rPr>
        <w:t>better prepared to prevent extinction</w:t>
      </w:r>
      <w:r w:rsidRPr="00E55120">
        <w:rPr>
          <w:rStyle w:val="Emphasis"/>
          <w:rFonts w:asciiTheme="minorHAnsi" w:hAnsiTheme="minorHAnsi" w:cstheme="minorHAnsi"/>
        </w:rPr>
        <w:t xml:space="preserve"> from AI or a supervirus or global warming </w:t>
      </w:r>
      <w:r w:rsidRPr="00E55120">
        <w:rPr>
          <w:rStyle w:val="Emphasis"/>
          <w:rFonts w:asciiTheme="minorHAnsi" w:hAnsiTheme="minorHAnsi" w:cstheme="minorHAnsi"/>
          <w:highlight w:val="green"/>
        </w:rPr>
        <w:t>if society</w:t>
      </w:r>
      <w:r w:rsidRPr="00E55120">
        <w:rPr>
          <w:rStyle w:val="StyleUnderline"/>
          <w:rFonts w:asciiTheme="minorHAnsi" w:hAnsiTheme="minorHAnsi" w:cstheme="minorHAnsi"/>
        </w:rPr>
        <w:t xml:space="preserve"> as a whole </w:t>
      </w:r>
      <w:r w:rsidRPr="00E55120">
        <w:rPr>
          <w:rStyle w:val="Emphasis"/>
          <w:rFonts w:asciiTheme="minorHAnsi" w:hAnsiTheme="minorHAnsi" w:cstheme="minorHAnsi"/>
          <w:highlight w:val="green"/>
        </w:rPr>
        <w:t>makes</w:t>
      </w:r>
      <w:r w:rsidRPr="00E55120">
        <w:rPr>
          <w:rStyle w:val="Emphasis"/>
          <w:rFonts w:asciiTheme="minorHAnsi" w:hAnsiTheme="minorHAnsi" w:cstheme="minorHAnsi"/>
        </w:rPr>
        <w:t xml:space="preserve"> a lot of </w:t>
      </w:r>
      <w:r w:rsidRPr="00E55120">
        <w:rPr>
          <w:rStyle w:val="Emphasis"/>
          <w:rFonts w:asciiTheme="minorHAnsi" w:hAnsiTheme="minorHAnsi" w:cstheme="minorHAnsi"/>
          <w:highlight w:val="green"/>
        </w:rPr>
        <w:t>scientific</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progress</w:t>
      </w:r>
      <w:r w:rsidRPr="00E55120">
        <w:rPr>
          <w:rFonts w:asciiTheme="minorHAnsi" w:hAnsiTheme="minorHAnsi" w:cstheme="minorHAnsi"/>
        </w:rPr>
        <w:t xml:space="preserve">. And a significant bottleneck there is that </w:t>
      </w:r>
      <w:r w:rsidRPr="00E55120">
        <w:rPr>
          <w:rStyle w:val="StyleUnderline"/>
          <w:rFonts w:asciiTheme="minorHAnsi" w:hAnsiTheme="minorHAnsi" w:cstheme="minorHAnsi"/>
        </w:rPr>
        <w:t xml:space="preserve">the vast </w:t>
      </w:r>
      <w:r w:rsidRPr="00E55120">
        <w:rPr>
          <w:rStyle w:val="Emphasis"/>
          <w:rFonts w:asciiTheme="minorHAnsi" w:hAnsiTheme="minorHAnsi" w:cstheme="minorHAnsi"/>
          <w:highlight w:val="green"/>
        </w:rPr>
        <w:t>majority of humanity doesn’t get</w:t>
      </w:r>
      <w:r w:rsidRPr="00E55120">
        <w:rPr>
          <w:rStyle w:val="StyleUnderline"/>
          <w:rFonts w:asciiTheme="minorHAnsi" w:hAnsiTheme="minorHAnsi" w:cstheme="minorHAnsi"/>
        </w:rPr>
        <w:t xml:space="preserve"> high-enough-</w:t>
      </w:r>
      <w:r w:rsidRPr="00E55120">
        <w:rPr>
          <w:rStyle w:val="StyleUnderline"/>
          <w:rFonts w:asciiTheme="minorHAnsi" w:hAnsiTheme="minorHAnsi" w:cstheme="minorHAnsi"/>
          <w:highlight w:val="green"/>
        </w:rPr>
        <w:t xml:space="preserve">quality </w:t>
      </w:r>
      <w:r w:rsidRPr="00E55120">
        <w:rPr>
          <w:rStyle w:val="Emphasis"/>
          <w:rFonts w:asciiTheme="minorHAnsi" w:hAnsiTheme="minorHAnsi" w:cstheme="minorHAnsi"/>
          <w:highlight w:val="green"/>
        </w:rPr>
        <w:t>education</w:t>
      </w:r>
      <w:r w:rsidRPr="00E55120">
        <w:rPr>
          <w:rStyle w:val="Emphasis"/>
          <w:rFonts w:asciiTheme="minorHAnsi" w:hAnsiTheme="minorHAnsi" w:cstheme="minorHAnsi"/>
        </w:rPr>
        <w:t xml:space="preserve"> to engage in scientific research</w:t>
      </w:r>
      <w:r w:rsidRPr="00E55120">
        <w:rPr>
          <w:rFonts w:asciiTheme="minorHAnsi" w:hAnsiTheme="minorHAnsi" w:cstheme="minorHAnsi"/>
        </w:rPr>
        <w:t xml:space="preserve">, if they want to, </w:t>
      </w:r>
      <w:r w:rsidRPr="00E55120">
        <w:rPr>
          <w:rStyle w:val="StyleUnderline"/>
          <w:rFonts w:asciiTheme="minorHAnsi" w:hAnsiTheme="minorHAnsi" w:cstheme="minorHAnsi"/>
        </w:rPr>
        <w:t>which reduces the odds that we have enough trained scientists to come up with the breakthroughs</w:t>
      </w:r>
      <w:r w:rsidRPr="00E55120">
        <w:rPr>
          <w:rFonts w:asciiTheme="minorHAnsi" w:hAnsiTheme="minorHAnsi" w:cstheme="minorHAnsi"/>
        </w:rPr>
        <w:t xml:space="preserve"> we need as a civilization to survive and thrive.</w:t>
      </w:r>
    </w:p>
    <w:p w14:paraId="31A96551"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So maybe one of the best things we can do for the far future is to improve school systems — here and now — to harness the group economist Raj Chetty calls </w:t>
      </w:r>
      <w:hyperlink r:id="rId35" w:history="1">
        <w:r w:rsidRPr="00E55120">
          <w:rPr>
            <w:rStyle w:val="Hyperlink"/>
            <w:rFonts w:asciiTheme="minorHAnsi" w:hAnsiTheme="minorHAnsi" w:cstheme="minorHAnsi"/>
          </w:rPr>
          <w:t>“lost Einsteins”</w:t>
        </w:r>
      </w:hyperlink>
      <w:r w:rsidRPr="00E55120">
        <w:rPr>
          <w:rFonts w:asciiTheme="minorHAnsi" w:hAnsiTheme="minorHAnsi" w:cstheme="minorHAnsi"/>
        </w:rPr>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4AA0B023"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What if living ethically for the far future means living ethically now?</w:t>
      </w:r>
    </w:p>
    <w:p w14:paraId="11921525"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Beckstead mentions some other broad, or very broad, ideas (these are all his descriptions):</w:t>
      </w:r>
    </w:p>
    <w:p w14:paraId="2C41EB88"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Help make computers faster so that people everywhere can work more efficiently</w:t>
      </w:r>
    </w:p>
    <w:p w14:paraId="77F597FF"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Change intellectual property law so that technological innovation can happen more quickly</w:t>
      </w:r>
    </w:p>
    <w:p w14:paraId="23D4F871"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Advocate for open borders so that people from poorly governed countries can move to better-governed countries and be more productive</w:t>
      </w:r>
    </w:p>
    <w:p w14:paraId="3C4BC29F"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Meta-research: improve incentives and norms in academic work to better advance human knowledge</w:t>
      </w:r>
    </w:p>
    <w:p w14:paraId="417610BF"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Improve education</w:t>
      </w:r>
    </w:p>
    <w:p w14:paraId="696D580F"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Advocate for political party X to make future people have values more like political party X</w:t>
      </w:r>
    </w:p>
    <w:p w14:paraId="22D82E23"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”If you look at these areas (</w:t>
      </w:r>
      <w:r w:rsidRPr="00E55120">
        <w:rPr>
          <w:rStyle w:val="Emphasis"/>
          <w:rFonts w:asciiTheme="minorHAnsi" w:hAnsiTheme="minorHAnsi" w:cstheme="minorHAnsi"/>
          <w:highlight w:val="green"/>
        </w:rPr>
        <w:t>economic growth</w:t>
      </w:r>
      <w:r w:rsidRPr="00E55120">
        <w:rPr>
          <w:rStyle w:val="Emphasis"/>
          <w:rFonts w:asciiTheme="minorHAnsi" w:hAnsiTheme="minorHAnsi" w:cstheme="minorHAnsi"/>
        </w:rPr>
        <w:t xml:space="preserve"> and </w:t>
      </w:r>
      <w:r w:rsidRPr="00E55120">
        <w:rPr>
          <w:rStyle w:val="Emphasis"/>
          <w:rFonts w:asciiTheme="minorHAnsi" w:hAnsiTheme="minorHAnsi" w:cstheme="minorHAnsi"/>
          <w:highlight w:val="green"/>
        </w:rPr>
        <w:t>tech</w:t>
      </w:r>
      <w:r w:rsidRPr="00E55120">
        <w:rPr>
          <w:rStyle w:val="Emphasis"/>
          <w:rFonts w:asciiTheme="minorHAnsi" w:hAnsiTheme="minorHAnsi" w:cstheme="minorHAnsi"/>
        </w:rPr>
        <w:t xml:space="preserve">nological </w:t>
      </w:r>
      <w:r w:rsidRPr="00E55120">
        <w:rPr>
          <w:rStyle w:val="Emphasis"/>
          <w:rFonts w:asciiTheme="minorHAnsi" w:hAnsiTheme="minorHAnsi" w:cstheme="minorHAnsi"/>
          <w:highlight w:val="green"/>
        </w:rPr>
        <w:t>progress</w:t>
      </w:r>
      <w:r w:rsidRPr="00E55120">
        <w:rPr>
          <w:rStyle w:val="StyleUnderline"/>
          <w:rFonts w:asciiTheme="minorHAnsi" w:hAnsiTheme="minorHAnsi" w:cstheme="minorHAnsi"/>
        </w:rPr>
        <w:t>, access to information, individual capability, social coordination, motives</w:t>
      </w:r>
      <w:r w:rsidRPr="00E55120">
        <w:rPr>
          <w:rFonts w:asciiTheme="minorHAnsi" w:hAnsiTheme="minorHAnsi" w:cstheme="minorHAnsi"/>
        </w:rPr>
        <w:t>) a lot of everyday good works contribute,” Beckstead writes. “An implication of this is that a lot of everyday good works are good from a broad perspective, even though hardly anyone thinks explicitly in terms of far future standards.”</w:t>
      </w:r>
    </w:p>
    <w:p w14:paraId="5A6EC3C3" w14:textId="77777777" w:rsidR="00806982" w:rsidRPr="00E55120" w:rsidRDefault="00806982" w:rsidP="00806982">
      <w:pPr>
        <w:rPr>
          <w:rStyle w:val="StyleUnderline"/>
          <w:rFonts w:asciiTheme="minorHAnsi" w:hAnsiTheme="minorHAnsi" w:cstheme="minorHAnsi"/>
        </w:rPr>
      </w:pPr>
      <w:r w:rsidRPr="00E55120">
        <w:rPr>
          <w:rFonts w:asciiTheme="minorHAnsi" w:hAnsiTheme="minorHAnsi" w:cstheme="minorHAnsi"/>
        </w:rPr>
        <w:t xml:space="preserve">Look at those examples again: It’s just a list of what normal altruistically motivated people, not effective altruism folks, generally do. </w:t>
      </w:r>
      <w:r w:rsidRPr="00E55120">
        <w:rPr>
          <w:rStyle w:val="StyleUnderline"/>
          <w:rFonts w:asciiTheme="minorHAnsi" w:hAnsiTheme="minorHAnsi" w:cstheme="minorHAnsi"/>
        </w:rPr>
        <w:t>Charities in the US love talking about the lost opportunities for innovation that poverty creates</w:t>
      </w:r>
      <w:r w:rsidRPr="00E55120">
        <w:rPr>
          <w:rFonts w:asciiTheme="minorHAnsi" w:hAnsiTheme="minorHAnsi" w:cstheme="minorHAnsi"/>
        </w:rPr>
        <w:t xml:space="preserve">. </w:t>
      </w:r>
      <w:r w:rsidRPr="00E55120">
        <w:rPr>
          <w:rStyle w:val="Emphasis"/>
          <w:rFonts w:asciiTheme="minorHAnsi" w:hAnsiTheme="minorHAnsi" w:cstheme="minorHAnsi"/>
          <w:highlight w:val="green"/>
        </w:rPr>
        <w:t>Lots of smart people who want to make a difference become scientists</w:t>
      </w:r>
      <w:r w:rsidRPr="00E55120">
        <w:rPr>
          <w:rFonts w:asciiTheme="minorHAnsi" w:hAnsiTheme="minorHAnsi" w:cstheme="minorHAnsi"/>
        </w:rPr>
        <w:t xml:space="preserve">, or try to work as teachers or on improving education policy, </w:t>
      </w:r>
      <w:r w:rsidRPr="00E55120">
        <w:rPr>
          <w:rStyle w:val="StyleUnderline"/>
          <w:rFonts w:asciiTheme="minorHAnsi" w:hAnsiTheme="minorHAnsi" w:cstheme="minorHAnsi"/>
        </w:rPr>
        <w:t>and lord knows there are plenty of people who become political party operatives out of a conviction that the moral consequences of the party’s platform are good.</w:t>
      </w:r>
    </w:p>
    <w:p w14:paraId="665901E1" w14:textId="77777777" w:rsidR="00806982" w:rsidRPr="00E55120" w:rsidRDefault="00806982" w:rsidP="00806982">
      <w:pPr>
        <w:rPr>
          <w:rFonts w:asciiTheme="minorHAnsi" w:hAnsiTheme="minorHAnsi" w:cstheme="minorHAnsi"/>
        </w:rPr>
      </w:pPr>
      <w:r w:rsidRPr="00E55120">
        <w:rPr>
          <w:rFonts w:asciiTheme="minorHAnsi" w:hAnsiTheme="minorHAnsi" w:cstheme="minorHAnsi"/>
        </w:rPr>
        <w:t>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ol’ do-goodery.*</w:t>
      </w:r>
    </w:p>
    <w:bookmarkEnd w:id="1"/>
    <w:p w14:paraId="78B8E7EB" w14:textId="2A6A86E1" w:rsidR="007A03F4" w:rsidRDefault="00F86A09" w:rsidP="00F86A09">
      <w:pPr>
        <w:pStyle w:val="Heading2"/>
      </w:pPr>
      <w:r>
        <w:t>Case</w:t>
      </w:r>
    </w:p>
    <w:sectPr w:rsidR="007A03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2F66C1"/>
    <w:rsid w:val="000139A3"/>
    <w:rsid w:val="00100833"/>
    <w:rsid w:val="00104529"/>
    <w:rsid w:val="00105942"/>
    <w:rsid w:val="00107396"/>
    <w:rsid w:val="00144A4C"/>
    <w:rsid w:val="00176AB0"/>
    <w:rsid w:val="00177B7D"/>
    <w:rsid w:val="0018322D"/>
    <w:rsid w:val="001B5776"/>
    <w:rsid w:val="001E527A"/>
    <w:rsid w:val="001F78CE"/>
    <w:rsid w:val="00251FC7"/>
    <w:rsid w:val="00260E7C"/>
    <w:rsid w:val="002855A7"/>
    <w:rsid w:val="002B146A"/>
    <w:rsid w:val="002B5E17"/>
    <w:rsid w:val="002E29CD"/>
    <w:rsid w:val="002F66C1"/>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A4CFE"/>
    <w:rsid w:val="006C2375"/>
    <w:rsid w:val="006D4ECC"/>
    <w:rsid w:val="006F39D0"/>
    <w:rsid w:val="00722258"/>
    <w:rsid w:val="007243E5"/>
    <w:rsid w:val="00766EA0"/>
    <w:rsid w:val="007A03F4"/>
    <w:rsid w:val="007A2226"/>
    <w:rsid w:val="007F5B66"/>
    <w:rsid w:val="00806982"/>
    <w:rsid w:val="00823A1C"/>
    <w:rsid w:val="00835D64"/>
    <w:rsid w:val="00845B9D"/>
    <w:rsid w:val="00860984"/>
    <w:rsid w:val="008B3ECB"/>
    <w:rsid w:val="008B4E85"/>
    <w:rsid w:val="008C1B2E"/>
    <w:rsid w:val="008F579B"/>
    <w:rsid w:val="009007CE"/>
    <w:rsid w:val="0091627E"/>
    <w:rsid w:val="0097032B"/>
    <w:rsid w:val="009D2EAD"/>
    <w:rsid w:val="009D54B2"/>
    <w:rsid w:val="009E1922"/>
    <w:rsid w:val="009F7ED2"/>
    <w:rsid w:val="00A1687B"/>
    <w:rsid w:val="00A93661"/>
    <w:rsid w:val="00A95652"/>
    <w:rsid w:val="00AC0AB8"/>
    <w:rsid w:val="00B33C6D"/>
    <w:rsid w:val="00B4508F"/>
    <w:rsid w:val="00B55AD5"/>
    <w:rsid w:val="00B8057C"/>
    <w:rsid w:val="00BD6238"/>
    <w:rsid w:val="00BF593B"/>
    <w:rsid w:val="00BF773A"/>
    <w:rsid w:val="00BF7E81"/>
    <w:rsid w:val="00C13773"/>
    <w:rsid w:val="00C17CC8"/>
    <w:rsid w:val="00C674CE"/>
    <w:rsid w:val="00C83417"/>
    <w:rsid w:val="00C9604F"/>
    <w:rsid w:val="00CA19AA"/>
    <w:rsid w:val="00CC5298"/>
    <w:rsid w:val="00CD6E33"/>
    <w:rsid w:val="00CD736E"/>
    <w:rsid w:val="00CD798D"/>
    <w:rsid w:val="00CE161E"/>
    <w:rsid w:val="00CF59A8"/>
    <w:rsid w:val="00D325A9"/>
    <w:rsid w:val="00D36A8A"/>
    <w:rsid w:val="00D61409"/>
    <w:rsid w:val="00D6691E"/>
    <w:rsid w:val="00D71170"/>
    <w:rsid w:val="00DA1C92"/>
    <w:rsid w:val="00DA25D4"/>
    <w:rsid w:val="00DA5030"/>
    <w:rsid w:val="00DA6538"/>
    <w:rsid w:val="00E15E75"/>
    <w:rsid w:val="00E5262C"/>
    <w:rsid w:val="00EC7DC4"/>
    <w:rsid w:val="00ED30CF"/>
    <w:rsid w:val="00F176EF"/>
    <w:rsid w:val="00F45E10"/>
    <w:rsid w:val="00F6364A"/>
    <w:rsid w:val="00F72A69"/>
    <w:rsid w:val="00F86A0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F2FC"/>
  <w15:chartTrackingRefBased/>
  <w15:docId w15:val="{ACBEEE06-5C92-4E79-BF3F-CF18EF06C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66C1"/>
    <w:rPr>
      <w:rFonts w:cs="Calibri"/>
    </w:rPr>
  </w:style>
  <w:style w:type="paragraph" w:styleId="Heading1">
    <w:name w:val="heading 1"/>
    <w:aliases w:val="Pocket"/>
    <w:basedOn w:val="Normal"/>
    <w:next w:val="Normal"/>
    <w:link w:val="Heading1Char"/>
    <w:qFormat/>
    <w:rsid w:val="002F66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66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66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Read stuff"/>
    <w:basedOn w:val="Normal"/>
    <w:next w:val="Normal"/>
    <w:link w:val="Heading4Char"/>
    <w:uiPriority w:val="3"/>
    <w:unhideWhenUsed/>
    <w:qFormat/>
    <w:rsid w:val="002F66C1"/>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2F66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6C1"/>
  </w:style>
  <w:style w:type="character" w:customStyle="1" w:styleId="Heading1Char">
    <w:name w:val="Heading 1 Char"/>
    <w:aliases w:val="Pocket Char"/>
    <w:basedOn w:val="DefaultParagraphFont"/>
    <w:link w:val="Heading1"/>
    <w:rsid w:val="002F66C1"/>
    <w:rPr>
      <w:rFonts w:eastAsiaTheme="majorEastAsia"/>
      <w:b/>
      <w:sz w:val="52"/>
      <w:szCs w:val="32"/>
    </w:rPr>
  </w:style>
  <w:style w:type="character" w:customStyle="1" w:styleId="Heading2Char">
    <w:name w:val="Heading 2 Char"/>
    <w:aliases w:val="Hat Char"/>
    <w:basedOn w:val="DefaultParagraphFont"/>
    <w:link w:val="Heading2"/>
    <w:uiPriority w:val="1"/>
    <w:rsid w:val="002F66C1"/>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2F66C1"/>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2F66C1"/>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2F66C1"/>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F66C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F66C1"/>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C"/>
    <w:basedOn w:val="DefaultParagraphFont"/>
    <w:link w:val="NoSpacing"/>
    <w:uiPriority w:val="99"/>
    <w:unhideWhenUsed/>
    <w:rsid w:val="002F66C1"/>
    <w:rPr>
      <w:color w:val="auto"/>
      <w:u w:val="none"/>
    </w:rPr>
  </w:style>
  <w:style w:type="character" w:styleId="FollowedHyperlink">
    <w:name w:val="FollowedHyperlink"/>
    <w:basedOn w:val="DefaultParagraphFont"/>
    <w:uiPriority w:val="99"/>
    <w:semiHidden/>
    <w:unhideWhenUsed/>
    <w:rsid w:val="002F66C1"/>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80698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806982"/>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paragraph" w:styleId="NormalWeb">
    <w:name w:val="Normal (Web)"/>
    <w:basedOn w:val="Normal"/>
    <w:uiPriority w:val="99"/>
    <w:unhideWhenUsed/>
    <w:rsid w:val="00806982"/>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806982"/>
    <w:rPr>
      <w:b/>
      <w:bCs/>
    </w:rPr>
  </w:style>
  <w:style w:type="paragraph" w:customStyle="1" w:styleId="Emphasis1">
    <w:name w:val="Emphasis1"/>
    <w:basedOn w:val="Normal"/>
    <w:autoRedefine/>
    <w:uiPriority w:val="7"/>
    <w:qFormat/>
    <w:rsid w:val="00F86A09"/>
    <w:pPr>
      <w:pBdr>
        <w:top w:val="single" w:sz="4" w:space="1" w:color="auto"/>
        <w:left w:val="single" w:sz="4" w:space="4" w:color="auto"/>
        <w:bottom w:val="single" w:sz="4" w:space="1" w:color="auto"/>
        <w:right w:val="single" w:sz="4" w:space="4" w:color="auto"/>
      </w:pBdr>
      <w:ind w:left="720"/>
      <w:jc w:val="both"/>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ssues.org/new-policies-needed-to-advance-space-mining/" TargetMode="External"/><Relationship Id="rId18" Type="http://schemas.openxmlformats.org/officeDocument/2006/relationships/hyperlink" Target="https://www.geekwire.com/2018/jeff-bezos-blue-origin-space-venture-go-moon-settlements/" TargetMode="External"/><Relationship Id="rId26" Type="http://schemas.openxmlformats.org/officeDocument/2006/relationships/hyperlink" Target="https://www.virgingalactic.com/learn/" TargetMode="External"/><Relationship Id="rId21" Type="http://schemas.openxmlformats.org/officeDocument/2006/relationships/hyperlink" Target="https://www.forbes.com/sites/alexknapp/2018/04/10/nearly-1-billion-was-invested-in-space-startups-in-1q2018-new-report-says/" TargetMode="External"/><Relationship Id="rId34" Type="http://schemas.openxmlformats.org/officeDocument/2006/relationships/hyperlink" Target="https://intelligence.org/wp-content/uploads/2013/07/Beckstead-Evaluating-Options-Using-Far-Future-Standards.pdf" TargetMode="External"/><Relationship Id="rId7" Type="http://schemas.openxmlformats.org/officeDocument/2006/relationships/hyperlink" Target="http://www.scienceclarified.com/dispute/Vol-1/Does-the-accumulation-of-space-debris-in-Earth-s-orbit-pose-a-significant-threat-to-humans-in-space-and-on-the-ground.html" TargetMode="Externa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www.cnn.com/2015/01/14/opinion/co2-crisis-griffin/" TargetMode="External"/><Relationship Id="rId25" Type="http://schemas.openxmlformats.org/officeDocument/2006/relationships/hyperlink" Target="https://www.virgingalactic.com/learn/" TargetMode="External"/><Relationship Id="rId33" Type="http://schemas.openxmlformats.org/officeDocument/2006/relationships/hyperlink" Target="https://www.vox.com/future-perfect/2018/10/15/17948062/pandemic-flu-ebola-h1n1-outbreak-infectious-disease" TargetMode="External"/><Relationship Id="rId2" Type="http://schemas.openxmlformats.org/officeDocument/2006/relationships/numbering" Target="numbering.xml"/><Relationship Id="rId16" Type="http://schemas.openxmlformats.org/officeDocument/2006/relationships/hyperlink" Target="https://scholar.smu.edu/cgi/viewcontent.cgi?article=1307&amp;context=jalc" TargetMode="External"/><Relationship Id="rId20"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9" Type="http://schemas.openxmlformats.org/officeDocument/2006/relationships/hyperlink" Target="https://www.vox.com/future-perfect/2018/10/26/18023366/far-future-effective-altruism-existential-risk-doing-good" TargetMode="External"/><Relationship Id="rId1" Type="http://schemas.openxmlformats.org/officeDocument/2006/relationships/customXml" Target="../customXml/item1.xml"/><Relationship Id="rId6" Type="http://schemas.openxmlformats.org/officeDocument/2006/relationships/hyperlink" Target="http://www.scienceclarified.com/dispute/Vol-1/Does-the-accumulation-of-space-debris-in-Earth-s-orbit-pose-a-significant-threat-to-humans-in-space-and-on-the-ground.html" TargetMode="Externa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hyperlink" Target="https://web.archive.org/web/20100527132541/http:/gcmd.nasa.gov/User/suppguide/platforms/orbit.html" TargetMode="External"/><Relationship Id="rId32" Type="http://schemas.openxmlformats.org/officeDocument/2006/relationships/hyperlink" Target="https://app.effectivealtruism.org/funds/far-futur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oreignpolicy.com/2016/04/28/the-asteroid-miners-guide-to-the-galaxy-space-race-mining-asteroids-planetary-research-deep-space-industries/" TargetMode="External"/><Relationship Id="rId23" Type="http://schemas.openxmlformats.org/officeDocument/2006/relationships/hyperlink" Target="https://www.nasa.gov/audience/forstudents/5-8/features/nasa-knows/what-is-orbit-58.html" TargetMode="External"/><Relationship Id="rId28" Type="http://schemas.openxmlformats.org/officeDocument/2006/relationships/hyperlink" Target="https://www.niskanencenter.org/wp-content/uploads/old_uploads/2017/01/TheFutureofSpaceCommercializationFinal.pdf" TargetMode="External"/><Relationship Id="rId36" Type="http://schemas.openxmlformats.org/officeDocument/2006/relationships/fontTable" Target="fontTable.xml"/><Relationship Id="rId10" Type="http://schemas.openxmlformats.org/officeDocument/2006/relationships/hyperlink" Target="https://www.technologyreview.com/2020/02/26/905733/satellite-mega-constellations-change-the-way-we-use-space-moon-mars/" TargetMode="External"/><Relationship Id="rId19" Type="http://schemas.openxmlformats.org/officeDocument/2006/relationships/hyperlink" Target="http://sitn.hms.harvard.edu/flash/2018/spacex-launches-falcon-heavy-rocket-successfully/" TargetMode="External"/><Relationship Id="rId31" Type="http://schemas.openxmlformats.org/officeDocument/2006/relationships/hyperlink" Target="https://plato.stanford.edu/entries/consequentialism/" TargetMode="External"/><Relationship Id="rId4" Type="http://schemas.openxmlformats.org/officeDocument/2006/relationships/settings" Target="settings.xml"/><Relationship Id="rId9" Type="http://schemas.openxmlformats.org/officeDocument/2006/relationships/hyperlink" Target="http://www.gizmag.com/cleanspace-one-orbital-debris-satellite/38348/" TargetMode="External"/><Relationship Id="rId14" Type="http://schemas.openxmlformats.org/officeDocument/2006/relationships/hyperlink" Target="http://lroc.sese.asu.edu/posts/1105" TargetMode="External"/><Relationship Id="rId22" Type="http://schemas.openxmlformats.org/officeDocument/2006/relationships/hyperlink" Target="https://web.archive.org/web/20130215143933/http:/orbitaldebris.jsc.nasa.gov/library/NSS1740_14/nss1740_14-1995.pdf" TargetMode="External"/><Relationship Id="rId27" Type="http://schemas.openxmlformats.org/officeDocument/2006/relationships/hyperlink" Target="https://www.nasa.gov/audience/foreducators/stem_on_station/index.html" TargetMode="External"/><Relationship Id="rId30" Type="http://schemas.openxmlformats.org/officeDocument/2006/relationships/hyperlink" Target="https://docs.google.com/viewer?a=v&amp;pid=sites&amp;srcid=ZGVmYXVsdGRvbWFpbnxuYmVja3N0ZWFkfGd4OjExNDBjZTcwNjMxMzRmZGE" TargetMode="External"/><Relationship Id="rId35" Type="http://schemas.openxmlformats.org/officeDocument/2006/relationships/hyperlink" Target="https://www.nytimes.com/2017/12/03/opinion/lost-einsteins-innovation-inequality.html" TargetMode="External"/><Relationship Id="rId8" Type="http://schemas.openxmlformats.org/officeDocument/2006/relationships/hyperlink" Target="http://www.wired.com/2015/05/laser-cannon-space-debri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95</TotalTime>
  <Pages>1</Pages>
  <Words>8284</Words>
  <Characters>47224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14</cp:revision>
  <dcterms:created xsi:type="dcterms:W3CDTF">2022-02-20T02:41:00Z</dcterms:created>
  <dcterms:modified xsi:type="dcterms:W3CDTF">2022-02-20T04:28:00Z</dcterms:modified>
</cp:coreProperties>
</file>