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8181C7" w14:textId="77777777" w:rsidR="00CF3EE6" w:rsidRDefault="00CF3EE6" w:rsidP="00CF3EE6">
      <w:pPr>
        <w:pStyle w:val="Heading3"/>
        <w:rPr>
          <w:rFonts w:eastAsia="Times New Roman"/>
        </w:rPr>
      </w:pPr>
      <w:r>
        <w:rPr>
          <w:rFonts w:eastAsia="Times New Roman"/>
        </w:rPr>
        <w:t>1NC – Counter-Solvency Advocate</w:t>
      </w:r>
    </w:p>
    <w:p w14:paraId="5B5C8024" w14:textId="77777777" w:rsidR="00CF3EE6" w:rsidRDefault="00CF3EE6" w:rsidP="00CF3EE6">
      <w:pPr>
        <w:pStyle w:val="Heading4"/>
      </w:pPr>
      <w:proofErr w:type="spellStart"/>
      <w:r w:rsidRPr="00344475">
        <w:t>Interp</w:t>
      </w:r>
      <w:proofErr w:type="spellEnd"/>
      <w:r>
        <w:t xml:space="preserve"> – if</w:t>
      </w:r>
      <w:r w:rsidRPr="00344475">
        <w:t xml:space="preserve"> the </w:t>
      </w:r>
      <w:proofErr w:type="spellStart"/>
      <w:r w:rsidRPr="00344475">
        <w:t>af</w:t>
      </w:r>
      <w:r>
        <w:t>f</w:t>
      </w:r>
      <w:proofErr w:type="spellEnd"/>
      <w:r w:rsidRPr="00344475">
        <w:t xml:space="preserve"> defends anything other than </w:t>
      </w:r>
      <w:r>
        <w:t>the entire resolution</w:t>
      </w:r>
      <w:r w:rsidRPr="00344475">
        <w:t xml:space="preserve"> then they must provide a linked counter-solvency advocate for their specific advocacy in the 1AC.</w:t>
      </w:r>
      <w:r w:rsidRPr="00344475">
        <w:br/>
        <w:t>Violation</w:t>
      </w:r>
      <w:r>
        <w:t xml:space="preserve"> – </w:t>
      </w:r>
      <w:r w:rsidRPr="00344475">
        <w:br/>
      </w:r>
      <w:r>
        <w:t xml:space="preserve">Standards – </w:t>
      </w:r>
      <w:r w:rsidRPr="00344475">
        <w:br/>
      </w:r>
      <w:r>
        <w:t>1]</w:t>
      </w:r>
      <w:r w:rsidRPr="00344475">
        <w:t xml:space="preserve"> Limits – there are infinite things you could defend outside the exact text of the resolution which pushes you to the limits of contestable arguments, even if your </w:t>
      </w:r>
      <w:proofErr w:type="spellStart"/>
      <w:r w:rsidRPr="00344475">
        <w:t>interp</w:t>
      </w:r>
      <w:proofErr w:type="spellEnd"/>
      <w:r w:rsidRPr="00344475">
        <w:t xml:space="preserve"> of the topic is better, the only way to verify if it’s substantively fair is proof of counter-arguments. Nobody knows your </w:t>
      </w:r>
      <w:proofErr w:type="spellStart"/>
      <w:r w:rsidRPr="00344475">
        <w:t>aff</w:t>
      </w:r>
      <w:proofErr w:type="spellEnd"/>
      <w:r w:rsidRPr="00344475">
        <w:t xml:space="preserve"> better than you, so if you can’t find an answer, I can’t be expected to. Our </w:t>
      </w:r>
      <w:proofErr w:type="spellStart"/>
      <w:r w:rsidRPr="00344475">
        <w:t>interp</w:t>
      </w:r>
      <w:proofErr w:type="spellEnd"/>
      <w:r w:rsidRPr="00344475">
        <w:t xml:space="preserve"> narrows out trivially true advocacies since counter-solvency advocates ensure equal division of ground for both sides. </w:t>
      </w:r>
    </w:p>
    <w:p w14:paraId="06ACBE8C" w14:textId="77777777" w:rsidR="00CF3EE6" w:rsidRDefault="00CF3EE6" w:rsidP="00CF3EE6">
      <w:pPr>
        <w:pStyle w:val="Heading4"/>
      </w:pPr>
      <w:r>
        <w:t>2]</w:t>
      </w:r>
      <w:r w:rsidRPr="00344475">
        <w:t xml:space="preserve"> Shiftiness</w:t>
      </w:r>
      <w:r>
        <w:t xml:space="preserve"> – h</w:t>
      </w:r>
      <w:r w:rsidRPr="00344475">
        <w:t>aving a counter-solvency advocate helps us conceptualize what their advocacy is and how it’s implemented. Intentionally ambiguous affirmatives we don’t know much about can’t spike out of DA’s and CP’s if they have an advocate that delineates these things.</w:t>
      </w:r>
    </w:p>
    <w:p w14:paraId="2C16AFB1" w14:textId="77777777" w:rsidR="00CF3EE6" w:rsidRDefault="00CF3EE6" w:rsidP="00CF3EE6">
      <w:pPr>
        <w:pStyle w:val="Heading4"/>
      </w:pPr>
      <w:r>
        <w:t xml:space="preserve">3] </w:t>
      </w:r>
      <w:r w:rsidRPr="007E2603">
        <w:t xml:space="preserve">Research – </w:t>
      </w:r>
      <w:r>
        <w:t>f</w:t>
      </w:r>
      <w:r w:rsidRPr="007E2603">
        <w:t xml:space="preserve">orces the </w:t>
      </w:r>
      <w:proofErr w:type="spellStart"/>
      <w:r w:rsidRPr="007E2603">
        <w:t>aff</w:t>
      </w:r>
      <w:proofErr w:type="spellEnd"/>
      <w:r w:rsidRPr="007E2603">
        <w:t xml:space="preserve"> to go to the other side of the library and contest their own </w:t>
      </w:r>
      <w:proofErr w:type="gramStart"/>
      <w:r w:rsidRPr="007E2603">
        <w:t>view points</w:t>
      </w:r>
      <w:proofErr w:type="gramEnd"/>
      <w:r w:rsidRPr="007E2603">
        <w:t>, as well as encouraging in depth-research about their own position. Having one also encourages more in-depth answers since I can find responses. Key to education since we definitionally learn more about positions when we contest our own.</w:t>
      </w:r>
    </w:p>
    <w:p w14:paraId="7D5EE0EE" w14:textId="77777777" w:rsidR="00CF3EE6" w:rsidRDefault="00CF3EE6" w:rsidP="00CF3EE6">
      <w:pPr>
        <w:pStyle w:val="Heading4"/>
      </w:pPr>
      <w:r>
        <w:t>Fairness because debate’s a game and education because it’s the only portable skill from debate.</w:t>
      </w:r>
      <w:r w:rsidRPr="00344475">
        <w:br/>
        <w:t>D</w:t>
      </w:r>
      <w:r>
        <w:t>rop the debater</w:t>
      </w:r>
      <w:r w:rsidRPr="00344475">
        <w:t xml:space="preserve"> – a) Deters future abuse</w:t>
      </w:r>
      <w:r>
        <w:t xml:space="preserve">, </w:t>
      </w:r>
      <w:r w:rsidRPr="00344475">
        <w:t>b) Rectifies time loss</w:t>
      </w:r>
      <w:r>
        <w:t xml:space="preserve">, </w:t>
      </w:r>
      <w:r w:rsidRPr="00344475">
        <w:t>c) DTA encourages baiting – Debaters could fill their cases w/ abusive </w:t>
      </w:r>
      <w:proofErr w:type="spellStart"/>
      <w:r w:rsidRPr="00344475">
        <w:t>args</w:t>
      </w:r>
      <w:proofErr w:type="spellEnd"/>
      <w:r w:rsidRPr="00344475">
        <w:t>, baiting theory and then just drop the argument in the next speech and go for </w:t>
      </w:r>
      <w:proofErr w:type="spellStart"/>
      <w:r w:rsidRPr="00344475">
        <w:t>undercovered</w:t>
      </w:r>
      <w:proofErr w:type="spellEnd"/>
      <w:r w:rsidRPr="00344475">
        <w:t> substance</w:t>
      </w:r>
    </w:p>
    <w:p w14:paraId="3BE7FD2D" w14:textId="77777777" w:rsidR="00CF3EE6" w:rsidRDefault="00CF3EE6" w:rsidP="00CF3EE6">
      <w:pPr>
        <w:pStyle w:val="Heading4"/>
      </w:pPr>
      <w:r w:rsidRPr="00344475">
        <w:t>C</w:t>
      </w:r>
      <w:r>
        <w:t xml:space="preserve">ompeting </w:t>
      </w:r>
      <w:proofErr w:type="spellStart"/>
      <w:r>
        <w:t>interps</w:t>
      </w:r>
      <w:proofErr w:type="spellEnd"/>
      <w:r w:rsidRPr="00344475">
        <w:t xml:space="preserve"> – a) It fosters the best norms through encouraging the fairest rule b) Reasonability collapses by debating the </w:t>
      </w:r>
      <w:proofErr w:type="spellStart"/>
      <w:r w:rsidRPr="00344475">
        <w:t>brightline</w:t>
      </w:r>
      <w:proofErr w:type="spellEnd"/>
      <w:r w:rsidRPr="00344475">
        <w:t xml:space="preserve">  </w:t>
      </w:r>
    </w:p>
    <w:p w14:paraId="4DE884C8" w14:textId="77777777" w:rsidR="00CF3EE6" w:rsidRDefault="00CF3EE6" w:rsidP="00CF3EE6">
      <w:pPr>
        <w:pStyle w:val="Heading4"/>
      </w:pPr>
      <w:r>
        <w:t xml:space="preserve">No RVIs – </w:t>
      </w:r>
      <w:r w:rsidRPr="00344475">
        <w:t>a) Illogical – you shouldn’t win for proving that you’re fair or </w:t>
      </w:r>
      <w:proofErr w:type="spellStart"/>
      <w:r w:rsidRPr="00344475">
        <w:t>edication</w:t>
      </w:r>
      <w:proofErr w:type="spellEnd"/>
      <w:r w:rsidRPr="00344475">
        <w:t xml:space="preserve"> because it’s a prima facie burden – logic </w:t>
      </w:r>
      <w:proofErr w:type="gramStart"/>
      <w:r w:rsidRPr="00344475">
        <w:t>outweighs  because</w:t>
      </w:r>
      <w:proofErr w:type="gramEnd"/>
      <w:r w:rsidRPr="00344475">
        <w:t xml:space="preserve"> it determines what </w:t>
      </w:r>
      <w:proofErr w:type="spellStart"/>
      <w:r w:rsidRPr="00344475">
        <w:t>args</w:t>
      </w:r>
      <w:proofErr w:type="spellEnd"/>
      <w:r w:rsidRPr="00344475">
        <w:t> count as valid b) It incentivizes you to bait theory and win off a scripted CI c) people will be scared to read theory against good theory debaters and will never be able to check abuse</w:t>
      </w:r>
    </w:p>
    <w:p w14:paraId="434B5878" w14:textId="77777777" w:rsidR="00CF3EE6" w:rsidRPr="00B55AD5" w:rsidRDefault="00CF3EE6" w:rsidP="00CF3EE6"/>
    <w:p w14:paraId="47B52385" w14:textId="7A75E40D" w:rsidR="00CF3EE6" w:rsidRDefault="00CF3EE6" w:rsidP="00CF3EE6">
      <w:pPr>
        <w:pStyle w:val="Heading3"/>
      </w:pPr>
      <w:r>
        <w:t>1NC – Academy</w:t>
      </w:r>
    </w:p>
    <w:p w14:paraId="0B2090EB" w14:textId="77777777" w:rsidR="00CF3EE6" w:rsidRPr="000F1E0B" w:rsidRDefault="00CF3EE6" w:rsidP="00CF3EE6">
      <w:pPr>
        <w:pStyle w:val="Heading4"/>
        <w:rPr>
          <w:rFonts w:cstheme="minorHAnsi"/>
        </w:rPr>
      </w:pPr>
      <w:r>
        <w:rPr>
          <w:rFonts w:cstheme="minorHAnsi"/>
        </w:rPr>
        <w:t>T</w:t>
      </w:r>
      <w:r w:rsidRPr="000F1E0B">
        <w:rPr>
          <w:rFonts w:cstheme="minorHAnsi"/>
        </w:rPr>
        <w:t>he endless appeals to objectivity and evidence near and dear to the status quo have lost all weight in the world of alternative facts and fake news – attempts to decipher the world through transparent metaphysics prove to not only be futile but also infinitely destructive as the quest to know everything merely reveals all that we can never know – meaning is contrary to its own intent; all information inevitabl</w:t>
      </w:r>
      <w:r>
        <w:rPr>
          <w:rFonts w:cstheme="minorHAnsi"/>
        </w:rPr>
        <w:t>y</w:t>
      </w:r>
      <w:r w:rsidRPr="000F1E0B">
        <w:rPr>
          <w:rFonts w:cstheme="minorHAnsi"/>
        </w:rPr>
        <w:t xml:space="preserve"> crumbles into the void of illusion</w:t>
      </w:r>
      <w:r>
        <w:rPr>
          <w:rFonts w:cstheme="minorHAnsi"/>
        </w:rPr>
        <w:t>.</w:t>
      </w:r>
    </w:p>
    <w:p w14:paraId="7B64348D" w14:textId="77777777" w:rsidR="00CF3EE6" w:rsidRPr="000F1E0B" w:rsidRDefault="00CF3EE6" w:rsidP="00CF3EE6">
      <w:pPr>
        <w:rPr>
          <w:rFonts w:cstheme="minorHAnsi"/>
        </w:rPr>
      </w:pPr>
      <w:r w:rsidRPr="000F1E0B">
        <w:rPr>
          <w:rStyle w:val="Style13ptBold"/>
          <w:rFonts w:cstheme="minorHAnsi"/>
        </w:rPr>
        <w:t>Shapiro 17</w:t>
      </w:r>
      <w:r w:rsidRPr="000F1E0B">
        <w:rPr>
          <w:rFonts w:cstheme="minorHAnsi"/>
        </w:rPr>
        <w:t xml:space="preserve"> </w:t>
      </w:r>
      <w:r w:rsidRPr="000F1E0B">
        <w:t xml:space="preserve">[Alan N, Professor in Transdisciplinary design at </w:t>
      </w:r>
      <w:proofErr w:type="spellStart"/>
      <w:r w:rsidRPr="000F1E0B">
        <w:t>Folkwang</w:t>
      </w:r>
      <w:proofErr w:type="spellEnd"/>
      <w:r w:rsidRPr="000F1E0B">
        <w:t>, 1/5, “Baudrillard and Trump: Simulation and Object-Orientation, Not True and False,” http://www.alan-shapiro.com/baudrillard-and-trump-simulation-and-object-orientation-not-true-and-false-by-alan-n-shapiro/]</w:t>
      </w:r>
    </w:p>
    <w:p w14:paraId="4E40F35E" w14:textId="77777777" w:rsidR="00CF3EE6" w:rsidRDefault="00CF3EE6" w:rsidP="00CF3EE6">
      <w:pPr>
        <w:rPr>
          <w:rStyle w:val="StyleUnderline"/>
        </w:rPr>
      </w:pPr>
      <w:r w:rsidRPr="00444825">
        <w:rPr>
          <w:rStyle w:val="StyleUnderline"/>
        </w:rPr>
        <w:t>I see an op-ed piece in yesterday’s Washington Post</w:t>
      </w:r>
      <w:r w:rsidRPr="000F1E0B">
        <w:rPr>
          <w:sz w:val="16"/>
        </w:rPr>
        <w:t xml:space="preserve"> (January 2nd, 2017) by Greg Sargent. It is </w:t>
      </w:r>
      <w:r w:rsidRPr="00444825">
        <w:rPr>
          <w:rStyle w:val="StyleUnderline"/>
        </w:rPr>
        <w:t>called “Yes, Donald Trump ‘lies.’</w:t>
      </w:r>
      <w:r w:rsidRPr="000F1E0B">
        <w:rPr>
          <w:sz w:val="16"/>
        </w:rPr>
        <w:t xml:space="preserve"> A lot. And </w:t>
      </w:r>
      <w:r w:rsidRPr="00444825">
        <w:rPr>
          <w:rStyle w:val="StyleUnderline"/>
        </w:rPr>
        <w:t>news organizations should say so</w:t>
      </w:r>
      <w:r w:rsidRPr="000F1E0B">
        <w:rPr>
          <w:sz w:val="16"/>
        </w:rPr>
        <w:t xml:space="preserve">.” </w:t>
      </w:r>
      <w:r w:rsidRPr="00444825">
        <w:rPr>
          <w:rStyle w:val="StyleUnderline"/>
        </w:rPr>
        <w:t>This article is typical of the entire approach of the “liberal establishment” towards Trump</w:t>
      </w:r>
      <w:r w:rsidRPr="000F1E0B">
        <w:rPr>
          <w:sz w:val="16"/>
        </w:rPr>
        <w:t xml:space="preserve">. During the election campaign, </w:t>
      </w:r>
      <w:r w:rsidRPr="00444825">
        <w:rPr>
          <w:rStyle w:val="StyleUnderline"/>
        </w:rPr>
        <w:t xml:space="preserve">journalists and commentators kept </w:t>
      </w:r>
      <w:r w:rsidRPr="00D633B1">
        <w:rPr>
          <w:rStyle w:val="StyleUnderline"/>
          <w:highlight w:val="green"/>
        </w:rPr>
        <w:t>pointing out that Trump is a liar</w:t>
      </w:r>
      <w:r w:rsidRPr="000F1E0B">
        <w:rPr>
          <w:sz w:val="16"/>
        </w:rPr>
        <w:t xml:space="preserve">, a snake oil salesman, etc. (see the brilliant 1964 Philip K. Dick novel Lies, Inc.) </w:t>
      </w:r>
      <w:r w:rsidRPr="00444825">
        <w:rPr>
          <w:rStyle w:val="StyleUnderline"/>
        </w:rPr>
        <w:t xml:space="preserve">That may all be true, but it </w:t>
      </w:r>
      <w:r w:rsidRPr="00D633B1">
        <w:rPr>
          <w:rStyle w:val="StyleUnderline"/>
          <w:highlight w:val="green"/>
        </w:rPr>
        <w:t>doesn’t make a dent in the number of his supporters</w:t>
      </w:r>
      <w:r w:rsidRPr="000F1E0B">
        <w:rPr>
          <w:sz w:val="16"/>
        </w:rPr>
        <w:t xml:space="preserve">. </w:t>
      </w:r>
      <w:r w:rsidRPr="00444825">
        <w:rPr>
          <w:rStyle w:val="StyleUnderline"/>
        </w:rPr>
        <w:t>Baudrillard comments</w:t>
      </w:r>
      <w:r w:rsidRPr="000F1E0B">
        <w:rPr>
          <w:sz w:val="16"/>
        </w:rPr>
        <w:t xml:space="preserve"> throughout his work </w:t>
      </w:r>
      <w:r w:rsidRPr="00444825">
        <w:rPr>
          <w:rStyle w:val="StyleUnderline"/>
        </w:rPr>
        <w:t>on the difference between critical theory discourse</w:t>
      </w:r>
      <w:r w:rsidRPr="000F1E0B">
        <w:rPr>
          <w:sz w:val="16"/>
        </w:rPr>
        <w:t xml:space="preserve"> (which liberal journalists like Sargent are stuck in with respect to Trump) </w:t>
      </w:r>
      <w:r w:rsidRPr="00444825">
        <w:rPr>
          <w:rStyle w:val="StyleUnderline"/>
        </w:rPr>
        <w:t>and</w:t>
      </w:r>
      <w:r w:rsidRPr="000F1E0B">
        <w:rPr>
          <w:sz w:val="16"/>
        </w:rPr>
        <w:t xml:space="preserve"> what he called </w:t>
      </w:r>
      <w:r w:rsidRPr="00444825">
        <w:rPr>
          <w:rStyle w:val="StyleUnderline"/>
        </w:rPr>
        <w:t>“fatal theory.”</w:t>
      </w:r>
      <w:r w:rsidRPr="000F1E0B">
        <w:rPr>
          <w:sz w:val="16"/>
        </w:rPr>
        <w:t xml:space="preserve"> </w:t>
      </w:r>
      <w:r w:rsidRPr="00444825">
        <w:rPr>
          <w:rStyle w:val="StyleUnderline"/>
        </w:rPr>
        <w:t xml:space="preserve">Critical theory </w:t>
      </w:r>
      <w:r w:rsidRPr="00D633B1">
        <w:rPr>
          <w:rStyle w:val="StyleUnderline"/>
          <w:highlight w:val="green"/>
        </w:rPr>
        <w:t>discourse is ineffective</w:t>
      </w:r>
      <w:r w:rsidRPr="000F1E0B">
        <w:rPr>
          <w:sz w:val="16"/>
        </w:rPr>
        <w:t xml:space="preserve">. </w:t>
      </w:r>
      <w:r w:rsidRPr="00D633B1">
        <w:rPr>
          <w:rStyle w:val="StyleUnderline"/>
          <w:highlight w:val="green"/>
        </w:rPr>
        <w:t>Trump is the candidate of</w:t>
      </w:r>
      <w:r w:rsidRPr="00444825">
        <w:rPr>
          <w:rStyle w:val="StyleUnderline"/>
        </w:rPr>
        <w:t xml:space="preserve"> </w:t>
      </w:r>
      <w:r w:rsidRPr="00D633B1">
        <w:rPr>
          <w:rStyle w:val="StyleUnderline"/>
        </w:rPr>
        <w:t>Reality TV</w:t>
      </w:r>
      <w:r w:rsidRPr="000F1E0B">
        <w:rPr>
          <w:sz w:val="16"/>
        </w:rPr>
        <w:t xml:space="preserve">, of the celebrity culture, </w:t>
      </w:r>
      <w:r w:rsidRPr="00444825">
        <w:rPr>
          <w:rStyle w:val="StyleUnderline"/>
        </w:rPr>
        <w:t xml:space="preserve">of media </w:t>
      </w:r>
      <w:r w:rsidRPr="00D633B1">
        <w:rPr>
          <w:rStyle w:val="StyleUnderline"/>
          <w:highlight w:val="green"/>
        </w:rPr>
        <w:t>hyper-reality</w:t>
      </w:r>
      <w:r w:rsidRPr="000F1E0B">
        <w:rPr>
          <w:sz w:val="16"/>
        </w:rPr>
        <w:t xml:space="preserve"> entertainment, of everyone’s 15 minutes of fame (Warhol), of the “trans-political” (Baudrillard), and of object-orientation (OO). OO: </w:t>
      </w:r>
      <w:r w:rsidRPr="00444825">
        <w:rPr>
          <w:rStyle w:val="StyleUnderline"/>
        </w:rPr>
        <w:t>Trump will be the Presidency and not the President</w:t>
      </w:r>
      <w:r w:rsidRPr="000F1E0B">
        <w:rPr>
          <w:sz w:val="16"/>
        </w:rPr>
        <w:t xml:space="preserve"> – end of the distance between human agent and office –</w:t>
      </w:r>
      <w:r w:rsidRPr="00444825">
        <w:rPr>
          <w:rStyle w:val="StyleUnderline"/>
        </w:rPr>
        <w:t>Trump is misogyny itself and not a misogynist</w:t>
      </w:r>
      <w:r w:rsidRPr="000F1E0B">
        <w:rPr>
          <w:sz w:val="16"/>
        </w:rPr>
        <w:t xml:space="preserve">, </w:t>
      </w:r>
      <w:r w:rsidRPr="00444825">
        <w:rPr>
          <w:rStyle w:val="StyleUnderline"/>
        </w:rPr>
        <w:t>he is racism</w:t>
      </w:r>
      <w:r w:rsidRPr="000F1E0B">
        <w:rPr>
          <w:sz w:val="16"/>
        </w:rPr>
        <w:t xml:space="preserve"> itself </w:t>
      </w:r>
      <w:r w:rsidRPr="00444825">
        <w:rPr>
          <w:rStyle w:val="StyleUnderline"/>
        </w:rPr>
        <w:t>and not a racist</w:t>
      </w:r>
      <w:r w:rsidRPr="000F1E0B">
        <w:rPr>
          <w:sz w:val="16"/>
        </w:rPr>
        <w:t xml:space="preserve">, </w:t>
      </w:r>
      <w:r w:rsidRPr="00444825">
        <w:rPr>
          <w:rStyle w:val="StyleUnderline"/>
        </w:rPr>
        <w:t>Trump hates no one</w:t>
      </w:r>
      <w:r w:rsidRPr="000F1E0B">
        <w:rPr>
          <w:sz w:val="16"/>
        </w:rPr>
        <w:t xml:space="preserve"> [“nobody loves Group X more than I do”], he </w:t>
      </w:r>
      <w:r w:rsidRPr="00444825">
        <w:rPr>
          <w:rStyle w:val="StyleUnderline"/>
        </w:rPr>
        <w:t>simply associates himself rhetorically with</w:t>
      </w:r>
      <w:r w:rsidRPr="000F1E0B">
        <w:rPr>
          <w:sz w:val="16"/>
        </w:rPr>
        <w:t xml:space="preserve"> the social-psychological “object” which is </w:t>
      </w:r>
      <w:r w:rsidRPr="00444825">
        <w:rPr>
          <w:rStyle w:val="StyleUnderline"/>
        </w:rPr>
        <w:t>hatred</w:t>
      </w:r>
      <w:r w:rsidRPr="000F1E0B">
        <w:rPr>
          <w:sz w:val="16"/>
        </w:rPr>
        <w:t xml:space="preserve">). Beyond the epistemology of the human subject, </w:t>
      </w:r>
      <w:r w:rsidRPr="00444825">
        <w:rPr>
          <w:rStyle w:val="StyleUnderline"/>
        </w:rPr>
        <w:t>Trump will identify with</w:t>
      </w:r>
      <w:r w:rsidRPr="000F1E0B">
        <w:rPr>
          <w:sz w:val="16"/>
        </w:rPr>
        <w:t xml:space="preserve"> any iconic or </w:t>
      </w:r>
      <w:proofErr w:type="gramStart"/>
      <w:r w:rsidRPr="000F1E0B">
        <w:rPr>
          <w:sz w:val="16"/>
        </w:rPr>
        <w:t>mental-image</w:t>
      </w:r>
      <w:proofErr w:type="gramEnd"/>
      <w:r w:rsidRPr="000F1E0B">
        <w:rPr>
          <w:sz w:val="16"/>
        </w:rPr>
        <w:t xml:space="preserve"> </w:t>
      </w:r>
      <w:r w:rsidRPr="00444825">
        <w:rPr>
          <w:rStyle w:val="StyleUnderline"/>
        </w:rPr>
        <w:t>“object”</w:t>
      </w:r>
      <w:r w:rsidRPr="000F1E0B">
        <w:rPr>
          <w:sz w:val="16"/>
        </w:rPr>
        <w:t xml:space="preserve"> </w:t>
      </w:r>
      <w:r w:rsidRPr="00444825">
        <w:rPr>
          <w:rStyle w:val="StyleUnderline"/>
        </w:rPr>
        <w:t>necessary as he performs “the art of the deal”</w:t>
      </w:r>
      <w:r w:rsidRPr="000F1E0B">
        <w:rPr>
          <w:sz w:val="16"/>
        </w:rPr>
        <w:t xml:space="preserve"> and the practice of “winning” in larger and larger arenas. Trump identifies with the political-science-object that is the historically dormant China-Taiwan conflict itself (and its reawakened provocation). The “social actors” (Bruno Latour) of China and Taiwan are irrelevant. In other words, </w:t>
      </w:r>
      <w:r w:rsidRPr="00444825">
        <w:rPr>
          <w:rStyle w:val="StyleUnderline"/>
        </w:rPr>
        <w:t>Trump is the candidate of the era of simulation</w:t>
      </w:r>
      <w:r w:rsidRPr="000F1E0B">
        <w:rPr>
          <w:sz w:val="16"/>
        </w:rPr>
        <w:t xml:space="preserve">. </w:t>
      </w:r>
      <w:r w:rsidRPr="00D633B1">
        <w:rPr>
          <w:rStyle w:val="StyleUnderline"/>
          <w:highlight w:val="green"/>
        </w:rPr>
        <w:t>Invoking</w:t>
      </w:r>
      <w:r w:rsidRPr="000F1E0B">
        <w:rPr>
          <w:sz w:val="16"/>
        </w:rPr>
        <w:t xml:space="preserve"> “the </w:t>
      </w:r>
      <w:r w:rsidRPr="00D633B1">
        <w:rPr>
          <w:rStyle w:val="StyleUnderline"/>
          <w:highlight w:val="green"/>
        </w:rPr>
        <w:t>truth</w:t>
      </w:r>
      <w:r w:rsidRPr="000F1E0B">
        <w:rPr>
          <w:sz w:val="16"/>
        </w:rPr>
        <w:t xml:space="preserve">” </w:t>
      </w:r>
      <w:r w:rsidRPr="00444825">
        <w:rPr>
          <w:rStyle w:val="StyleUnderline"/>
        </w:rPr>
        <w:t xml:space="preserve">against him </w:t>
      </w:r>
      <w:r w:rsidRPr="00D633B1">
        <w:rPr>
          <w:rStyle w:val="StyleUnderline"/>
          <w:highlight w:val="green"/>
        </w:rPr>
        <w:t>does not work</w:t>
      </w:r>
      <w:r w:rsidRPr="000F1E0B">
        <w:rPr>
          <w:sz w:val="16"/>
        </w:rPr>
        <w:t xml:space="preserve"> as a strategy. </w:t>
      </w:r>
      <w:r w:rsidRPr="00D633B1">
        <w:rPr>
          <w:rStyle w:val="StyleUnderline"/>
          <w:highlight w:val="green"/>
        </w:rPr>
        <w:t>Trump is</w:t>
      </w:r>
      <w:r w:rsidRPr="00444825">
        <w:rPr>
          <w:rStyle w:val="StyleUnderline"/>
        </w:rPr>
        <w:t xml:space="preserve"> already </w:t>
      </w:r>
      <w:r w:rsidRPr="00D633B1">
        <w:rPr>
          <w:rStyle w:val="StyleUnderline"/>
          <w:highlight w:val="green"/>
        </w:rPr>
        <w:t>more advanced than</w:t>
      </w:r>
      <w:r w:rsidRPr="00444825">
        <w:rPr>
          <w:rStyle w:val="StyleUnderline"/>
        </w:rPr>
        <w:t xml:space="preserve"> the discourse of </w:t>
      </w:r>
      <w:r w:rsidRPr="00D633B1">
        <w:rPr>
          <w:rStyle w:val="StyleUnderline"/>
          <w:highlight w:val="green"/>
        </w:rPr>
        <w:t>truth</w:t>
      </w:r>
      <w:r w:rsidRPr="000F1E0B">
        <w:rPr>
          <w:sz w:val="16"/>
        </w:rPr>
        <w:t xml:space="preserve">. </w:t>
      </w:r>
      <w:r w:rsidRPr="00444825">
        <w:rPr>
          <w:rStyle w:val="StyleUnderline"/>
        </w:rPr>
        <w:t xml:space="preserve">We are in a hyper-reality where </w:t>
      </w:r>
      <w:r w:rsidRPr="00D633B1">
        <w:rPr>
          <w:rStyle w:val="StyleUnderline"/>
          <w:highlight w:val="green"/>
        </w:rPr>
        <w:t>there is no</w:t>
      </w:r>
      <w:r w:rsidRPr="00444825">
        <w:rPr>
          <w:rStyle w:val="StyleUnderline"/>
        </w:rPr>
        <w:t xml:space="preserve"> more </w:t>
      </w:r>
      <w:r w:rsidRPr="00D633B1">
        <w:rPr>
          <w:rStyle w:val="StyleUnderline"/>
          <w:highlight w:val="green"/>
        </w:rPr>
        <w:t>truth and no</w:t>
      </w:r>
      <w:r w:rsidRPr="00444825">
        <w:rPr>
          <w:rStyle w:val="StyleUnderline"/>
        </w:rPr>
        <w:t xml:space="preserve"> more </w:t>
      </w:r>
      <w:r w:rsidRPr="00D633B1">
        <w:rPr>
          <w:rStyle w:val="StyleUnderline"/>
          <w:highlight w:val="green"/>
        </w:rPr>
        <w:t>falsehood</w:t>
      </w:r>
      <w:r w:rsidRPr="000F1E0B">
        <w:rPr>
          <w:sz w:val="16"/>
        </w:rPr>
        <w:t xml:space="preserve">. Carl “The Truth” Williams, a former heavyweight boxing champion of the world, passed away in April 2013. Alan Cholodenko comments: </w:t>
      </w:r>
      <w:r w:rsidRPr="00444825">
        <w:rPr>
          <w:rStyle w:val="StyleUnderline"/>
        </w:rPr>
        <w:t>If hyper-reality was born</w:t>
      </w:r>
      <w:r w:rsidRPr="000F1E0B">
        <w:rPr>
          <w:sz w:val="16"/>
        </w:rPr>
        <w:t xml:space="preserve"> for Baudrillard during or just </w:t>
      </w:r>
      <w:r w:rsidRPr="00444825">
        <w:rPr>
          <w:rStyle w:val="StyleUnderline"/>
        </w:rPr>
        <w:t>after the Second World War</w:t>
      </w:r>
      <w:r w:rsidRPr="000F1E0B">
        <w:rPr>
          <w:sz w:val="16"/>
        </w:rPr>
        <w:t xml:space="preserve">, then </w:t>
      </w:r>
      <w:r w:rsidRPr="00444825">
        <w:rPr>
          <w:rStyle w:val="StyleUnderline"/>
        </w:rPr>
        <w:t>there have already been several simulation-Presidents</w:t>
      </w:r>
      <w:r w:rsidRPr="000F1E0B">
        <w:rPr>
          <w:sz w:val="16"/>
        </w:rPr>
        <w:t xml:space="preserve">: </w:t>
      </w:r>
      <w:r w:rsidRPr="00444825">
        <w:rPr>
          <w:rStyle w:val="StyleUnderline"/>
        </w:rPr>
        <w:t>JFK</w:t>
      </w:r>
      <w:r w:rsidRPr="000F1E0B">
        <w:rPr>
          <w:sz w:val="16"/>
        </w:rPr>
        <w:t xml:space="preserve"> the first televisual President, </w:t>
      </w:r>
      <w:r w:rsidRPr="00444825">
        <w:rPr>
          <w:rStyle w:val="StyleUnderline"/>
        </w:rPr>
        <w:t>Reagan the Hollywood actor</w:t>
      </w:r>
      <w:r w:rsidRPr="000F1E0B">
        <w:rPr>
          <w:sz w:val="16"/>
        </w:rPr>
        <w:t xml:space="preserve"> and first TV show host (of the General Electric Theatre)-President. </w:t>
      </w:r>
      <w:r w:rsidRPr="00444825">
        <w:rPr>
          <w:rStyle w:val="StyleUnderline"/>
        </w:rPr>
        <w:t>Trump takes his place in this lineage</w:t>
      </w:r>
      <w:r w:rsidRPr="000F1E0B">
        <w:rPr>
          <w:sz w:val="16"/>
        </w:rPr>
        <w:t xml:space="preserve">. He is the second TV show host (of The Apprentice)-President, the first live show, reality TV show CEO host become live show, reality TV show CEO host-President of the live show, reality TV show America, Inc.) </w:t>
      </w:r>
      <w:r w:rsidRPr="00D633B1">
        <w:rPr>
          <w:rStyle w:val="StyleUnderline"/>
          <w:highlight w:val="green"/>
        </w:rPr>
        <w:t>The mistake of the</w:t>
      </w:r>
      <w:r w:rsidRPr="000F1E0B">
        <w:rPr>
          <w:sz w:val="16"/>
        </w:rPr>
        <w:t xml:space="preserve"> multitudes of </w:t>
      </w:r>
      <w:r w:rsidRPr="00D633B1">
        <w:rPr>
          <w:rStyle w:val="StyleUnderline"/>
          <w:highlight w:val="green"/>
        </w:rPr>
        <w:t>journalists</w:t>
      </w:r>
      <w:r w:rsidRPr="000F1E0B">
        <w:rPr>
          <w:sz w:val="16"/>
        </w:rPr>
        <w:t xml:space="preserve"> and editorialists like the Washington Post’s Greg Sargent </w:t>
      </w:r>
      <w:r w:rsidRPr="00D633B1">
        <w:rPr>
          <w:rStyle w:val="StyleUnderline"/>
          <w:highlight w:val="green"/>
        </w:rPr>
        <w:t>is to not understand</w:t>
      </w:r>
      <w:r w:rsidRPr="00444825">
        <w:rPr>
          <w:rStyle w:val="StyleUnderline"/>
        </w:rPr>
        <w:t xml:space="preserve"> that </w:t>
      </w:r>
      <w:r w:rsidRPr="00D633B1">
        <w:rPr>
          <w:rStyle w:val="StyleUnderline"/>
          <w:highlight w:val="green"/>
        </w:rPr>
        <w:t>the system of “truth and lies”</w:t>
      </w:r>
      <w:r w:rsidRPr="00444825">
        <w:rPr>
          <w:rStyle w:val="StyleUnderline"/>
        </w:rPr>
        <w:t xml:space="preserve"> </w:t>
      </w:r>
      <w:r w:rsidRPr="00D633B1">
        <w:rPr>
          <w:rStyle w:val="StyleUnderline"/>
          <w:highlight w:val="green"/>
        </w:rPr>
        <w:t>is</w:t>
      </w:r>
      <w:r w:rsidRPr="00444825">
        <w:rPr>
          <w:rStyle w:val="StyleUnderline"/>
        </w:rPr>
        <w:t xml:space="preserve"> </w:t>
      </w:r>
      <w:r w:rsidRPr="00D633B1">
        <w:rPr>
          <w:rStyle w:val="StyleUnderline"/>
          <w:highlight w:val="green"/>
        </w:rPr>
        <w:t>not some</w:t>
      </w:r>
      <w:r w:rsidRPr="00444825">
        <w:rPr>
          <w:rStyle w:val="StyleUnderline"/>
        </w:rPr>
        <w:t xml:space="preserve"> eternal, ahistorical or “scientifically </w:t>
      </w:r>
      <w:r w:rsidRPr="00D633B1">
        <w:rPr>
          <w:rStyle w:val="StyleUnderline"/>
          <w:highlight w:val="green"/>
        </w:rPr>
        <w:t>objective</w:t>
      </w:r>
      <w:r w:rsidRPr="00444825">
        <w:rPr>
          <w:rStyle w:val="StyleUnderline"/>
        </w:rPr>
        <w:t xml:space="preserve">” </w:t>
      </w:r>
      <w:r w:rsidRPr="00D633B1">
        <w:rPr>
          <w:rStyle w:val="StyleUnderline"/>
          <w:highlight w:val="green"/>
        </w:rPr>
        <w:t>reality</w:t>
      </w:r>
      <w:r w:rsidRPr="000F1E0B">
        <w:rPr>
          <w:sz w:val="16"/>
        </w:rPr>
        <w:t xml:space="preserve">. </w:t>
      </w:r>
      <w:r w:rsidRPr="00D633B1">
        <w:rPr>
          <w:rStyle w:val="StyleUnderline"/>
          <w:highlight w:val="green"/>
        </w:rPr>
        <w:t>It is</w:t>
      </w:r>
      <w:r w:rsidRPr="00444825">
        <w:rPr>
          <w:rStyle w:val="StyleUnderline"/>
        </w:rPr>
        <w:t xml:space="preserve"> an </w:t>
      </w:r>
      <w:r w:rsidRPr="00D633B1">
        <w:rPr>
          <w:rStyle w:val="StyleUnderline"/>
          <w:highlight w:val="green"/>
        </w:rPr>
        <w:t>historically constructed</w:t>
      </w:r>
      <w:r w:rsidRPr="00444825">
        <w:rPr>
          <w:rStyle w:val="StyleUnderline"/>
        </w:rPr>
        <w:t xml:space="preserve"> cultural discourse or arrangement tied to an epoch which is finite in time</w:t>
      </w:r>
      <w:r w:rsidRPr="000F1E0B">
        <w:rPr>
          <w:sz w:val="16"/>
        </w:rPr>
        <w:t xml:space="preserve">. As Foucault might say, </w:t>
      </w:r>
      <w:r w:rsidRPr="00444825">
        <w:rPr>
          <w:rStyle w:val="StyleUnderline"/>
        </w:rPr>
        <w:t xml:space="preserve">the </w:t>
      </w:r>
      <w:r w:rsidRPr="00D633B1">
        <w:rPr>
          <w:rStyle w:val="StyleUnderline"/>
          <w:highlight w:val="green"/>
        </w:rPr>
        <w:t>concern with “true” and “false” is</w:t>
      </w:r>
      <w:r w:rsidRPr="00444825">
        <w:rPr>
          <w:rStyle w:val="StyleUnderline"/>
        </w:rPr>
        <w:t xml:space="preserve"> an </w:t>
      </w:r>
      <w:proofErr w:type="spellStart"/>
      <w:r w:rsidRPr="00444825">
        <w:rPr>
          <w:rStyle w:val="StyleUnderline"/>
        </w:rPr>
        <w:t>epistème</w:t>
      </w:r>
      <w:proofErr w:type="spellEnd"/>
      <w:r w:rsidRPr="000F1E0B">
        <w:rPr>
          <w:sz w:val="16"/>
        </w:rPr>
        <w:t xml:space="preserve"> – </w:t>
      </w:r>
      <w:r w:rsidRPr="00444825">
        <w:rPr>
          <w:rStyle w:val="StyleUnderline"/>
        </w:rPr>
        <w:t>an epistemological a priori</w:t>
      </w:r>
      <w:r w:rsidRPr="000F1E0B">
        <w:rPr>
          <w:sz w:val="16"/>
        </w:rPr>
        <w:t xml:space="preserve">, </w:t>
      </w:r>
      <w:r w:rsidRPr="00D633B1">
        <w:rPr>
          <w:rStyle w:val="StyleUnderline"/>
          <w:highlight w:val="green"/>
        </w:rPr>
        <w:t>an expression of</w:t>
      </w:r>
      <w:r w:rsidRPr="000F1E0B">
        <w:rPr>
          <w:sz w:val="16"/>
        </w:rPr>
        <w:t xml:space="preserve"> a specific power-knowledge constellation within </w:t>
      </w:r>
      <w:r w:rsidRPr="00D633B1">
        <w:rPr>
          <w:rStyle w:val="StyleUnderline"/>
          <w:highlight w:val="green"/>
        </w:rPr>
        <w:t>an era</w:t>
      </w:r>
      <w:r w:rsidRPr="00444825">
        <w:rPr>
          <w:rStyle w:val="StyleUnderline"/>
        </w:rPr>
        <w:t xml:space="preserve"> – </w:t>
      </w:r>
      <w:r w:rsidRPr="00D633B1">
        <w:rPr>
          <w:rStyle w:val="StyleUnderline"/>
          <w:highlight w:val="green"/>
        </w:rPr>
        <w:t>whose time has</w:t>
      </w:r>
      <w:r w:rsidRPr="00444825">
        <w:rPr>
          <w:rStyle w:val="StyleUnderline"/>
        </w:rPr>
        <w:t xml:space="preserve"> come and </w:t>
      </w:r>
      <w:r w:rsidRPr="00D633B1">
        <w:rPr>
          <w:rStyle w:val="StyleUnderline"/>
          <w:highlight w:val="green"/>
        </w:rPr>
        <w:t>gone</w:t>
      </w:r>
      <w:r w:rsidRPr="000F1E0B">
        <w:rPr>
          <w:sz w:val="16"/>
        </w:rPr>
        <w:t xml:space="preserve">. The </w:t>
      </w:r>
      <w:r w:rsidRPr="00685A61">
        <w:rPr>
          <w:rStyle w:val="StyleUnderline"/>
        </w:rPr>
        <w:t xml:space="preserve">insistent </w:t>
      </w:r>
      <w:r w:rsidRPr="00D633B1">
        <w:rPr>
          <w:rStyle w:val="StyleUnderline"/>
          <w:highlight w:val="green"/>
        </w:rPr>
        <w:t>belief in</w:t>
      </w:r>
      <w:r w:rsidRPr="00685A61">
        <w:rPr>
          <w:rStyle w:val="StyleUnderline"/>
        </w:rPr>
        <w:t xml:space="preserve"> “</w:t>
      </w:r>
      <w:r w:rsidRPr="00D633B1">
        <w:rPr>
          <w:rStyle w:val="StyleUnderline"/>
          <w:highlight w:val="green"/>
        </w:rPr>
        <w:t>truth</w:t>
      </w:r>
      <w:r w:rsidRPr="00685A61">
        <w:rPr>
          <w:rStyle w:val="StyleUnderline"/>
        </w:rPr>
        <w:t xml:space="preserve"> and lies” is</w:t>
      </w:r>
      <w:r w:rsidRPr="000F1E0B">
        <w:rPr>
          <w:sz w:val="16"/>
        </w:rPr>
        <w:t xml:space="preserve"> also </w:t>
      </w:r>
      <w:r w:rsidRPr="00D633B1">
        <w:rPr>
          <w:rStyle w:val="StyleUnderline"/>
          <w:highlight w:val="green"/>
        </w:rPr>
        <w:t>embedded in</w:t>
      </w:r>
      <w:r w:rsidRPr="00685A61">
        <w:rPr>
          <w:rStyle w:val="StyleUnderline"/>
        </w:rPr>
        <w:t xml:space="preserve"> the</w:t>
      </w:r>
      <w:r w:rsidRPr="000F1E0B">
        <w:rPr>
          <w:sz w:val="16"/>
        </w:rPr>
        <w:t xml:space="preserve"> Plato-</w:t>
      </w:r>
      <w:r w:rsidRPr="00685A61">
        <w:rPr>
          <w:rStyle w:val="StyleUnderline"/>
        </w:rPr>
        <w:t>initiated “</w:t>
      </w:r>
      <w:r w:rsidRPr="00D633B1">
        <w:rPr>
          <w:rStyle w:val="StyleUnderline"/>
          <w:highlight w:val="green"/>
        </w:rPr>
        <w:t>metaphysics</w:t>
      </w:r>
      <w:r w:rsidRPr="00685A61">
        <w:rPr>
          <w:rStyle w:val="StyleUnderline"/>
        </w:rPr>
        <w:t xml:space="preserve">” </w:t>
      </w:r>
      <w:r w:rsidRPr="00D633B1">
        <w:rPr>
          <w:rStyle w:val="StyleUnderline"/>
          <w:highlight w:val="green"/>
        </w:rPr>
        <w:t>of the</w:t>
      </w:r>
      <w:r w:rsidRPr="00685A61">
        <w:rPr>
          <w:rStyle w:val="StyleUnderline"/>
        </w:rPr>
        <w:t xml:space="preserve"> “</w:t>
      </w:r>
      <w:r w:rsidRPr="00D633B1">
        <w:rPr>
          <w:rStyle w:val="StyleUnderline"/>
          <w:highlight w:val="green"/>
        </w:rPr>
        <w:t>human</w:t>
      </w:r>
      <w:r w:rsidRPr="00685A61">
        <w:rPr>
          <w:rStyle w:val="StyleUnderline"/>
        </w:rPr>
        <w:t xml:space="preserve"> subject,”</w:t>
      </w:r>
      <w:r w:rsidRPr="000F1E0B">
        <w:rPr>
          <w:sz w:val="16"/>
        </w:rPr>
        <w:t xml:space="preserve"> the subject-centered worldview, the sovereign (democratic or scientific) subject </w:t>
      </w:r>
      <w:r w:rsidRPr="00D633B1">
        <w:rPr>
          <w:rStyle w:val="StyleUnderline"/>
          <w:highlight w:val="green"/>
        </w:rPr>
        <w:t>who “knows” and can therefore</w:t>
      </w:r>
      <w:r w:rsidRPr="000F1E0B">
        <w:rPr>
          <w:sz w:val="16"/>
        </w:rPr>
        <w:t xml:space="preserve"> judge and </w:t>
      </w:r>
      <w:r w:rsidRPr="00D633B1">
        <w:rPr>
          <w:rStyle w:val="StyleUnderline"/>
          <w:highlight w:val="green"/>
        </w:rPr>
        <w:t>determine when</w:t>
      </w:r>
      <w:r w:rsidRPr="00685A61">
        <w:rPr>
          <w:rStyle w:val="StyleUnderline"/>
        </w:rPr>
        <w:t xml:space="preserve"> “</w:t>
      </w:r>
      <w:r w:rsidRPr="00D633B1">
        <w:rPr>
          <w:rStyle w:val="StyleUnderline"/>
          <w:highlight w:val="green"/>
        </w:rPr>
        <w:t>knowledge</w:t>
      </w:r>
      <w:r w:rsidRPr="00685A61">
        <w:rPr>
          <w:rStyle w:val="StyleUnderline"/>
        </w:rPr>
        <w:t>”</w:t>
      </w:r>
      <w:r w:rsidRPr="000F1E0B">
        <w:rPr>
          <w:sz w:val="16"/>
        </w:rPr>
        <w:t xml:space="preserve"> or a “fact” </w:t>
      </w:r>
      <w:r w:rsidRPr="00D633B1">
        <w:rPr>
          <w:rStyle w:val="StyleUnderline"/>
          <w:highlight w:val="green"/>
        </w:rPr>
        <w:t>has been betrayed</w:t>
      </w:r>
      <w:r w:rsidRPr="000F1E0B">
        <w:rPr>
          <w:sz w:val="16"/>
        </w:rPr>
        <w:t xml:space="preserve">. In the new epistemological system beyond “truth and lies” to which Trump is finely attuned, of which he is the master, and which liberals do not get, </w:t>
      </w:r>
      <w:r w:rsidRPr="00685A61">
        <w:rPr>
          <w:rStyle w:val="StyleUnderline"/>
        </w:rPr>
        <w:t>the object itself is the hot thing</w:t>
      </w:r>
      <w:r w:rsidRPr="000F1E0B">
        <w:rPr>
          <w:sz w:val="16"/>
        </w:rPr>
        <w:t xml:space="preserve">. </w:t>
      </w:r>
      <w:r w:rsidRPr="00685A61">
        <w:rPr>
          <w:rStyle w:val="StyleUnderline"/>
        </w:rPr>
        <w:t>The spotlight is on objects</w:t>
      </w:r>
      <w:r w:rsidRPr="000F1E0B">
        <w:rPr>
          <w:sz w:val="16"/>
        </w:rPr>
        <w:t xml:space="preserve"> (conceptual not physical), </w:t>
      </w:r>
      <w:r w:rsidRPr="00685A61">
        <w:rPr>
          <w:rStyle w:val="StyleUnderline"/>
        </w:rPr>
        <w:t>and they are a relationship</w:t>
      </w:r>
      <w:r w:rsidRPr="000F1E0B">
        <w:rPr>
          <w:sz w:val="16"/>
        </w:rPr>
        <w:t xml:space="preserve">, </w:t>
      </w:r>
      <w:r w:rsidRPr="00685A61">
        <w:rPr>
          <w:rStyle w:val="StyleUnderline"/>
        </w:rPr>
        <w:t>an association which knows nothing of whether they are real or fake</w:t>
      </w:r>
      <w:r w:rsidRPr="000F1E0B">
        <w:rPr>
          <w:sz w:val="16"/>
        </w:rPr>
        <w:t>. They transcend and straddle true and false. “</w:t>
      </w:r>
      <w:r w:rsidRPr="00D633B1">
        <w:rPr>
          <w:rStyle w:val="StyleUnderline"/>
          <w:highlight w:val="green"/>
        </w:rPr>
        <w:t>Things</w:t>
      </w:r>
      <w:r w:rsidRPr="00685A61">
        <w:rPr>
          <w:rStyle w:val="StyleUnderline"/>
        </w:rPr>
        <w:t xml:space="preserve"> have found a way of </w:t>
      </w:r>
      <w:r w:rsidRPr="00D633B1">
        <w:rPr>
          <w:rStyle w:val="StyleUnderline"/>
          <w:highlight w:val="green"/>
        </w:rPr>
        <w:t>avoiding</w:t>
      </w:r>
      <w:r w:rsidRPr="00685A61">
        <w:rPr>
          <w:rStyle w:val="StyleUnderline"/>
        </w:rPr>
        <w:t xml:space="preserve"> a </w:t>
      </w:r>
      <w:r w:rsidRPr="00D633B1">
        <w:rPr>
          <w:rStyle w:val="StyleUnderline"/>
          <w:highlight w:val="green"/>
        </w:rPr>
        <w:t>dialectics of meaning</w:t>
      </w:r>
      <w:r w:rsidRPr="000F1E0B">
        <w:rPr>
          <w:sz w:val="16"/>
        </w:rPr>
        <w:t xml:space="preserve"> that was beginning to bore them: </w:t>
      </w:r>
      <w:r w:rsidRPr="00D633B1">
        <w:rPr>
          <w:rStyle w:val="StyleUnderline"/>
          <w:highlight w:val="green"/>
        </w:rPr>
        <w:t>by proliferating indefinitely</w:t>
      </w:r>
      <w:r w:rsidRPr="000F1E0B">
        <w:rPr>
          <w:sz w:val="16"/>
        </w:rPr>
        <w:t>, increasing their potential, o</w:t>
      </w:r>
      <w:r w:rsidRPr="00685A61">
        <w:rPr>
          <w:rStyle w:val="StyleUnderline"/>
        </w:rPr>
        <w:t>utbidding themselves in an ascension to the limit, an obscenity that henceforth becomes their immanent finality and senseless reason.”</w:t>
      </w:r>
      <w:r w:rsidRPr="000F1E0B">
        <w:rPr>
          <w:sz w:val="16"/>
        </w:rPr>
        <w:t xml:space="preserve"> (Baudrillard, Fatal Strategies; p.7) </w:t>
      </w:r>
      <w:r w:rsidRPr="00685A61">
        <w:rPr>
          <w:rStyle w:val="StyleUnderline"/>
        </w:rPr>
        <w:t xml:space="preserve">When Trump says </w:t>
      </w:r>
      <w:r w:rsidRPr="00D633B1">
        <w:rPr>
          <w:rStyle w:val="StyleUnderline"/>
          <w:highlight w:val="green"/>
        </w:rPr>
        <w:t>something</w:t>
      </w:r>
      <w:r w:rsidRPr="000F1E0B">
        <w:rPr>
          <w:sz w:val="16"/>
        </w:rPr>
        <w:t xml:space="preserve">, </w:t>
      </w:r>
      <w:r w:rsidRPr="00685A61">
        <w:rPr>
          <w:rStyle w:val="StyleUnderline"/>
        </w:rPr>
        <w:t xml:space="preserve">it </w:t>
      </w:r>
      <w:r w:rsidRPr="00D633B1">
        <w:rPr>
          <w:rStyle w:val="StyleUnderline"/>
          <w:highlight w:val="green"/>
        </w:rPr>
        <w:t>becomes true because Trump says it</w:t>
      </w:r>
      <w:r w:rsidRPr="000F1E0B">
        <w:rPr>
          <w:sz w:val="16"/>
        </w:rPr>
        <w:t xml:space="preserve">, and </w:t>
      </w:r>
      <w:r w:rsidRPr="00685A61">
        <w:rPr>
          <w:rStyle w:val="StyleUnderline"/>
        </w:rPr>
        <w:t>there is nothing that the New York Times</w:t>
      </w:r>
      <w:r w:rsidRPr="000F1E0B">
        <w:rPr>
          <w:sz w:val="16"/>
        </w:rPr>
        <w:t xml:space="preserve"> and the Washington Post </w:t>
      </w:r>
      <w:r w:rsidRPr="00685A61">
        <w:rPr>
          <w:rStyle w:val="StyleUnderline"/>
        </w:rPr>
        <w:t>can do</w:t>
      </w:r>
      <w:r w:rsidRPr="000F1E0B">
        <w:rPr>
          <w:sz w:val="16"/>
        </w:rPr>
        <w:t xml:space="preserve"> about it. </w:t>
      </w:r>
      <w:r w:rsidRPr="00685A61">
        <w:rPr>
          <w:rStyle w:val="StyleUnderline"/>
        </w:rPr>
        <w:t>Trump will change what he says on any given</w:t>
      </w:r>
      <w:r w:rsidRPr="000F1E0B">
        <w:rPr>
          <w:sz w:val="16"/>
        </w:rPr>
        <w:t xml:space="preserve"> topic from </w:t>
      </w:r>
      <w:r w:rsidRPr="00685A61">
        <w:rPr>
          <w:rStyle w:val="StyleUnderline"/>
        </w:rPr>
        <w:t>day</w:t>
      </w:r>
      <w:r w:rsidRPr="000F1E0B">
        <w:rPr>
          <w:sz w:val="16"/>
        </w:rPr>
        <w:t xml:space="preserve"> to day, or on any given Sunday. </w:t>
      </w:r>
      <w:r w:rsidRPr="00685A61">
        <w:rPr>
          <w:rStyle w:val="StyleUnderline"/>
        </w:rPr>
        <w:t xml:space="preserve">The </w:t>
      </w:r>
      <w:r w:rsidRPr="00D633B1">
        <w:rPr>
          <w:rStyle w:val="StyleUnderline"/>
          <w:highlight w:val="green"/>
        </w:rPr>
        <w:t>liberal media will</w:t>
      </w:r>
      <w:r w:rsidRPr="00685A61">
        <w:rPr>
          <w:rStyle w:val="StyleUnderline"/>
        </w:rPr>
        <w:t xml:space="preserve"> “</w:t>
      </w:r>
      <w:r w:rsidRPr="00D633B1">
        <w:rPr>
          <w:rStyle w:val="StyleUnderline"/>
          <w:highlight w:val="green"/>
        </w:rPr>
        <w:t>prove him wrong</w:t>
      </w:r>
      <w:r w:rsidRPr="00685A61">
        <w:rPr>
          <w:rStyle w:val="StyleUnderline"/>
        </w:rPr>
        <w:t>” with evidence</w:t>
      </w:r>
      <w:r w:rsidRPr="000F1E0B">
        <w:rPr>
          <w:sz w:val="16"/>
        </w:rPr>
        <w:t xml:space="preserve">, </w:t>
      </w:r>
      <w:r w:rsidRPr="00D633B1">
        <w:rPr>
          <w:rStyle w:val="StyleUnderline"/>
          <w:highlight w:val="green"/>
        </w:rPr>
        <w:t>but this</w:t>
      </w:r>
      <w:r w:rsidRPr="000F1E0B">
        <w:rPr>
          <w:sz w:val="16"/>
        </w:rPr>
        <w:t xml:space="preserve"> demonstration </w:t>
      </w:r>
      <w:r w:rsidRPr="00D633B1">
        <w:rPr>
          <w:rStyle w:val="StyleUnderline"/>
          <w:highlight w:val="green"/>
        </w:rPr>
        <w:t>will have an effect</w:t>
      </w:r>
      <w:r w:rsidRPr="00685A61">
        <w:rPr>
          <w:rStyle w:val="StyleUnderline"/>
        </w:rPr>
        <w:t xml:space="preserve"> exactly the </w:t>
      </w:r>
      <w:r w:rsidRPr="00D633B1">
        <w:rPr>
          <w:rStyle w:val="StyleUnderline"/>
          <w:highlight w:val="green"/>
        </w:rPr>
        <w:t>opposite than</w:t>
      </w:r>
      <w:r w:rsidRPr="00685A61">
        <w:rPr>
          <w:rStyle w:val="StyleUnderline"/>
        </w:rPr>
        <w:t xml:space="preserve"> that </w:t>
      </w:r>
      <w:r w:rsidRPr="00D633B1">
        <w:rPr>
          <w:rStyle w:val="StyleUnderline"/>
          <w:highlight w:val="green"/>
        </w:rPr>
        <w:t>intended</w:t>
      </w:r>
      <w:r w:rsidRPr="00685A61">
        <w:rPr>
          <w:rStyle w:val="StyleUnderline"/>
        </w:rPr>
        <w:t xml:space="preserve"> upon and for the “silent majority” of half of Americans for whom they are the liars</w:t>
      </w:r>
      <w:r w:rsidRPr="000F1E0B">
        <w:rPr>
          <w:sz w:val="16"/>
        </w:rPr>
        <w:t xml:space="preserve">. The </w:t>
      </w:r>
      <w:r w:rsidRPr="00685A61">
        <w:rPr>
          <w:rStyle w:val="StyleUnderline"/>
        </w:rPr>
        <w:t>institutional bases for</w:t>
      </w:r>
      <w:r w:rsidRPr="000F1E0B">
        <w:rPr>
          <w:sz w:val="16"/>
        </w:rPr>
        <w:t xml:space="preserve"> consensus or </w:t>
      </w:r>
      <w:r w:rsidRPr="00685A61">
        <w:rPr>
          <w:rStyle w:val="StyleUnderline"/>
        </w:rPr>
        <w:t>legitimation of “the truth” have disappeared beneath the sheer load of</w:t>
      </w:r>
      <w:r w:rsidRPr="000F1E0B">
        <w:rPr>
          <w:sz w:val="16"/>
        </w:rPr>
        <w:t xml:space="preserve"> mountainous piles of </w:t>
      </w:r>
      <w:r w:rsidRPr="00685A61">
        <w:rPr>
          <w:rStyle w:val="StyleUnderline"/>
        </w:rPr>
        <w:t>information</w:t>
      </w:r>
      <w:r w:rsidRPr="000F1E0B">
        <w:rPr>
          <w:sz w:val="16"/>
        </w:rPr>
        <w:t xml:space="preserve">, and the </w:t>
      </w:r>
      <w:r w:rsidRPr="00685A61">
        <w:rPr>
          <w:rStyle w:val="StyleUnderline"/>
        </w:rPr>
        <w:t>virtualization</w:t>
      </w:r>
      <w:r w:rsidRPr="000F1E0B">
        <w:rPr>
          <w:sz w:val="16"/>
        </w:rPr>
        <w:t xml:space="preserve">, </w:t>
      </w:r>
      <w:r w:rsidRPr="00685A61">
        <w:rPr>
          <w:rStyle w:val="StyleUnderline"/>
        </w:rPr>
        <w:t>delocalization</w:t>
      </w:r>
      <w:r w:rsidRPr="000F1E0B">
        <w:rPr>
          <w:sz w:val="16"/>
        </w:rPr>
        <w:t xml:space="preserve">, </w:t>
      </w:r>
      <w:r w:rsidRPr="00685A61">
        <w:rPr>
          <w:rStyle w:val="StyleUnderline"/>
        </w:rPr>
        <w:t>de-</w:t>
      </w:r>
      <w:proofErr w:type="spellStart"/>
      <w:r w:rsidRPr="00685A61">
        <w:rPr>
          <w:rStyle w:val="StyleUnderline"/>
        </w:rPr>
        <w:t>physicalization</w:t>
      </w:r>
      <w:proofErr w:type="spellEnd"/>
      <w:r w:rsidRPr="00685A61">
        <w:rPr>
          <w:rStyle w:val="StyleUnderline"/>
        </w:rPr>
        <w:t>, and disembodiment of discourse</w:t>
      </w:r>
      <w:r w:rsidRPr="000F1E0B">
        <w:rPr>
          <w:sz w:val="16"/>
        </w:rPr>
        <w:t xml:space="preserve">. When did this happen (when was the “Canetti point”)? Impossible to say. To know the point of origin of that would be to overstate the claims of knowledge, to violate the methodological </w:t>
      </w:r>
      <w:proofErr w:type="spellStart"/>
      <w:r w:rsidRPr="000F1E0B">
        <w:rPr>
          <w:sz w:val="16"/>
        </w:rPr>
        <w:t>recursivity</w:t>
      </w:r>
      <w:proofErr w:type="spellEnd"/>
      <w:r w:rsidRPr="000F1E0B">
        <w:rPr>
          <w:sz w:val="16"/>
        </w:rPr>
        <w:t xml:space="preserve"> of our awareness of being lost within the culture of simulation (as Baudrillard has taught us in his fascinating lengthy discussions of the “Canetti point,” and as Gerry Coulter has taught us, for example, in his essay on America). </w:t>
      </w:r>
      <w:r w:rsidRPr="00685A61">
        <w:rPr>
          <w:rStyle w:val="StyleUnderline"/>
        </w:rPr>
        <w:t xml:space="preserve">When </w:t>
      </w:r>
      <w:r w:rsidRPr="00D633B1">
        <w:rPr>
          <w:rStyle w:val="StyleUnderline"/>
          <w:highlight w:val="green"/>
        </w:rPr>
        <w:t>Trump said</w:t>
      </w:r>
      <w:r w:rsidRPr="00685A61">
        <w:rPr>
          <w:rStyle w:val="StyleUnderline"/>
        </w:rPr>
        <w:t xml:space="preserve"> that thousands of </w:t>
      </w:r>
      <w:r w:rsidRPr="00D633B1">
        <w:rPr>
          <w:rStyle w:val="StyleUnderline"/>
          <w:highlight w:val="green"/>
        </w:rPr>
        <w:t>Muslims were celebrating</w:t>
      </w:r>
      <w:r w:rsidRPr="00685A61">
        <w:rPr>
          <w:rStyle w:val="StyleUnderline"/>
        </w:rPr>
        <w:t xml:space="preserve"> on rooftops</w:t>
      </w:r>
      <w:r w:rsidRPr="000F1E0B">
        <w:rPr>
          <w:sz w:val="16"/>
        </w:rPr>
        <w:t xml:space="preserve"> in Jersey City, New Jersey </w:t>
      </w:r>
      <w:r w:rsidRPr="00685A61">
        <w:rPr>
          <w:rStyle w:val="StyleUnderline"/>
        </w:rPr>
        <w:t xml:space="preserve">on </w:t>
      </w:r>
      <w:r w:rsidRPr="00D633B1">
        <w:rPr>
          <w:rStyle w:val="StyleUnderline"/>
          <w:highlight w:val="green"/>
        </w:rPr>
        <w:t>9/11</w:t>
      </w:r>
      <w:r w:rsidRPr="000F1E0B">
        <w:rPr>
          <w:sz w:val="16"/>
        </w:rPr>
        <w:t xml:space="preserve">, </w:t>
      </w:r>
      <w:r w:rsidRPr="00D633B1">
        <w:rPr>
          <w:rStyle w:val="StyleUnderline"/>
          <w:highlight w:val="green"/>
        </w:rPr>
        <w:t>he was</w:t>
      </w:r>
      <w:r w:rsidRPr="00685A61">
        <w:rPr>
          <w:rStyle w:val="StyleUnderline"/>
        </w:rPr>
        <w:t xml:space="preserve"> right</w:t>
      </w:r>
      <w:r w:rsidRPr="000F1E0B">
        <w:rPr>
          <w:sz w:val="16"/>
        </w:rPr>
        <w:t xml:space="preserve">. </w:t>
      </w:r>
      <w:r w:rsidRPr="00D633B1">
        <w:rPr>
          <w:rStyle w:val="StyleUnderline"/>
          <w:highlight w:val="green"/>
        </w:rPr>
        <w:t>100% right</w:t>
      </w:r>
      <w:r w:rsidRPr="00685A61">
        <w:rPr>
          <w:rStyle w:val="StyleUnderline"/>
        </w:rPr>
        <w:t xml:space="preserve">, </w:t>
      </w:r>
      <w:r w:rsidRPr="00D633B1">
        <w:rPr>
          <w:rStyle w:val="StyleUnderline"/>
          <w:highlight w:val="green"/>
        </w:rPr>
        <w:t>as</w:t>
      </w:r>
      <w:r w:rsidRPr="00685A61">
        <w:rPr>
          <w:rStyle w:val="StyleUnderline"/>
        </w:rPr>
        <w:t xml:space="preserve"> </w:t>
      </w:r>
      <w:r w:rsidRPr="00D633B1">
        <w:rPr>
          <w:rStyle w:val="StyleUnderline"/>
          <w:highlight w:val="green"/>
        </w:rPr>
        <w:t>he</w:t>
      </w:r>
      <w:r w:rsidRPr="00685A61">
        <w:rPr>
          <w:rStyle w:val="StyleUnderline"/>
        </w:rPr>
        <w:t xml:space="preserve"> later </w:t>
      </w:r>
      <w:r w:rsidRPr="00D633B1">
        <w:rPr>
          <w:rStyle w:val="StyleUnderline"/>
          <w:highlight w:val="green"/>
        </w:rPr>
        <w:t>tweeted</w:t>
      </w:r>
      <w:r w:rsidRPr="000F1E0B">
        <w:rPr>
          <w:sz w:val="16"/>
        </w:rPr>
        <w:t xml:space="preserve">. </w:t>
      </w:r>
      <w:r w:rsidRPr="00D633B1">
        <w:rPr>
          <w:rStyle w:val="StyleUnderline"/>
        </w:rPr>
        <w:t>Within the epistemology</w:t>
      </w:r>
      <w:r w:rsidRPr="000F1E0B">
        <w:rPr>
          <w:sz w:val="16"/>
        </w:rPr>
        <w:t xml:space="preserve"> (theory of knowledge) </w:t>
      </w:r>
      <w:r w:rsidRPr="00B41710">
        <w:rPr>
          <w:rStyle w:val="StyleUnderline"/>
        </w:rPr>
        <w:t xml:space="preserve">of the humanist-democratic subject and of truth, </w:t>
      </w:r>
      <w:r w:rsidRPr="00B41710">
        <w:rPr>
          <w:rStyle w:val="StyleUnderline"/>
          <w:highlight w:val="green"/>
        </w:rPr>
        <w:t>the</w:t>
      </w:r>
      <w:r w:rsidRPr="00B41710">
        <w:rPr>
          <w:rStyle w:val="StyleUnderline"/>
        </w:rPr>
        <w:t xml:space="preserve"> alleged rooftop </w:t>
      </w:r>
      <w:r w:rsidRPr="00B41710">
        <w:rPr>
          <w:rStyle w:val="StyleUnderline"/>
          <w:highlight w:val="green"/>
        </w:rPr>
        <w:t>event</w:t>
      </w:r>
      <w:r w:rsidRPr="00B41710">
        <w:rPr>
          <w:rStyle w:val="StyleUnderline"/>
        </w:rPr>
        <w:t xml:space="preserve"> of course “</w:t>
      </w:r>
      <w:r w:rsidRPr="00B41710">
        <w:rPr>
          <w:rStyle w:val="StyleUnderline"/>
          <w:highlight w:val="green"/>
        </w:rPr>
        <w:t>did not take place</w:t>
      </w:r>
      <w:r w:rsidRPr="00B41710">
        <w:rPr>
          <w:rStyle w:val="StyleUnderline"/>
        </w:rPr>
        <w:t>.”</w:t>
      </w:r>
      <w:r w:rsidRPr="000F1E0B">
        <w:rPr>
          <w:sz w:val="16"/>
        </w:rPr>
        <w:t xml:space="preserve"> Yet in the hyper-modernist epistemology, </w:t>
      </w:r>
      <w:r w:rsidRPr="00685A61">
        <w:rPr>
          <w:rStyle w:val="StyleUnderline"/>
        </w:rPr>
        <w:t>the rhetorical</w:t>
      </w:r>
      <w:r w:rsidRPr="000F1E0B">
        <w:rPr>
          <w:sz w:val="16"/>
        </w:rPr>
        <w:t xml:space="preserve"> and emotional </w:t>
      </w:r>
      <w:r w:rsidRPr="00685A61">
        <w:rPr>
          <w:rStyle w:val="StyleUnderline"/>
        </w:rPr>
        <w:t>power of</w:t>
      </w:r>
      <w:r w:rsidRPr="000F1E0B">
        <w:rPr>
          <w:sz w:val="16"/>
        </w:rPr>
        <w:t xml:space="preserve"> the words </w:t>
      </w:r>
      <w:proofErr w:type="gramStart"/>
      <w:r w:rsidRPr="000F1E0B">
        <w:rPr>
          <w:sz w:val="16"/>
        </w:rPr>
        <w:t>invoked</w:t>
      </w:r>
      <w:proofErr w:type="gramEnd"/>
      <w:r w:rsidRPr="000F1E0B">
        <w:rPr>
          <w:sz w:val="16"/>
        </w:rPr>
        <w:t xml:space="preserve"> and the mental images evoked by </w:t>
      </w:r>
      <w:r w:rsidRPr="00685A61">
        <w:rPr>
          <w:rStyle w:val="StyleUnderline"/>
        </w:rPr>
        <w:t>Trump</w:t>
      </w:r>
      <w:r w:rsidRPr="000F1E0B">
        <w:rPr>
          <w:sz w:val="16"/>
        </w:rPr>
        <w:t xml:space="preserve"> (the advent of hyper-imagination) </w:t>
      </w:r>
      <w:r w:rsidRPr="00685A61">
        <w:rPr>
          <w:rStyle w:val="StyleUnderline"/>
        </w:rPr>
        <w:t>carry the</w:t>
      </w:r>
      <w:r w:rsidRPr="000F1E0B">
        <w:rPr>
          <w:sz w:val="16"/>
        </w:rPr>
        <w:t xml:space="preserve"> weight and </w:t>
      </w:r>
      <w:r w:rsidRPr="00685A61">
        <w:rPr>
          <w:rStyle w:val="StyleUnderline"/>
        </w:rPr>
        <w:t>dynamic force of the image-immersed beyond-chimerical “object” of those evil Muslim celebrators</w:t>
      </w:r>
      <w:r w:rsidRPr="000F1E0B">
        <w:rPr>
          <w:sz w:val="16"/>
        </w:rPr>
        <w:t xml:space="preserve">. </w:t>
      </w:r>
      <w:r w:rsidRPr="00685A61">
        <w:rPr>
          <w:rStyle w:val="StyleUnderline"/>
        </w:rPr>
        <w:t xml:space="preserve">Probably </w:t>
      </w:r>
      <w:r w:rsidRPr="00B41710">
        <w:rPr>
          <w:rStyle w:val="StyleUnderline"/>
          <w:highlight w:val="green"/>
        </w:rPr>
        <w:t>Trump saw</w:t>
      </w:r>
      <w:r w:rsidRPr="000F1E0B">
        <w:rPr>
          <w:sz w:val="16"/>
        </w:rPr>
        <w:t xml:space="preserve"> on TV in September 2001 some cynical </w:t>
      </w:r>
      <w:r w:rsidRPr="00B41710">
        <w:rPr>
          <w:rStyle w:val="StyleUnderline"/>
          <w:highlight w:val="green"/>
        </w:rPr>
        <w:t>celebrations in</w:t>
      </w:r>
      <w:r w:rsidRPr="00685A61">
        <w:rPr>
          <w:rStyle w:val="StyleUnderline"/>
        </w:rPr>
        <w:t xml:space="preserve"> the </w:t>
      </w:r>
      <w:r w:rsidRPr="00B41710">
        <w:rPr>
          <w:rStyle w:val="StyleUnderline"/>
          <w:highlight w:val="green"/>
        </w:rPr>
        <w:t>Palestinian territories</w:t>
      </w:r>
      <w:r w:rsidRPr="000F1E0B">
        <w:rPr>
          <w:sz w:val="16"/>
        </w:rPr>
        <w:t xml:space="preserve">. </w:t>
      </w:r>
      <w:r w:rsidRPr="00B41710">
        <w:rPr>
          <w:rStyle w:val="StyleUnderline"/>
          <w:highlight w:val="green"/>
        </w:rPr>
        <w:t>The</w:t>
      </w:r>
      <w:r w:rsidRPr="00685A61">
        <w:rPr>
          <w:rStyle w:val="StyleUnderline"/>
        </w:rPr>
        <w:t xml:space="preserve"> clandestine </w:t>
      </w:r>
      <w:r w:rsidRPr="00B41710">
        <w:rPr>
          <w:rStyle w:val="StyleUnderline"/>
          <w:highlight w:val="green"/>
        </w:rPr>
        <w:t>wormhole connection between</w:t>
      </w:r>
      <w:r w:rsidRPr="00685A61">
        <w:rPr>
          <w:rStyle w:val="StyleUnderline"/>
        </w:rPr>
        <w:t xml:space="preserve"> physically </w:t>
      </w:r>
      <w:r w:rsidRPr="00B41710">
        <w:rPr>
          <w:rStyle w:val="StyleUnderline"/>
          <w:highlight w:val="green"/>
        </w:rPr>
        <w:t>remote points</w:t>
      </w:r>
      <w:r w:rsidRPr="00685A61">
        <w:rPr>
          <w:rStyle w:val="StyleUnderline"/>
        </w:rPr>
        <w:t xml:space="preserve"> in space </w:t>
      </w:r>
      <w:r w:rsidRPr="00B41710">
        <w:rPr>
          <w:rStyle w:val="StyleUnderline"/>
          <w:highlight w:val="green"/>
        </w:rPr>
        <w:t>is plausibly extant</w:t>
      </w:r>
      <w:r w:rsidRPr="000F1E0B">
        <w:rPr>
          <w:sz w:val="16"/>
        </w:rPr>
        <w:t xml:space="preserve">. In the culture of virtual images, </w:t>
      </w:r>
      <w:r w:rsidRPr="00B41710">
        <w:rPr>
          <w:rStyle w:val="StyleUnderline"/>
          <w:highlight w:val="green"/>
        </w:rPr>
        <w:t>it is</w:t>
      </w:r>
      <w:r w:rsidRPr="00685A61">
        <w:rPr>
          <w:rStyle w:val="StyleUnderline"/>
        </w:rPr>
        <w:t xml:space="preserve"> </w:t>
      </w:r>
      <w:r w:rsidRPr="00B41710">
        <w:rPr>
          <w:rStyle w:val="StyleUnderline"/>
          <w:highlight w:val="green"/>
        </w:rPr>
        <w:t>perfectly OK to transpose</w:t>
      </w:r>
      <w:r w:rsidRPr="00685A61">
        <w:rPr>
          <w:rStyle w:val="StyleUnderline"/>
        </w:rPr>
        <w:t xml:space="preserve"> the </w:t>
      </w:r>
      <w:r w:rsidRPr="00B41710">
        <w:rPr>
          <w:rStyle w:val="StyleUnderline"/>
          <w:highlight w:val="green"/>
        </w:rPr>
        <w:t>bin Laden-sympathetic revelers from one</w:t>
      </w:r>
      <w:r w:rsidRPr="00685A61">
        <w:rPr>
          <w:rStyle w:val="StyleUnderline"/>
        </w:rPr>
        <w:t xml:space="preserve"> geographical </w:t>
      </w:r>
      <w:r w:rsidRPr="00B41710">
        <w:rPr>
          <w:rStyle w:val="StyleUnderline"/>
          <w:highlight w:val="green"/>
        </w:rPr>
        <w:t>location to another</w:t>
      </w:r>
      <w:r w:rsidRPr="00685A61">
        <w:rPr>
          <w:rStyle w:val="StyleUnderline"/>
        </w:rPr>
        <w:t>, the hyper-space of Trump’s creative memory mingled with the hyper-dimensional expanding televisual space on the interior of the flatscreen</w:t>
      </w:r>
      <w:r w:rsidRPr="000F1E0B">
        <w:rPr>
          <w:sz w:val="16"/>
        </w:rPr>
        <w:t xml:space="preserve">. </w:t>
      </w:r>
      <w:r w:rsidRPr="00B41710">
        <w:rPr>
          <w:rStyle w:val="StyleUnderline"/>
          <w:highlight w:val="green"/>
        </w:rPr>
        <w:t>Fantasy is possible in a world that is</w:t>
      </w:r>
      <w:r w:rsidRPr="00685A61">
        <w:rPr>
          <w:rStyle w:val="StyleUnderline"/>
        </w:rPr>
        <w:t xml:space="preserve"> still </w:t>
      </w:r>
      <w:r w:rsidRPr="00B41710">
        <w:rPr>
          <w:rStyle w:val="StyleUnderline"/>
          <w:highlight w:val="green"/>
        </w:rPr>
        <w:t>real</w:t>
      </w:r>
      <w:r w:rsidRPr="00685A61">
        <w:rPr>
          <w:rStyle w:val="StyleUnderline"/>
        </w:rPr>
        <w:t>. A fantasy could be said to be</w:t>
      </w:r>
      <w:r w:rsidRPr="000F1E0B">
        <w:rPr>
          <w:sz w:val="16"/>
        </w:rPr>
        <w:t xml:space="preserve"> not true, some sort of illusion (in the non-Baudrillardian meaning of this word) or </w:t>
      </w:r>
      <w:r w:rsidRPr="00685A61">
        <w:rPr>
          <w:rStyle w:val="StyleUnderline"/>
        </w:rPr>
        <w:t>deception</w:t>
      </w:r>
      <w:r w:rsidRPr="000F1E0B">
        <w:rPr>
          <w:sz w:val="16"/>
        </w:rPr>
        <w:t xml:space="preserve">. But </w:t>
      </w:r>
      <w:r w:rsidRPr="00685A61">
        <w:rPr>
          <w:rStyle w:val="StyleUnderline"/>
        </w:rPr>
        <w:t xml:space="preserve">when </w:t>
      </w:r>
      <w:r w:rsidRPr="00B41710">
        <w:rPr>
          <w:rStyle w:val="StyleUnderline"/>
          <w:highlight w:val="green"/>
        </w:rPr>
        <w:t>images</w:t>
      </w:r>
      <w:r w:rsidRPr="00685A61">
        <w:rPr>
          <w:rStyle w:val="StyleUnderline"/>
        </w:rPr>
        <w:t xml:space="preserve"> are everywhere</w:t>
      </w:r>
      <w:r w:rsidRPr="000F1E0B">
        <w:rPr>
          <w:sz w:val="16"/>
        </w:rPr>
        <w:t xml:space="preserve">, </w:t>
      </w:r>
      <w:r w:rsidRPr="00685A61">
        <w:rPr>
          <w:rStyle w:val="StyleUnderline"/>
        </w:rPr>
        <w:t xml:space="preserve">and they </w:t>
      </w:r>
      <w:r w:rsidRPr="00B41710">
        <w:rPr>
          <w:rStyle w:val="StyleUnderline"/>
          <w:highlight w:val="green"/>
        </w:rPr>
        <w:t>are universally exchangeable</w:t>
      </w:r>
      <w:r w:rsidRPr="000F1E0B">
        <w:rPr>
          <w:sz w:val="16"/>
        </w:rPr>
        <w:t xml:space="preserve"> with each other, </w:t>
      </w:r>
      <w:r w:rsidRPr="00685A61">
        <w:rPr>
          <w:rStyle w:val="StyleUnderline"/>
        </w:rPr>
        <w:t>the made-up</w:t>
      </w:r>
      <w:r w:rsidRPr="000F1E0B">
        <w:rPr>
          <w:sz w:val="16"/>
        </w:rPr>
        <w:t xml:space="preserve"> mental </w:t>
      </w:r>
      <w:r w:rsidRPr="00B41710">
        <w:rPr>
          <w:rStyle w:val="StyleUnderline"/>
          <w:highlight w:val="green"/>
        </w:rPr>
        <w:t>images</w:t>
      </w:r>
      <w:r w:rsidRPr="00685A61">
        <w:rPr>
          <w:rStyle w:val="StyleUnderline"/>
        </w:rPr>
        <w:t xml:space="preserve"> become </w:t>
      </w:r>
      <w:r w:rsidRPr="00B41710">
        <w:rPr>
          <w:rStyle w:val="StyleUnderline"/>
          <w:highlight w:val="green"/>
        </w:rPr>
        <w:t>hyper-real</w:t>
      </w:r>
      <w:r w:rsidRPr="000F1E0B">
        <w:rPr>
          <w:sz w:val="16"/>
        </w:rPr>
        <w:t xml:space="preserve">. Which now (literally) means (hyper-means) more real than real. Meaning becomes hyper-meaning. Would not the ubiquity of video documentation and recording devices of every kind increase the availability of truth? Whipping the cam around, looking amazing from every angle? No, the effect is just the opposite. </w:t>
      </w:r>
      <w:r w:rsidRPr="000576CE">
        <w:rPr>
          <w:rStyle w:val="StyleUnderline"/>
          <w:highlight w:val="green"/>
        </w:rPr>
        <w:t>When</w:t>
      </w:r>
      <w:r w:rsidRPr="00685A61">
        <w:rPr>
          <w:rStyle w:val="StyleUnderline"/>
        </w:rPr>
        <w:t xml:space="preserve"> </w:t>
      </w:r>
      <w:r w:rsidRPr="000576CE">
        <w:rPr>
          <w:rStyle w:val="StyleUnderline"/>
          <w:highlight w:val="green"/>
        </w:rPr>
        <w:t>documentation</w:t>
      </w:r>
      <w:r w:rsidRPr="00685A61">
        <w:rPr>
          <w:rStyle w:val="StyleUnderline"/>
        </w:rPr>
        <w:t xml:space="preserve"> and recording </w:t>
      </w:r>
      <w:r w:rsidRPr="000576CE">
        <w:rPr>
          <w:rStyle w:val="StyleUnderline"/>
          <w:highlight w:val="green"/>
        </w:rPr>
        <w:t>are everywhere</w:t>
      </w:r>
      <w:r w:rsidRPr="00685A61">
        <w:rPr>
          <w:rStyle w:val="StyleUnderline"/>
        </w:rPr>
        <w:t xml:space="preserve">, then </w:t>
      </w:r>
      <w:r w:rsidRPr="000576CE">
        <w:rPr>
          <w:rStyle w:val="StyleUnderline"/>
        </w:rPr>
        <w:t>they are nowhere</w:t>
      </w:r>
      <w:r w:rsidRPr="000F1E0B">
        <w:rPr>
          <w:sz w:val="16"/>
        </w:rPr>
        <w:t xml:space="preserve">. </w:t>
      </w:r>
      <w:r w:rsidRPr="000576CE">
        <w:rPr>
          <w:rStyle w:val="StyleUnderline"/>
          <w:highlight w:val="green"/>
        </w:rPr>
        <w:t>They cease to exist in any meaningful sense</w:t>
      </w:r>
      <w:r w:rsidRPr="000F1E0B">
        <w:rPr>
          <w:sz w:val="16"/>
        </w:rPr>
        <w:t xml:space="preserve">. </w:t>
      </w:r>
      <w:r w:rsidRPr="00685A61">
        <w:rPr>
          <w:rStyle w:val="StyleUnderline"/>
        </w:rPr>
        <w:t>They serve no purpose whatsoever</w:t>
      </w:r>
      <w:r w:rsidRPr="000F1E0B">
        <w:rPr>
          <w:sz w:val="16"/>
        </w:rPr>
        <w:t xml:space="preserve"> anymore. </w:t>
      </w:r>
      <w:r w:rsidRPr="00685A61">
        <w:rPr>
          <w:rStyle w:val="StyleUnderline"/>
        </w:rPr>
        <w:t xml:space="preserve">They are </w:t>
      </w:r>
      <w:r w:rsidRPr="000576CE">
        <w:rPr>
          <w:rStyle w:val="StyleUnderline"/>
          <w:highlight w:val="green"/>
        </w:rPr>
        <w:t>pure technology fetish</w:t>
      </w:r>
      <w:r w:rsidRPr="000F1E0B">
        <w:rPr>
          <w:sz w:val="16"/>
        </w:rPr>
        <w:t xml:space="preserve"> in the bad sense, </w:t>
      </w:r>
      <w:r w:rsidRPr="00685A61">
        <w:rPr>
          <w:rStyle w:val="StyleUnderline"/>
        </w:rPr>
        <w:t>decoupled through their excess from what they were supposed to enhance</w:t>
      </w:r>
      <w:r w:rsidRPr="000F1E0B">
        <w:rPr>
          <w:sz w:val="16"/>
        </w:rPr>
        <w:t xml:space="preserve"> or invent. As a hybrid radical-leftist-and-mainstreamer, I do believe that there is a good side to surveillance, a deterrence of crime. But </w:t>
      </w:r>
      <w:r w:rsidRPr="00685A61">
        <w:rPr>
          <w:rStyle w:val="StyleUnderline"/>
        </w:rPr>
        <w:t>if surveillance is everywhere</w:t>
      </w:r>
      <w:r w:rsidRPr="000F1E0B">
        <w:rPr>
          <w:sz w:val="16"/>
        </w:rPr>
        <w:t xml:space="preserve">, then </w:t>
      </w:r>
      <w:r w:rsidRPr="00685A61">
        <w:rPr>
          <w:rStyle w:val="StyleUnderline"/>
        </w:rPr>
        <w:t>this good side no longer functions</w:t>
      </w:r>
      <w:r w:rsidRPr="000F1E0B">
        <w:rPr>
          <w:sz w:val="16"/>
        </w:rPr>
        <w:t xml:space="preserve">. This is the same paradoxical logic that is operative for all virtual and digital media technologies. Yes, </w:t>
      </w:r>
      <w:proofErr w:type="gramStart"/>
      <w:r w:rsidRPr="000F1E0B">
        <w:rPr>
          <w:sz w:val="16"/>
        </w:rPr>
        <w:t>all of</w:t>
      </w:r>
      <w:proofErr w:type="gramEnd"/>
      <w:r w:rsidRPr="000F1E0B">
        <w:rPr>
          <w:sz w:val="16"/>
        </w:rPr>
        <w:t xml:space="preserve"> these wonderful new things are available to us, but we omitted the step of thinking carefully about the appropriate measure of their application. We forgot to humanly judge this. Hybrid </w:t>
      </w:r>
      <w:proofErr w:type="spellStart"/>
      <w:r w:rsidRPr="000F1E0B">
        <w:rPr>
          <w:sz w:val="16"/>
        </w:rPr>
        <w:t>posthumanist</w:t>
      </w:r>
      <w:proofErr w:type="spellEnd"/>
      <w:r w:rsidRPr="000F1E0B">
        <w:rPr>
          <w:sz w:val="16"/>
        </w:rPr>
        <w:t xml:space="preserve"> and humanist. We never took seriously the great thought of Albert Camus, that in almost every area, </w:t>
      </w:r>
      <w:r w:rsidRPr="00685A61">
        <w:rPr>
          <w:rStyle w:val="StyleUnderline"/>
        </w:rPr>
        <w:t>we need to have a sense of limits</w:t>
      </w:r>
      <w:r w:rsidRPr="000F1E0B">
        <w:rPr>
          <w:sz w:val="16"/>
        </w:rPr>
        <w:t xml:space="preserve"> (as Dominick </w:t>
      </w:r>
      <w:proofErr w:type="spellStart"/>
      <w:r w:rsidRPr="000F1E0B">
        <w:rPr>
          <w:sz w:val="16"/>
        </w:rPr>
        <w:t>LaCapra</w:t>
      </w:r>
      <w:proofErr w:type="spellEnd"/>
      <w:r w:rsidRPr="000F1E0B">
        <w:rPr>
          <w:sz w:val="16"/>
        </w:rPr>
        <w:t xml:space="preserve"> pointed out). </w:t>
      </w:r>
      <w:r w:rsidRPr="00685A61">
        <w:rPr>
          <w:rStyle w:val="StyleUnderline"/>
        </w:rPr>
        <w:t>Academic referentiality</w:t>
      </w:r>
      <w:r w:rsidRPr="000F1E0B">
        <w:rPr>
          <w:sz w:val="16"/>
        </w:rPr>
        <w:t xml:space="preserve"> – which Baudrillard was opposed to – </w:t>
      </w:r>
      <w:r w:rsidRPr="00685A61">
        <w:rPr>
          <w:rStyle w:val="StyleUnderline"/>
        </w:rPr>
        <w:t>is like this too</w:t>
      </w:r>
      <w:r w:rsidRPr="000F1E0B">
        <w:rPr>
          <w:sz w:val="16"/>
        </w:rPr>
        <w:t xml:space="preserve">. If you overdo it, become obsessed with footnotes, then </w:t>
      </w:r>
      <w:r w:rsidRPr="000576CE">
        <w:rPr>
          <w:rStyle w:val="StyleUnderline"/>
          <w:highlight w:val="green"/>
        </w:rPr>
        <w:t xml:space="preserve">you </w:t>
      </w:r>
      <w:proofErr w:type="gramStart"/>
      <w:r w:rsidRPr="000576CE">
        <w:rPr>
          <w:rStyle w:val="StyleUnderline"/>
          <w:highlight w:val="green"/>
        </w:rPr>
        <w:t>enter</w:t>
      </w:r>
      <w:r w:rsidRPr="00685A61">
        <w:rPr>
          <w:rStyle w:val="StyleUnderline"/>
        </w:rPr>
        <w:t xml:space="preserve"> into</w:t>
      </w:r>
      <w:proofErr w:type="gramEnd"/>
      <w:r w:rsidRPr="00685A61">
        <w:rPr>
          <w:rStyle w:val="StyleUnderline"/>
        </w:rPr>
        <w:t xml:space="preserve"> </w:t>
      </w:r>
      <w:r w:rsidRPr="000576CE">
        <w:rPr>
          <w:rStyle w:val="StyleUnderline"/>
          <w:highlight w:val="green"/>
        </w:rPr>
        <w:t>the twilight zone of hyper-referentiality</w:t>
      </w:r>
      <w:r w:rsidRPr="000F1E0B">
        <w:rPr>
          <w:sz w:val="16"/>
        </w:rPr>
        <w:t xml:space="preserve"> and then the whole business does not function anymore. </w:t>
      </w:r>
      <w:r w:rsidRPr="000576CE">
        <w:rPr>
          <w:rStyle w:val="StyleUnderline"/>
          <w:highlight w:val="green"/>
        </w:rPr>
        <w:t xml:space="preserve">You do it because you </w:t>
      </w:r>
      <w:proofErr w:type="gramStart"/>
      <w:r w:rsidRPr="000576CE">
        <w:rPr>
          <w:rStyle w:val="StyleUnderline"/>
          <w:highlight w:val="green"/>
        </w:rPr>
        <w:t>have to</w:t>
      </w:r>
      <w:proofErr w:type="gramEnd"/>
      <w:r w:rsidRPr="00685A61">
        <w:rPr>
          <w:rStyle w:val="StyleUnderline"/>
        </w:rPr>
        <w:t xml:space="preserve"> </w:t>
      </w:r>
      <w:r w:rsidRPr="000F1E0B">
        <w:rPr>
          <w:sz w:val="16"/>
        </w:rPr>
        <w:t xml:space="preserve">do it </w:t>
      </w:r>
      <w:r w:rsidRPr="00685A61">
        <w:rPr>
          <w:rStyle w:val="StyleUnderline"/>
        </w:rPr>
        <w:t>and the original purpose is lost</w:t>
      </w:r>
      <w:r w:rsidRPr="000F1E0B">
        <w:rPr>
          <w:sz w:val="16"/>
        </w:rPr>
        <w:t xml:space="preserve">. The “proof” (ha ha!) is now upon us that Baudrillard was right all along. </w:t>
      </w:r>
      <w:r w:rsidRPr="00685A61">
        <w:rPr>
          <w:rStyle w:val="StyleUnderline"/>
        </w:rPr>
        <w:t xml:space="preserve">We are now fully in the era of simulation and </w:t>
      </w:r>
      <w:proofErr w:type="spellStart"/>
      <w:r w:rsidRPr="00685A61">
        <w:rPr>
          <w:rStyle w:val="StyleUnderline"/>
        </w:rPr>
        <w:t>telemorphosis</w:t>
      </w:r>
      <w:proofErr w:type="spellEnd"/>
      <w:r w:rsidRPr="000F1E0B">
        <w:rPr>
          <w:sz w:val="16"/>
        </w:rPr>
        <w:t xml:space="preserve">, </w:t>
      </w:r>
      <w:r w:rsidRPr="00685A61">
        <w:rPr>
          <w:rStyle w:val="StyleUnderline"/>
        </w:rPr>
        <w:t>of the New Truth of the omnipresent image</w:t>
      </w:r>
      <w:r w:rsidRPr="000F1E0B">
        <w:rPr>
          <w:sz w:val="16"/>
        </w:rPr>
        <w:t xml:space="preserve"> (both picture-image and word-image – the multi-media of the screen having transformed written words from texts into images). The New Truth is not a lie – that would be too </w:t>
      </w:r>
      <w:proofErr w:type="gramStart"/>
      <w:r w:rsidRPr="000F1E0B">
        <w:rPr>
          <w:sz w:val="16"/>
        </w:rPr>
        <w:t>easy</w:t>
      </w:r>
      <w:proofErr w:type="gramEnd"/>
      <w:r w:rsidRPr="000F1E0B">
        <w:rPr>
          <w:sz w:val="16"/>
        </w:rPr>
        <w:t xml:space="preserve"> and the claim is retrograde. The New Truth institutes its own hyper-reality, which is at present our only reality. </w:t>
      </w:r>
      <w:r w:rsidRPr="000576CE">
        <w:rPr>
          <w:rStyle w:val="StyleUnderline"/>
          <w:highlight w:val="green"/>
        </w:rPr>
        <w:t>The only way to contest simulation</w:t>
      </w:r>
      <w:r w:rsidRPr="00685A61">
        <w:rPr>
          <w:rStyle w:val="StyleUnderline"/>
        </w:rPr>
        <w:t xml:space="preserve"> and the New </w:t>
      </w:r>
      <w:r w:rsidRPr="000576CE">
        <w:rPr>
          <w:rStyle w:val="StyleUnderline"/>
          <w:highlight w:val="green"/>
        </w:rPr>
        <w:t>Truth would be</w:t>
      </w:r>
      <w:r w:rsidRPr="00685A61">
        <w:rPr>
          <w:rStyle w:val="StyleUnderline"/>
        </w:rPr>
        <w:t xml:space="preserve"> a strategy or perspective of “</w:t>
      </w:r>
      <w:r w:rsidRPr="000576CE">
        <w:rPr>
          <w:rStyle w:val="StyleUnderline"/>
          <w:highlight w:val="green"/>
        </w:rPr>
        <w:t>taking the side of objects</w:t>
      </w:r>
      <w:r w:rsidRPr="00685A61">
        <w:rPr>
          <w:rStyle w:val="StyleUnderline"/>
        </w:rPr>
        <w:t>”</w:t>
      </w:r>
      <w:r w:rsidRPr="000F1E0B">
        <w:rPr>
          <w:sz w:val="16"/>
        </w:rPr>
        <w:t xml:space="preserve"> (see, for example, </w:t>
      </w:r>
      <w:hyperlink r:id="rId8" w:history="1">
        <w:r w:rsidRPr="000F1E0B">
          <w:rPr>
            <w:rStyle w:val="Hyperlink"/>
            <w:sz w:val="16"/>
          </w:rPr>
          <w:t>my most recent IJBS essay</w:t>
        </w:r>
      </w:hyperlink>
      <w:r w:rsidRPr="000F1E0B">
        <w:rPr>
          <w:sz w:val="16"/>
        </w:rPr>
        <w:t xml:space="preserve">, for an elaboration of this). </w:t>
      </w:r>
      <w:r w:rsidRPr="00685A61">
        <w:rPr>
          <w:rStyle w:val="StyleUnderline"/>
        </w:rPr>
        <w:t>We</w:t>
      </w:r>
      <w:r w:rsidRPr="000F1E0B">
        <w:rPr>
          <w:sz w:val="16"/>
        </w:rPr>
        <w:t xml:space="preserve"> would </w:t>
      </w:r>
      <w:r w:rsidRPr="00685A61">
        <w:rPr>
          <w:rStyle w:val="StyleUnderline"/>
        </w:rPr>
        <w:t>have to get to know the codes which underlie and instantiate simulation and reverse them</w:t>
      </w:r>
      <w:r w:rsidRPr="000F1E0B">
        <w:rPr>
          <w:sz w:val="16"/>
        </w:rPr>
        <w:t xml:space="preserve">. Reversibility of the code comes from “objects” within the code which want more objecthood. Until we can start to do that, to paraphrase David Cronenberg’s </w:t>
      </w:r>
      <w:proofErr w:type="spellStart"/>
      <w:r w:rsidRPr="000F1E0B">
        <w:rPr>
          <w:sz w:val="16"/>
        </w:rPr>
        <w:t>Videodrome</w:t>
      </w:r>
      <w:proofErr w:type="spellEnd"/>
      <w:r w:rsidRPr="000F1E0B">
        <w:rPr>
          <w:sz w:val="16"/>
        </w:rPr>
        <w:t xml:space="preserve">: </w:t>
      </w:r>
      <w:r w:rsidRPr="000576CE">
        <w:rPr>
          <w:rStyle w:val="StyleUnderline"/>
          <w:highlight w:val="green"/>
        </w:rPr>
        <w:t>LONG LIVE THE NEW TRUTH!</w:t>
      </w:r>
      <w:r w:rsidRPr="000F1E0B">
        <w:rPr>
          <w:sz w:val="16"/>
        </w:rPr>
        <w:t xml:space="preserve"> Bernie Tuchman writes: “Your piece on </w:t>
      </w:r>
      <w:r w:rsidRPr="000576CE">
        <w:rPr>
          <w:rStyle w:val="StyleUnderline"/>
          <w:highlight w:val="green"/>
        </w:rPr>
        <w:t>Trump</w:t>
      </w:r>
      <w:r w:rsidRPr="000F1E0B">
        <w:rPr>
          <w:rStyle w:val="StyleUnderline"/>
        </w:rPr>
        <w:t xml:space="preserve"> has great power because his election has </w:t>
      </w:r>
      <w:r w:rsidRPr="000576CE">
        <w:rPr>
          <w:rStyle w:val="StyleUnderline"/>
          <w:highlight w:val="green"/>
        </w:rPr>
        <w:t>defeated deniability</w:t>
      </w:r>
      <w:r w:rsidRPr="000F1E0B">
        <w:rPr>
          <w:sz w:val="16"/>
        </w:rPr>
        <w:t xml:space="preserve">. Something is Happening and You Don’t Know What It is Mr. Jones. </w:t>
      </w:r>
      <w:r w:rsidRPr="000576CE">
        <w:rPr>
          <w:rStyle w:val="StyleUnderline"/>
          <w:highlight w:val="green"/>
        </w:rPr>
        <w:t>The media</w:t>
      </w:r>
      <w:r w:rsidRPr="000F1E0B">
        <w:rPr>
          <w:rStyle w:val="StyleUnderline"/>
        </w:rPr>
        <w:t xml:space="preserve"> continues to ‘</w:t>
      </w:r>
      <w:r w:rsidRPr="000576CE">
        <w:rPr>
          <w:rStyle w:val="StyleUnderline"/>
          <w:highlight w:val="green"/>
        </w:rPr>
        <w:t>analyze’</w:t>
      </w:r>
      <w:r w:rsidRPr="000F1E0B">
        <w:rPr>
          <w:rStyle w:val="StyleUnderline"/>
        </w:rPr>
        <w:t xml:space="preserve"> </w:t>
      </w:r>
      <w:r w:rsidRPr="000576CE">
        <w:rPr>
          <w:rStyle w:val="StyleUnderline"/>
          <w:highlight w:val="green"/>
        </w:rPr>
        <w:t>what it cannot understand</w:t>
      </w:r>
      <w:r w:rsidRPr="000F1E0B">
        <w:rPr>
          <w:sz w:val="16"/>
        </w:rPr>
        <w:t xml:space="preserve">. It is like a world which has </w:t>
      </w:r>
      <w:proofErr w:type="gramStart"/>
      <w:r w:rsidRPr="000F1E0B">
        <w:rPr>
          <w:sz w:val="16"/>
        </w:rPr>
        <w:t>entered into</w:t>
      </w:r>
      <w:proofErr w:type="gramEnd"/>
      <w:r w:rsidRPr="000F1E0B">
        <w:rPr>
          <w:sz w:val="16"/>
        </w:rPr>
        <w:t xml:space="preserve"> dementia — where </w:t>
      </w:r>
      <w:r w:rsidRPr="000576CE">
        <w:rPr>
          <w:rStyle w:val="StyleUnderline"/>
          <w:highlight w:val="green"/>
        </w:rPr>
        <w:t>the dream</w:t>
      </w:r>
      <w:r w:rsidRPr="000F1E0B">
        <w:rPr>
          <w:rStyle w:val="StyleUnderline"/>
        </w:rPr>
        <w:t xml:space="preserve"> life </w:t>
      </w:r>
      <w:r w:rsidRPr="000576CE">
        <w:rPr>
          <w:rStyle w:val="StyleUnderline"/>
          <w:highlight w:val="green"/>
        </w:rPr>
        <w:t>is more real than the</w:t>
      </w:r>
      <w:r w:rsidRPr="000F1E0B">
        <w:rPr>
          <w:rStyle w:val="StyleUnderline"/>
        </w:rPr>
        <w:t xml:space="preserve"> ‘</w:t>
      </w:r>
      <w:r w:rsidRPr="000576CE">
        <w:rPr>
          <w:rStyle w:val="StyleUnderline"/>
          <w:highlight w:val="green"/>
        </w:rPr>
        <w:t>awake’</w:t>
      </w:r>
      <w:r w:rsidRPr="000F1E0B">
        <w:rPr>
          <w:rStyle w:val="StyleUnderline"/>
        </w:rPr>
        <w:t xml:space="preserve"> life</w:t>
      </w:r>
      <w:r w:rsidRPr="000F1E0B">
        <w:rPr>
          <w:sz w:val="16"/>
        </w:rPr>
        <w:t xml:space="preserve">, and where </w:t>
      </w:r>
      <w:r w:rsidRPr="000F1E0B">
        <w:rPr>
          <w:rStyle w:val="StyleUnderline"/>
        </w:rPr>
        <w:t>no one can say which is which</w:t>
      </w:r>
      <w:r w:rsidRPr="000F1E0B">
        <w:rPr>
          <w:sz w:val="16"/>
        </w:rPr>
        <w:t xml:space="preserve">. </w:t>
      </w:r>
      <w:r w:rsidRPr="000F1E0B">
        <w:rPr>
          <w:rStyle w:val="StyleUnderline"/>
        </w:rPr>
        <w:t>It is the nervous breakdown of hierarchical order.”</w:t>
      </w:r>
    </w:p>
    <w:p w14:paraId="2CC53797" w14:textId="77777777" w:rsidR="00CF3EE6" w:rsidRDefault="00CF3EE6" w:rsidP="00CF3EE6">
      <w:pPr>
        <w:rPr>
          <w:rStyle w:val="StyleUnderline"/>
        </w:rPr>
      </w:pPr>
    </w:p>
    <w:p w14:paraId="24F2588D" w14:textId="77777777" w:rsidR="00CF3EE6" w:rsidRDefault="00CF3EE6" w:rsidP="00CF3EE6">
      <w:pPr>
        <w:pStyle w:val="Heading4"/>
      </w:pPr>
      <w:r>
        <w:t>Participation based political opposition legitimates cybernetic structures of control that undergird communication – the activist stance merely legitimates the reactionary one, like debates between MSNBC and Fox News.</w:t>
      </w:r>
    </w:p>
    <w:p w14:paraId="003BD1A6" w14:textId="77777777" w:rsidR="00CF3EE6" w:rsidRDefault="00CF3EE6" w:rsidP="00CF3EE6">
      <w:r w:rsidRPr="007B581A">
        <w:rPr>
          <w:b/>
          <w:bCs/>
          <w:sz w:val="26"/>
          <w:szCs w:val="26"/>
        </w:rPr>
        <w:t>Anarchist News 10</w:t>
      </w:r>
      <w:r w:rsidRPr="007B581A">
        <w:t xml:space="preserve"> </w:t>
      </w:r>
      <w:r>
        <w:t>[</w:t>
      </w:r>
      <w:r w:rsidRPr="007B581A">
        <w:t xml:space="preserve">“The University, Social Death, and the Inside Joke,” </w:t>
      </w:r>
      <w:hyperlink r:id="rId9" w:history="1">
        <w:r w:rsidRPr="002E251C">
          <w:rPr>
            <w:rStyle w:val="Hyperlink"/>
          </w:rPr>
          <w:t>http://anarchistnews.org/content/university-social-death-and-inside-joke</w:t>
        </w:r>
      </w:hyperlink>
      <w:r>
        <w:t>]</w:t>
      </w:r>
    </w:p>
    <w:p w14:paraId="11E6782B" w14:textId="77777777" w:rsidR="00CF3EE6" w:rsidRDefault="00CF3EE6" w:rsidP="00CF3EE6">
      <w:pPr>
        <w:rPr>
          <w:rStyle w:val="StyleUnderline"/>
        </w:rPr>
      </w:pPr>
      <w:r w:rsidRPr="00E51483">
        <w:rPr>
          <w:rStyle w:val="StyleUnderline"/>
          <w:highlight w:val="green"/>
        </w:rPr>
        <w:t>Universities</w:t>
      </w:r>
      <w:r w:rsidRPr="007B581A">
        <w:rPr>
          <w:rStyle w:val="StyleUnderline"/>
        </w:rPr>
        <w:t xml:space="preserve"> may </w:t>
      </w:r>
      <w:r w:rsidRPr="00E51483">
        <w:rPr>
          <w:rStyle w:val="StyleUnderline"/>
          <w:highlight w:val="green"/>
        </w:rPr>
        <w:t>serve as</w:t>
      </w:r>
      <w:r w:rsidRPr="007B581A">
        <w:rPr>
          <w:rStyle w:val="StyleUnderline"/>
        </w:rPr>
        <w:t xml:space="preserve"> progressive sites of inquiry in some cases</w:t>
      </w:r>
      <w:r w:rsidRPr="00F82D3C">
        <w:rPr>
          <w:sz w:val="16"/>
        </w:rPr>
        <w:t xml:space="preserve">, yet </w:t>
      </w:r>
      <w:r w:rsidRPr="007B581A">
        <w:rPr>
          <w:rStyle w:val="StyleUnderline"/>
        </w:rPr>
        <w:t>this does not detract from the great deal of military and corporate research, economic planning and</w:t>
      </w:r>
      <w:r w:rsidRPr="00F82D3C">
        <w:rPr>
          <w:sz w:val="16"/>
        </w:rPr>
        <w:t xml:space="preserve">, perhaps most importantly, </w:t>
      </w:r>
      <w:r w:rsidRPr="00E51483">
        <w:rPr>
          <w:rStyle w:val="StyleUnderline"/>
          <w:highlight w:val="green"/>
        </w:rPr>
        <w:t>social conditioning</w:t>
      </w:r>
      <w:r w:rsidRPr="00F82D3C">
        <w:rPr>
          <w:sz w:val="16"/>
        </w:rPr>
        <w:t xml:space="preserve"> occurring within their walls. Furthermore, </w:t>
      </w:r>
      <w:r w:rsidRPr="00E51483">
        <w:rPr>
          <w:rStyle w:val="StyleUnderline"/>
          <w:highlight w:val="green"/>
        </w:rPr>
        <w:t>they serve as</w:t>
      </w:r>
      <w:r w:rsidRPr="007B581A">
        <w:rPr>
          <w:rStyle w:val="StyleUnderline"/>
        </w:rPr>
        <w:t xml:space="preserve"> intense </w:t>
      </w:r>
      <w:r w:rsidRPr="00E51483">
        <w:rPr>
          <w:rStyle w:val="StyleUnderline"/>
          <w:highlight w:val="green"/>
        </w:rPr>
        <w:t>machines for</w:t>
      </w:r>
      <w:r w:rsidRPr="007B581A">
        <w:rPr>
          <w:rStyle w:val="StyleUnderline"/>
        </w:rPr>
        <w:t xml:space="preserve"> the </w:t>
      </w:r>
      <w:r w:rsidRPr="00E51483">
        <w:rPr>
          <w:rStyle w:val="StyleUnderline"/>
          <w:highlight w:val="green"/>
        </w:rPr>
        <w:t>concentration of privilege</w:t>
      </w:r>
      <w:r w:rsidRPr="00F82D3C">
        <w:rPr>
          <w:sz w:val="16"/>
        </w:rPr>
        <w:t xml:space="preserve">; </w:t>
      </w:r>
      <w:r w:rsidRPr="007B581A">
        <w:rPr>
          <w:rStyle w:val="StyleUnderline"/>
        </w:rPr>
        <w:t xml:space="preserve">each university is increasingly </w:t>
      </w:r>
      <w:r w:rsidRPr="009878DC">
        <w:rPr>
          <w:rStyle w:val="StyleUnderline"/>
          <w:highlight w:val="green"/>
        </w:rPr>
        <w:t xml:space="preserve">staffed </w:t>
      </w:r>
      <w:r w:rsidRPr="00E51483">
        <w:rPr>
          <w:rStyle w:val="StyleUnderline"/>
          <w:highlight w:val="green"/>
        </w:rPr>
        <w:t>by overworked professors and</w:t>
      </w:r>
      <w:r w:rsidRPr="007B581A">
        <w:rPr>
          <w:rStyle w:val="StyleUnderline"/>
        </w:rPr>
        <w:t xml:space="preserve"> adjuncts</w:t>
      </w:r>
      <w:r w:rsidRPr="00F82D3C">
        <w:rPr>
          <w:sz w:val="16"/>
        </w:rPr>
        <w:t xml:space="preserve">, </w:t>
      </w:r>
      <w:r w:rsidRPr="00E51483">
        <w:rPr>
          <w:rStyle w:val="StyleUnderline"/>
          <w:highlight w:val="green"/>
        </w:rPr>
        <w:t>poorly treated</w:t>
      </w:r>
      <w:r w:rsidRPr="007B581A">
        <w:rPr>
          <w:rStyle w:val="StyleUnderline"/>
        </w:rPr>
        <w:t xml:space="preserve"> </w:t>
      </w:r>
      <w:proofErr w:type="gramStart"/>
      <w:r w:rsidRPr="007B581A">
        <w:rPr>
          <w:rStyle w:val="StyleUnderline"/>
        </w:rPr>
        <w:t>maintenance</w:t>
      </w:r>
      <w:proofErr w:type="gramEnd"/>
      <w:r w:rsidRPr="007B581A">
        <w:rPr>
          <w:rStyle w:val="StyleUnderline"/>
        </w:rPr>
        <w:t xml:space="preserve"> and service </w:t>
      </w:r>
      <w:r w:rsidRPr="00E51483">
        <w:rPr>
          <w:rStyle w:val="StyleUnderline"/>
          <w:highlight w:val="green"/>
        </w:rPr>
        <w:t>staff</w:t>
      </w:r>
      <w:r w:rsidRPr="00F82D3C">
        <w:rPr>
          <w:sz w:val="16"/>
        </w:rPr>
        <w:t xml:space="preserve">. This remains only the top of the pyramid, since </w:t>
      </w:r>
      <w:r w:rsidRPr="007B581A">
        <w:rPr>
          <w:rStyle w:val="StyleUnderline"/>
        </w:rPr>
        <w:t xml:space="preserve">a </w:t>
      </w:r>
      <w:r w:rsidRPr="00E51483">
        <w:rPr>
          <w:rStyle w:val="StyleUnderline"/>
          <w:highlight w:val="green"/>
        </w:rPr>
        <w:t>hyper educated</w:t>
      </w:r>
      <w:r w:rsidRPr="00E51483">
        <w:rPr>
          <w:sz w:val="16"/>
          <w:highlight w:val="green"/>
        </w:rPr>
        <w:t>,</w:t>
      </w:r>
      <w:r w:rsidRPr="00F82D3C">
        <w:rPr>
          <w:sz w:val="16"/>
        </w:rPr>
        <w:t xml:space="preserve"> stable </w:t>
      </w:r>
      <w:r w:rsidRPr="00E51483">
        <w:rPr>
          <w:rStyle w:val="StyleUnderline"/>
          <w:highlight w:val="green"/>
        </w:rPr>
        <w:t>society</w:t>
      </w:r>
      <w:r w:rsidRPr="00F82D3C">
        <w:rPr>
          <w:sz w:val="16"/>
        </w:rPr>
        <w:t xml:space="preserve"> along Western lines </w:t>
      </w:r>
      <w:r w:rsidRPr="00E51483">
        <w:rPr>
          <w:rStyle w:val="StyleUnderline"/>
          <w:highlight w:val="green"/>
        </w:rPr>
        <w:t>can only exist by</w:t>
      </w:r>
      <w:r w:rsidRPr="00E51483">
        <w:rPr>
          <w:rStyle w:val="StyleUnderline"/>
        </w:rPr>
        <w:t xml:space="preserve"> the</w:t>
      </w:r>
      <w:r w:rsidRPr="007B581A">
        <w:rPr>
          <w:rStyle w:val="StyleUnderline"/>
        </w:rPr>
        <w:t xml:space="preserve"> intense </w:t>
      </w:r>
      <w:r w:rsidRPr="00E51483">
        <w:rPr>
          <w:rStyle w:val="StyleUnderline"/>
          <w:highlight w:val="green"/>
        </w:rPr>
        <w:t>exploitation</w:t>
      </w:r>
      <w:r w:rsidRPr="007B581A">
        <w:rPr>
          <w:rStyle w:val="StyleUnderline"/>
        </w:rPr>
        <w:t xml:space="preserve"> of labor</w:t>
      </w:r>
      <w:r w:rsidRPr="00F82D3C">
        <w:rPr>
          <w:sz w:val="16"/>
        </w:rPr>
        <w:t xml:space="preserve"> and resources in the third world. </w:t>
      </w:r>
      <w:r w:rsidRPr="00E51483">
        <w:rPr>
          <w:rStyle w:val="StyleUnderline"/>
          <w:highlight w:val="green"/>
        </w:rPr>
        <w:t>Students are</w:t>
      </w:r>
      <w:r w:rsidRPr="007B581A">
        <w:rPr>
          <w:rStyle w:val="StyleUnderline"/>
        </w:rPr>
        <w:t xml:space="preserve"> taught to be </w:t>
      </w:r>
      <w:r w:rsidRPr="00E51483">
        <w:rPr>
          <w:rStyle w:val="StyleUnderline"/>
          <w:highlight w:val="green"/>
        </w:rPr>
        <w:t>oblivious</w:t>
      </w:r>
      <w:r w:rsidRPr="007B581A">
        <w:rPr>
          <w:rStyle w:val="StyleUnderline"/>
        </w:rPr>
        <w:t xml:space="preserve"> to this</w:t>
      </w:r>
      <w:r w:rsidRPr="00F82D3C">
        <w:rPr>
          <w:sz w:val="16"/>
        </w:rPr>
        <w:t xml:space="preserve"> fact; </w:t>
      </w:r>
      <w:r w:rsidRPr="007B581A">
        <w:rPr>
          <w:rStyle w:val="StyleUnderline"/>
        </w:rPr>
        <w:t>liberal seminars only</w:t>
      </w:r>
      <w:r w:rsidRPr="00F82D3C">
        <w:rPr>
          <w:sz w:val="16"/>
        </w:rPr>
        <w:t xml:space="preserve"> serve to </w:t>
      </w:r>
      <w:r w:rsidRPr="007B581A">
        <w:rPr>
          <w:rStyle w:val="StyleUnderline"/>
        </w:rPr>
        <w:t>obfuscate</w:t>
      </w:r>
      <w:r w:rsidRPr="00F82D3C">
        <w:rPr>
          <w:sz w:val="16"/>
        </w:rPr>
        <w:t xml:space="preserve"> the fact </w:t>
      </w:r>
      <w:r w:rsidRPr="007B581A">
        <w:rPr>
          <w:rStyle w:val="StyleUnderline"/>
        </w:rPr>
        <w:t>that they are</w:t>
      </w:r>
      <w:r w:rsidRPr="00F82D3C">
        <w:rPr>
          <w:sz w:val="16"/>
        </w:rPr>
        <w:t xml:space="preserve"> themselves </w:t>
      </w:r>
      <w:r w:rsidRPr="00E51483">
        <w:rPr>
          <w:rStyle w:val="StyleUnderline"/>
          <w:highlight w:val="green"/>
        </w:rPr>
        <w:t>complicit in</w:t>
      </w:r>
      <w:r w:rsidRPr="007B581A">
        <w:rPr>
          <w:rStyle w:val="StyleUnderline"/>
        </w:rPr>
        <w:t xml:space="preserve"> the </w:t>
      </w:r>
      <w:r w:rsidRPr="00E51483">
        <w:rPr>
          <w:rStyle w:val="StyleUnderline"/>
          <w:highlight w:val="green"/>
        </w:rPr>
        <w:t>death and destruction</w:t>
      </w:r>
      <w:r w:rsidRPr="007B581A">
        <w:rPr>
          <w:rStyle w:val="StyleUnderline"/>
        </w:rPr>
        <w:t xml:space="preserve"> waged </w:t>
      </w:r>
      <w:proofErr w:type="gramStart"/>
      <w:r w:rsidRPr="007B581A">
        <w:rPr>
          <w:rStyle w:val="StyleUnderline"/>
        </w:rPr>
        <w:t>on a daily basis</w:t>
      </w:r>
      <w:proofErr w:type="gramEnd"/>
      <w:r w:rsidRPr="00F82D3C">
        <w:rPr>
          <w:sz w:val="16"/>
        </w:rPr>
        <w:t>. They sing the college fight song and wear hooded sweatshirts (in the case of hip liberal arts colleges, flannel serves the same purpose). As the Berkeley rebels observe, “</w:t>
      </w:r>
      <w:r w:rsidRPr="00E51483">
        <w:rPr>
          <w:rStyle w:val="StyleUnderline"/>
          <w:highlight w:val="green"/>
        </w:rPr>
        <w:t>Social death is our</w:t>
      </w:r>
      <w:r w:rsidRPr="007A68EE">
        <w:rPr>
          <w:rStyle w:val="StyleUnderline"/>
        </w:rPr>
        <w:t xml:space="preserve"> banal </w:t>
      </w:r>
      <w:r w:rsidRPr="00E51483">
        <w:rPr>
          <w:rStyle w:val="StyleUnderline"/>
          <w:highlight w:val="green"/>
        </w:rPr>
        <w:t>acceptance of an institution’s meaning for our own lack of meaning</w:t>
      </w:r>
      <w:proofErr w:type="gramStart"/>
      <w:r w:rsidRPr="00F82D3C">
        <w:rPr>
          <w:sz w:val="16"/>
        </w:rPr>
        <w:t>.”[</w:t>
      </w:r>
      <w:proofErr w:type="gramEnd"/>
      <w:r w:rsidRPr="00F82D3C">
        <w:rPr>
          <w:sz w:val="16"/>
        </w:rPr>
        <w:t xml:space="preserve">43] Our </w:t>
      </w:r>
      <w:r w:rsidRPr="007A68EE">
        <w:rPr>
          <w:rStyle w:val="StyleUnderline"/>
        </w:rPr>
        <w:t>conception of the social is as the death of everything sociality entails</w:t>
      </w:r>
      <w:r w:rsidRPr="00F82D3C">
        <w:rPr>
          <w:sz w:val="16"/>
        </w:rPr>
        <w:t xml:space="preserve">; </w:t>
      </w:r>
      <w:r w:rsidRPr="007A68EE">
        <w:rPr>
          <w:rStyle w:val="StyleUnderline"/>
        </w:rPr>
        <w:t>it is the failure of communication</w:t>
      </w:r>
      <w:r w:rsidRPr="00F82D3C">
        <w:rPr>
          <w:sz w:val="16"/>
        </w:rPr>
        <w:t xml:space="preserve">, </w:t>
      </w:r>
      <w:r w:rsidRPr="007A68EE">
        <w:rPr>
          <w:rStyle w:val="StyleUnderline"/>
        </w:rPr>
        <w:t>the refusal of empathy, the abandonment of autonomy</w:t>
      </w:r>
      <w:r w:rsidRPr="00F82D3C">
        <w:rPr>
          <w:sz w:val="16"/>
        </w:rPr>
        <w:t>. Baudrillard writes that “</w:t>
      </w:r>
      <w:r w:rsidRPr="007A68EE">
        <w:rPr>
          <w:rStyle w:val="StyleUnderline"/>
        </w:rPr>
        <w:t>The cemetery no longer exists</w:t>
      </w:r>
      <w:r w:rsidRPr="00F82D3C">
        <w:rPr>
          <w:sz w:val="16"/>
        </w:rPr>
        <w:t xml:space="preserve"> because </w:t>
      </w:r>
      <w:r w:rsidRPr="007A68EE">
        <w:rPr>
          <w:rStyle w:val="StyleUnderline"/>
        </w:rPr>
        <w:t>modern cities have entirely taken over their function</w:t>
      </w:r>
      <w:r w:rsidRPr="00F82D3C">
        <w:rPr>
          <w:sz w:val="16"/>
        </w:rPr>
        <w:t xml:space="preserve">: </w:t>
      </w:r>
      <w:r w:rsidRPr="007A68EE">
        <w:rPr>
          <w:rStyle w:val="StyleUnderline"/>
        </w:rPr>
        <w:t>they are ghost towns, cities of death</w:t>
      </w:r>
      <w:r w:rsidRPr="00F82D3C">
        <w:rPr>
          <w:sz w:val="16"/>
        </w:rPr>
        <w:t>. If the great operational metropolis is the final form of an entire culture, then, quite simply, ours is a culture of death</w:t>
      </w:r>
      <w:proofErr w:type="gramStart"/>
      <w:r w:rsidRPr="00F82D3C">
        <w:rPr>
          <w:sz w:val="16"/>
        </w:rPr>
        <w:t>.”[</w:t>
      </w:r>
      <w:proofErr w:type="gramEnd"/>
      <w:r w:rsidRPr="00F82D3C">
        <w:rPr>
          <w:sz w:val="16"/>
        </w:rPr>
        <w:t xml:space="preserve">44] </w:t>
      </w:r>
      <w:r w:rsidRPr="00E51483">
        <w:rPr>
          <w:rStyle w:val="StyleUnderline"/>
          <w:highlight w:val="green"/>
        </w:rPr>
        <w:t>By attempting to excel in</w:t>
      </w:r>
      <w:r w:rsidRPr="007A68EE">
        <w:rPr>
          <w:rStyle w:val="StyleUnderline"/>
        </w:rPr>
        <w:t xml:space="preserve"> a </w:t>
      </w:r>
      <w:r w:rsidRPr="00E51483">
        <w:rPr>
          <w:rStyle w:val="StyleUnderline"/>
          <w:highlight w:val="green"/>
        </w:rPr>
        <w:t>university</w:t>
      </w:r>
      <w:r w:rsidRPr="007A68EE">
        <w:rPr>
          <w:rStyle w:val="StyleUnderline"/>
        </w:rPr>
        <w:t xml:space="preserve"> setting</w:t>
      </w:r>
      <w:r w:rsidRPr="00F82D3C">
        <w:rPr>
          <w:sz w:val="16"/>
        </w:rPr>
        <w:t xml:space="preserve">, </w:t>
      </w:r>
      <w:r w:rsidRPr="00E51483">
        <w:rPr>
          <w:rStyle w:val="StyleUnderline"/>
          <w:highlight w:val="green"/>
        </w:rPr>
        <w:t>we are resigning ourselves to enrolling in</w:t>
      </w:r>
      <w:r w:rsidRPr="007A68EE">
        <w:rPr>
          <w:rStyle w:val="StyleUnderline"/>
        </w:rPr>
        <w:t xml:space="preserve"> what Mark </w:t>
      </w:r>
      <w:proofErr w:type="spellStart"/>
      <w:r w:rsidRPr="007A68EE">
        <w:rPr>
          <w:rStyle w:val="StyleUnderline"/>
        </w:rPr>
        <w:t>Yudoff</w:t>
      </w:r>
      <w:proofErr w:type="spellEnd"/>
      <w:r w:rsidRPr="00F82D3C">
        <w:rPr>
          <w:sz w:val="16"/>
        </w:rPr>
        <w:t xml:space="preserve"> so proudly </w:t>
      </w:r>
      <w:r w:rsidRPr="007A68EE">
        <w:rPr>
          <w:rStyle w:val="StyleUnderline"/>
        </w:rPr>
        <w:t xml:space="preserve">calls </w:t>
      </w:r>
      <w:r w:rsidRPr="00E51483">
        <w:rPr>
          <w:rStyle w:val="StyleUnderline"/>
          <w:highlight w:val="green"/>
        </w:rPr>
        <w:t>a cemetery</w:t>
      </w:r>
      <w:r w:rsidRPr="00F82D3C">
        <w:rPr>
          <w:sz w:val="16"/>
        </w:rPr>
        <w:t xml:space="preserve">, </w:t>
      </w:r>
      <w:r w:rsidRPr="007A68EE">
        <w:rPr>
          <w:rStyle w:val="StyleUnderline"/>
        </w:rPr>
        <w:t>a necropolis to rival no other</w:t>
      </w:r>
      <w:r w:rsidRPr="00F82D3C">
        <w:rPr>
          <w:sz w:val="16"/>
        </w:rPr>
        <w:t xml:space="preserve">. Yet herein lies the punch line. </w:t>
      </w:r>
      <w:r w:rsidRPr="007A68EE">
        <w:rPr>
          <w:rStyle w:val="StyleUnderline"/>
        </w:rPr>
        <w:t xml:space="preserve">We are </w:t>
      </w:r>
      <w:r w:rsidRPr="00E51483">
        <w:rPr>
          <w:rStyle w:val="StyleUnderline"/>
        </w:rPr>
        <w:t>studying</w:t>
      </w:r>
      <w:r w:rsidRPr="007A68EE">
        <w:rPr>
          <w:rStyle w:val="StyleUnderline"/>
        </w:rPr>
        <w:t xml:space="preserve"> in </w:t>
      </w:r>
      <w:r w:rsidRPr="00E51483">
        <w:rPr>
          <w:rStyle w:val="StyleUnderline"/>
        </w:rPr>
        <w:t>the cemeteries of a nation</w:t>
      </w:r>
      <w:r w:rsidRPr="007A68EE">
        <w:rPr>
          <w:rStyle w:val="StyleUnderline"/>
        </w:rPr>
        <w:t xml:space="preserve"> which has a cultural fetish for things that refuse to stay </w:t>
      </w:r>
      <w:proofErr w:type="gramStart"/>
      <w:r w:rsidRPr="007A68EE">
        <w:rPr>
          <w:rStyle w:val="StyleUnderline"/>
        </w:rPr>
        <w:t>dead</w:t>
      </w:r>
      <w:r w:rsidRPr="00F82D3C">
        <w:rPr>
          <w:sz w:val="16"/>
        </w:rPr>
        <w:t>;</w:t>
      </w:r>
      <w:proofErr w:type="gramEnd"/>
      <w:r w:rsidRPr="00F82D3C">
        <w:rPr>
          <w:sz w:val="16"/>
        </w:rPr>
        <w:t xml:space="preserve"> an absolute fixation with zombies. So perhaps the goal should not be to go “Beyond Zombie Politics” at all. Writes Baudrillard: “</w:t>
      </w:r>
      <w:r w:rsidRPr="00E51483">
        <w:rPr>
          <w:rStyle w:val="StyleUnderline"/>
          <w:highlight w:val="green"/>
        </w:rPr>
        <w:t>The event itself is counter-offensive</w:t>
      </w:r>
      <w:r w:rsidRPr="007A68EE">
        <w:rPr>
          <w:rStyle w:val="StyleUnderline"/>
        </w:rPr>
        <w:t xml:space="preserve"> and comes from a strange source</w:t>
      </w:r>
      <w:r w:rsidRPr="00F82D3C">
        <w:rPr>
          <w:sz w:val="16"/>
        </w:rPr>
        <w:t xml:space="preserve">: </w:t>
      </w:r>
      <w:r w:rsidRPr="007A68EE">
        <w:rPr>
          <w:rStyle w:val="StyleUnderline"/>
        </w:rPr>
        <w:t>in every system at its apex</w:t>
      </w:r>
      <w:r w:rsidRPr="00F82D3C">
        <w:rPr>
          <w:sz w:val="16"/>
        </w:rPr>
        <w:t xml:space="preserve">, at its point of perfection, </w:t>
      </w:r>
      <w:r w:rsidRPr="00E51483">
        <w:rPr>
          <w:rStyle w:val="StyleUnderline"/>
          <w:highlight w:val="green"/>
        </w:rPr>
        <w:t>it reintroduces negativity and death</w:t>
      </w:r>
      <w:proofErr w:type="gramStart"/>
      <w:r w:rsidRPr="00F82D3C">
        <w:rPr>
          <w:sz w:val="16"/>
        </w:rPr>
        <w:t>.”[</w:t>
      </w:r>
      <w:proofErr w:type="gramEnd"/>
      <w:r w:rsidRPr="00F82D3C">
        <w:rPr>
          <w:sz w:val="16"/>
        </w:rPr>
        <w:t xml:space="preserve">45] </w:t>
      </w:r>
      <w:r w:rsidRPr="007A68EE">
        <w:rPr>
          <w:rStyle w:val="StyleUnderline"/>
        </w:rPr>
        <w:t>The University</w:t>
      </w:r>
      <w:r w:rsidRPr="00F82D3C">
        <w:rPr>
          <w:sz w:val="16"/>
        </w:rPr>
        <w:t xml:space="preserve">, </w:t>
      </w:r>
      <w:r w:rsidRPr="007A68EE">
        <w:rPr>
          <w:rStyle w:val="StyleUnderline"/>
        </w:rPr>
        <w:t xml:space="preserve">by totalizing itself and perfecting its critiques, has spontaneously generated its own antithesis. Some </w:t>
      </w:r>
      <w:proofErr w:type="gramStart"/>
      <w:r w:rsidRPr="007A68EE">
        <w:rPr>
          <w:rStyle w:val="StyleUnderline"/>
        </w:rPr>
        <w:t>element</w:t>
      </w:r>
      <w:proofErr w:type="gramEnd"/>
      <w:r w:rsidRPr="007A68EE">
        <w:rPr>
          <w:rStyle w:val="StyleUnderline"/>
        </w:rPr>
        <w:t xml:space="preserve"> of sociality refuses to stay within the discourse of the social</w:t>
      </w:r>
      <w:r w:rsidRPr="00F82D3C">
        <w:rPr>
          <w:sz w:val="16"/>
        </w:rPr>
        <w:t xml:space="preserve">, the dead; </w:t>
      </w:r>
      <w:r w:rsidRPr="007A68EE">
        <w:rPr>
          <w:rStyle w:val="StyleUnderline"/>
        </w:rPr>
        <w:t>it becomes undead,</w:t>
      </w:r>
      <w:r w:rsidRPr="00F82D3C">
        <w:rPr>
          <w:sz w:val="16"/>
        </w:rPr>
        <w:t xml:space="preserve"> radically potent. According to Steven </w:t>
      </w:r>
      <w:proofErr w:type="spellStart"/>
      <w:r w:rsidRPr="00F82D3C">
        <w:rPr>
          <w:sz w:val="16"/>
        </w:rPr>
        <w:t>Shaviro’s</w:t>
      </w:r>
      <w:proofErr w:type="spellEnd"/>
      <w:r w:rsidRPr="00F82D3C">
        <w:rPr>
          <w:sz w:val="16"/>
        </w:rPr>
        <w:t xml:space="preserve"> The Cinematic Body, “</w:t>
      </w:r>
      <w:r w:rsidRPr="007A68EE">
        <w:rPr>
          <w:rStyle w:val="StyleUnderline"/>
        </w:rPr>
        <w:t>zombies mark the dead end or zero degree of capitalism’s logic of endless consumption and ever expanding accumulation, precisely because they embody this logic so literally and to such excess</w:t>
      </w:r>
      <w:r w:rsidRPr="00F82D3C">
        <w:rPr>
          <w:sz w:val="16"/>
        </w:rPr>
        <w:t xml:space="preserve">.”[46] In that sense, they are almost identical to the mass, the silent majorities that Baudrillard describe as the ideal form of resistance to the social: “they know that </w:t>
      </w:r>
      <w:r w:rsidRPr="00E51483">
        <w:rPr>
          <w:rStyle w:val="StyleUnderline"/>
          <w:highlight w:val="green"/>
        </w:rPr>
        <w:t>there is no liberation</w:t>
      </w:r>
      <w:r w:rsidRPr="007A68EE">
        <w:rPr>
          <w:rStyle w:val="StyleUnderline"/>
        </w:rPr>
        <w:t xml:space="preserve">, and </w:t>
      </w:r>
      <w:r w:rsidRPr="00E51483">
        <w:rPr>
          <w:rStyle w:val="StyleUnderline"/>
          <w:highlight w:val="green"/>
        </w:rPr>
        <w:t xml:space="preserve">that a system is abolished only by pushing it into </w:t>
      </w:r>
      <w:proofErr w:type="spellStart"/>
      <w:r w:rsidRPr="00E51483">
        <w:rPr>
          <w:rStyle w:val="StyleUnderline"/>
          <w:highlight w:val="green"/>
        </w:rPr>
        <w:t>hyperlogic</w:t>
      </w:r>
      <w:proofErr w:type="spellEnd"/>
      <w:r w:rsidRPr="00F82D3C">
        <w:rPr>
          <w:sz w:val="16"/>
        </w:rPr>
        <w:t xml:space="preserve">, by forcing it into excessive practice which is equivalent to a brutal amortization.”[47] </w:t>
      </w:r>
      <w:r w:rsidRPr="00E51483">
        <w:rPr>
          <w:rStyle w:val="StyleUnderline"/>
          <w:highlight w:val="green"/>
        </w:rPr>
        <w:t>Zombies do not constitute a threat at first</w:t>
      </w:r>
      <w:r w:rsidRPr="00F82D3C">
        <w:rPr>
          <w:sz w:val="16"/>
        </w:rPr>
        <w:t xml:space="preserve">, </w:t>
      </w:r>
      <w:r w:rsidRPr="00E51483">
        <w:rPr>
          <w:rStyle w:val="StyleUnderline"/>
          <w:highlight w:val="green"/>
        </w:rPr>
        <w:t>they shamble about their environments</w:t>
      </w:r>
      <w:r w:rsidRPr="00F82D3C">
        <w:rPr>
          <w:sz w:val="16"/>
        </w:rPr>
        <w:t xml:space="preserve"> in an almost comic manner and are easily dispatched by a shotgun blast to the face. Similarly, </w:t>
      </w:r>
      <w:r w:rsidRPr="00E51483">
        <w:rPr>
          <w:rStyle w:val="StyleUnderline"/>
          <w:highlight w:val="green"/>
        </w:rPr>
        <w:t>students emerge</w:t>
      </w:r>
      <w:r w:rsidRPr="007A68EE">
        <w:rPr>
          <w:rStyle w:val="StyleUnderline"/>
        </w:rPr>
        <w:t xml:space="preserve"> from the university in which they have been buried</w:t>
      </w:r>
      <w:r w:rsidRPr="00F82D3C">
        <w:rPr>
          <w:sz w:val="16"/>
        </w:rPr>
        <w:t xml:space="preserve">, </w:t>
      </w:r>
      <w:r w:rsidRPr="00E51483">
        <w:rPr>
          <w:rStyle w:val="StyleUnderline"/>
          <w:highlight w:val="green"/>
        </w:rPr>
        <w:t>engaging in</w:t>
      </w:r>
      <w:r w:rsidRPr="00F82D3C">
        <w:rPr>
          <w:sz w:val="16"/>
        </w:rPr>
        <w:t xml:space="preserve"> random acts of symbolic </w:t>
      </w:r>
      <w:proofErr w:type="spellStart"/>
      <w:r w:rsidRPr="00E51483">
        <w:rPr>
          <w:rStyle w:val="StyleUnderline"/>
          <w:highlight w:val="green"/>
        </w:rPr>
        <w:t>hyperconsumption</w:t>
      </w:r>
      <w:proofErr w:type="spellEnd"/>
      <w:r w:rsidRPr="007A68EE">
        <w:rPr>
          <w:rStyle w:val="StyleUnderline"/>
        </w:rPr>
        <w:t xml:space="preserve"> and overproduction</w:t>
      </w:r>
      <w:r w:rsidRPr="00F82D3C">
        <w:rPr>
          <w:sz w:val="16"/>
        </w:rPr>
        <w:t>; perhaps an overly enthusiastic usage of a classroom or cafeteria here and there, or a particularly moving piece of theatrical composition that is easily suppressed. “</w:t>
      </w:r>
      <w:r w:rsidRPr="007A68EE">
        <w:rPr>
          <w:rStyle w:val="StyleUnderline"/>
        </w:rPr>
        <w:t xml:space="preserve">Disaster is consumed as cheesy </w:t>
      </w:r>
      <w:r w:rsidRPr="0020004E">
        <w:rPr>
          <w:rStyle w:val="StyleUnderline"/>
        </w:rPr>
        <w:t>spectacle, complete with incompetent reporting, useless information bulletins, and inane attempts at commentary</w:t>
      </w:r>
      <w:proofErr w:type="gramStart"/>
      <w:r w:rsidRPr="00F82D3C">
        <w:rPr>
          <w:sz w:val="16"/>
        </w:rPr>
        <w:t>:”[</w:t>
      </w:r>
      <w:proofErr w:type="gramEnd"/>
      <w:r w:rsidRPr="00F82D3C">
        <w:rPr>
          <w:sz w:val="16"/>
        </w:rPr>
        <w:t xml:space="preserve">48] </w:t>
      </w:r>
      <w:proofErr w:type="spellStart"/>
      <w:r w:rsidRPr="00F82D3C">
        <w:rPr>
          <w:sz w:val="16"/>
        </w:rPr>
        <w:t>Shaviro</w:t>
      </w:r>
      <w:proofErr w:type="spellEnd"/>
      <w:r w:rsidRPr="00F82D3C">
        <w:rPr>
          <w:sz w:val="16"/>
        </w:rPr>
        <w:t xml:space="preserve"> is talking about Night of the Living Dead, but he might as well be referring to the press coverage of the first California occupations. Other students respond with horror to the encroachment of dissidents: “</w:t>
      </w:r>
      <w:r w:rsidRPr="0020004E">
        <w:rPr>
          <w:rStyle w:val="StyleUnderline"/>
        </w:rPr>
        <w:t>the living characters are concerned less about the prospect of being killed than they are about being swept away by mimesis – of returning to existence, after death, transformed into zombies themselves</w:t>
      </w:r>
      <w:r w:rsidRPr="00F82D3C">
        <w:rPr>
          <w:sz w:val="16"/>
        </w:rPr>
        <w:t xml:space="preserve">.”[49] </w:t>
      </w:r>
      <w:r w:rsidRPr="0020004E">
        <w:rPr>
          <w:rStyle w:val="StyleUnderline"/>
        </w:rPr>
        <w:t xml:space="preserve">Liberal </w:t>
      </w:r>
      <w:r w:rsidRPr="00E51483">
        <w:rPr>
          <w:rStyle w:val="StyleUnderline"/>
          <w:highlight w:val="green"/>
        </w:rPr>
        <w:t>student activists</w:t>
      </w:r>
      <w:r w:rsidRPr="0020004E">
        <w:rPr>
          <w:rStyle w:val="StyleUnderline"/>
        </w:rPr>
        <w:t xml:space="preserve"> fear the incursions the most, as they are in many ways the most invested in the fate of the contemporary university</w:t>
      </w:r>
      <w:r w:rsidRPr="00F82D3C">
        <w:rPr>
          <w:sz w:val="16"/>
        </w:rPr>
        <w:t xml:space="preserve">; in many ways their role is similar to that of the survivalists in Night of the Living Dead, or the military officers in Day. Beyond Zombie Politics claims that defenders of the UC system are promoting a “Zombie Politics”; yet this is difficult to fathom. For </w:t>
      </w:r>
      <w:r w:rsidRPr="0020004E">
        <w:rPr>
          <w:rStyle w:val="StyleUnderline"/>
        </w:rPr>
        <w:t xml:space="preserve">they </w:t>
      </w:r>
      <w:r w:rsidRPr="00E51483">
        <w:rPr>
          <w:rStyle w:val="StyleUnderline"/>
          <w:highlight w:val="green"/>
        </w:rPr>
        <w:t>are insistent on saving the University</w:t>
      </w:r>
      <w:r w:rsidRPr="00F82D3C">
        <w:rPr>
          <w:sz w:val="16"/>
        </w:rPr>
        <w:t xml:space="preserve">, on staying ‘alive’, </w:t>
      </w:r>
      <w:r w:rsidRPr="00E51483">
        <w:rPr>
          <w:rStyle w:val="StyleUnderline"/>
          <w:highlight w:val="green"/>
        </w:rPr>
        <w:t>even when their</w:t>
      </w:r>
      <w:r w:rsidRPr="0020004E">
        <w:rPr>
          <w:rStyle w:val="StyleUnderline"/>
        </w:rPr>
        <w:t xml:space="preserve"> version of </w:t>
      </w:r>
      <w:r w:rsidRPr="00E51483">
        <w:rPr>
          <w:rStyle w:val="StyleUnderline"/>
          <w:highlight w:val="green"/>
        </w:rPr>
        <w:t>life has been stripped of all that makes life worth living</w:t>
      </w:r>
      <w:r w:rsidRPr="00F82D3C">
        <w:rPr>
          <w:sz w:val="16"/>
        </w:rPr>
        <w:t xml:space="preserve">, </w:t>
      </w:r>
      <w:r w:rsidRPr="0020004E">
        <w:rPr>
          <w:rStyle w:val="StyleUnderline"/>
        </w:rPr>
        <w:t>when it is as good as social death</w:t>
      </w:r>
      <w:r w:rsidRPr="00F82D3C">
        <w:rPr>
          <w:sz w:val="16"/>
        </w:rPr>
        <w:t xml:space="preserve">. </w:t>
      </w:r>
      <w:proofErr w:type="spellStart"/>
      <w:r w:rsidRPr="00F82D3C">
        <w:rPr>
          <w:sz w:val="16"/>
        </w:rPr>
        <w:t>Shaviro</w:t>
      </w:r>
      <w:proofErr w:type="spellEnd"/>
      <w:r w:rsidRPr="00F82D3C">
        <w:rPr>
          <w:sz w:val="16"/>
        </w:rPr>
        <w:t xml:space="preserve"> notes that in many scenes in zombie films, our conceptions of protagonist and antagonist are reversed; in many scenes, human survivors act so repugnantly that we celebrate their infection or demise.[50] In reality, “</w:t>
      </w:r>
      <w:r w:rsidRPr="0020004E">
        <w:rPr>
          <w:rStyle w:val="StyleUnderline"/>
        </w:rPr>
        <w:t>Zombie Politics are something to be championed, because they are the politics of a multitude, an inclusive mass of political subjects, seeking to consume brains</w:t>
      </w:r>
      <w:r w:rsidRPr="00F82D3C">
        <w:rPr>
          <w:sz w:val="16"/>
        </w:rPr>
        <w:t xml:space="preserve">. Yet </w:t>
      </w:r>
      <w:r w:rsidRPr="0020004E">
        <w:rPr>
          <w:rStyle w:val="StyleUnderline"/>
        </w:rPr>
        <w:t>brains must be seen as a metaphor for what Marx calls</w:t>
      </w:r>
      <w:r w:rsidRPr="00F82D3C">
        <w:rPr>
          <w:sz w:val="16"/>
        </w:rPr>
        <w:t xml:space="preserve"> “</w:t>
      </w:r>
      <w:r w:rsidRPr="0020004E">
        <w:rPr>
          <w:rStyle w:val="StyleUnderline"/>
        </w:rPr>
        <w:t>the General Intellect</w:t>
      </w:r>
      <w:r w:rsidRPr="00F82D3C">
        <w:rPr>
          <w:sz w:val="16"/>
        </w:rPr>
        <w:t>”; in his Fragment on Machines, he describes it as “the power of knowledge, objectified</w:t>
      </w:r>
      <w:proofErr w:type="gramStart"/>
      <w:r w:rsidRPr="00F82D3C">
        <w:rPr>
          <w:sz w:val="16"/>
        </w:rPr>
        <w:t>.”[</w:t>
      </w:r>
      <w:proofErr w:type="gramEnd"/>
      <w:r w:rsidRPr="00F82D3C">
        <w:rPr>
          <w:sz w:val="16"/>
        </w:rPr>
        <w:t xml:space="preserve">51] </w:t>
      </w:r>
      <w:r w:rsidRPr="0020004E">
        <w:rPr>
          <w:rStyle w:val="StyleUnderline"/>
        </w:rPr>
        <w:t>Students and faculty</w:t>
      </w:r>
      <w:r w:rsidRPr="00F82D3C">
        <w:rPr>
          <w:sz w:val="16"/>
        </w:rPr>
        <w:t xml:space="preserve"> have been </w:t>
      </w:r>
      <w:r w:rsidRPr="0020004E">
        <w:rPr>
          <w:rStyle w:val="StyleUnderline"/>
        </w:rPr>
        <w:t>alienated from their labor</w:t>
      </w:r>
      <w:r w:rsidRPr="00F82D3C">
        <w:rPr>
          <w:sz w:val="16"/>
        </w:rPr>
        <w:t xml:space="preserve">, and, angry and zombie-like, they </w:t>
      </w:r>
      <w:r w:rsidRPr="0020004E">
        <w:rPr>
          <w:rStyle w:val="StyleUnderline"/>
        </w:rPr>
        <w:t>seek to destroy the means of their alienation</w:t>
      </w:r>
      <w:r w:rsidRPr="00F82D3C">
        <w:rPr>
          <w:sz w:val="16"/>
        </w:rPr>
        <w:t xml:space="preserve">. Yet, for </w:t>
      </w:r>
      <w:proofErr w:type="spellStart"/>
      <w:r w:rsidRPr="00F82D3C">
        <w:rPr>
          <w:sz w:val="16"/>
        </w:rPr>
        <w:t>Shaviro</w:t>
      </w:r>
      <w:proofErr w:type="spellEnd"/>
      <w:r w:rsidRPr="00F82D3C">
        <w:rPr>
          <w:sz w:val="16"/>
        </w:rPr>
        <w:t xml:space="preserve">, “the hardest thing to acknowledge is that </w:t>
      </w:r>
      <w:r w:rsidRPr="00CC24B3">
        <w:rPr>
          <w:rStyle w:val="StyleUnderline"/>
          <w:highlight w:val="green"/>
        </w:rPr>
        <w:t>the living dead</w:t>
      </w:r>
      <w:r w:rsidRPr="0020004E">
        <w:rPr>
          <w:rStyle w:val="StyleUnderline"/>
        </w:rPr>
        <w:t xml:space="preserve"> are not radically Other so much as they serve to </w:t>
      </w:r>
      <w:r w:rsidRPr="00CC24B3">
        <w:rPr>
          <w:rStyle w:val="StyleUnderline"/>
          <w:highlight w:val="green"/>
        </w:rPr>
        <w:t>awaken a passion for otherness and</w:t>
      </w:r>
      <w:r w:rsidRPr="0020004E">
        <w:rPr>
          <w:rStyle w:val="StyleUnderline"/>
        </w:rPr>
        <w:t xml:space="preserve"> for </w:t>
      </w:r>
      <w:r w:rsidRPr="00CC24B3">
        <w:rPr>
          <w:rStyle w:val="StyleUnderline"/>
          <w:highlight w:val="green"/>
        </w:rPr>
        <w:t>vertiginous disidentification that is already latent</w:t>
      </w:r>
      <w:r w:rsidRPr="00F82D3C">
        <w:rPr>
          <w:sz w:val="16"/>
        </w:rPr>
        <w:t xml:space="preserve"> within our own selves</w:t>
      </w:r>
      <w:proofErr w:type="gramStart"/>
      <w:r w:rsidRPr="00F82D3C">
        <w:rPr>
          <w:sz w:val="16"/>
        </w:rPr>
        <w:t>.”[</w:t>
      </w:r>
      <w:proofErr w:type="gramEnd"/>
      <w:r w:rsidRPr="00F82D3C">
        <w:rPr>
          <w:sz w:val="16"/>
        </w:rPr>
        <w:t xml:space="preserve">52] In other words, </w:t>
      </w:r>
      <w:r w:rsidRPr="0020004E">
        <w:rPr>
          <w:rStyle w:val="StyleUnderline"/>
        </w:rPr>
        <w:t>we have a widespread problem with aspiring to be this other, this powerless mass</w:t>
      </w:r>
      <w:r w:rsidRPr="00F82D3C">
        <w:rPr>
          <w:sz w:val="16"/>
        </w:rPr>
        <w:t xml:space="preserve">. </w:t>
      </w:r>
      <w:r w:rsidRPr="0020004E">
        <w:rPr>
          <w:rStyle w:val="StyleUnderline"/>
        </w:rPr>
        <w:t xml:space="preserve">We seek a clear </w:t>
      </w:r>
      <w:proofErr w:type="gramStart"/>
      <w:r w:rsidRPr="0020004E">
        <w:rPr>
          <w:rStyle w:val="StyleUnderline"/>
        </w:rPr>
        <w:t>protagonist</w:t>
      </w:r>
      <w:r w:rsidRPr="00F82D3C">
        <w:rPr>
          <w:sz w:val="16"/>
        </w:rPr>
        <w:t>,</w:t>
      </w:r>
      <w:proofErr w:type="gramEnd"/>
      <w:r w:rsidRPr="00F82D3C">
        <w:rPr>
          <w:sz w:val="16"/>
        </w:rPr>
        <w:t xml:space="preserve"> </w:t>
      </w:r>
      <w:r w:rsidRPr="0020004E">
        <w:rPr>
          <w:rStyle w:val="StyleUnderline"/>
        </w:rPr>
        <w:t>we cannot avoid associating with those we perceive as ‘still alive’</w:t>
      </w:r>
      <w:r w:rsidRPr="00F82D3C">
        <w:rPr>
          <w:sz w:val="16"/>
        </w:rPr>
        <w:t>. Yet for Baudrillard, this constitutes a fundamental flaw: "</w:t>
      </w:r>
      <w:r w:rsidRPr="0020004E">
        <w:rPr>
          <w:rStyle w:val="StyleUnderline"/>
        </w:rPr>
        <w:t>at the very core of the 'rationality' of our culture</w:t>
      </w:r>
      <w:r w:rsidRPr="00F82D3C">
        <w:rPr>
          <w:sz w:val="16"/>
        </w:rPr>
        <w:t xml:space="preserve">, however, </w:t>
      </w:r>
      <w:r w:rsidRPr="0020004E">
        <w:rPr>
          <w:rStyle w:val="StyleUnderline"/>
        </w:rPr>
        <w:t>is an exclusion that precedes every other</w:t>
      </w:r>
      <w:r w:rsidRPr="00F82D3C">
        <w:rPr>
          <w:sz w:val="16"/>
        </w:rPr>
        <w:t xml:space="preserve">, more radical than the exclusion of madmen, children or inferior races, an exclusion preceding all these and serving as their model: </w:t>
      </w:r>
      <w:r w:rsidRPr="0020004E">
        <w:rPr>
          <w:rStyle w:val="StyleUnderline"/>
        </w:rPr>
        <w:t>the exclusion of the dead and of death</w:t>
      </w:r>
      <w:r w:rsidRPr="00F82D3C">
        <w:rPr>
          <w:sz w:val="16"/>
        </w:rPr>
        <w:t xml:space="preserve">."[53] In Forget Foucault, we learn the sad reality about biopower: that </w:t>
      </w:r>
      <w:r w:rsidRPr="0020004E">
        <w:rPr>
          <w:rStyle w:val="StyleUnderline"/>
        </w:rPr>
        <w:t>power itself is fundamentally based on the separation and alienation of death from the reality of our existence</w:t>
      </w:r>
      <w:r w:rsidRPr="00F82D3C">
        <w:rPr>
          <w:sz w:val="16"/>
        </w:rPr>
        <w:t xml:space="preserve">. If we are to continue to use this conception, we risk failing to see that </w:t>
      </w:r>
      <w:r w:rsidRPr="00CC24B3">
        <w:rPr>
          <w:rStyle w:val="StyleUnderline"/>
          <w:highlight w:val="green"/>
        </w:rPr>
        <w:t>our</w:t>
      </w:r>
      <w:r w:rsidRPr="0020004E">
        <w:rPr>
          <w:rStyle w:val="StyleUnderline"/>
        </w:rPr>
        <w:t xml:space="preserve"> very </w:t>
      </w:r>
      <w:r w:rsidRPr="00CC24B3">
        <w:rPr>
          <w:rStyle w:val="StyleUnderline"/>
          <w:highlight w:val="green"/>
        </w:rPr>
        <w:t>lives have been turned into a mechanism for</w:t>
      </w:r>
      <w:r w:rsidRPr="0020004E">
        <w:rPr>
          <w:rStyle w:val="StyleUnderline"/>
        </w:rPr>
        <w:t xml:space="preserve"> perpetuation of </w:t>
      </w:r>
      <w:r w:rsidRPr="00CC24B3">
        <w:rPr>
          <w:rStyle w:val="StyleUnderline"/>
          <w:highlight w:val="green"/>
        </w:rPr>
        <w:t>social death</w:t>
      </w:r>
      <w:r w:rsidRPr="00F82D3C">
        <w:rPr>
          <w:sz w:val="16"/>
        </w:rPr>
        <w:t xml:space="preserve">: </w:t>
      </w:r>
      <w:r w:rsidRPr="0020004E">
        <w:rPr>
          <w:rStyle w:val="StyleUnderline"/>
        </w:rPr>
        <w:t>the banal simulation of existence</w:t>
      </w:r>
      <w:r w:rsidRPr="00F82D3C">
        <w:rPr>
          <w:sz w:val="16"/>
        </w:rPr>
        <w:t xml:space="preserve">. Whereas socialized death is a starting point for Foucault, in Baudrillard and in recent actions from California, we see a return to a reevaluation of society and of </w:t>
      </w:r>
      <w:proofErr w:type="gramStart"/>
      <w:r w:rsidRPr="00F82D3C">
        <w:rPr>
          <w:sz w:val="16"/>
        </w:rPr>
        <w:t>death;</w:t>
      </w:r>
      <w:proofErr w:type="gramEnd"/>
      <w:r w:rsidRPr="00F82D3C">
        <w:rPr>
          <w:sz w:val="16"/>
        </w:rPr>
        <w:t xml:space="preserve"> a possible return to zombie politics. Baudrillard distinguishes himself as a connoisseur of graffiti; in Forget Foucault, he quotes a piece that said “</w:t>
      </w:r>
      <w:r w:rsidRPr="0020004E">
        <w:rPr>
          <w:rStyle w:val="StyleUnderline"/>
        </w:rPr>
        <w:t>When Jesus arose from the dead</w:t>
      </w:r>
      <w:r w:rsidRPr="00F82D3C">
        <w:rPr>
          <w:sz w:val="16"/>
        </w:rPr>
        <w:t xml:space="preserve">, </w:t>
      </w:r>
      <w:r w:rsidRPr="0020004E">
        <w:rPr>
          <w:rStyle w:val="StyleUnderline"/>
        </w:rPr>
        <w:t>he became a zombie</w:t>
      </w:r>
      <w:proofErr w:type="gramStart"/>
      <w:r w:rsidRPr="00F82D3C">
        <w:rPr>
          <w:sz w:val="16"/>
        </w:rPr>
        <w:t>.”[</w:t>
      </w:r>
      <w:proofErr w:type="gramEnd"/>
      <w:r w:rsidRPr="00F82D3C">
        <w:rPr>
          <w:sz w:val="16"/>
        </w:rPr>
        <w:t xml:space="preserve">54] </w:t>
      </w:r>
      <w:r w:rsidRPr="0020004E">
        <w:rPr>
          <w:rStyle w:val="StyleUnderline"/>
        </w:rPr>
        <w:t>Perhaps the reevaluation of zombie politics will serve as the messianic shift that blasts open the gates of hell</w:t>
      </w:r>
      <w:r w:rsidRPr="00F82D3C">
        <w:rPr>
          <w:sz w:val="16"/>
        </w:rPr>
        <w:t>, the cemetery-university. According to the Berkeley kids, “</w:t>
      </w:r>
      <w:r w:rsidRPr="0020004E">
        <w:rPr>
          <w:rStyle w:val="StyleUnderline"/>
        </w:rPr>
        <w:t>when we move without return to their tired meaning, to their tired configurations of the material, we are engaging in war.</w:t>
      </w:r>
      <w:r w:rsidRPr="00F82D3C">
        <w:rPr>
          <w:sz w:val="16"/>
        </w:rPr>
        <w:t>”[55] Baudrillard’s words about semiotic insurrectionaries might suffice: "</w:t>
      </w:r>
      <w:r w:rsidRPr="00CC24B3">
        <w:rPr>
          <w:rStyle w:val="StyleUnderline"/>
          <w:highlight w:val="green"/>
        </w:rPr>
        <w:t>They</w:t>
      </w:r>
      <w:r w:rsidRPr="009759B4">
        <w:rPr>
          <w:rStyle w:val="StyleUnderline"/>
        </w:rPr>
        <w:t xml:space="preserve"> blasted their way out</w:t>
      </w:r>
      <w:r w:rsidRPr="00F82D3C">
        <w:rPr>
          <w:sz w:val="16"/>
        </w:rPr>
        <w:t xml:space="preserve"> however, </w:t>
      </w:r>
      <w:r w:rsidRPr="009759B4">
        <w:rPr>
          <w:rStyle w:val="StyleUnderline"/>
        </w:rPr>
        <w:t xml:space="preserve">so as to </w:t>
      </w:r>
      <w:r w:rsidRPr="00CC24B3">
        <w:rPr>
          <w:rStyle w:val="StyleUnderline"/>
          <w:highlight w:val="green"/>
        </w:rPr>
        <w:t>burst into reality like a scream</w:t>
      </w:r>
      <w:r w:rsidRPr="00F82D3C">
        <w:rPr>
          <w:sz w:val="16"/>
        </w:rPr>
        <w:t xml:space="preserve">, an interjection, </w:t>
      </w:r>
      <w:r w:rsidRPr="00CC24B3">
        <w:rPr>
          <w:rStyle w:val="StyleUnderline"/>
          <w:highlight w:val="green"/>
        </w:rPr>
        <w:t>an anti-discourse</w:t>
      </w:r>
      <w:r w:rsidRPr="00F82D3C">
        <w:rPr>
          <w:sz w:val="16"/>
        </w:rPr>
        <w:t xml:space="preserve">, as the waste of all </w:t>
      </w:r>
      <w:proofErr w:type="spellStart"/>
      <w:r w:rsidRPr="00F82D3C">
        <w:rPr>
          <w:sz w:val="16"/>
        </w:rPr>
        <w:t>syntatic</w:t>
      </w:r>
      <w:proofErr w:type="spellEnd"/>
      <w:r w:rsidRPr="00F82D3C">
        <w:rPr>
          <w:sz w:val="16"/>
        </w:rPr>
        <w:t xml:space="preserve">, poetic and political development, as </w:t>
      </w:r>
      <w:r w:rsidRPr="00CC24B3">
        <w:rPr>
          <w:rStyle w:val="StyleUnderline"/>
          <w:highlight w:val="green"/>
        </w:rPr>
        <w:t>the smallest radical element that cannot be caught by</w:t>
      </w:r>
      <w:r w:rsidRPr="009759B4">
        <w:rPr>
          <w:rStyle w:val="StyleUnderline"/>
        </w:rPr>
        <w:t xml:space="preserve"> any </w:t>
      </w:r>
      <w:r w:rsidRPr="00CC24B3">
        <w:rPr>
          <w:rStyle w:val="StyleUnderline"/>
          <w:highlight w:val="green"/>
        </w:rPr>
        <w:t>organized discourse</w:t>
      </w:r>
      <w:r w:rsidRPr="009759B4">
        <w:rPr>
          <w:rStyle w:val="StyleUnderline"/>
        </w:rPr>
        <w:t>. Invincible due to their own poverty, they resist every interpretation and every connotation, no longer denoting anyone or anything."[56]</w:t>
      </w:r>
    </w:p>
    <w:p w14:paraId="519CB934" w14:textId="77777777" w:rsidR="00CF3EE6" w:rsidRDefault="00CF3EE6" w:rsidP="00CF3EE6">
      <w:pPr>
        <w:rPr>
          <w:rStyle w:val="StyleUnderline"/>
        </w:rPr>
      </w:pPr>
    </w:p>
    <w:p w14:paraId="0479CEDA" w14:textId="77777777" w:rsidR="00CF3EE6" w:rsidRDefault="00CF3EE6" w:rsidP="00CF3EE6">
      <w:pPr>
        <w:pStyle w:val="Heading4"/>
      </w:pPr>
      <w:r>
        <w:t xml:space="preserve">This system causes global implosive violence as a method for creating meaning for its own existence by destroying all </w:t>
      </w:r>
      <w:proofErr w:type="spellStart"/>
      <w:r>
        <w:t>mysterity</w:t>
      </w:r>
      <w:proofErr w:type="spellEnd"/>
      <w:r>
        <w:t xml:space="preserve"> in the world and rendering it intelligible.</w:t>
      </w:r>
    </w:p>
    <w:p w14:paraId="50012768" w14:textId="77777777" w:rsidR="00CF3EE6" w:rsidRDefault="00CF3EE6" w:rsidP="00CF3EE6">
      <w:proofErr w:type="spellStart"/>
      <w:r w:rsidRPr="00BD46D2">
        <w:rPr>
          <w:b/>
          <w:bCs/>
          <w:sz w:val="26"/>
          <w:szCs w:val="26"/>
        </w:rPr>
        <w:t>Art</w:t>
      </w:r>
      <w:r>
        <w:rPr>
          <w:b/>
          <w:bCs/>
          <w:sz w:val="26"/>
          <w:szCs w:val="26"/>
        </w:rPr>
        <w:t>r</w:t>
      </w:r>
      <w:r w:rsidRPr="00BD46D2">
        <w:rPr>
          <w:b/>
          <w:bCs/>
          <w:sz w:val="26"/>
          <w:szCs w:val="26"/>
        </w:rPr>
        <w:t>ip</w:t>
      </w:r>
      <w:proofErr w:type="spellEnd"/>
      <w:r w:rsidRPr="00BD46D2">
        <w:rPr>
          <w:b/>
          <w:bCs/>
          <w:sz w:val="26"/>
          <w:szCs w:val="26"/>
        </w:rPr>
        <w:t xml:space="preserve"> and </w:t>
      </w:r>
      <w:proofErr w:type="spellStart"/>
      <w:r w:rsidRPr="00BD46D2">
        <w:rPr>
          <w:b/>
          <w:bCs/>
          <w:sz w:val="26"/>
          <w:szCs w:val="26"/>
        </w:rPr>
        <w:t>Debrix</w:t>
      </w:r>
      <w:proofErr w:type="spellEnd"/>
      <w:r w:rsidRPr="00BD46D2">
        <w:rPr>
          <w:b/>
          <w:bCs/>
          <w:sz w:val="26"/>
          <w:szCs w:val="26"/>
        </w:rPr>
        <w:t xml:space="preserve"> 14</w:t>
      </w:r>
      <w:r>
        <w:t xml:space="preserve"> [</w:t>
      </w:r>
      <w:proofErr w:type="spellStart"/>
      <w:r w:rsidRPr="00BD46D2">
        <w:t>Artrip</w:t>
      </w:r>
      <w:proofErr w:type="spellEnd"/>
      <w:r w:rsidRPr="00BD46D2">
        <w:t xml:space="preserve">, Ryan Edward and François </w:t>
      </w:r>
      <w:proofErr w:type="spellStart"/>
      <w:r w:rsidRPr="00BD46D2">
        <w:t>Debrix</w:t>
      </w:r>
      <w:proofErr w:type="spellEnd"/>
      <w:r w:rsidRPr="00BD46D2">
        <w:t>. “The Digital Fog of War: Baudrillard and the Violence of Representation.” (2014)</w:t>
      </w:r>
      <w:r>
        <w:t>]</w:t>
      </w:r>
    </w:p>
    <w:p w14:paraId="5751B30C" w14:textId="77777777" w:rsidR="00CF3EE6" w:rsidRDefault="00CF3EE6" w:rsidP="00CF3EE6">
      <w:pPr>
        <w:rPr>
          <w:sz w:val="16"/>
        </w:rPr>
      </w:pPr>
      <w:r w:rsidRPr="0087539E">
        <w:rPr>
          <w:rStyle w:val="StyleUnderline"/>
        </w:rPr>
        <w:t>It is in this always operative tendency of rendered appearances to yield meaning</w:t>
      </w:r>
      <w:r w:rsidRPr="00B82AD4">
        <w:rPr>
          <w:sz w:val="16"/>
        </w:rPr>
        <w:t xml:space="preserve"> (even if their meaning is to be information-worthy), </w:t>
      </w:r>
      <w:r w:rsidRPr="0087539E">
        <w:rPr>
          <w:rStyle w:val="StyleUnderline"/>
        </w:rPr>
        <w:t>not in the image or event itself, that we situate the conditions of possibility and reproducibility for the ever-thickening representational fog and for the violence/virulence of images, or better yet, of appearances</w:t>
      </w:r>
      <w:r w:rsidRPr="00B82AD4">
        <w:rPr>
          <w:sz w:val="16"/>
        </w:rPr>
        <w:t xml:space="preserve">. </w:t>
      </w:r>
      <w:r w:rsidRPr="0087539E">
        <w:rPr>
          <w:rStyle w:val="StyleUnderline"/>
        </w:rPr>
        <w:t>To make war or</w:t>
      </w:r>
      <w:proofErr w:type="gramStart"/>
      <w:r w:rsidRPr="00B82AD4">
        <w:rPr>
          <w:sz w:val="16"/>
        </w:rPr>
        <w:t xml:space="preserve">, as the case may be, </w:t>
      </w:r>
      <w:r w:rsidRPr="0087539E">
        <w:rPr>
          <w:rStyle w:val="StyleUnderline"/>
        </w:rPr>
        <w:t>the</w:t>
      </w:r>
      <w:proofErr w:type="gramEnd"/>
      <w:r w:rsidRPr="0087539E">
        <w:rPr>
          <w:rStyle w:val="StyleUnderline"/>
        </w:rPr>
        <w:t xml:space="preserve"> terror event mean something</w:t>
      </w:r>
      <w:r w:rsidRPr="00B82AD4">
        <w:rPr>
          <w:sz w:val="16"/>
        </w:rPr>
        <w:t>—even in some of the most immediate reactions often designed to evoke injustice or, indeed, incomprehension—</w:t>
      </w:r>
      <w:r w:rsidRPr="0087539E">
        <w:rPr>
          <w:rStyle w:val="StyleUnderline"/>
        </w:rPr>
        <w:t>is the generative point of violence</w:t>
      </w:r>
      <w:r w:rsidRPr="00B82AD4">
        <w:rPr>
          <w:sz w:val="16"/>
        </w:rPr>
        <w:t xml:space="preserve">, </w:t>
      </w:r>
      <w:r w:rsidRPr="0087539E">
        <w:rPr>
          <w:rStyle w:val="StyleUnderline"/>
        </w:rPr>
        <w:t>the source of representation as a virulent/virtual code</w:t>
      </w:r>
      <w:r w:rsidRPr="00B82AD4">
        <w:rPr>
          <w:sz w:val="16"/>
        </w:rPr>
        <w:t xml:space="preserve"> and mode of signification. Baudrillard writes, “</w:t>
      </w:r>
      <w:r w:rsidRPr="0087539E">
        <w:rPr>
          <w:rStyle w:val="StyleUnderline"/>
        </w:rPr>
        <w:t>E</w:t>
      </w:r>
      <w:r w:rsidRPr="00B82AD4">
        <w:rPr>
          <w:rStyle w:val="StyleUnderline"/>
          <w:highlight w:val="green"/>
        </w:rPr>
        <w:t>verywhere one seeks to produce meaning</w:t>
      </w:r>
      <w:r w:rsidRPr="0087539E">
        <w:rPr>
          <w:rStyle w:val="StyleUnderline"/>
        </w:rPr>
        <w:t xml:space="preserve">, </w:t>
      </w:r>
      <w:r w:rsidRPr="00B82AD4">
        <w:rPr>
          <w:rStyle w:val="StyleUnderline"/>
          <w:highlight w:val="green"/>
        </w:rPr>
        <w:t>to make the world signify</w:t>
      </w:r>
      <w:r w:rsidRPr="0087539E">
        <w:rPr>
          <w:rStyle w:val="StyleUnderline"/>
        </w:rPr>
        <w:t xml:space="preserve">, </w:t>
      </w:r>
      <w:r w:rsidRPr="00B82AD4">
        <w:rPr>
          <w:rStyle w:val="StyleUnderline"/>
          <w:highlight w:val="green"/>
        </w:rPr>
        <w:t>to render it visible</w:t>
      </w:r>
      <w:r w:rsidRPr="00B82AD4">
        <w:rPr>
          <w:sz w:val="16"/>
        </w:rPr>
        <w:t>.” He adds, “</w:t>
      </w:r>
      <w:r w:rsidRPr="00B82AD4">
        <w:rPr>
          <w:rStyle w:val="StyleUnderline"/>
          <w:highlight w:val="green"/>
        </w:rPr>
        <w:t>We are not</w:t>
      </w:r>
      <w:r w:rsidRPr="00B82AD4">
        <w:rPr>
          <w:sz w:val="16"/>
        </w:rPr>
        <w:t xml:space="preserve">, however, </w:t>
      </w:r>
      <w:r w:rsidRPr="00B82AD4">
        <w:rPr>
          <w:rStyle w:val="StyleUnderline"/>
          <w:highlight w:val="green"/>
        </w:rPr>
        <w:t>in danger of lacking meaning</w:t>
      </w:r>
      <w:r w:rsidRPr="00B82AD4">
        <w:rPr>
          <w:sz w:val="16"/>
        </w:rPr>
        <w:t xml:space="preserve">; […] </w:t>
      </w:r>
      <w:r w:rsidRPr="00B82AD4">
        <w:rPr>
          <w:rStyle w:val="StyleUnderline"/>
          <w:highlight w:val="green"/>
        </w:rPr>
        <w:t xml:space="preserve">we are gorged with </w:t>
      </w:r>
      <w:proofErr w:type="gramStart"/>
      <w:r w:rsidRPr="00B82AD4">
        <w:rPr>
          <w:rStyle w:val="StyleUnderline"/>
          <w:highlight w:val="green"/>
        </w:rPr>
        <w:t>meaning</w:t>
      </w:r>
      <w:proofErr w:type="gramEnd"/>
      <w:r w:rsidRPr="00B82AD4">
        <w:rPr>
          <w:rStyle w:val="StyleUnderline"/>
          <w:highlight w:val="green"/>
        </w:rPr>
        <w:t xml:space="preserve"> and it is killing us</w:t>
      </w:r>
      <w:r w:rsidRPr="00B82AD4">
        <w:rPr>
          <w:sz w:val="16"/>
        </w:rPr>
        <w:t xml:space="preserve">” (Baudrillard, 1988: 63). Indeed, </w:t>
      </w:r>
      <w:r w:rsidRPr="00B82AD4">
        <w:rPr>
          <w:rStyle w:val="StyleUnderline"/>
          <w:highlight w:val="green"/>
        </w:rPr>
        <w:t>the Western world</w:t>
      </w:r>
      <w:r w:rsidRPr="00B82AD4">
        <w:rPr>
          <w:sz w:val="16"/>
        </w:rPr>
        <w:t xml:space="preserve">—increasingly, the global—has </w:t>
      </w:r>
      <w:r w:rsidRPr="00B82AD4">
        <w:rPr>
          <w:rStyle w:val="StyleUnderline"/>
          <w:highlight w:val="green"/>
        </w:rPr>
        <w:t>found itself with a proliferation of meanings</w:t>
      </w:r>
      <w:r w:rsidRPr="00B82AD4">
        <w:rPr>
          <w:sz w:val="16"/>
        </w:rPr>
        <w:t xml:space="preserve"> and significations in the late 20th and early 21st centuries. It is as if the so-called </w:t>
      </w:r>
      <w:r w:rsidRPr="0087539E">
        <w:rPr>
          <w:rStyle w:val="StyleUnderline"/>
        </w:rPr>
        <w:t>crisis of nihilism</w:t>
      </w:r>
      <w:r w:rsidRPr="00B82AD4">
        <w:rPr>
          <w:sz w:val="16"/>
        </w:rPr>
        <w:t xml:space="preserve"> (thought to be characteristic of much critique and philosophical suspicion throughout the 20th century) </w:t>
      </w:r>
      <w:proofErr w:type="gramStart"/>
      <w:r w:rsidRPr="00B82AD4">
        <w:rPr>
          <w:sz w:val="16"/>
        </w:rPr>
        <w:t>later on</w:t>
      </w:r>
      <w:proofErr w:type="gramEnd"/>
      <w:r w:rsidRPr="00B82AD4">
        <w:rPr>
          <w:sz w:val="16"/>
        </w:rPr>
        <w:t xml:space="preserve"> </w:t>
      </w:r>
      <w:r w:rsidRPr="0087539E">
        <w:rPr>
          <w:rStyle w:val="StyleUnderline"/>
        </w:rPr>
        <w:t>produced something of the opposite order</w:t>
      </w:r>
      <w:r w:rsidRPr="00B82AD4">
        <w:rPr>
          <w:sz w:val="16"/>
        </w:rPr>
        <w:t xml:space="preserve">. </w:t>
      </w:r>
      <w:r w:rsidRPr="0087539E">
        <w:rPr>
          <w:rStyle w:val="StyleUnderline"/>
        </w:rPr>
        <w:t>The mass violence of the 20th century inaugurated</w:t>
      </w:r>
      <w:r w:rsidRPr="00B82AD4">
        <w:rPr>
          <w:sz w:val="16"/>
        </w:rPr>
        <w:t xml:space="preserve"> not a complete void of despair or meaninglessness, but instead </w:t>
      </w:r>
      <w:r w:rsidRPr="0087539E">
        <w:rPr>
          <w:rStyle w:val="StyleUnderline"/>
        </w:rPr>
        <w:t>a flood of meaning</w:t>
      </w:r>
      <w:r w:rsidRPr="00B82AD4">
        <w:rPr>
          <w:sz w:val="16"/>
        </w:rPr>
        <w:t xml:space="preserve">, if not an overproduction of it. </w:t>
      </w:r>
      <w:r w:rsidRPr="001B717A">
        <w:rPr>
          <w:rStyle w:val="StyleUnderline"/>
        </w:rPr>
        <w:t>Baudrillard refers to this frantic explosion of meanin</w:t>
      </w:r>
      <w:r w:rsidRPr="00B82AD4">
        <w:rPr>
          <w:sz w:val="16"/>
        </w:rPr>
        <w:t xml:space="preserve">g/signification </w:t>
      </w:r>
      <w:r w:rsidRPr="001B717A">
        <w:rPr>
          <w:rStyle w:val="StyleUnderline"/>
        </w:rPr>
        <w:t>as “</w:t>
      </w:r>
      <w:r w:rsidRPr="00B8688F">
        <w:rPr>
          <w:rStyle w:val="StyleUnderline"/>
          <w:highlight w:val="green"/>
        </w:rPr>
        <w:t>a panic-stricken production of the real and the referential</w:t>
      </w:r>
      <w:r w:rsidRPr="001B717A">
        <w:rPr>
          <w:rStyle w:val="StyleUnderline"/>
        </w:rPr>
        <w:t xml:space="preserve">, </w:t>
      </w:r>
      <w:r w:rsidRPr="00B8688F">
        <w:rPr>
          <w:rStyle w:val="StyleUnderline"/>
          <w:highlight w:val="green"/>
        </w:rPr>
        <w:t>above and parallel to the panic of material production</w:t>
      </w:r>
      <w:r w:rsidRPr="00B82AD4">
        <w:rPr>
          <w:sz w:val="16"/>
        </w:rPr>
        <w:t xml:space="preserve"> […]” (Baudrillard, 1983: 7). Here, </w:t>
      </w:r>
      <w:r w:rsidRPr="001B717A">
        <w:rPr>
          <w:rStyle w:val="StyleUnderline"/>
        </w:rPr>
        <w:t xml:space="preserve">Baudrillard describes </w:t>
      </w:r>
      <w:r w:rsidRPr="00B8688F">
        <w:rPr>
          <w:rStyle w:val="StyleUnderline"/>
          <w:highlight w:val="green"/>
        </w:rPr>
        <w:t>a mode of production</w:t>
      </w:r>
      <w:r w:rsidRPr="001B717A">
        <w:rPr>
          <w:rStyle w:val="StyleUnderline"/>
        </w:rPr>
        <w:t xml:space="preserve"> of a different kind</w:t>
      </w:r>
      <w:r w:rsidRPr="00B82AD4">
        <w:rPr>
          <w:sz w:val="16"/>
        </w:rPr>
        <w:t xml:space="preserve">, </w:t>
      </w:r>
      <w:r w:rsidRPr="00B8688F">
        <w:rPr>
          <w:rStyle w:val="StyleUnderline"/>
          <w:highlight w:val="green"/>
        </w:rPr>
        <w:t>not motivated by class</w:t>
      </w:r>
      <w:r w:rsidRPr="001B717A">
        <w:rPr>
          <w:rStyle w:val="StyleUnderline"/>
        </w:rPr>
        <w:t xml:space="preserve"> interests </w:t>
      </w:r>
      <w:r w:rsidRPr="00B8688F">
        <w:rPr>
          <w:rStyle w:val="StyleUnderline"/>
          <w:highlight w:val="green"/>
        </w:rPr>
        <w:t>or exploitation</w:t>
      </w:r>
      <w:r w:rsidRPr="001B717A">
        <w:rPr>
          <w:rStyle w:val="StyleUnderline"/>
        </w:rPr>
        <w:t xml:space="preserve"> of value</w:t>
      </w:r>
      <w:r w:rsidRPr="00B82AD4">
        <w:rPr>
          <w:sz w:val="16"/>
        </w:rPr>
        <w:t xml:space="preserve">, </w:t>
      </w:r>
      <w:r w:rsidRPr="00B8688F">
        <w:rPr>
          <w:rStyle w:val="StyleUnderline"/>
          <w:highlight w:val="green"/>
        </w:rPr>
        <w:t>but by an automated</w:t>
      </w:r>
      <w:r w:rsidRPr="00B82AD4">
        <w:rPr>
          <w:sz w:val="16"/>
        </w:rPr>
        <w:t xml:space="preserve">, perhaps viral, </w:t>
      </w:r>
      <w:r w:rsidRPr="00B8688F">
        <w:rPr>
          <w:rStyle w:val="StyleUnderline"/>
          <w:highlight w:val="green"/>
        </w:rPr>
        <w:t>abreaction to the empty core</w:t>
      </w:r>
      <w:r w:rsidRPr="001B717A">
        <w:rPr>
          <w:rStyle w:val="StyleUnderline"/>
        </w:rPr>
        <w:t xml:space="preserve"> or disenchantment of things and the world</w:t>
      </w:r>
      <w:r w:rsidRPr="00B82AD4">
        <w:rPr>
          <w:sz w:val="16"/>
        </w:rPr>
        <w:t xml:space="preserve">: that is to say, </w:t>
      </w:r>
      <w:r w:rsidRPr="001B717A">
        <w:rPr>
          <w:rStyle w:val="StyleUnderline"/>
        </w:rPr>
        <w:t>the degree to which things seem to lack a singular center of gravity</w:t>
      </w:r>
      <w:r w:rsidRPr="00B82AD4">
        <w:rPr>
          <w:sz w:val="16"/>
        </w:rPr>
        <w:t xml:space="preserve"> or have lost a justifiable reference to the real world, and yet each thing that “matters” is also an attempt to get at reality as a question of accumulation (of meaning), circulation (of signs), and filling up of all interstitial spaces of communication and value. </w:t>
      </w:r>
      <w:proofErr w:type="gramStart"/>
      <w:r w:rsidRPr="00B8688F">
        <w:rPr>
          <w:rStyle w:val="StyleUnderline"/>
          <w:highlight w:val="green"/>
        </w:rPr>
        <w:t>The</w:t>
      </w:r>
      <w:r w:rsidRPr="001B717A">
        <w:rPr>
          <w:rStyle w:val="StyleUnderline"/>
        </w:rPr>
        <w:t xml:space="preserve"> end </w:t>
      </w:r>
      <w:r w:rsidRPr="00B8688F">
        <w:rPr>
          <w:rStyle w:val="StyleUnderline"/>
          <w:highlight w:val="green"/>
        </w:rPr>
        <w:t>result</w:t>
      </w:r>
      <w:proofErr w:type="gramEnd"/>
      <w:r w:rsidRPr="00B8688F">
        <w:rPr>
          <w:rStyle w:val="StyleUnderline"/>
          <w:highlight w:val="green"/>
        </w:rPr>
        <w:t xml:space="preserve"> is an over-abundance of signs</w:t>
      </w:r>
      <w:r w:rsidRPr="001B717A">
        <w:rPr>
          <w:rStyle w:val="StyleUnderline"/>
        </w:rPr>
        <w:t xml:space="preserve"> and images of reality</w:t>
      </w:r>
      <w:r w:rsidRPr="00B82AD4">
        <w:rPr>
          <w:sz w:val="16"/>
        </w:rPr>
        <w:t xml:space="preserve">, </w:t>
      </w:r>
      <w:r w:rsidRPr="001B717A">
        <w:rPr>
          <w:rStyle w:val="StyleUnderline"/>
        </w:rPr>
        <w:t xml:space="preserve">something </w:t>
      </w:r>
      <w:r w:rsidRPr="00B8688F">
        <w:rPr>
          <w:rStyle w:val="StyleUnderline"/>
          <w:highlight w:val="green"/>
        </w:rPr>
        <w:t>that culminates in</w:t>
      </w:r>
      <w:r w:rsidRPr="001B717A">
        <w:rPr>
          <w:rStyle w:val="StyleUnderline"/>
        </w:rPr>
        <w:t xml:space="preserve"> what Baudrillard calls </w:t>
      </w:r>
      <w:r w:rsidRPr="00B8688F">
        <w:rPr>
          <w:rStyle w:val="StyleUnderline"/>
          <w:highlight w:val="green"/>
        </w:rPr>
        <w:t>hyperreality</w:t>
      </w:r>
      <w:r w:rsidRPr="00B82AD4">
        <w:rPr>
          <w:sz w:val="16"/>
        </w:rPr>
        <w:t>—</w:t>
      </w:r>
      <w:r w:rsidRPr="001B717A">
        <w:rPr>
          <w:rStyle w:val="StyleUnderline"/>
        </w:rPr>
        <w:t>things appear more real than reality itself</w:t>
      </w:r>
      <w:r w:rsidRPr="00B82AD4">
        <w:rPr>
          <w:sz w:val="16"/>
        </w:rPr>
        <w:t xml:space="preserve">. </w:t>
      </w:r>
      <w:r w:rsidRPr="00B8688F">
        <w:rPr>
          <w:rStyle w:val="StyleUnderline"/>
          <w:highlight w:val="green"/>
        </w:rPr>
        <w:t>The story that needs to be told is thus</w:t>
      </w:r>
      <w:r w:rsidRPr="001B717A">
        <w:rPr>
          <w:rStyle w:val="StyleUnderline"/>
        </w:rPr>
        <w:t xml:space="preserve"> not </w:t>
      </w:r>
      <w:r w:rsidRPr="00B8688F">
        <w:rPr>
          <w:rStyle w:val="StyleUnderline"/>
          <w:highlight w:val="green"/>
        </w:rPr>
        <w:t>about</w:t>
      </w:r>
      <w:r w:rsidRPr="001B717A">
        <w:rPr>
          <w:rStyle w:val="StyleUnderline"/>
        </w:rPr>
        <w:t xml:space="preserve"> the</w:t>
      </w:r>
      <w:r w:rsidRPr="00B82AD4">
        <w:rPr>
          <w:sz w:val="16"/>
        </w:rPr>
        <w:t xml:space="preserve"> undoubtedly deplorable “</w:t>
      </w:r>
      <w:r w:rsidRPr="001B717A">
        <w:rPr>
          <w:rStyle w:val="StyleUnderline"/>
        </w:rPr>
        <w:t>truth</w:t>
      </w:r>
      <w:r w:rsidRPr="00B82AD4">
        <w:rPr>
          <w:sz w:val="16"/>
        </w:rPr>
        <w:t xml:space="preserve">” or fact </w:t>
      </w:r>
      <w:r w:rsidRPr="001B717A">
        <w:rPr>
          <w:rStyle w:val="StyleUnderline"/>
        </w:rPr>
        <w:t>of</w:t>
      </w:r>
      <w:r w:rsidRPr="00B82AD4">
        <w:rPr>
          <w:sz w:val="16"/>
        </w:rPr>
        <w:t xml:space="preserve"> explosive and warlike </w:t>
      </w:r>
      <w:r w:rsidRPr="001B717A">
        <w:rPr>
          <w:rStyle w:val="StyleUnderline"/>
        </w:rPr>
        <w:t>violence</w:t>
      </w:r>
      <w:r w:rsidRPr="00B82AD4">
        <w:rPr>
          <w:sz w:val="16"/>
        </w:rPr>
        <w:t xml:space="preserve">, </w:t>
      </w:r>
      <w:r w:rsidRPr="001B717A">
        <w:rPr>
          <w:rStyle w:val="StyleUnderline"/>
        </w:rPr>
        <w:t>but about a violence of another sort</w:t>
      </w:r>
      <w:r w:rsidRPr="00B82AD4">
        <w:rPr>
          <w:sz w:val="16"/>
        </w:rPr>
        <w:t xml:space="preserve">. In the radical digital transparency of the global scene, </w:t>
      </w:r>
      <w:r w:rsidRPr="001B717A">
        <w:rPr>
          <w:rStyle w:val="StyleUnderline"/>
        </w:rPr>
        <w:t>we</w:t>
      </w:r>
      <w:r w:rsidRPr="00B82AD4">
        <w:rPr>
          <w:sz w:val="16"/>
        </w:rPr>
        <w:t xml:space="preserve"> (members of the demos) </w:t>
      </w:r>
      <w:r w:rsidRPr="001B717A">
        <w:rPr>
          <w:rStyle w:val="StyleUnderline"/>
        </w:rPr>
        <w:t>often have full</w:t>
      </w:r>
      <w:r w:rsidRPr="00B82AD4">
        <w:rPr>
          <w:sz w:val="16"/>
        </w:rPr>
        <w:t xml:space="preserve"> or direct </w:t>
      </w:r>
      <w:r w:rsidRPr="001B717A">
        <w:rPr>
          <w:rStyle w:val="StyleUnderline"/>
        </w:rPr>
        <w:t>exposure to explosivity</w:t>
      </w:r>
      <w:r w:rsidRPr="00B82AD4">
        <w:rPr>
          <w:sz w:val="16"/>
        </w:rPr>
        <w:t xml:space="preserve">, as we saw above with the image of terror. But </w:t>
      </w:r>
      <w:r w:rsidRPr="001B717A">
        <w:rPr>
          <w:rStyle w:val="StyleUnderline"/>
        </w:rPr>
        <w:t xml:space="preserve">what still needs to be thought and problematized is </w:t>
      </w:r>
      <w:proofErr w:type="spellStart"/>
      <w:r w:rsidRPr="00B82AD4">
        <w:rPr>
          <w:sz w:val="16"/>
        </w:rPr>
        <w:t>implosivity</w:t>
      </w:r>
      <w:proofErr w:type="spellEnd"/>
      <w:r w:rsidRPr="00B82AD4">
        <w:rPr>
          <w:sz w:val="16"/>
        </w:rPr>
        <w:t xml:space="preserve"> or what may be called </w:t>
      </w:r>
      <w:r w:rsidRPr="00B8688F">
        <w:rPr>
          <w:rStyle w:val="StyleUnderline"/>
          <w:highlight w:val="green"/>
        </w:rPr>
        <w:t>implosive violence</w:t>
      </w:r>
      <w:r w:rsidRPr="00B82AD4">
        <w:rPr>
          <w:sz w:val="16"/>
        </w:rPr>
        <w:t xml:space="preserve">. </w:t>
      </w:r>
      <w:r w:rsidRPr="00B8688F">
        <w:rPr>
          <w:rStyle w:val="StyleUnderline"/>
        </w:rPr>
        <w:t>Implosive violence is a violence for which we do not</w:t>
      </w:r>
      <w:r w:rsidRPr="00B8688F">
        <w:rPr>
          <w:sz w:val="16"/>
        </w:rPr>
        <w:t>,</w:t>
      </w:r>
      <w:r w:rsidRPr="00B82AD4">
        <w:rPr>
          <w:sz w:val="16"/>
        </w:rPr>
        <w:t xml:space="preserve"> and perhaps will never, </w:t>
      </w:r>
      <w:r w:rsidRPr="00B8688F">
        <w:rPr>
          <w:rStyle w:val="StyleUnderline"/>
        </w:rPr>
        <w:t>have much of a language</w:t>
      </w:r>
      <w:r w:rsidRPr="00B82AD4">
        <w:rPr>
          <w:sz w:val="16"/>
        </w:rPr>
        <w:t xml:space="preserve"> (</w:t>
      </w:r>
      <w:proofErr w:type="spellStart"/>
      <w:r w:rsidRPr="00B82AD4">
        <w:rPr>
          <w:sz w:val="16"/>
        </w:rPr>
        <w:t>Rancière</w:t>
      </w:r>
      <w:proofErr w:type="spellEnd"/>
      <w:r w:rsidRPr="00B82AD4">
        <w:rPr>
          <w:sz w:val="16"/>
        </w:rPr>
        <w:t xml:space="preserve">, 2007: 123). Although, not having a language for it or, rather, as we saw above, seeking to find a language to talk about it and, perhaps, to make sense of it is still sought after. </w:t>
      </w:r>
      <w:r w:rsidRPr="001B717A">
        <w:rPr>
          <w:rStyle w:val="StyleUnderline"/>
        </w:rPr>
        <w:t>This is</w:t>
      </w:r>
      <w:r w:rsidRPr="00B82AD4">
        <w:rPr>
          <w:sz w:val="16"/>
        </w:rPr>
        <w:t xml:space="preserve">, perhaps, </w:t>
      </w:r>
      <w:r w:rsidRPr="001B717A">
        <w:rPr>
          <w:rStyle w:val="StyleUnderline"/>
        </w:rPr>
        <w:t>what digital pictures o</w:t>
      </w:r>
      <w:r w:rsidRPr="00B82AD4">
        <w:rPr>
          <w:sz w:val="16"/>
        </w:rPr>
        <w:t xml:space="preserve">f war/terror </w:t>
      </w:r>
      <w:r w:rsidRPr="001B717A">
        <w:rPr>
          <w:rStyle w:val="StyleUnderline"/>
        </w:rPr>
        <w:t>violence seek to capture or want to force through</w:t>
      </w:r>
      <w:r w:rsidRPr="00B82AD4">
        <w:rPr>
          <w:sz w:val="16"/>
        </w:rPr>
        <w:t xml:space="preserve">. </w:t>
      </w:r>
      <w:r w:rsidRPr="00B8688F">
        <w:rPr>
          <w:rStyle w:val="StyleUnderline"/>
          <w:highlight w:val="green"/>
        </w:rPr>
        <w:t>Implosive violence</w:t>
      </w:r>
      <w:r w:rsidRPr="00B82AD4">
        <w:rPr>
          <w:sz w:val="16"/>
        </w:rPr>
        <w:t xml:space="preserve">, </w:t>
      </w:r>
      <w:r w:rsidRPr="001B717A">
        <w:rPr>
          <w:rStyle w:val="StyleUnderline"/>
        </w:rPr>
        <w:t>often digitally rendered</w:t>
      </w:r>
      <w:r w:rsidRPr="00B82AD4">
        <w:rPr>
          <w:sz w:val="16"/>
        </w:rPr>
        <w:t xml:space="preserve"> these days, </w:t>
      </w:r>
      <w:r w:rsidRPr="001B717A">
        <w:rPr>
          <w:rStyle w:val="StyleUnderline"/>
        </w:rPr>
        <w:t>is in close contact with media technologies and representational devices</w:t>
      </w:r>
      <w:r w:rsidRPr="00B82AD4">
        <w:rPr>
          <w:sz w:val="16"/>
        </w:rPr>
        <w:t xml:space="preserve"> and techniques because </w:t>
      </w:r>
      <w:r w:rsidRPr="001B717A">
        <w:rPr>
          <w:rStyle w:val="StyleUnderline"/>
        </w:rPr>
        <w:t xml:space="preserve">it </w:t>
      </w:r>
      <w:r w:rsidRPr="00B8688F">
        <w:rPr>
          <w:rStyle w:val="StyleUnderline"/>
          <w:highlight w:val="green"/>
        </w:rPr>
        <w:t>seeks representation and meaning</w:t>
      </w:r>
      <w:r w:rsidRPr="00B82AD4">
        <w:rPr>
          <w:sz w:val="16"/>
        </w:rPr>
        <w:t xml:space="preserve">. </w:t>
      </w:r>
      <w:proofErr w:type="gramStart"/>
      <w:r w:rsidRPr="00B82AD4">
        <w:rPr>
          <w:sz w:val="16"/>
        </w:rPr>
        <w:t>This is why</w:t>
      </w:r>
      <w:proofErr w:type="gramEnd"/>
      <w:r w:rsidRPr="00B82AD4">
        <w:rPr>
          <w:sz w:val="16"/>
        </w:rPr>
        <w:t xml:space="preserve"> </w:t>
      </w:r>
      <w:r w:rsidRPr="001B717A">
        <w:rPr>
          <w:rStyle w:val="StyleUnderline"/>
        </w:rPr>
        <w:t xml:space="preserve">implosive violence </w:t>
      </w:r>
      <w:r w:rsidRPr="00B8688F">
        <w:rPr>
          <w:rStyle w:val="StyleUnderline"/>
          <w:highlight w:val="green"/>
        </w:rPr>
        <w:t>insists on calling in wars</w:t>
      </w:r>
      <w:r w:rsidRPr="00B82AD4">
        <w:rPr>
          <w:sz w:val="16"/>
        </w:rPr>
        <w:t xml:space="preserve"> (against terror, for example) </w:t>
      </w:r>
      <w:r w:rsidRPr="00B8688F">
        <w:rPr>
          <w:rStyle w:val="StyleUnderline"/>
          <w:highlight w:val="green"/>
        </w:rPr>
        <w:t>and</w:t>
      </w:r>
      <w:r w:rsidRPr="001B717A">
        <w:rPr>
          <w:rStyle w:val="StyleUnderline"/>
        </w:rPr>
        <w:t xml:space="preserve"> on </w:t>
      </w:r>
      <w:r w:rsidRPr="00B8688F">
        <w:rPr>
          <w:rStyle w:val="StyleUnderline"/>
          <w:highlight w:val="green"/>
        </w:rPr>
        <w:t>mobilizing war machines</w:t>
      </w:r>
      <w:r w:rsidRPr="00B82AD4">
        <w:rPr>
          <w:sz w:val="16"/>
        </w:rPr>
        <w:t xml:space="preserve"> (against terrorist others, against vague enemy figures), but wars and war machines that no longer have—to the extent that they ever had—a clearly identifiable object and subject, or a clear mission/purpose. As such, this </w:t>
      </w:r>
      <w:r w:rsidRPr="00B8688F">
        <w:rPr>
          <w:rStyle w:val="StyleUnderline"/>
          <w:highlight w:val="green"/>
        </w:rPr>
        <w:t xml:space="preserve">implosive </w:t>
      </w:r>
      <w:proofErr w:type="gramStart"/>
      <w:r w:rsidRPr="00B8688F">
        <w:rPr>
          <w:rStyle w:val="StyleUnderline"/>
          <w:highlight w:val="green"/>
        </w:rPr>
        <w:t>violence</w:t>
      </w:r>
      <w:proofErr w:type="gramEnd"/>
      <w:r w:rsidRPr="00B82AD4">
        <w:rPr>
          <w:rStyle w:val="StyleUnderline"/>
        </w:rPr>
        <w:t xml:space="preserve"> and its wars</w:t>
      </w:r>
      <w:r w:rsidRPr="00B82AD4">
        <w:rPr>
          <w:sz w:val="16"/>
        </w:rPr>
        <w:t xml:space="preserve"> (the new Western/global way of war, perhaps) </w:t>
      </w:r>
      <w:r w:rsidRPr="00B8688F">
        <w:rPr>
          <w:rStyle w:val="StyleUnderline"/>
          <w:highlight w:val="green"/>
        </w:rPr>
        <w:t>must remain uncertain</w:t>
      </w:r>
      <w:r w:rsidRPr="00B82AD4">
        <w:rPr>
          <w:rStyle w:val="StyleUnderline"/>
        </w:rPr>
        <w:t>, unclear, foggy</w:t>
      </w:r>
      <w:r w:rsidRPr="00B82AD4">
        <w:rPr>
          <w:sz w:val="16"/>
        </w:rPr>
        <w:t xml:space="preserve">, inwardly driven, representational, </w:t>
      </w:r>
      <w:r w:rsidRPr="00B8688F">
        <w:rPr>
          <w:rStyle w:val="StyleUnderline"/>
          <w:highlight w:val="green"/>
        </w:rPr>
        <w:t>and</w:t>
      </w:r>
      <w:r w:rsidRPr="00B82AD4">
        <w:rPr>
          <w:rStyle w:val="StyleUnderline"/>
        </w:rPr>
        <w:t xml:space="preserve"> indeed </w:t>
      </w:r>
      <w:r w:rsidRPr="00B8688F">
        <w:rPr>
          <w:rStyle w:val="StyleUnderline"/>
          <w:highlight w:val="green"/>
        </w:rPr>
        <w:t>virulent</w:t>
      </w:r>
      <w:r w:rsidRPr="00B82AD4">
        <w:rPr>
          <w:sz w:val="16"/>
        </w:rPr>
        <w:t xml:space="preserve">. </w:t>
      </w:r>
      <w:r w:rsidRPr="00B82AD4">
        <w:rPr>
          <w:rStyle w:val="StyleUnderline"/>
        </w:rPr>
        <w:t>They must</w:t>
      </w:r>
      <w:r w:rsidRPr="00B82AD4">
        <w:rPr>
          <w:sz w:val="16"/>
        </w:rPr>
        <w:t xml:space="preserve"> </w:t>
      </w:r>
      <w:r w:rsidRPr="00B82AD4">
        <w:rPr>
          <w:rStyle w:val="StyleUnderline"/>
        </w:rPr>
        <w:t>remain uncertain and confused even as they are digitally operative</w:t>
      </w:r>
      <w:r w:rsidRPr="00B82AD4">
        <w:rPr>
          <w:sz w:val="16"/>
        </w:rPr>
        <w:t xml:space="preserve"> and desperately capture events/images to give the impression that meanings/significations can and will be found. Yet, as we saw above, </w:t>
      </w:r>
      <w:r w:rsidRPr="00B8688F">
        <w:rPr>
          <w:rStyle w:val="StyleUnderline"/>
          <w:highlight w:val="green"/>
        </w:rPr>
        <w:t>it is not meanings</w:t>
      </w:r>
      <w:r w:rsidRPr="00B82AD4">
        <w:rPr>
          <w:sz w:val="16"/>
        </w:rPr>
        <w:t xml:space="preserve"> exactly </w:t>
      </w:r>
      <w:r w:rsidRPr="00B8688F">
        <w:rPr>
          <w:rStyle w:val="StyleUnderline"/>
          <w:highlight w:val="green"/>
        </w:rPr>
        <w:t>that must be found</w:t>
      </w:r>
      <w:r w:rsidRPr="00B82AD4">
        <w:rPr>
          <w:sz w:val="16"/>
        </w:rPr>
        <w:t xml:space="preserve">, </w:t>
      </w:r>
      <w:r w:rsidRPr="00B8688F">
        <w:rPr>
          <w:rStyle w:val="StyleUnderline"/>
          <w:highlight w:val="green"/>
        </w:rPr>
        <w:t>but information and</w:t>
      </w:r>
      <w:r w:rsidRPr="00B82AD4">
        <w:rPr>
          <w:sz w:val="16"/>
        </w:rPr>
        <w:t xml:space="preserve"> the endless guarantee of its immediate </w:t>
      </w:r>
      <w:r w:rsidRPr="00B8688F">
        <w:rPr>
          <w:rStyle w:val="StyleUnderline"/>
          <w:highlight w:val="green"/>
        </w:rPr>
        <w:t>circulation</w:t>
      </w:r>
      <w:r w:rsidRPr="00B82AD4">
        <w:rPr>
          <w:sz w:val="16"/>
        </w:rPr>
        <w:t xml:space="preserve">. As </w:t>
      </w:r>
      <w:r w:rsidRPr="00B8688F">
        <w:rPr>
          <w:rStyle w:val="StyleUnderline"/>
          <w:highlight w:val="green"/>
        </w:rPr>
        <w:t>info</w:t>
      </w:r>
      <w:r w:rsidRPr="00B82AD4">
        <w:rPr>
          <w:rStyle w:val="StyleUnderline"/>
        </w:rPr>
        <w:t xml:space="preserve">rmation </w:t>
      </w:r>
      <w:r w:rsidRPr="00B8688F">
        <w:rPr>
          <w:rStyle w:val="StyleUnderline"/>
          <w:highlight w:val="green"/>
        </w:rPr>
        <w:t>occupies the</w:t>
      </w:r>
      <w:r w:rsidRPr="00B82AD4">
        <w:rPr>
          <w:rStyle w:val="StyleUnderline"/>
        </w:rPr>
        <w:t xml:space="preserve"> empty </w:t>
      </w:r>
      <w:r w:rsidRPr="00B8688F">
        <w:rPr>
          <w:rStyle w:val="StyleUnderline"/>
          <w:highlight w:val="green"/>
        </w:rPr>
        <w:t>place of meaning</w:t>
      </w:r>
      <w:r w:rsidRPr="00B82AD4">
        <w:rPr>
          <w:sz w:val="16"/>
        </w:rPr>
        <w:t xml:space="preserve">, certainty, or truth, </w:t>
      </w:r>
      <w:r w:rsidRPr="00B8688F">
        <w:rPr>
          <w:rStyle w:val="StyleUnderline"/>
          <w:highlight w:val="green"/>
        </w:rPr>
        <w:t>images</w:t>
      </w:r>
      <w:r w:rsidRPr="00B82AD4">
        <w:rPr>
          <w:rStyle w:val="StyleUnderline"/>
        </w:rPr>
        <w:t xml:space="preserve"> must be </w:t>
      </w:r>
      <w:r w:rsidRPr="00B8688F">
        <w:rPr>
          <w:rStyle w:val="StyleUnderline"/>
          <w:highlight w:val="green"/>
        </w:rPr>
        <w:t>instantaneously turned into appearances that search for meanings</w:t>
      </w:r>
      <w:r w:rsidRPr="00B82AD4">
        <w:rPr>
          <w:rStyle w:val="StyleUnderline"/>
        </w:rPr>
        <w:t xml:space="preserve"> that will </w:t>
      </w:r>
      <w:r w:rsidRPr="00B8688F">
        <w:rPr>
          <w:rStyle w:val="StyleUnderline"/>
          <w:highlight w:val="green"/>
        </w:rPr>
        <w:t>never</w:t>
      </w:r>
      <w:r w:rsidRPr="00B82AD4">
        <w:rPr>
          <w:rStyle w:val="StyleUnderline"/>
        </w:rPr>
        <w:t xml:space="preserve"> be </w:t>
      </w:r>
      <w:r w:rsidRPr="00B8688F">
        <w:rPr>
          <w:rStyle w:val="StyleUnderline"/>
          <w:highlight w:val="green"/>
        </w:rPr>
        <w:t>discovered</w:t>
      </w:r>
      <w:r w:rsidRPr="00B82AD4">
        <w:rPr>
          <w:rStyle w:val="StyleUnderline"/>
        </w:rPr>
        <w:t xml:space="preserve"> because</w:t>
      </w:r>
      <w:r w:rsidRPr="00B82AD4">
        <w:rPr>
          <w:sz w:val="16"/>
        </w:rPr>
        <w:t xml:space="preserve">, instead, </w:t>
      </w:r>
      <w:r w:rsidRPr="00B82AD4">
        <w:rPr>
          <w:rStyle w:val="StyleUnderline"/>
        </w:rPr>
        <w:t>a proliferation of information-worthy facts and beliefs will take over</w:t>
      </w:r>
      <w:r w:rsidRPr="00B82AD4">
        <w:rPr>
          <w:sz w:val="16"/>
        </w:rPr>
        <w:t xml:space="preserve"> (perhaps this is what US fake pundit and comedian Stephen Colbert famously referred to as “truthiness”). Or, as Baudrillard puts it, “</w:t>
      </w:r>
      <w:r w:rsidRPr="00B82AD4">
        <w:rPr>
          <w:rStyle w:val="StyleUnderline"/>
        </w:rPr>
        <w:t xml:space="preserve">free from its former enemies, </w:t>
      </w:r>
      <w:r w:rsidRPr="00B8688F">
        <w:rPr>
          <w:rStyle w:val="StyleUnderline"/>
          <w:highlight w:val="green"/>
        </w:rPr>
        <w:t>humanity</w:t>
      </w:r>
      <w:r w:rsidRPr="00B82AD4">
        <w:rPr>
          <w:rStyle w:val="StyleUnderline"/>
        </w:rPr>
        <w:t xml:space="preserve"> now </w:t>
      </w:r>
      <w:r w:rsidRPr="00B8688F">
        <w:rPr>
          <w:rStyle w:val="StyleUnderline"/>
          <w:highlight w:val="green"/>
        </w:rPr>
        <w:t>has t</w:t>
      </w:r>
      <w:r w:rsidRPr="00B82AD4">
        <w:rPr>
          <w:rStyle w:val="StyleUnderline"/>
        </w:rPr>
        <w:t xml:space="preserve">o </w:t>
      </w:r>
      <w:r w:rsidRPr="00B8688F">
        <w:rPr>
          <w:rStyle w:val="StyleUnderline"/>
          <w:highlight w:val="green"/>
        </w:rPr>
        <w:t>create enemies from within</w:t>
      </w:r>
      <w:r w:rsidRPr="00B82AD4">
        <w:rPr>
          <w:rStyle w:val="StyleUnderline"/>
        </w:rPr>
        <w:t>, which in fact produces a wide variety of inhuman metastases</w:t>
      </w:r>
      <w:r w:rsidRPr="00B82AD4">
        <w:rPr>
          <w:sz w:val="16"/>
        </w:rPr>
        <w:t xml:space="preserve">” (Baudrillard, 2003). Thus, </w:t>
      </w:r>
      <w:r w:rsidRPr="00B82AD4">
        <w:rPr>
          <w:rStyle w:val="StyleUnderline"/>
        </w:rPr>
        <w:t xml:space="preserve">this </w:t>
      </w:r>
      <w:r w:rsidRPr="00B8688F">
        <w:rPr>
          <w:rStyle w:val="StyleUnderline"/>
          <w:highlight w:val="green"/>
        </w:rPr>
        <w:t>implosive violence</w:t>
      </w:r>
      <w:r w:rsidRPr="00B82AD4">
        <w:rPr>
          <w:rStyle w:val="StyleUnderline"/>
        </w:rPr>
        <w:t xml:space="preserve"> is </w:t>
      </w:r>
      <w:r w:rsidRPr="00B8688F">
        <w:rPr>
          <w:rStyle w:val="StyleUnderline"/>
          <w:highlight w:val="green"/>
        </w:rPr>
        <w:t>destined to be</w:t>
      </w:r>
      <w:r w:rsidRPr="00B82AD4">
        <w:rPr>
          <w:rStyle w:val="StyleUnderline"/>
        </w:rPr>
        <w:t xml:space="preserve"> a </w:t>
      </w:r>
      <w:r w:rsidRPr="00B8688F">
        <w:rPr>
          <w:rStyle w:val="StyleUnderline"/>
          <w:highlight w:val="green"/>
        </w:rPr>
        <w:t>global</w:t>
      </w:r>
      <w:r w:rsidRPr="00B82AD4">
        <w:rPr>
          <w:rStyle w:val="StyleUnderline"/>
        </w:rPr>
        <w:t xml:space="preserve"> violence </w:t>
      </w:r>
      <w:r w:rsidRPr="00B8688F">
        <w:rPr>
          <w:rStyle w:val="StyleUnderline"/>
          <w:highlight w:val="green"/>
        </w:rPr>
        <w:t>since it</w:t>
      </w:r>
      <w:r w:rsidRPr="00B82AD4">
        <w:rPr>
          <w:sz w:val="16"/>
        </w:rPr>
        <w:t xml:space="preserve"> "</w:t>
      </w:r>
      <w:r w:rsidRPr="00B8688F">
        <w:rPr>
          <w:sz w:val="16"/>
          <w:highlight w:val="green"/>
        </w:rPr>
        <w:t>i</w:t>
      </w:r>
      <w:r w:rsidRPr="00B8688F">
        <w:rPr>
          <w:rStyle w:val="StyleUnderline"/>
          <w:highlight w:val="green"/>
        </w:rPr>
        <w:t>s the product of a system that tracks down</w:t>
      </w:r>
      <w:r w:rsidRPr="00B82AD4">
        <w:rPr>
          <w:rStyle w:val="StyleUnderline"/>
        </w:rPr>
        <w:t xml:space="preserve"> any form of </w:t>
      </w:r>
      <w:r w:rsidRPr="00B8688F">
        <w:rPr>
          <w:rStyle w:val="StyleUnderline"/>
          <w:highlight w:val="green"/>
        </w:rPr>
        <w:t>negativity</w:t>
      </w:r>
      <w:r w:rsidRPr="00B82AD4">
        <w:rPr>
          <w:rStyle w:val="StyleUnderline"/>
        </w:rPr>
        <w:t xml:space="preserve"> and singularity, </w:t>
      </w:r>
      <w:r w:rsidRPr="00B8688F">
        <w:rPr>
          <w:rStyle w:val="StyleUnderline"/>
          <w:highlight w:val="green"/>
        </w:rPr>
        <w:t>including</w:t>
      </w:r>
      <w:r w:rsidRPr="00B82AD4">
        <w:rPr>
          <w:rStyle w:val="StyleUnderline"/>
        </w:rPr>
        <w:t xml:space="preserve"> of course </w:t>
      </w:r>
      <w:r w:rsidRPr="00B8688F">
        <w:rPr>
          <w:rStyle w:val="StyleUnderline"/>
          <w:highlight w:val="green"/>
        </w:rPr>
        <w:t>death</w:t>
      </w:r>
      <w:r w:rsidRPr="00B82AD4">
        <w:rPr>
          <w:rStyle w:val="StyleUnderline"/>
        </w:rPr>
        <w:t xml:space="preserve"> as the ultimate form of singularity</w:t>
      </w:r>
      <w:r w:rsidRPr="00B82AD4">
        <w:rPr>
          <w:sz w:val="16"/>
        </w:rPr>
        <w:t xml:space="preserve">. […] </w:t>
      </w:r>
      <w:r w:rsidRPr="00B82AD4">
        <w:rPr>
          <w:rStyle w:val="StyleUnderline"/>
        </w:rPr>
        <w:t>It is a violence</w:t>
      </w:r>
      <w:r w:rsidRPr="00B82AD4">
        <w:rPr>
          <w:sz w:val="16"/>
        </w:rPr>
        <w:t xml:space="preserve"> </w:t>
      </w:r>
      <w:r w:rsidRPr="00B82AD4">
        <w:rPr>
          <w:rStyle w:val="StyleUnderline"/>
        </w:rPr>
        <w:t>that</w:t>
      </w:r>
      <w:r w:rsidRPr="00B82AD4">
        <w:rPr>
          <w:sz w:val="16"/>
        </w:rPr>
        <w:t xml:space="preserve">, in a sense, </w:t>
      </w:r>
      <w:r w:rsidRPr="00B82AD4">
        <w:rPr>
          <w:rStyle w:val="StyleUnderline"/>
        </w:rPr>
        <w:t xml:space="preserve">puts an end to violence itself </w:t>
      </w:r>
      <w:r w:rsidRPr="00B82AD4">
        <w:rPr>
          <w:sz w:val="16"/>
        </w:rPr>
        <w:t xml:space="preserve">and strives to establish a world where anything related to the natural must disappear […] Better than a global violence, we should call it a global virulence. </w:t>
      </w:r>
      <w:r w:rsidRPr="00B82AD4">
        <w:rPr>
          <w:rStyle w:val="StyleUnderline"/>
        </w:rPr>
        <w:t>This</w:t>
      </w:r>
      <w:r w:rsidRPr="00B82AD4">
        <w:rPr>
          <w:sz w:val="16"/>
        </w:rPr>
        <w:t xml:space="preserve"> form of </w:t>
      </w:r>
      <w:r w:rsidRPr="00B82AD4">
        <w:rPr>
          <w:rStyle w:val="StyleUnderline"/>
        </w:rPr>
        <w:t>violence is</w:t>
      </w:r>
      <w:r w:rsidRPr="00B82AD4">
        <w:rPr>
          <w:sz w:val="16"/>
        </w:rPr>
        <w:t xml:space="preserve"> indeed </w:t>
      </w:r>
      <w:r w:rsidRPr="00B82AD4">
        <w:rPr>
          <w:rStyle w:val="StyleUnderline"/>
        </w:rPr>
        <w:t>viral</w:t>
      </w:r>
      <w:r w:rsidRPr="00B82AD4">
        <w:rPr>
          <w:sz w:val="16"/>
        </w:rPr>
        <w:t xml:space="preserve">. It moves by contagion, produces by chain reaction, and little by little it destroys our immune systems and our capacities to resist" (2003; our italics). In a way, </w:t>
      </w:r>
      <w:r w:rsidRPr="00B82AD4">
        <w:rPr>
          <w:rStyle w:val="StyleUnderline"/>
        </w:rPr>
        <w:t xml:space="preserve">this </w:t>
      </w:r>
      <w:r w:rsidRPr="00B8688F">
        <w:rPr>
          <w:rStyle w:val="StyleUnderline"/>
          <w:highlight w:val="green"/>
        </w:rPr>
        <w:t>global virulence</w:t>
      </w:r>
      <w:r w:rsidRPr="00B82AD4">
        <w:rPr>
          <w:rStyle w:val="StyleUnderline"/>
        </w:rPr>
        <w:t xml:space="preserve"> </w:t>
      </w:r>
      <w:r w:rsidRPr="00B8688F">
        <w:rPr>
          <w:rStyle w:val="StyleUnderline"/>
          <w:highlight w:val="green"/>
        </w:rPr>
        <w:t>is all-out</w:t>
      </w:r>
      <w:r w:rsidRPr="00B82AD4">
        <w:rPr>
          <w:rStyle w:val="StyleUnderline"/>
        </w:rPr>
        <w:t xml:space="preserve"> and everyday </w:t>
      </w:r>
      <w:r w:rsidRPr="00B8688F">
        <w:rPr>
          <w:rStyle w:val="StyleUnderline"/>
          <w:highlight w:val="green"/>
        </w:rPr>
        <w:t>war</w:t>
      </w:r>
      <w:r w:rsidRPr="00B82AD4">
        <w:rPr>
          <w:rStyle w:val="StyleUnderline"/>
        </w:rPr>
        <w:t xml:space="preserve"> itself</w:t>
      </w:r>
      <w:r w:rsidRPr="00B82AD4">
        <w:rPr>
          <w:sz w:val="16"/>
        </w:rPr>
        <w:t>. It is also the Global War on Terror, a war whose virulence and ever present (virtual, potential) violence mediatizes and hyper-realizes everyday life for a lot of human bodies in the West and beyond (is that not also something that the Boston Marathon bombing smart phone representations struggled to tell us?). For Baudrillard, this is how we should apprehend the mythos of globalization (since globalization is all about virulence).</w:t>
      </w:r>
    </w:p>
    <w:p w14:paraId="744EAD45" w14:textId="77777777" w:rsidR="00CF3EE6" w:rsidRDefault="00CF3EE6" w:rsidP="00CF3EE6">
      <w:pPr>
        <w:rPr>
          <w:sz w:val="16"/>
        </w:rPr>
      </w:pPr>
    </w:p>
    <w:p w14:paraId="095A2F13" w14:textId="77777777" w:rsidR="00CF3EE6" w:rsidRPr="00E94B2E" w:rsidRDefault="00CF3EE6" w:rsidP="00CF3EE6">
      <w:pPr>
        <w:pStyle w:val="Heading4"/>
      </w:pPr>
      <w:r w:rsidRPr="00E94B2E">
        <w:t xml:space="preserve">The political has lost the will for positive action. </w:t>
      </w:r>
      <w:r>
        <w:t>A society that maintains capitalist production is contingent upon subjects that are forced to labor under hyperreality – so we let the system collapse in on itself. All t</w:t>
      </w:r>
      <w:r w:rsidRPr="00E94B2E">
        <w:t>hat is left in the power of the masses is negation</w:t>
      </w:r>
      <w:r>
        <w:t xml:space="preserve"> – our alternative is the strategy of the masses.</w:t>
      </w:r>
    </w:p>
    <w:p w14:paraId="63CC9AE1" w14:textId="77777777" w:rsidR="00CF3EE6" w:rsidRPr="00E94B2E" w:rsidRDefault="00CF3EE6" w:rsidP="00CF3EE6">
      <w:pPr>
        <w:rPr>
          <w:rFonts w:cstheme="minorHAnsi"/>
        </w:rPr>
      </w:pPr>
      <w:r w:rsidRPr="00E94B2E">
        <w:rPr>
          <w:rFonts w:cstheme="minorHAnsi"/>
          <w:b/>
          <w:bCs/>
          <w:sz w:val="26"/>
          <w:szCs w:val="26"/>
        </w:rPr>
        <w:t>Baudrillard 93</w:t>
      </w:r>
      <w:r w:rsidRPr="00E94B2E">
        <w:rPr>
          <w:rFonts w:cstheme="minorHAnsi"/>
        </w:rPr>
        <w:t xml:space="preserve"> (Jean, The Transparency of Evil: Essays on Extreme Phenomena, 1993)</w:t>
      </w:r>
    </w:p>
    <w:p w14:paraId="3B5EA5AC" w14:textId="6E68CF10" w:rsidR="00CF3EE6" w:rsidRDefault="00CF3EE6" w:rsidP="00CF3EE6">
      <w:pPr>
        <w:rPr>
          <w:rStyle w:val="StyleUnderline"/>
        </w:rPr>
      </w:pPr>
      <w:r w:rsidRPr="00E94B2E">
        <w:rPr>
          <w:sz w:val="16"/>
        </w:rPr>
        <w:t xml:space="preserve">In Simmel's words, </w:t>
      </w:r>
      <w:r w:rsidRPr="00E94B2E">
        <w:rPr>
          <w:rStyle w:val="StyleUnderline"/>
          <w:highlight w:val="green"/>
        </w:rPr>
        <w:t>'Negation is the simplest thing</w:t>
      </w:r>
      <w:r w:rsidRPr="00E94B2E">
        <w:rPr>
          <w:rStyle w:val="StyleUnderline"/>
        </w:rPr>
        <w:t xml:space="preserve"> imaginable</w:t>
      </w:r>
      <w:r w:rsidRPr="00E94B2E">
        <w:rPr>
          <w:sz w:val="16"/>
        </w:rPr>
        <w:t xml:space="preserve">. </w:t>
      </w:r>
      <w:r w:rsidRPr="00E94B2E">
        <w:rPr>
          <w:rStyle w:val="StyleUnderline"/>
          <w:highlight w:val="green"/>
        </w:rPr>
        <w:t>That is why the broad masses</w:t>
      </w:r>
      <w:r w:rsidRPr="00E94B2E">
        <w:rPr>
          <w:sz w:val="16"/>
        </w:rPr>
        <w:t xml:space="preserve">, whose component elements cannot achieve agreement as to goals, </w:t>
      </w:r>
      <w:r w:rsidRPr="00E94B2E">
        <w:rPr>
          <w:rStyle w:val="StyleUnderline"/>
          <w:highlight w:val="green"/>
        </w:rPr>
        <w:t>come together here</w:t>
      </w:r>
      <w:r w:rsidRPr="00E94B2E">
        <w:rPr>
          <w:sz w:val="16"/>
        </w:rPr>
        <w:t xml:space="preserve">.' It is </w:t>
      </w:r>
      <w:r w:rsidRPr="00E94B2E">
        <w:rPr>
          <w:rStyle w:val="StyleUnderline"/>
        </w:rPr>
        <w:t>us</w:t>
      </w:r>
      <w:r w:rsidRPr="00E94B2E">
        <w:rPr>
          <w:rStyle w:val="StyleUnderline"/>
          <w:highlight w:val="green"/>
        </w:rPr>
        <w:t>eless to expect a positive opinion</w:t>
      </w:r>
      <w:r w:rsidRPr="00E94B2E">
        <w:rPr>
          <w:sz w:val="16"/>
        </w:rPr>
        <w:t xml:space="preserve"> or a critical will </w:t>
      </w:r>
      <w:r w:rsidRPr="00E94B2E">
        <w:rPr>
          <w:rStyle w:val="StyleUnderline"/>
          <w:highlight w:val="green"/>
        </w:rPr>
        <w:t>from the masses</w:t>
      </w:r>
      <w:r w:rsidRPr="00E94B2E">
        <w:rPr>
          <w:sz w:val="16"/>
        </w:rPr>
        <w:t xml:space="preserve">, for </w:t>
      </w:r>
      <w:r w:rsidRPr="00E94B2E">
        <w:rPr>
          <w:rStyle w:val="StyleUnderline"/>
          <w:highlight w:val="green"/>
        </w:rPr>
        <w:t>they have none</w:t>
      </w:r>
      <w:r w:rsidRPr="00E94B2E">
        <w:rPr>
          <w:rStyle w:val="StyleUnderline"/>
        </w:rPr>
        <w:t xml:space="preserve">: </w:t>
      </w:r>
      <w:r w:rsidRPr="00E94B2E">
        <w:rPr>
          <w:rStyle w:val="StyleUnderline"/>
          <w:highlight w:val="green"/>
        </w:rPr>
        <w:t>all they have is</w:t>
      </w:r>
      <w:r w:rsidRPr="00E94B2E">
        <w:rPr>
          <w:sz w:val="16"/>
        </w:rPr>
        <w:t xml:space="preserve"> an undifferentiated power, </w:t>
      </w:r>
      <w:r w:rsidRPr="00E94B2E">
        <w:rPr>
          <w:rStyle w:val="StyleUnderline"/>
          <w:highlight w:val="green"/>
        </w:rPr>
        <w:t>the power to reject</w:t>
      </w:r>
      <w:r w:rsidRPr="00E94B2E">
        <w:rPr>
          <w:sz w:val="16"/>
        </w:rPr>
        <w:t xml:space="preserve">. </w:t>
      </w:r>
      <w:r w:rsidRPr="00E94B2E">
        <w:rPr>
          <w:rStyle w:val="StyleUnderline"/>
          <w:highlight w:val="green"/>
        </w:rPr>
        <w:t>Their strength flows</w:t>
      </w:r>
      <w:r w:rsidRPr="00E94B2E">
        <w:rPr>
          <w:rStyle w:val="StyleUnderline"/>
        </w:rPr>
        <w:t xml:space="preserve"> solely </w:t>
      </w:r>
      <w:r w:rsidRPr="00E94B2E">
        <w:rPr>
          <w:rStyle w:val="StyleUnderline"/>
          <w:highlight w:val="green"/>
        </w:rPr>
        <w:t xml:space="preserve">from what they </w:t>
      </w:r>
      <w:proofErr w:type="gramStart"/>
      <w:r w:rsidRPr="00E94B2E">
        <w:rPr>
          <w:rStyle w:val="StyleUnderline"/>
          <w:highlight w:val="green"/>
        </w:rPr>
        <w:t>are able to</w:t>
      </w:r>
      <w:proofErr w:type="gramEnd"/>
      <w:r w:rsidRPr="00E94B2E">
        <w:rPr>
          <w:rStyle w:val="StyleUnderline"/>
          <w:highlight w:val="green"/>
        </w:rPr>
        <w:t xml:space="preserve"> expel</w:t>
      </w:r>
      <w:r w:rsidRPr="00E94B2E">
        <w:rPr>
          <w:sz w:val="16"/>
        </w:rPr>
        <w:t xml:space="preserve">, to negate - and </w:t>
      </w:r>
      <w:r w:rsidRPr="00E94B2E">
        <w:rPr>
          <w:rStyle w:val="StyleUnderline"/>
        </w:rPr>
        <w:t xml:space="preserve">that is, first and foremost, </w:t>
      </w:r>
      <w:r w:rsidRPr="00E94B2E">
        <w:rPr>
          <w:rStyle w:val="StyleUnderline"/>
          <w:highlight w:val="green"/>
        </w:rPr>
        <w:t>any project that goes beyond them</w:t>
      </w:r>
      <w:r w:rsidRPr="00E94B2E">
        <w:rPr>
          <w:rStyle w:val="StyleUnderline"/>
        </w:rPr>
        <w:t>, any class or understanding that transcends them</w:t>
      </w:r>
      <w:r w:rsidRPr="00E94B2E">
        <w:rPr>
          <w:sz w:val="16"/>
        </w:rPr>
        <w:t xml:space="preserve">. There is something here of a philosophy of cunning born of the most brutal experience - the experience of animals, or of peasants: </w:t>
      </w:r>
      <w:r w:rsidRPr="00E94B2E">
        <w:rPr>
          <w:rStyle w:val="StyleUnderline"/>
        </w:rPr>
        <w:t>'They won't put that over on us again</w:t>
      </w:r>
      <w:r w:rsidRPr="00E94B2E">
        <w:rPr>
          <w:sz w:val="16"/>
        </w:rPr>
        <w:t xml:space="preserve">, </w:t>
      </w:r>
      <w:r w:rsidRPr="00E94B2E">
        <w:rPr>
          <w:rStyle w:val="StyleUnderline"/>
          <w:highlight w:val="green"/>
        </w:rPr>
        <w:t>we won't fall for their calls to sacrifice</w:t>
      </w:r>
      <w:r w:rsidRPr="00E94B2E">
        <w:rPr>
          <w:sz w:val="16"/>
        </w:rPr>
        <w:t xml:space="preserve">, or listen to their pie in the sky.' </w:t>
      </w:r>
      <w:r w:rsidRPr="00E94B2E">
        <w:rPr>
          <w:rStyle w:val="StyleUnderline"/>
        </w:rPr>
        <w:t xml:space="preserve">Profound </w:t>
      </w:r>
      <w:r w:rsidRPr="00E94B2E">
        <w:rPr>
          <w:rStyle w:val="StyleUnderline"/>
          <w:highlight w:val="green"/>
        </w:rPr>
        <w:t>disgust for the political order</w:t>
      </w:r>
      <w:r w:rsidRPr="00E94B2E">
        <w:rPr>
          <w:sz w:val="16"/>
        </w:rPr>
        <w:t xml:space="preserve"> - though one that may well coexist with specific political </w:t>
      </w:r>
      <w:proofErr w:type="gramStart"/>
      <w:r w:rsidRPr="00E94B2E">
        <w:rPr>
          <w:sz w:val="16"/>
        </w:rPr>
        <w:t>opinions .</w:t>
      </w:r>
      <w:proofErr w:type="gramEnd"/>
      <w:r w:rsidRPr="00E94B2E">
        <w:rPr>
          <w:sz w:val="16"/>
        </w:rPr>
        <w:t xml:space="preserve"> </w:t>
      </w:r>
      <w:r w:rsidRPr="00E94B2E">
        <w:rPr>
          <w:rStyle w:val="StyleUnderline"/>
          <w:highlight w:val="green"/>
        </w:rPr>
        <w:t>Disgust for</w:t>
      </w:r>
      <w:r w:rsidRPr="00E94B2E">
        <w:rPr>
          <w:rStyle w:val="StyleUnderline"/>
        </w:rPr>
        <w:t xml:space="preserve"> the </w:t>
      </w:r>
      <w:r w:rsidRPr="00E94B2E">
        <w:rPr>
          <w:rStyle w:val="StyleUnderline"/>
          <w:highlight w:val="green"/>
        </w:rPr>
        <w:t>pretension and transcendence of power</w:t>
      </w:r>
      <w:r w:rsidRPr="00E94B2E">
        <w:rPr>
          <w:sz w:val="16"/>
        </w:rPr>
        <w:t xml:space="preserve">, for the inevitability and abomination of the political sphere. </w:t>
      </w:r>
      <w:r w:rsidRPr="00FC716A">
        <w:rPr>
          <w:rStyle w:val="StyleUnderline"/>
          <w:highlight w:val="green"/>
        </w:rPr>
        <w:t>Where once there were</w:t>
      </w:r>
      <w:r w:rsidRPr="00E94B2E">
        <w:rPr>
          <w:rStyle w:val="StyleUnderline"/>
        </w:rPr>
        <w:t xml:space="preserve"> political </w:t>
      </w:r>
      <w:r w:rsidRPr="00FC716A">
        <w:rPr>
          <w:rStyle w:val="StyleUnderline"/>
          <w:highlight w:val="green"/>
        </w:rPr>
        <w:t>passions</w:t>
      </w:r>
      <w:r w:rsidRPr="00E94B2E">
        <w:rPr>
          <w:rStyle w:val="StyleUnderline"/>
        </w:rPr>
        <w:t xml:space="preserve">, </w:t>
      </w:r>
      <w:r w:rsidRPr="00FC716A">
        <w:rPr>
          <w:rStyle w:val="StyleUnderline"/>
          <w:highlight w:val="green"/>
        </w:rPr>
        <w:t>we</w:t>
      </w:r>
      <w:r w:rsidRPr="00E94B2E">
        <w:rPr>
          <w:rStyle w:val="StyleUnderline"/>
        </w:rPr>
        <w:t xml:space="preserve"> now </w:t>
      </w:r>
      <w:r w:rsidRPr="00FC716A">
        <w:rPr>
          <w:rStyle w:val="StyleUnderline"/>
          <w:highlight w:val="green"/>
        </w:rPr>
        <w:t>find only the violence peculiar to</w:t>
      </w:r>
      <w:r w:rsidRPr="00E94B2E">
        <w:rPr>
          <w:rStyle w:val="StyleUnderline"/>
        </w:rPr>
        <w:t xml:space="preserve"> a fundamental </w:t>
      </w:r>
      <w:r w:rsidRPr="00FC716A">
        <w:rPr>
          <w:rStyle w:val="StyleUnderline"/>
          <w:highlight w:val="green"/>
        </w:rPr>
        <w:t>disgust with everything political</w:t>
      </w:r>
      <w:r w:rsidRPr="00FC716A">
        <w:rPr>
          <w:sz w:val="16"/>
        </w:rPr>
        <w:t>.</w:t>
      </w:r>
      <w:r w:rsidRPr="00E94B2E">
        <w:rPr>
          <w:sz w:val="16"/>
        </w:rPr>
        <w:t xml:space="preserve"> </w:t>
      </w:r>
      <w:r w:rsidRPr="00FC716A">
        <w:rPr>
          <w:rStyle w:val="StyleUnderline"/>
          <w:highlight w:val="green"/>
        </w:rPr>
        <w:t>Power</w:t>
      </w:r>
      <w:r w:rsidRPr="00E94B2E">
        <w:rPr>
          <w:rStyle w:val="StyleUnderline"/>
        </w:rPr>
        <w:t xml:space="preserve"> itself </w:t>
      </w:r>
      <w:r w:rsidRPr="00FC716A">
        <w:rPr>
          <w:rStyle w:val="StyleUnderline"/>
          <w:highlight w:val="green"/>
        </w:rPr>
        <w:t>is founded</w:t>
      </w:r>
      <w:r w:rsidRPr="00E94B2E">
        <w:rPr>
          <w:rStyle w:val="StyleUnderline"/>
        </w:rPr>
        <w:t xml:space="preserve"> largely </w:t>
      </w:r>
      <w:r w:rsidRPr="00FC716A">
        <w:rPr>
          <w:rStyle w:val="StyleUnderline"/>
          <w:highlight w:val="green"/>
        </w:rPr>
        <w:t>on disgust</w:t>
      </w:r>
      <w:r w:rsidRPr="00E94B2E">
        <w:rPr>
          <w:sz w:val="16"/>
        </w:rPr>
        <w:t xml:space="preserve">. The whole of advertising, </w:t>
      </w:r>
      <w:r w:rsidRPr="00E94B2E">
        <w:rPr>
          <w:rStyle w:val="StyleUnderline"/>
        </w:rPr>
        <w:t>the whole of</w:t>
      </w:r>
      <w:r w:rsidRPr="00E94B2E">
        <w:rPr>
          <w:sz w:val="16"/>
        </w:rPr>
        <w:t xml:space="preserve"> </w:t>
      </w:r>
      <w:r w:rsidRPr="00E94B2E">
        <w:rPr>
          <w:rStyle w:val="StyleUnderline"/>
        </w:rPr>
        <w:t>political discourse</w:t>
      </w:r>
      <w:r w:rsidRPr="00E94B2E">
        <w:rPr>
          <w:sz w:val="16"/>
        </w:rPr>
        <w:t xml:space="preserve">, is a public insult to the intelligence, </w:t>
      </w:r>
      <w:r w:rsidRPr="00E94B2E">
        <w:rPr>
          <w:rStyle w:val="StyleUnderline"/>
        </w:rPr>
        <w:t>to reason</w:t>
      </w:r>
      <w:r w:rsidRPr="00E94B2E">
        <w:rPr>
          <w:sz w:val="16"/>
        </w:rPr>
        <w:t xml:space="preserve"> - </w:t>
      </w:r>
      <w:r w:rsidRPr="00E94B2E">
        <w:rPr>
          <w:rStyle w:val="StyleUnderline"/>
        </w:rPr>
        <w:t>but an insult in which we collaborate, abjectly subscribing to a silent interaction</w:t>
      </w:r>
      <w:r w:rsidRPr="00E94B2E">
        <w:rPr>
          <w:sz w:val="16"/>
        </w:rPr>
        <w:t xml:space="preserve">. The day of </w:t>
      </w:r>
      <w:r w:rsidRPr="00FC716A">
        <w:rPr>
          <w:rStyle w:val="StyleUnderline"/>
          <w:highlight w:val="green"/>
        </w:rPr>
        <w:t>hidden persuasion is over</w:t>
      </w:r>
      <w:r w:rsidRPr="00E94B2E">
        <w:rPr>
          <w:sz w:val="16"/>
        </w:rPr>
        <w:t xml:space="preserve">: </w:t>
      </w:r>
      <w:r w:rsidRPr="00FC716A">
        <w:rPr>
          <w:rStyle w:val="StyleUnderline"/>
          <w:highlight w:val="green"/>
        </w:rPr>
        <w:t>those who govern us</w:t>
      </w:r>
      <w:r w:rsidRPr="00E94B2E">
        <w:rPr>
          <w:rStyle w:val="StyleUnderline"/>
        </w:rPr>
        <w:t xml:space="preserve"> now </w:t>
      </w:r>
      <w:r w:rsidRPr="00FC716A">
        <w:rPr>
          <w:rStyle w:val="StyleUnderline"/>
          <w:highlight w:val="green"/>
        </w:rPr>
        <w:t>resort</w:t>
      </w:r>
      <w:r w:rsidRPr="00E94B2E">
        <w:rPr>
          <w:rStyle w:val="StyleUnderline"/>
        </w:rPr>
        <w:t xml:space="preserve"> unapologetically </w:t>
      </w:r>
      <w:r w:rsidRPr="00FC716A">
        <w:rPr>
          <w:rStyle w:val="StyleUnderline"/>
          <w:highlight w:val="green"/>
        </w:rPr>
        <w:t>to arm-twisting</w:t>
      </w:r>
      <w:r w:rsidRPr="00E94B2E">
        <w:rPr>
          <w:rStyle w:val="StyleUnderline"/>
        </w:rPr>
        <w:t xml:space="preserve"> </w:t>
      </w:r>
      <w:r w:rsidRPr="00E94B2E">
        <w:rPr>
          <w:sz w:val="16"/>
        </w:rPr>
        <w:t>pure and simple. The prototype here was a banker got up like a vampire, saying, 'I am after you for your money</w:t>
      </w:r>
      <w:proofErr w:type="gramStart"/>
      <w:r w:rsidRPr="00E94B2E">
        <w:rPr>
          <w:sz w:val="16"/>
        </w:rPr>
        <w:t>' .</w:t>
      </w:r>
      <w:proofErr w:type="gramEnd"/>
      <w:r w:rsidRPr="00E94B2E">
        <w:rPr>
          <w:sz w:val="16"/>
        </w:rPr>
        <w:t xml:space="preserve"> A decade has already gone by since this kind of obscenity was introduced, with the government's blessing, into our social mores. At the time we thought the ad feeble because of its aggressive </w:t>
      </w:r>
      <w:proofErr w:type="gramStart"/>
      <w:r w:rsidRPr="00E94B2E">
        <w:rPr>
          <w:sz w:val="16"/>
        </w:rPr>
        <w:t>vulgarity .</w:t>
      </w:r>
      <w:proofErr w:type="gramEnd"/>
      <w:r w:rsidRPr="00E94B2E">
        <w:rPr>
          <w:sz w:val="16"/>
        </w:rPr>
        <w:t xml:space="preserve"> In point of </w:t>
      </w:r>
      <w:proofErr w:type="gramStart"/>
      <w:r w:rsidRPr="00E94B2E">
        <w:rPr>
          <w:sz w:val="16"/>
        </w:rPr>
        <w:t>fact</w:t>
      </w:r>
      <w:proofErr w:type="gramEnd"/>
      <w:r w:rsidRPr="00E94B2E">
        <w:rPr>
          <w:sz w:val="16"/>
        </w:rPr>
        <w:t xml:space="preserve"> </w:t>
      </w:r>
      <w:r w:rsidRPr="00FC716A">
        <w:rPr>
          <w:rStyle w:val="StyleUnderline"/>
        </w:rPr>
        <w:t>it was a prophetic commercial</w:t>
      </w:r>
      <w:r w:rsidRPr="00E94B2E">
        <w:rPr>
          <w:rStyle w:val="StyleUnderline"/>
        </w:rPr>
        <w:t>, full of intimations of the future shape of social relationships, because it operated</w:t>
      </w:r>
      <w:r w:rsidRPr="00E94B2E">
        <w:rPr>
          <w:sz w:val="16"/>
        </w:rPr>
        <w:t xml:space="preserve">, precisely, </w:t>
      </w:r>
      <w:r w:rsidRPr="00E94B2E">
        <w:rPr>
          <w:rStyle w:val="StyleUnderline"/>
        </w:rPr>
        <w:t>in terms of disgust</w:t>
      </w:r>
      <w:r w:rsidRPr="00E94B2E">
        <w:rPr>
          <w:sz w:val="16"/>
        </w:rPr>
        <w:t xml:space="preserve">, avidity and rape. </w:t>
      </w:r>
      <w:r w:rsidRPr="00E94B2E">
        <w:rPr>
          <w:rStyle w:val="StyleUnderline"/>
        </w:rPr>
        <w:t>The same goes for pornographic and food advertising, which are also powered by shamelessness and lust, by a strategic logic of violation and anxiety</w:t>
      </w:r>
      <w:r w:rsidRPr="00E94B2E">
        <w:rPr>
          <w:sz w:val="16"/>
        </w:rPr>
        <w:t>. Nowadays you can seduce a woman with the words, 'I am interested in your cunt</w:t>
      </w:r>
      <w:proofErr w:type="gramStart"/>
      <w:r w:rsidRPr="00E94B2E">
        <w:rPr>
          <w:sz w:val="16"/>
        </w:rPr>
        <w:t>' .</w:t>
      </w:r>
      <w:proofErr w:type="gramEnd"/>
      <w:r w:rsidRPr="00E94B2E">
        <w:rPr>
          <w:sz w:val="16"/>
        </w:rPr>
        <w:t xml:space="preserve"> The same kind of crassness has triumphed in the realm of art, whose mounds of trivia may be reduced to a single pronouncement of the type, 'What we want from you is stupidity and bad taste</w:t>
      </w:r>
      <w:proofErr w:type="gramStart"/>
      <w:r w:rsidRPr="00E94B2E">
        <w:rPr>
          <w:sz w:val="16"/>
        </w:rPr>
        <w:t>' .</w:t>
      </w:r>
      <w:proofErr w:type="gramEnd"/>
      <w:r w:rsidRPr="00E94B2E">
        <w:rPr>
          <w:sz w:val="16"/>
        </w:rPr>
        <w:t xml:space="preserve"> </w:t>
      </w:r>
      <w:r w:rsidRPr="00E94B2E">
        <w:rPr>
          <w:rStyle w:val="StyleUnderline"/>
        </w:rPr>
        <w:t xml:space="preserve">And </w:t>
      </w:r>
      <w:r w:rsidRPr="00FC716A">
        <w:rPr>
          <w:rStyle w:val="StyleUnderline"/>
          <w:highlight w:val="green"/>
        </w:rPr>
        <w:t>the fact is that we do succumb to this mass extortion, with its subtle infusion of guilt</w:t>
      </w:r>
      <w:r w:rsidRPr="00E94B2E">
        <w:rPr>
          <w:rStyle w:val="StyleUnderline"/>
        </w:rPr>
        <w:t>.</w:t>
      </w:r>
    </w:p>
    <w:p w14:paraId="45DC9305" w14:textId="3A010A8C" w:rsidR="00CF3EE6" w:rsidRDefault="00CF3EE6" w:rsidP="00CF3EE6">
      <w:pPr>
        <w:rPr>
          <w:rStyle w:val="StyleUnderline"/>
        </w:rPr>
      </w:pPr>
    </w:p>
    <w:p w14:paraId="6D43E3C2" w14:textId="77777777" w:rsidR="00CF3EE6" w:rsidRDefault="00CF3EE6" w:rsidP="00CF3EE6">
      <w:pPr>
        <w:pStyle w:val="Heading3"/>
      </w:pPr>
      <w:r>
        <w:t>1NC – AT: 1AR Theory</w:t>
      </w:r>
    </w:p>
    <w:p w14:paraId="60858DA6" w14:textId="77777777" w:rsidR="00CF3EE6" w:rsidRDefault="00CF3EE6" w:rsidP="00CF3EE6">
      <w:pPr>
        <w:pStyle w:val="Heading4"/>
      </w:pPr>
      <w:r>
        <w:t>1] Reject 1AR theory –</w:t>
      </w:r>
    </w:p>
    <w:p w14:paraId="7E980306" w14:textId="77777777" w:rsidR="00CF3EE6" w:rsidRDefault="00CF3EE6" w:rsidP="00CF3EE6">
      <w:pPr>
        <w:pStyle w:val="Heading4"/>
      </w:pPr>
      <w:r>
        <w:t>A] Strat skew – new 1AR theory arguments force me to shift away from substance and overcover on the theory debate – means I’m not able to cover substance effectively because theory is an easy 2AR out.</w:t>
      </w:r>
    </w:p>
    <w:p w14:paraId="28B908B3" w14:textId="77777777" w:rsidR="00CF3EE6" w:rsidRDefault="00CF3EE6" w:rsidP="00CF3EE6">
      <w:pPr>
        <w:pStyle w:val="Heading4"/>
      </w:pPr>
      <w:r>
        <w:t xml:space="preserve">B] Clash – new theory </w:t>
      </w:r>
      <w:proofErr w:type="spellStart"/>
      <w:r>
        <w:t>args</w:t>
      </w:r>
      <w:proofErr w:type="spellEnd"/>
      <w:r>
        <w:t xml:space="preserve"> distract away from substantive education and talking about the topic – o/w because we only have 2 months to talk about it.</w:t>
      </w:r>
    </w:p>
    <w:p w14:paraId="5D8F76E5" w14:textId="77777777" w:rsidR="00CF3EE6" w:rsidRDefault="00CF3EE6" w:rsidP="00CF3EE6">
      <w:pPr>
        <w:pStyle w:val="Heading4"/>
      </w:pPr>
      <w:r>
        <w:t>C] Negating is harder – they have the first and last speech plus the fact that there’s no 3NR means all they must do in the 2AR is select the best arguments and weigh those.</w:t>
      </w:r>
    </w:p>
    <w:p w14:paraId="63D10E0C" w14:textId="77777777" w:rsidR="00CF3EE6" w:rsidRDefault="00CF3EE6" w:rsidP="00CF3EE6">
      <w:pPr>
        <w:pStyle w:val="Heading4"/>
      </w:pPr>
      <w:r>
        <w:t>D] The 1AR is not that hard– the fact that people are able to read theory shells and cover everything in the 1AR proves the time-skew effect is minimal</w:t>
      </w:r>
    </w:p>
    <w:p w14:paraId="6614E0E9" w14:textId="77777777" w:rsidR="00CF3EE6" w:rsidRDefault="00CF3EE6" w:rsidP="00CF3EE6">
      <w:pPr>
        <w:pStyle w:val="Heading4"/>
      </w:pPr>
      <w:r>
        <w:t xml:space="preserve">E] The </w:t>
      </w:r>
      <w:proofErr w:type="gramStart"/>
      <w:r>
        <w:t>7-6 time</w:t>
      </w:r>
      <w:proofErr w:type="gramEnd"/>
      <w:r>
        <w:t xml:space="preserve"> skew means that it is endlessly biased towards the </w:t>
      </w:r>
      <w:proofErr w:type="spellStart"/>
      <w:r>
        <w:t>aff</w:t>
      </w:r>
      <w:proofErr w:type="spellEnd"/>
    </w:p>
    <w:p w14:paraId="4A0542D4" w14:textId="77777777" w:rsidR="00CF3EE6" w:rsidRDefault="00CF3EE6" w:rsidP="00CF3EE6">
      <w:pPr>
        <w:pStyle w:val="Heading4"/>
      </w:pPr>
      <w:r>
        <w:t xml:space="preserve">F] 1AR theory is skewed to the </w:t>
      </w:r>
      <w:proofErr w:type="spellStart"/>
      <w:r>
        <w:t>aff</w:t>
      </w:r>
      <w:proofErr w:type="spellEnd"/>
      <w:r>
        <w:t xml:space="preserve"> because they have the advantage of 2AR judge psychology which is also a reason they shouldn’t get 2AR weighing.</w:t>
      </w:r>
    </w:p>
    <w:p w14:paraId="46E1A657" w14:textId="77777777" w:rsidR="00CF3EE6" w:rsidRPr="00607A3B" w:rsidRDefault="00CF3EE6" w:rsidP="00CF3EE6">
      <w:pPr>
        <w:pStyle w:val="Heading4"/>
      </w:pPr>
      <w:r>
        <w:t xml:space="preserve">H] You have infinite prep to plan out your strategy using 1AR while the NC is reactive and can’t possibly predict the 2AR </w:t>
      </w:r>
      <w:proofErr w:type="spellStart"/>
      <w:r>
        <w:t>strat</w:t>
      </w:r>
      <w:proofErr w:type="spellEnd"/>
    </w:p>
    <w:p w14:paraId="59B743F3" w14:textId="77777777" w:rsidR="00CF3EE6" w:rsidRDefault="00CF3EE6" w:rsidP="00CF3EE6">
      <w:pPr>
        <w:pStyle w:val="Heading4"/>
      </w:pPr>
      <w:r>
        <w:t xml:space="preserve">2] Drop the </w:t>
      </w:r>
      <w:proofErr w:type="spellStart"/>
      <w:r>
        <w:t>arg</w:t>
      </w:r>
      <w:proofErr w:type="spellEnd"/>
      <w:r>
        <w:t xml:space="preserve"> on 1AR theory –</w:t>
      </w:r>
    </w:p>
    <w:p w14:paraId="66B6B424" w14:textId="77777777" w:rsidR="00CF3EE6" w:rsidRDefault="00CF3EE6" w:rsidP="00CF3EE6">
      <w:pPr>
        <w:pStyle w:val="Heading4"/>
      </w:pPr>
      <w:r>
        <w:t xml:space="preserve">A] Late breaking theory is inherently unpredictable – the </w:t>
      </w:r>
      <w:proofErr w:type="spellStart"/>
      <w:r>
        <w:t>aff</w:t>
      </w:r>
      <w:proofErr w:type="spellEnd"/>
      <w:r>
        <w:t xml:space="preserve"> could run any shell in the 1AR against the 1NC which means we would never be prepared for it.</w:t>
      </w:r>
    </w:p>
    <w:p w14:paraId="0A29B461" w14:textId="77777777" w:rsidR="00CF3EE6" w:rsidRDefault="00CF3EE6" w:rsidP="00CF3EE6">
      <w:pPr>
        <w:pStyle w:val="Heading4"/>
      </w:pPr>
      <w:r>
        <w:t xml:space="preserve">B] 2AR collapse – the </w:t>
      </w:r>
      <w:proofErr w:type="spellStart"/>
      <w:r>
        <w:t>aff</w:t>
      </w:r>
      <w:proofErr w:type="spellEnd"/>
      <w:r>
        <w:t xml:space="preserve"> could collapse to any shell in the 2AR that would kill 6 minutes of the 2NR which means I would never win.</w:t>
      </w:r>
    </w:p>
    <w:p w14:paraId="7CF9A4E8" w14:textId="77777777" w:rsidR="00CF3EE6" w:rsidRDefault="00CF3EE6" w:rsidP="00CF3EE6">
      <w:pPr>
        <w:pStyle w:val="Heading4"/>
      </w:pPr>
      <w:r>
        <w:t xml:space="preserve">3] Reasonability on 1AR Shells – 1AR theory is very </w:t>
      </w:r>
      <w:proofErr w:type="spellStart"/>
      <w:r>
        <w:t>aff</w:t>
      </w:r>
      <w:proofErr w:type="spellEnd"/>
      <w:r>
        <w:t xml:space="preserve">-biased because the 2AR gets to line-by-line every 2NR standard with new answers that never get responded to – reasonability checks 2AR sandbagging by preventing </w:t>
      </w:r>
      <w:proofErr w:type="gramStart"/>
      <w:r>
        <w:t>really abusive</w:t>
      </w:r>
      <w:proofErr w:type="gramEnd"/>
      <w:r>
        <w:t xml:space="preserve"> 1NCs while still giving the 2NR a chance.</w:t>
      </w:r>
    </w:p>
    <w:p w14:paraId="103856EA" w14:textId="77777777" w:rsidR="00CF3EE6" w:rsidRPr="0009775B" w:rsidRDefault="00CF3EE6" w:rsidP="00CF3EE6">
      <w:pPr>
        <w:pStyle w:val="Heading4"/>
      </w:pPr>
      <w:r>
        <w:t xml:space="preserve">4] Doesn’t come first – there’s always a theory violation the 1AR can find plus the fact that they have a positive time trade off to the </w:t>
      </w:r>
      <w:proofErr w:type="gramStart"/>
      <w:r>
        <w:t>2NR</w:t>
      </w:r>
      <w:proofErr w:type="gramEnd"/>
      <w:r>
        <w:t xml:space="preserve"> so it isn’t a good check on abuse.</w:t>
      </w:r>
    </w:p>
    <w:p w14:paraId="5C6B0195" w14:textId="3C8DC3D8" w:rsidR="00CF3EE6" w:rsidRDefault="00CF3EE6" w:rsidP="00CF3EE6">
      <w:pPr>
        <w:pStyle w:val="Heading4"/>
      </w:pPr>
      <w:r>
        <w:t>5] Infinite abuse claims are wrong – A] Spikes solve – you can just preempt paradigms in the 1AC, B] Functional limits – the 1NC is only 7 minutes long</w:t>
      </w:r>
    </w:p>
    <w:p w14:paraId="77C2E925" w14:textId="77777777" w:rsidR="00CF3EE6" w:rsidRDefault="00CF3EE6" w:rsidP="00CF3EE6">
      <w:pPr>
        <w:pStyle w:val="Heading3"/>
      </w:pPr>
      <w:r>
        <w:t>1NC – Presumption</w:t>
      </w:r>
    </w:p>
    <w:p w14:paraId="0B773871" w14:textId="77777777" w:rsidR="00CF3EE6" w:rsidRDefault="00CF3EE6" w:rsidP="00CF3EE6">
      <w:pPr>
        <w:pStyle w:val="Heading4"/>
      </w:pPr>
      <w:r>
        <w:t>International law is ineffective – vote neg on presumption.</w:t>
      </w:r>
    </w:p>
    <w:p w14:paraId="77BCEE3C" w14:textId="77777777" w:rsidR="00CF3EE6" w:rsidRPr="00DC1BC1" w:rsidRDefault="00CF3EE6" w:rsidP="00CF3EE6">
      <w:pPr>
        <w:rPr>
          <w:b/>
          <w:bCs/>
          <w:sz w:val="26"/>
        </w:rPr>
      </w:pPr>
      <w:r w:rsidRPr="00074981">
        <w:rPr>
          <w:rStyle w:val="Style13ptBold"/>
        </w:rPr>
        <w:t>Goldsmith 09</w:t>
      </w:r>
      <w:r>
        <w:rPr>
          <w:rStyle w:val="Style13ptBold"/>
        </w:rPr>
        <w:t xml:space="preserve"> </w:t>
      </w:r>
      <w:r>
        <w:t>[Jack Goldsmith, Henry L. Shattuck Professor of Law, Harvard Law School, Daryl Levinson, Fessenden Professor of Law, Harvard Law School, Harvard Law Review, May 2009, vol. 122, no. 7, "LAW FOR STATES: INTERNATIONAL LAW, CONSTITUTIONAL LAW, PUBLIC LAW", 1792-1868]</w:t>
      </w:r>
    </w:p>
    <w:p w14:paraId="260C73ED" w14:textId="77777777" w:rsidR="00CF3EE6" w:rsidRDefault="00CF3EE6" w:rsidP="00CF3EE6">
      <w:r w:rsidRPr="00C76A47">
        <w:rPr>
          <w:u w:val="single"/>
        </w:rPr>
        <w:t>One might look to courts to rectify this legal uncertainty</w:t>
      </w:r>
      <w:r>
        <w:t xml:space="preserve">, perhaps by analogy to the way that early common law courts constructed and clarified legal norms through a case-by-case process of adjudication, with limited legislative assistance. </w:t>
      </w:r>
      <w:r w:rsidRPr="00C76A47">
        <w:rPr>
          <w:rStyle w:val="Emphasis"/>
        </w:rPr>
        <w:t xml:space="preserve">But </w:t>
      </w:r>
      <w:r w:rsidRPr="009D5F1F">
        <w:rPr>
          <w:rStyle w:val="Emphasis"/>
          <w:highlight w:val="green"/>
        </w:rPr>
        <w:t>the international adjudicatory system</w:t>
      </w:r>
      <w:r w:rsidRPr="00C76A47">
        <w:rPr>
          <w:rStyle w:val="Emphasis"/>
        </w:rPr>
        <w:t xml:space="preserve"> </w:t>
      </w:r>
      <w:r w:rsidRPr="009D5F1F">
        <w:rPr>
          <w:rStyle w:val="Emphasis"/>
          <w:highlight w:val="green"/>
        </w:rPr>
        <w:t>is not up to this task</w:t>
      </w:r>
      <w:r w:rsidRPr="009D5F1F">
        <w:rPr>
          <w:highlight w:val="green"/>
        </w:rPr>
        <w:t>.</w:t>
      </w:r>
      <w:r>
        <w:t xml:space="preserve"> </w:t>
      </w:r>
      <w:r w:rsidRPr="00C76A47">
        <w:rPr>
          <w:u w:val="single"/>
        </w:rPr>
        <w:t>The international law</w:t>
      </w:r>
      <w:r>
        <w:t xml:space="preserve"> system </w:t>
      </w:r>
      <w:r w:rsidRPr="00C76A47">
        <w:rPr>
          <w:u w:val="single"/>
        </w:rPr>
        <w:t>does</w:t>
      </w:r>
      <w:r>
        <w:t xml:space="preserve">, of course, </w:t>
      </w:r>
      <w:r w:rsidRPr="00C76A47">
        <w:rPr>
          <w:u w:val="single"/>
        </w:rPr>
        <w:t>rely on courts</w:t>
      </w:r>
      <w:r>
        <w:t xml:space="preserve"> — the </w:t>
      </w:r>
      <w:r w:rsidRPr="00C76A47">
        <w:rPr>
          <w:u w:val="single"/>
        </w:rPr>
        <w:t>domestic courts of states as well as international tribunals</w:t>
      </w:r>
      <w:r>
        <w:t xml:space="preserve"> — to adjudicate disputes about the existence and meaning of international norms. </w:t>
      </w:r>
      <w:r w:rsidRPr="00C76A47">
        <w:rPr>
          <w:rStyle w:val="Emphasis"/>
        </w:rPr>
        <w:t xml:space="preserve">But </w:t>
      </w:r>
      <w:r w:rsidRPr="009D5F1F">
        <w:rPr>
          <w:rStyle w:val="Emphasis"/>
          <w:highlight w:val="green"/>
        </w:rPr>
        <w:t>the ability of</w:t>
      </w:r>
      <w:r w:rsidRPr="00C76A47">
        <w:rPr>
          <w:rStyle w:val="Emphasis"/>
        </w:rPr>
        <w:t xml:space="preserve"> these </w:t>
      </w:r>
      <w:r w:rsidRPr="009D5F1F">
        <w:rPr>
          <w:rStyle w:val="Emphasis"/>
          <w:highlight w:val="green"/>
        </w:rPr>
        <w:t>courts to resolve</w:t>
      </w:r>
      <w:r w:rsidRPr="00C76A47">
        <w:rPr>
          <w:rStyle w:val="Emphasis"/>
        </w:rPr>
        <w:t xml:space="preserve"> the </w:t>
      </w:r>
      <w:r w:rsidRPr="009D5F1F">
        <w:rPr>
          <w:rStyle w:val="Emphasis"/>
          <w:highlight w:val="green"/>
        </w:rPr>
        <w:t>content of</w:t>
      </w:r>
      <w:r w:rsidRPr="00C76A47">
        <w:rPr>
          <w:rStyle w:val="Emphasis"/>
        </w:rPr>
        <w:t xml:space="preserve"> international </w:t>
      </w:r>
      <w:r w:rsidRPr="009D5F1F">
        <w:rPr>
          <w:rStyle w:val="Emphasis"/>
          <w:highlight w:val="green"/>
        </w:rPr>
        <w:t>law is severely limited by their lack of centralization, coordination, and hierarchy.</w:t>
      </w:r>
    </w:p>
    <w:p w14:paraId="46C815F3" w14:textId="77777777" w:rsidR="00CF3EE6" w:rsidRDefault="00CF3EE6" w:rsidP="00CF3EE6">
      <w:r w:rsidRPr="009D5F1F">
        <w:rPr>
          <w:highlight w:val="green"/>
          <w:u w:val="single"/>
        </w:rPr>
        <w:t>At the domestic level</w:t>
      </w:r>
      <w:r w:rsidRPr="000F6AE7">
        <w:rPr>
          <w:u w:val="single"/>
        </w:rPr>
        <w:t>, both national courts and national executive branches are charged with interpreting international law</w:t>
      </w:r>
      <w:r>
        <w:t xml:space="preserve">. No doubt in part </w:t>
      </w:r>
      <w:r w:rsidRPr="000F6AE7">
        <w:rPr>
          <w:rStyle w:val="Emphasis"/>
        </w:rPr>
        <w:t xml:space="preserve">because </w:t>
      </w:r>
      <w:r w:rsidRPr="009D5F1F">
        <w:rPr>
          <w:rStyle w:val="Emphasis"/>
          <w:highlight w:val="green"/>
        </w:rPr>
        <w:t>states</w:t>
      </w:r>
      <w:r>
        <w:t xml:space="preserve"> tend to </w:t>
      </w:r>
      <w:r w:rsidRPr="009D5F1F">
        <w:rPr>
          <w:rStyle w:val="Emphasis"/>
          <w:highlight w:val="green"/>
        </w:rPr>
        <w:t>interpret</w:t>
      </w:r>
      <w:r>
        <w:t xml:space="preserve"> international </w:t>
      </w:r>
      <w:r w:rsidRPr="009D5F1F">
        <w:rPr>
          <w:rStyle w:val="Emphasis"/>
          <w:highlight w:val="green"/>
        </w:rPr>
        <w:t>law in accordance with their</w:t>
      </w:r>
      <w:r w:rsidRPr="000F6AE7">
        <w:rPr>
          <w:rStyle w:val="Emphasis"/>
        </w:rPr>
        <w:t xml:space="preserve"> own</w:t>
      </w:r>
      <w:r>
        <w:t xml:space="preserve"> (</w:t>
      </w:r>
      <w:r w:rsidRPr="009D5F1F">
        <w:rPr>
          <w:rStyle w:val="Emphasis"/>
          <w:highlight w:val="green"/>
        </w:rPr>
        <w:t>divergent</w:t>
      </w:r>
      <w:r>
        <w:t xml:space="preserve">) </w:t>
      </w:r>
      <w:r w:rsidRPr="009D5F1F">
        <w:rPr>
          <w:rStyle w:val="Emphasis"/>
          <w:highlight w:val="green"/>
        </w:rPr>
        <w:t>interests</w:t>
      </w:r>
      <w:r w:rsidRPr="000F6AE7">
        <w:rPr>
          <w:rStyle w:val="Emphasis"/>
        </w:rPr>
        <w:t>, international law is interpreted differently by different states.</w:t>
      </w:r>
      <w:r>
        <w:t xml:space="preserve"> Capital-importing and capital-exporting nations, for example, traditionally have held different views about the customary international law limits on expropriation.48 Similarly, </w:t>
      </w:r>
      <w:r w:rsidRPr="00BC28A3">
        <w:rPr>
          <w:u w:val="single"/>
        </w:rPr>
        <w:t xml:space="preserve">while the </w:t>
      </w:r>
      <w:r w:rsidRPr="00BC28A3">
        <w:rPr>
          <w:rStyle w:val="Emphasis"/>
        </w:rPr>
        <w:t>U</w:t>
      </w:r>
      <w:r>
        <w:t xml:space="preserve">nited </w:t>
      </w:r>
      <w:r w:rsidRPr="00BC28A3">
        <w:rPr>
          <w:rStyle w:val="Emphasis"/>
        </w:rPr>
        <w:t>S</w:t>
      </w:r>
      <w:r>
        <w:t xml:space="preserve">tates </w:t>
      </w:r>
      <w:r w:rsidRPr="00BC28A3">
        <w:rPr>
          <w:u w:val="single"/>
        </w:rPr>
        <w:t>and</w:t>
      </w:r>
      <w:r>
        <w:t xml:space="preserve"> the </w:t>
      </w:r>
      <w:r w:rsidRPr="00BC28A3">
        <w:rPr>
          <w:rStyle w:val="Emphasis"/>
        </w:rPr>
        <w:t>U</w:t>
      </w:r>
      <w:r>
        <w:t xml:space="preserve">nited </w:t>
      </w:r>
      <w:r w:rsidRPr="00BC28A3">
        <w:rPr>
          <w:rStyle w:val="Emphasis"/>
        </w:rPr>
        <w:t>K</w:t>
      </w:r>
      <w:r>
        <w:t xml:space="preserve">ingdom </w:t>
      </w:r>
      <w:r w:rsidRPr="00BC28A3">
        <w:rPr>
          <w:u w:val="single"/>
        </w:rPr>
        <w:t>believed</w:t>
      </w:r>
      <w:r>
        <w:t xml:space="preserve"> that the 2003 invasion of </w:t>
      </w:r>
      <w:r w:rsidRPr="00BC28A3">
        <w:rPr>
          <w:u w:val="single"/>
        </w:rPr>
        <w:t>Iraq was consistent with the U.N. Charter, most other nations disagreed.</w:t>
      </w:r>
      <w:r>
        <w:t>49 The international legal system has no higher-level court or other decisionmaker capable of authoritatively resolving these kinds of transnational interpretive disputes.</w:t>
      </w:r>
    </w:p>
    <w:p w14:paraId="04FEF6BA" w14:textId="77777777" w:rsidR="00CF3EE6" w:rsidRDefault="00CF3EE6" w:rsidP="00CF3EE6">
      <w:r>
        <w:t xml:space="preserve">The inability of multiple, self-interested national executives and courts to agree on the content of international law has driven the international system to develop its own system of courts, formally independent of the direct control of any one or several nations. </w:t>
      </w:r>
      <w:r w:rsidRPr="00BC28A3">
        <w:rPr>
          <w:u w:val="single"/>
        </w:rPr>
        <w:t>While there are many</w:t>
      </w:r>
      <w:r>
        <w:t xml:space="preserve"> such </w:t>
      </w:r>
      <w:r w:rsidRPr="00BC28A3">
        <w:rPr>
          <w:u w:val="single"/>
        </w:rPr>
        <w:t>courts of various kinds in operation</w:t>
      </w:r>
      <w:r>
        <w:t xml:space="preserve">, </w:t>
      </w:r>
      <w:r w:rsidRPr="00BC28A3">
        <w:rPr>
          <w:rStyle w:val="Emphasis"/>
        </w:rPr>
        <w:t xml:space="preserve">their </w:t>
      </w:r>
      <w:r w:rsidRPr="009D5F1F">
        <w:rPr>
          <w:rStyle w:val="Emphasis"/>
          <w:highlight w:val="green"/>
        </w:rPr>
        <w:t>jurisdictions are narrow and segmented, creating a patchwork of</w:t>
      </w:r>
      <w:r w:rsidRPr="00BC28A3">
        <w:rPr>
          <w:rStyle w:val="Emphasis"/>
        </w:rPr>
        <w:t xml:space="preserve"> adjudicative </w:t>
      </w:r>
      <w:r w:rsidRPr="009D5F1F">
        <w:rPr>
          <w:rStyle w:val="Emphasis"/>
          <w:highlight w:val="green"/>
        </w:rPr>
        <w:t>authority.</w:t>
      </w:r>
      <w:r w:rsidRPr="009D5F1F">
        <w:rPr>
          <w:highlight w:val="green"/>
        </w:rPr>
        <w:t xml:space="preserve"> </w:t>
      </w:r>
      <w:r w:rsidRPr="009D5F1F">
        <w:rPr>
          <w:highlight w:val="green"/>
          <w:u w:val="single"/>
        </w:rPr>
        <w:t>This</w:t>
      </w:r>
      <w:r w:rsidRPr="00BC28A3">
        <w:rPr>
          <w:u w:val="single"/>
        </w:rPr>
        <w:t xml:space="preserve"> patchwork </w:t>
      </w:r>
      <w:r w:rsidRPr="009D5F1F">
        <w:rPr>
          <w:highlight w:val="green"/>
          <w:u w:val="single"/>
        </w:rPr>
        <w:t>includes</w:t>
      </w:r>
      <w:r>
        <w:t xml:space="preserve"> both </w:t>
      </w:r>
      <w:r w:rsidRPr="009D5F1F">
        <w:rPr>
          <w:rStyle w:val="Emphasis"/>
          <w:highlight w:val="green"/>
        </w:rPr>
        <w:t>gaping holes and</w:t>
      </w:r>
      <w:r w:rsidRPr="00BC28A3">
        <w:rPr>
          <w:rStyle w:val="Emphasis"/>
        </w:rPr>
        <w:t xml:space="preserve"> areas of </w:t>
      </w:r>
      <w:r w:rsidRPr="009D5F1F">
        <w:rPr>
          <w:rStyle w:val="Emphasis"/>
          <w:highlight w:val="green"/>
        </w:rPr>
        <w:t>uncoordinated overlap.</w:t>
      </w:r>
      <w:r w:rsidRPr="009D5F1F">
        <w:rPr>
          <w:highlight w:val="green"/>
        </w:rPr>
        <w:t xml:space="preserve"> </w:t>
      </w:r>
      <w:r w:rsidRPr="009D5F1F">
        <w:rPr>
          <w:highlight w:val="green"/>
          <w:u w:val="single"/>
        </w:rPr>
        <w:t>There are many matters</w:t>
      </w:r>
      <w:r w:rsidRPr="009D5F1F">
        <w:rPr>
          <w:highlight w:val="green"/>
        </w:rPr>
        <w:t xml:space="preserve"> — </w:t>
      </w:r>
      <w:r w:rsidRPr="009D5F1F">
        <w:rPr>
          <w:highlight w:val="green"/>
          <w:u w:val="single"/>
        </w:rPr>
        <w:t>immigration, war, human rights,</w:t>
      </w:r>
      <w:r w:rsidRPr="00BC28A3">
        <w:rPr>
          <w:u w:val="single"/>
        </w:rPr>
        <w:t xml:space="preserve"> and so on</w:t>
      </w:r>
      <w:r>
        <w:t xml:space="preserve"> — </w:t>
      </w:r>
      <w:r w:rsidRPr="009D5F1F">
        <w:rPr>
          <w:rStyle w:val="Emphasis"/>
          <w:highlight w:val="green"/>
        </w:rPr>
        <w:t>over which</w:t>
      </w:r>
      <w:r w:rsidRPr="00BC28A3">
        <w:rPr>
          <w:rStyle w:val="Emphasis"/>
        </w:rPr>
        <w:t xml:space="preserve"> international </w:t>
      </w:r>
      <w:r w:rsidRPr="009D5F1F">
        <w:rPr>
          <w:rStyle w:val="Emphasis"/>
          <w:highlight w:val="green"/>
        </w:rPr>
        <w:t>courts have</w:t>
      </w:r>
      <w:r w:rsidRPr="00BC28A3">
        <w:t xml:space="preserve"> little or </w:t>
      </w:r>
      <w:r w:rsidRPr="009D5F1F">
        <w:rPr>
          <w:rStyle w:val="Emphasis"/>
          <w:highlight w:val="green"/>
        </w:rPr>
        <w:t>no authority.</w:t>
      </w:r>
      <w:r>
        <w:t xml:space="preserve"> </w:t>
      </w:r>
      <w:r w:rsidRPr="00BC28A3">
        <w:rPr>
          <w:u w:val="single"/>
        </w:rPr>
        <w:t xml:space="preserve">Even the </w:t>
      </w:r>
      <w:r w:rsidRPr="009D5F1F">
        <w:rPr>
          <w:rStyle w:val="Emphasis"/>
          <w:highlight w:val="green"/>
        </w:rPr>
        <w:t>I</w:t>
      </w:r>
      <w:r>
        <w:t xml:space="preserve">nternational </w:t>
      </w:r>
      <w:r w:rsidRPr="00BC28A3">
        <w:rPr>
          <w:rStyle w:val="Emphasis"/>
        </w:rPr>
        <w:t>C</w:t>
      </w:r>
      <w:r>
        <w:t xml:space="preserve">ourt of </w:t>
      </w:r>
      <w:r w:rsidRPr="009D5F1F">
        <w:rPr>
          <w:rStyle w:val="Emphasis"/>
          <w:highlight w:val="green"/>
        </w:rPr>
        <w:t>J</w:t>
      </w:r>
      <w:r>
        <w:t xml:space="preserve">ustice, perhaps the most powerful generalist international court, </w:t>
      </w:r>
      <w:r w:rsidRPr="00BC28A3">
        <w:rPr>
          <w:u w:val="single"/>
        </w:rPr>
        <w:t xml:space="preserve">has limited jurisdiction, and its </w:t>
      </w:r>
      <w:r w:rsidRPr="009D5F1F">
        <w:rPr>
          <w:highlight w:val="green"/>
          <w:u w:val="single"/>
        </w:rPr>
        <w:t>decisions have no stare decisis effect</w:t>
      </w:r>
      <w:r w:rsidRPr="00BC28A3">
        <w:rPr>
          <w:u w:val="single"/>
        </w:rPr>
        <w:t>.</w:t>
      </w:r>
      <w:r>
        <w:t xml:space="preserve">50 </w:t>
      </w:r>
      <w:r w:rsidRPr="00A34D7F">
        <w:rPr>
          <w:u w:val="single"/>
        </w:rPr>
        <w:t>Regional courts</w:t>
      </w:r>
      <w:r>
        <w:t xml:space="preserve"> (like the European Court of Justice) </w:t>
      </w:r>
      <w:r w:rsidRPr="00A34D7F">
        <w:rPr>
          <w:u w:val="single"/>
        </w:rPr>
        <w:t>and international bodies</w:t>
      </w:r>
      <w:r>
        <w:t xml:space="preserve"> (like the Human Rights Committee) </w:t>
      </w:r>
      <w:r w:rsidRPr="00A34D7F">
        <w:rPr>
          <w:u w:val="single"/>
        </w:rPr>
        <w:t>have overlapping claims to partial jurisdiction</w:t>
      </w:r>
      <w:r>
        <w:t xml:space="preserve"> to resolve or pronounce upon international law, here again with no second-order rules or institutional mechanisms to coordinate their decisions. When the International Court of Justice and the International Criminal Tribunal for the former Yugoslavia fundamentally disagree on the question of attributing state responsibility for rebel insurgent groups, for instance, there is no legal procedure for resolving the disagreement.51</w:t>
      </w:r>
    </w:p>
    <w:p w14:paraId="444C032E" w14:textId="77777777" w:rsidR="00CF3EE6" w:rsidRPr="00A52DEF" w:rsidRDefault="00CF3EE6" w:rsidP="00CF3EE6">
      <w:pPr>
        <w:rPr>
          <w:rStyle w:val="Emphasis"/>
        </w:rPr>
      </w:pPr>
      <w:r w:rsidRPr="00A34D7F">
        <w:rPr>
          <w:rStyle w:val="Emphasis"/>
        </w:rPr>
        <w:t>The problem is more acute than even this</w:t>
      </w:r>
      <w:r>
        <w:t xml:space="preserve">, </w:t>
      </w:r>
      <w:r w:rsidRPr="00A34D7F">
        <w:rPr>
          <w:u w:val="single"/>
        </w:rPr>
        <w:t>for courts</w:t>
      </w:r>
      <w:r>
        <w:t xml:space="preserve"> (</w:t>
      </w:r>
      <w:r w:rsidRPr="00A34D7F">
        <w:rPr>
          <w:u w:val="single"/>
        </w:rPr>
        <w:t>domestic and international</w:t>
      </w:r>
      <w:r>
        <w:t xml:space="preserve">) </w:t>
      </w:r>
      <w:r w:rsidRPr="00A34D7F">
        <w:rPr>
          <w:u w:val="single"/>
        </w:rPr>
        <w:t>are not the only interpreters of international law. Jurists also serve as sources of law in some sense, and various NGOs</w:t>
      </w:r>
      <w:r>
        <w:t xml:space="preserve"> often pronounce upon the content of law in ways that are meant to be, and are often received as, authoritative. </w:t>
      </w:r>
      <w:r w:rsidRPr="00A34D7F">
        <w:rPr>
          <w:u w:val="single"/>
        </w:rPr>
        <w:t xml:space="preserve">Human rights committees disagree about the content of </w:t>
      </w:r>
      <w:r w:rsidRPr="00A34D7F">
        <w:rPr>
          <w:rStyle w:val="Emphasis"/>
        </w:rPr>
        <w:t>i</w:t>
      </w:r>
      <w:r>
        <w:t xml:space="preserve">nternational </w:t>
      </w:r>
      <w:r w:rsidRPr="00A34D7F">
        <w:rPr>
          <w:rStyle w:val="Emphasis"/>
        </w:rPr>
        <w:t>h</w:t>
      </w:r>
      <w:r>
        <w:t xml:space="preserve">uman </w:t>
      </w:r>
      <w:r w:rsidRPr="00A34D7F">
        <w:rPr>
          <w:rStyle w:val="Emphasis"/>
        </w:rPr>
        <w:t>r</w:t>
      </w:r>
      <w:r>
        <w:t xml:space="preserve">ights </w:t>
      </w:r>
      <w:r w:rsidRPr="00A34D7F">
        <w:rPr>
          <w:rStyle w:val="Emphasis"/>
        </w:rPr>
        <w:t>l</w:t>
      </w:r>
      <w:r>
        <w:t xml:space="preserve">aw, and these bodies often disagree with regional and national officials who are charged with interpreting the same law.52 </w:t>
      </w:r>
      <w:r w:rsidRPr="00A34D7F">
        <w:rPr>
          <w:u w:val="single"/>
        </w:rPr>
        <w:t xml:space="preserve">This </w:t>
      </w:r>
      <w:r w:rsidRPr="009D5F1F">
        <w:rPr>
          <w:highlight w:val="green"/>
          <w:u w:val="single"/>
        </w:rPr>
        <w:t>proliferation of interpreters</w:t>
      </w:r>
      <w:r>
        <w:t xml:space="preserve"> </w:t>
      </w:r>
      <w:r w:rsidRPr="009D5F1F">
        <w:rPr>
          <w:rStyle w:val="Emphasis"/>
          <w:highlight w:val="green"/>
        </w:rPr>
        <w:t>exacerbates</w:t>
      </w:r>
      <w:r w:rsidRPr="00A34D7F">
        <w:rPr>
          <w:rStyle w:val="Emphasis"/>
        </w:rPr>
        <w:t xml:space="preserve"> international law’s problems of </w:t>
      </w:r>
      <w:r w:rsidRPr="009D5F1F">
        <w:rPr>
          <w:rStyle w:val="Emphasis"/>
          <w:highlight w:val="green"/>
        </w:rPr>
        <w:t>ambiguity and deprives international law of its ability to resolve disputes authoritatively</w:t>
      </w:r>
      <w:r w:rsidRPr="00A34D7F">
        <w:rPr>
          <w:rStyle w:val="Emphasis"/>
        </w:rPr>
        <w:t>.</w:t>
      </w:r>
      <w:r>
        <w:t xml:space="preserve"> 53 </w:t>
      </w:r>
      <w:r w:rsidRPr="009D5F1F">
        <w:rPr>
          <w:rStyle w:val="Emphasis"/>
          <w:highlight w:val="green"/>
        </w:rPr>
        <w:t>The result is a cacophony of</w:t>
      </w:r>
      <w:r w:rsidRPr="00A52DEF">
        <w:rPr>
          <w:rStyle w:val="Emphasis"/>
        </w:rPr>
        <w:t xml:space="preserve"> oft-conflicting </w:t>
      </w:r>
      <w:r w:rsidRPr="009D5F1F">
        <w:rPr>
          <w:rStyle w:val="Emphasis"/>
          <w:highlight w:val="green"/>
        </w:rPr>
        <w:t>pronouncements with no</w:t>
      </w:r>
      <w:r w:rsidRPr="00A52DEF">
        <w:rPr>
          <w:rStyle w:val="Emphasis"/>
        </w:rPr>
        <w:t xml:space="preserve"> authoritative </w:t>
      </w:r>
      <w:r w:rsidRPr="009D5F1F">
        <w:rPr>
          <w:rStyle w:val="Emphasis"/>
          <w:highlight w:val="green"/>
        </w:rPr>
        <w:t>method to resolve</w:t>
      </w:r>
      <w:r w:rsidRPr="00A52DEF">
        <w:rPr>
          <w:rStyle w:val="Emphasis"/>
        </w:rPr>
        <w:t xml:space="preserve"> the conflicts.</w:t>
      </w:r>
    </w:p>
    <w:p w14:paraId="3322CBBC" w14:textId="77777777" w:rsidR="00CF3EE6" w:rsidRDefault="00CF3EE6" w:rsidP="00CF3EE6">
      <w:r>
        <w:t xml:space="preserve">In sum, </w:t>
      </w:r>
      <w:r w:rsidRPr="00EF74EA">
        <w:rPr>
          <w:u w:val="single"/>
        </w:rPr>
        <w:t>although international law and associated</w:t>
      </w:r>
      <w:r>
        <w:t xml:space="preserve"> international </w:t>
      </w:r>
      <w:r w:rsidRPr="00EF74EA">
        <w:rPr>
          <w:u w:val="single"/>
        </w:rPr>
        <w:t>institutions are denser and more prevalent today than ever</w:t>
      </w:r>
      <w:r>
        <w:t xml:space="preserve">, </w:t>
      </w:r>
      <w:r w:rsidRPr="00EF74EA">
        <w:rPr>
          <w:rStyle w:val="Emphasis"/>
        </w:rPr>
        <w:t>these laws and institutions are</w:t>
      </w:r>
      <w:r>
        <w:t xml:space="preserve">, as a system, </w:t>
      </w:r>
      <w:r w:rsidRPr="00EF74EA">
        <w:rPr>
          <w:rStyle w:val="Emphasis"/>
        </w:rPr>
        <w:t>weak and fragmented.</w:t>
      </w:r>
      <w:r>
        <w:t xml:space="preserve">54 </w:t>
      </w:r>
      <w:r w:rsidRPr="00EF74EA">
        <w:rPr>
          <w:u w:val="single"/>
        </w:rPr>
        <w:t>What is missing is the kind of centralized, hierarchical ordering</w:t>
      </w:r>
      <w:r>
        <w:t xml:space="preserve"> that domestic legal systems create through their legislative and judicial institutions. Unable to rely upon these institutions, </w:t>
      </w:r>
      <w:r w:rsidRPr="00EF74EA">
        <w:rPr>
          <w:u w:val="single"/>
        </w:rPr>
        <w:t>the international legal system struggles to coordinate public understandings of the content and application of its norms</w:t>
      </w:r>
      <w:r>
        <w:t xml:space="preserve">. </w:t>
      </w:r>
      <w:r w:rsidRPr="009D5F1F">
        <w:rPr>
          <w:rStyle w:val="Emphasis"/>
          <w:highlight w:val="green"/>
        </w:rPr>
        <w:t>The result is</w:t>
      </w:r>
      <w:r>
        <w:t xml:space="preserve"> a kind of </w:t>
      </w:r>
      <w:r w:rsidRPr="009D5F1F">
        <w:rPr>
          <w:rStyle w:val="Emphasis"/>
          <w:highlight w:val="green"/>
        </w:rPr>
        <w:t>fundamental uncertainty</w:t>
      </w:r>
      <w:r>
        <w:t xml:space="preserve">, </w:t>
      </w:r>
      <w:r w:rsidRPr="00EF74EA">
        <w:rPr>
          <w:u w:val="single"/>
        </w:rPr>
        <w:t>not just about</w:t>
      </w:r>
      <w:r>
        <w:t xml:space="preserve"> what international </w:t>
      </w:r>
      <w:r w:rsidRPr="00EF74EA">
        <w:rPr>
          <w:u w:val="single"/>
        </w:rPr>
        <w:t>legal rules</w:t>
      </w:r>
      <w:r>
        <w:t xml:space="preserve"> mean, </w:t>
      </w:r>
      <w:r w:rsidRPr="00EF74EA">
        <w:rPr>
          <w:u w:val="single"/>
        </w:rPr>
        <w:t xml:space="preserve">but </w:t>
      </w:r>
      <w:r w:rsidRPr="009D5F1F">
        <w:rPr>
          <w:highlight w:val="green"/>
          <w:u w:val="single"/>
        </w:rPr>
        <w:t>about how</w:t>
      </w:r>
      <w:r w:rsidRPr="00EF74EA">
        <w:rPr>
          <w:u w:val="single"/>
        </w:rPr>
        <w:t xml:space="preserve"> they can be created and changed, and how </w:t>
      </w:r>
      <w:r w:rsidRPr="009D5F1F">
        <w:rPr>
          <w:highlight w:val="green"/>
          <w:u w:val="single"/>
        </w:rPr>
        <w:t>disputes</w:t>
      </w:r>
      <w:r>
        <w:t xml:space="preserve"> over meaning </w:t>
      </w:r>
      <w:r w:rsidRPr="009D5F1F">
        <w:rPr>
          <w:highlight w:val="green"/>
          <w:u w:val="single"/>
        </w:rPr>
        <w:t>can be</w:t>
      </w:r>
      <w:r w:rsidRPr="00EF74EA">
        <w:rPr>
          <w:u w:val="single"/>
        </w:rPr>
        <w:t xml:space="preserve"> definitively </w:t>
      </w:r>
      <w:r w:rsidRPr="009D5F1F">
        <w:rPr>
          <w:highlight w:val="green"/>
          <w:u w:val="single"/>
        </w:rPr>
        <w:t>resolved.</w:t>
      </w:r>
    </w:p>
    <w:p w14:paraId="259EFD8D" w14:textId="77777777" w:rsidR="00CF3EE6" w:rsidRPr="00CF3EE6" w:rsidRDefault="00CF3EE6" w:rsidP="00CF3EE6"/>
    <w:sectPr w:rsidR="00CF3EE6" w:rsidRPr="00CF3EE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73180" w14:textId="77777777" w:rsidR="005E4064" w:rsidRDefault="005E4064" w:rsidP="00180D81">
      <w:pPr>
        <w:spacing w:after="0" w:line="240" w:lineRule="auto"/>
      </w:pPr>
      <w:r>
        <w:separator/>
      </w:r>
    </w:p>
  </w:endnote>
  <w:endnote w:type="continuationSeparator" w:id="0">
    <w:p w14:paraId="0B60203C" w14:textId="77777777" w:rsidR="005E4064" w:rsidRDefault="005E4064" w:rsidP="00180D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CDB965" w14:textId="77777777" w:rsidR="005E4064" w:rsidRDefault="005E4064" w:rsidP="00180D81">
      <w:pPr>
        <w:spacing w:after="0" w:line="240" w:lineRule="auto"/>
      </w:pPr>
      <w:r>
        <w:separator/>
      </w:r>
    </w:p>
  </w:footnote>
  <w:footnote w:type="continuationSeparator" w:id="0">
    <w:p w14:paraId="517ACA5A" w14:textId="77777777" w:rsidR="005E4064" w:rsidRDefault="005E4064" w:rsidP="00180D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150407768"/>
    <w:docVar w:name="VerbatimVersion" w:val="5.1"/>
  </w:docVars>
  <w:rsids>
    <w:rsidRoot w:val="00BC1A36"/>
    <w:rsid w:val="000139A3"/>
    <w:rsid w:val="00100833"/>
    <w:rsid w:val="00104529"/>
    <w:rsid w:val="00105942"/>
    <w:rsid w:val="00107396"/>
    <w:rsid w:val="0014285A"/>
    <w:rsid w:val="00144A4C"/>
    <w:rsid w:val="00176AB0"/>
    <w:rsid w:val="00177B7D"/>
    <w:rsid w:val="00180D81"/>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D78C9"/>
    <w:rsid w:val="004E3579"/>
    <w:rsid w:val="004E728B"/>
    <w:rsid w:val="004F39E0"/>
    <w:rsid w:val="00537BD5"/>
    <w:rsid w:val="0057268A"/>
    <w:rsid w:val="005D2912"/>
    <w:rsid w:val="005E4064"/>
    <w:rsid w:val="006065BD"/>
    <w:rsid w:val="00645FA9"/>
    <w:rsid w:val="00647866"/>
    <w:rsid w:val="00665003"/>
    <w:rsid w:val="006842F8"/>
    <w:rsid w:val="006A2AD0"/>
    <w:rsid w:val="006C2375"/>
    <w:rsid w:val="006D3C70"/>
    <w:rsid w:val="006D4ECC"/>
    <w:rsid w:val="00722258"/>
    <w:rsid w:val="007243E5"/>
    <w:rsid w:val="00766EA0"/>
    <w:rsid w:val="007A2226"/>
    <w:rsid w:val="007F5B66"/>
    <w:rsid w:val="00823A1C"/>
    <w:rsid w:val="0084563D"/>
    <w:rsid w:val="00845B9D"/>
    <w:rsid w:val="00860984"/>
    <w:rsid w:val="00887F19"/>
    <w:rsid w:val="008B3ECB"/>
    <w:rsid w:val="008B4E85"/>
    <w:rsid w:val="008B659F"/>
    <w:rsid w:val="008C1B2E"/>
    <w:rsid w:val="0091627E"/>
    <w:rsid w:val="0097032B"/>
    <w:rsid w:val="009D2EAD"/>
    <w:rsid w:val="009D54B2"/>
    <w:rsid w:val="009E1922"/>
    <w:rsid w:val="009F7ED2"/>
    <w:rsid w:val="00A93661"/>
    <w:rsid w:val="00A95652"/>
    <w:rsid w:val="00AA244E"/>
    <w:rsid w:val="00AC0AB8"/>
    <w:rsid w:val="00B33C6D"/>
    <w:rsid w:val="00B4508F"/>
    <w:rsid w:val="00B55AD5"/>
    <w:rsid w:val="00B8057C"/>
    <w:rsid w:val="00BC0F83"/>
    <w:rsid w:val="00BC1A36"/>
    <w:rsid w:val="00BD6238"/>
    <w:rsid w:val="00BF593B"/>
    <w:rsid w:val="00BF773A"/>
    <w:rsid w:val="00BF7E81"/>
    <w:rsid w:val="00C13773"/>
    <w:rsid w:val="00C17CC8"/>
    <w:rsid w:val="00C83417"/>
    <w:rsid w:val="00C9604F"/>
    <w:rsid w:val="00CA19AA"/>
    <w:rsid w:val="00CC5298"/>
    <w:rsid w:val="00CD736E"/>
    <w:rsid w:val="00CD798D"/>
    <w:rsid w:val="00CE161E"/>
    <w:rsid w:val="00CF3EE6"/>
    <w:rsid w:val="00CF59A8"/>
    <w:rsid w:val="00D04F71"/>
    <w:rsid w:val="00D325A9"/>
    <w:rsid w:val="00D36A8A"/>
    <w:rsid w:val="00D61409"/>
    <w:rsid w:val="00D63426"/>
    <w:rsid w:val="00D6691E"/>
    <w:rsid w:val="00D71170"/>
    <w:rsid w:val="00DA1C92"/>
    <w:rsid w:val="00DA25D4"/>
    <w:rsid w:val="00DA6538"/>
    <w:rsid w:val="00E15E75"/>
    <w:rsid w:val="00E5262C"/>
    <w:rsid w:val="00EC7DC4"/>
    <w:rsid w:val="00ED30CF"/>
    <w:rsid w:val="00F176EF"/>
    <w:rsid w:val="00F45E10"/>
    <w:rsid w:val="00F6364A"/>
    <w:rsid w:val="00F9113A"/>
    <w:rsid w:val="00FB659D"/>
    <w:rsid w:val="00FC5D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8C5DE"/>
  <w15:chartTrackingRefBased/>
  <w15:docId w15:val="{7697F7DD-8C99-46C5-975A-7199B7E2E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Theme="minorHAnsi" w:hAnsi="Georgia"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C1A36"/>
  </w:style>
  <w:style w:type="paragraph" w:styleId="Heading1">
    <w:name w:val="heading 1"/>
    <w:aliases w:val="Pocket"/>
    <w:basedOn w:val="Normal"/>
    <w:next w:val="Normal"/>
    <w:link w:val="Heading1Char"/>
    <w:qFormat/>
    <w:rsid w:val="00BC1A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C1A3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BC1A3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BC1A3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C1A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1A36"/>
  </w:style>
  <w:style w:type="character" w:customStyle="1" w:styleId="Heading1Char">
    <w:name w:val="Heading 1 Char"/>
    <w:aliases w:val="Pocket Char"/>
    <w:basedOn w:val="DefaultParagraphFont"/>
    <w:link w:val="Heading1"/>
    <w:rsid w:val="00BC1A36"/>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BC1A36"/>
    <w:rPr>
      <w:rFonts w:eastAsiaTheme="majorEastAsia"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BC1A36"/>
    <w:rPr>
      <w:rFonts w:eastAsiaTheme="majorEastAsia"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BC1A36"/>
    <w:rPr>
      <w:rFonts w:eastAsiaTheme="majorEastAsia" w:cstheme="majorBidi"/>
      <w:b/>
      <w:iCs/>
      <w:sz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7"/>
    <w:qFormat/>
    <w:rsid w:val="00BC1A3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BC1A36"/>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BC1A36"/>
    <w:rPr>
      <w:b w:val="0"/>
      <w:sz w:val="22"/>
      <w:u w:val="single"/>
    </w:rPr>
  </w:style>
  <w:style w:type="character" w:styleId="Hyperlink">
    <w:name w:val="Hyperlink"/>
    <w:aliases w:val="No Spacing Char,Small Text Char,Card Format Char,Note Level 2 Char,No Spacing111112 Char,tag Char,No Spacing31 Char,No Spacing22 Char,No Spacing3 Char,No Spacing1 Char,Tag and Cite Char,Dont use Char,No Spacing41 Char,nonunderlined Char"/>
    <w:basedOn w:val="DefaultParagraphFont"/>
    <w:link w:val="NoSpacing"/>
    <w:uiPriority w:val="99"/>
    <w:unhideWhenUsed/>
    <w:rsid w:val="00BC1A36"/>
    <w:rPr>
      <w:color w:val="auto"/>
      <w:u w:val="none"/>
    </w:rPr>
  </w:style>
  <w:style w:type="character" w:styleId="FollowedHyperlink">
    <w:name w:val="FollowedHyperlink"/>
    <w:basedOn w:val="DefaultParagraphFont"/>
    <w:uiPriority w:val="99"/>
    <w:semiHidden/>
    <w:unhideWhenUsed/>
    <w:rsid w:val="00BC1A36"/>
    <w:rPr>
      <w:color w:val="auto"/>
      <w:u w:val="none"/>
    </w:rPr>
  </w:style>
  <w:style w:type="paragraph" w:customStyle="1" w:styleId="textbold">
    <w:name w:val="text bold"/>
    <w:basedOn w:val="Normal"/>
    <w:link w:val="Emphasis"/>
    <w:uiPriority w:val="7"/>
    <w:qFormat/>
    <w:rsid w:val="00180D81"/>
    <w:pPr>
      <w:pBdr>
        <w:top w:val="single" w:sz="18" w:space="0" w:color="auto"/>
        <w:left w:val="single" w:sz="18" w:space="0" w:color="auto"/>
        <w:bottom w:val="single" w:sz="18" w:space="0" w:color="auto"/>
        <w:right w:val="single" w:sz="18" w:space="0" w:color="auto"/>
      </w:pBdr>
      <w:spacing w:line="256" w:lineRule="auto"/>
      <w:ind w:left="720"/>
      <w:jc w:val="both"/>
    </w:pPr>
    <w:rPr>
      <w:rFonts w:ascii="Calibri" w:hAnsi="Calibri"/>
      <w:b/>
      <w:iCs/>
      <w:u w:val="single"/>
    </w:rPr>
  </w:style>
  <w:style w:type="paragraph" w:styleId="NormalWeb">
    <w:name w:val="Normal (Web)"/>
    <w:basedOn w:val="Normal"/>
    <w:uiPriority w:val="99"/>
    <w:unhideWhenUsed/>
    <w:rsid w:val="00180D81"/>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180D8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80D81"/>
    <w:rPr>
      <w:sz w:val="20"/>
      <w:szCs w:val="20"/>
    </w:rPr>
  </w:style>
  <w:style w:type="character" w:styleId="FootnoteReference">
    <w:name w:val="footnote reference"/>
    <w:basedOn w:val="DefaultParagraphFont"/>
    <w:uiPriority w:val="99"/>
    <w:semiHidden/>
    <w:unhideWhenUsed/>
    <w:rsid w:val="00180D81"/>
    <w:rPr>
      <w:vertAlign w:val="superscript"/>
    </w:rPr>
  </w:style>
  <w:style w:type="paragraph" w:styleId="NoSpacing">
    <w:name w:val="No Spacing"/>
    <w:aliases w:val="Small Text,Card Format,Note Level 2,No Spacing111112,tag,No Spacing31,No Spacing22,No Spacing3,No Spacing1,Tag and Cite,Dont use,No Spacing41,nonunderlined,Tag and Ci,card,Very Small Text,No Spacing112,DDI Tag,Tag Title,Tag1,ca"/>
    <w:basedOn w:val="Heading1"/>
    <w:link w:val="Hyperlink"/>
    <w:autoRedefine/>
    <w:uiPriority w:val="99"/>
    <w:qFormat/>
    <w:rsid w:val="00180D8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Theme="minorHAnsi" w:cs="Calibr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2.ubishops.ca/baudrillardstudies/vol-13_2/v13-2-shapiro.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anarchistnews.org/content/university-social-death-and-inside-jok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1</Pages>
  <Words>5504</Words>
  <Characters>31376</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7</cp:revision>
  <dcterms:created xsi:type="dcterms:W3CDTF">2021-11-06T00:06:00Z</dcterms:created>
  <dcterms:modified xsi:type="dcterms:W3CDTF">2021-11-06T01:10:00Z</dcterms:modified>
</cp:coreProperties>
</file>