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382B0" w14:textId="77777777" w:rsidR="00D54731" w:rsidRPr="006742E6" w:rsidRDefault="00D54731" w:rsidP="00D54731">
      <w:pPr>
        <w:pStyle w:val="Heading3"/>
        <w:rPr>
          <w:rFonts w:cs="Calibri"/>
          <w:szCs w:val="32"/>
        </w:rPr>
      </w:pPr>
      <w:r w:rsidRPr="006742E6">
        <w:rPr>
          <w:rFonts w:cs="Calibri"/>
        </w:rPr>
        <w:t>1AC – Plan</w:t>
      </w:r>
    </w:p>
    <w:p w14:paraId="17C988E9" w14:textId="77777777" w:rsidR="00D54731" w:rsidRPr="006742E6" w:rsidRDefault="00D54731" w:rsidP="00D54731">
      <w:pPr>
        <w:pStyle w:val="Heading4"/>
        <w:rPr>
          <w:rFonts w:cs="Calibri"/>
        </w:rPr>
      </w:pPr>
      <w:r w:rsidRPr="006742E6">
        <w:rPr>
          <w:rFonts w:cs="Calibri"/>
        </w:rPr>
        <w:t>Plan: The appropriation of outer space through asteroid mining by private entities should be banned.</w:t>
      </w:r>
    </w:p>
    <w:p w14:paraId="2996067F" w14:textId="77777777" w:rsidR="00D54731" w:rsidRPr="006742E6" w:rsidRDefault="00D54731" w:rsidP="00D54731"/>
    <w:p w14:paraId="7B840449" w14:textId="77777777" w:rsidR="00D54731" w:rsidRPr="006742E6" w:rsidRDefault="00D54731" w:rsidP="00D54731">
      <w:pPr>
        <w:pStyle w:val="Heading4"/>
        <w:rPr>
          <w:rFonts w:cs="Calibri"/>
        </w:rPr>
      </w:pPr>
      <w:r w:rsidRPr="006742E6">
        <w:rPr>
          <w:rFonts w:cs="Calibri"/>
        </w:rPr>
        <w:t>We’ll defend normal means as the signatories of the OST adding an optional protocol under Article II.</w:t>
      </w:r>
    </w:p>
    <w:p w14:paraId="12A54FAC" w14:textId="77777777" w:rsidR="00D54731" w:rsidRPr="006742E6" w:rsidRDefault="00D54731" w:rsidP="00D54731">
      <w:pPr>
        <w:rPr>
          <w:color w:val="000000" w:themeColor="text1"/>
        </w:rPr>
      </w:pPr>
      <w:proofErr w:type="spellStart"/>
      <w:r w:rsidRPr="006742E6">
        <w:rPr>
          <w:rStyle w:val="Style13ptBold"/>
          <w:color w:val="000000" w:themeColor="text1"/>
        </w:rPr>
        <w:t>Tronchetii</w:t>
      </w:r>
      <w:proofErr w:type="spellEnd"/>
      <w:r w:rsidRPr="006742E6">
        <w:rPr>
          <w:rStyle w:val="Style13ptBold"/>
          <w:color w:val="000000" w:themeColor="text1"/>
        </w:rPr>
        <w:t xml:space="preserve"> 7</w:t>
      </w:r>
      <w:r w:rsidRPr="006742E6">
        <w:rPr>
          <w:color w:val="000000" w:themeColor="text1"/>
        </w:rPr>
        <w:t xml:space="preserve">[Fabio </w:t>
      </w:r>
      <w:proofErr w:type="spellStart"/>
      <w:r w:rsidRPr="006742E6">
        <w:rPr>
          <w:color w:val="000000" w:themeColor="text1"/>
        </w:rPr>
        <w:t>Tronchetti</w:t>
      </w:r>
      <w:proofErr w:type="spellEnd"/>
      <w:r w:rsidRPr="006742E6">
        <w:rPr>
          <w:color w:val="000000" w:themeColor="text1"/>
        </w:rPr>
        <w:t xml:space="preserve"> is a professor at the International Institute of Air and Space Law, Leiden University, The Netherlands, 2007, </w:t>
      </w:r>
      <w:hyperlink r:id="rId6" w:history="1">
        <w:r w:rsidRPr="006742E6">
          <w:rPr>
            <w:rStyle w:val="Hyperlink"/>
            <w:color w:val="000000" w:themeColor="text1"/>
          </w:rPr>
          <w:t>https://iislweb.org/docs/Diederiks2007.pdf</w:t>
        </w:r>
      </w:hyperlink>
      <w:r w:rsidRPr="006742E6">
        <w:rPr>
          <w:color w:val="000000" w:themeColor="text1"/>
        </w:rPr>
        <w:t>, 12-15-2021 amrita]</w:t>
      </w:r>
    </w:p>
    <w:p w14:paraId="6AEE235E" w14:textId="77777777" w:rsidR="00D54731" w:rsidRDefault="00D54731" w:rsidP="00D54731">
      <w:pPr>
        <w:rPr>
          <w:color w:val="000000" w:themeColor="text1"/>
          <w:u w:val="single"/>
        </w:rPr>
      </w:pPr>
      <w:r w:rsidRPr="006742E6">
        <w:rPr>
          <w:color w:val="000000" w:themeColor="text1"/>
          <w:sz w:val="14"/>
        </w:rPr>
        <w:t xml:space="preserve">ARTICLE II OF THE OUTER SPACE TREATY: A MATTER OF DEBATE </w:t>
      </w:r>
      <w:r w:rsidRPr="006742E6">
        <w:rPr>
          <w:color w:val="000000" w:themeColor="text1"/>
          <w:u w:val="single"/>
        </w:rPr>
        <w:t xml:space="preserve">The legal content of Article II of the Outer Space Treaty is one of the most debated and </w:t>
      </w:r>
      <w:proofErr w:type="spellStart"/>
      <w:r w:rsidRPr="006742E6">
        <w:rPr>
          <w:color w:val="000000" w:themeColor="text1"/>
          <w:u w:val="single"/>
        </w:rPr>
        <w:t>analysed</w:t>
      </w:r>
      <w:proofErr w:type="spellEnd"/>
      <w:r w:rsidRPr="006742E6">
        <w:rPr>
          <w:color w:val="000000" w:themeColor="text1"/>
          <w:u w:val="single"/>
        </w:rPr>
        <w:t xml:space="preserve"> </w:t>
      </w:r>
      <w:proofErr w:type="gramStart"/>
      <w:r w:rsidRPr="006742E6">
        <w:rPr>
          <w:color w:val="000000" w:themeColor="text1"/>
          <w:u w:val="single"/>
        </w:rPr>
        <w:t>topic</w:t>
      </w:r>
      <w:proofErr w:type="gramEnd"/>
      <w:r w:rsidRPr="006742E6">
        <w:rPr>
          <w:color w:val="000000" w:themeColor="text1"/>
          <w:u w:val="single"/>
        </w:rPr>
        <w:t xml:space="preserve"> in the field of space law</w:t>
      </w:r>
      <w:r w:rsidRPr="006742E6">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6742E6">
        <w:rPr>
          <w:color w:val="000000" w:themeColor="text1"/>
          <w:u w:val="single"/>
        </w:rPr>
        <w:t xml:space="preserve">”. </w:t>
      </w:r>
      <w:r w:rsidRPr="006742E6">
        <w:rPr>
          <w:b/>
          <w:bCs/>
          <w:color w:val="000000" w:themeColor="text1"/>
          <w:highlight w:val="green"/>
          <w:u w:val="single"/>
        </w:rPr>
        <w:t>The text of Article II represents</w:t>
      </w:r>
      <w:r w:rsidRPr="006742E6">
        <w:rPr>
          <w:color w:val="000000" w:themeColor="text1"/>
          <w:highlight w:val="green"/>
          <w:u w:val="single"/>
        </w:rPr>
        <w:t xml:space="preserve"> </w:t>
      </w:r>
      <w:r w:rsidRPr="006742E6">
        <w:rPr>
          <w:color w:val="000000" w:themeColor="text1"/>
          <w:u w:val="single"/>
        </w:rPr>
        <w:t xml:space="preserve">the final point of a process, formally initiated with Resolution 1721, aimed at conferring to outer space the status of res communis omnium, namely a thing </w:t>
      </w:r>
      <w:proofErr w:type="gramStart"/>
      <w:r w:rsidRPr="006742E6">
        <w:rPr>
          <w:color w:val="000000" w:themeColor="text1"/>
          <w:u w:val="single"/>
        </w:rPr>
        <w:t>open</w:t>
      </w:r>
      <w:proofErr w:type="gramEnd"/>
      <w:r w:rsidRPr="006742E6">
        <w:rPr>
          <w:color w:val="000000" w:themeColor="text1"/>
          <w:u w:val="single"/>
        </w:rPr>
        <w:t xml:space="preserve"> for the </w:t>
      </w:r>
      <w:r w:rsidRPr="006742E6">
        <w:rPr>
          <w:b/>
          <w:bCs/>
          <w:color w:val="000000" w:themeColor="text1"/>
          <w:highlight w:val="green"/>
          <w:u w:val="single"/>
        </w:rPr>
        <w:t>free exploration</w:t>
      </w:r>
      <w:r w:rsidRPr="006742E6">
        <w:rPr>
          <w:color w:val="000000" w:themeColor="text1"/>
          <w:highlight w:val="green"/>
          <w:u w:val="single"/>
        </w:rPr>
        <w:t xml:space="preserve"> </w:t>
      </w:r>
      <w:r w:rsidRPr="006742E6">
        <w:rPr>
          <w:color w:val="000000" w:themeColor="text1"/>
          <w:u w:val="single"/>
        </w:rPr>
        <w:t xml:space="preserve">and use by all States </w:t>
      </w:r>
      <w:r w:rsidRPr="006742E6">
        <w:rPr>
          <w:b/>
          <w:bCs/>
          <w:color w:val="000000" w:themeColor="text1"/>
          <w:highlight w:val="green"/>
          <w:u w:val="single"/>
        </w:rPr>
        <w:t>without the possibility of being appropriated</w:t>
      </w:r>
      <w:r w:rsidRPr="006742E6">
        <w:rPr>
          <w:color w:val="000000" w:themeColor="text1"/>
          <w:sz w:val="14"/>
        </w:rPr>
        <w:t>. By prohibiting the possibility of making territorial claims over outer space or any part thereof based on use or occupation</w:t>
      </w:r>
      <w:r w:rsidRPr="006742E6">
        <w:rPr>
          <w:color w:val="000000" w:themeColor="text1"/>
          <w:u w:val="single"/>
        </w:rPr>
        <w:t xml:space="preserve">, Article II </w:t>
      </w:r>
      <w:r w:rsidRPr="006742E6">
        <w:rPr>
          <w:b/>
          <w:bCs/>
          <w:color w:val="000000" w:themeColor="text1"/>
          <w:highlight w:val="green"/>
          <w:u w:val="single"/>
        </w:rPr>
        <w:t>makes clear that</w:t>
      </w:r>
      <w:r w:rsidRPr="006742E6">
        <w:rPr>
          <w:color w:val="000000" w:themeColor="text1"/>
          <w:highlight w:val="green"/>
          <w:u w:val="single"/>
        </w:rPr>
        <w:t xml:space="preserve"> </w:t>
      </w:r>
      <w:r w:rsidRPr="006742E6">
        <w:rPr>
          <w:color w:val="000000" w:themeColor="text1"/>
          <w:u w:val="single"/>
        </w:rPr>
        <w:t xml:space="preserve">the customary procedures of </w:t>
      </w:r>
      <w:r w:rsidRPr="006742E6">
        <w:rPr>
          <w:b/>
          <w:bCs/>
          <w:color w:val="000000" w:themeColor="text1"/>
          <w:highlight w:val="green"/>
          <w:u w:val="single"/>
        </w:rPr>
        <w:t>i</w:t>
      </w:r>
      <w:r w:rsidRPr="006742E6">
        <w:rPr>
          <w:color w:val="000000" w:themeColor="text1"/>
          <w:u w:val="single"/>
        </w:rPr>
        <w:t xml:space="preserve">nternational </w:t>
      </w:r>
      <w:r w:rsidRPr="006742E6">
        <w:rPr>
          <w:b/>
          <w:bCs/>
          <w:color w:val="000000" w:themeColor="text1"/>
          <w:highlight w:val="green"/>
          <w:u w:val="single"/>
        </w:rPr>
        <w:t>law allowing</w:t>
      </w:r>
      <w:r w:rsidRPr="006742E6">
        <w:rPr>
          <w:color w:val="000000" w:themeColor="text1"/>
          <w:highlight w:val="green"/>
          <w:u w:val="single"/>
        </w:rPr>
        <w:t xml:space="preserve"> </w:t>
      </w:r>
      <w:r w:rsidRPr="006742E6">
        <w:rPr>
          <w:color w:val="000000" w:themeColor="text1"/>
          <w:u w:val="single"/>
        </w:rPr>
        <w:t xml:space="preserve">subjects to obtain </w:t>
      </w:r>
      <w:r w:rsidRPr="006742E6">
        <w:rPr>
          <w:b/>
          <w:bCs/>
          <w:color w:val="000000" w:themeColor="text1"/>
          <w:highlight w:val="green"/>
          <w:u w:val="single"/>
        </w:rPr>
        <w:t>sovereignty rights over un-owed lands</w:t>
      </w:r>
      <w:r w:rsidRPr="006742E6">
        <w:rPr>
          <w:color w:val="000000" w:themeColor="text1"/>
          <w:u w:val="single"/>
        </w:rPr>
        <w:t xml:space="preserve">, namely discovery, </w:t>
      </w:r>
      <w:proofErr w:type="spellStart"/>
      <w:r w:rsidRPr="006742E6">
        <w:rPr>
          <w:color w:val="000000" w:themeColor="text1"/>
          <w:u w:val="single"/>
        </w:rPr>
        <w:t>occupatio</w:t>
      </w:r>
      <w:proofErr w:type="spellEnd"/>
      <w:r w:rsidRPr="006742E6">
        <w:rPr>
          <w:color w:val="000000" w:themeColor="text1"/>
          <w:u w:val="single"/>
        </w:rPr>
        <w:t xml:space="preserve"> and effective possession, </w:t>
      </w:r>
      <w:r w:rsidRPr="006742E6">
        <w:rPr>
          <w:b/>
          <w:bCs/>
          <w:color w:val="000000" w:themeColor="text1"/>
          <w:highlight w:val="green"/>
          <w:u w:val="single"/>
        </w:rPr>
        <w:t>do not apply to</w:t>
      </w:r>
      <w:r w:rsidRPr="006742E6">
        <w:rPr>
          <w:color w:val="000000" w:themeColor="text1"/>
          <w:highlight w:val="green"/>
          <w:u w:val="single"/>
        </w:rPr>
        <w:t xml:space="preserve"> </w:t>
      </w:r>
      <w:r w:rsidRPr="006742E6">
        <w:rPr>
          <w:color w:val="000000" w:themeColor="text1"/>
          <w:u w:val="single"/>
        </w:rPr>
        <w:t xml:space="preserve">outer </w:t>
      </w:r>
      <w:r w:rsidRPr="006742E6">
        <w:rPr>
          <w:b/>
          <w:bCs/>
          <w:color w:val="000000" w:themeColor="text1"/>
          <w:highlight w:val="green"/>
          <w:u w:val="single"/>
        </w:rPr>
        <w:t>space</w:t>
      </w:r>
      <w:r w:rsidRPr="006742E6">
        <w:rPr>
          <w:b/>
          <w:bCs/>
          <w:color w:val="000000" w:themeColor="text1"/>
          <w:sz w:val="14"/>
          <w:highlight w:val="green"/>
        </w:rPr>
        <w:t>.</w:t>
      </w:r>
      <w:r w:rsidRPr="006742E6">
        <w:rPr>
          <w:color w:val="000000" w:themeColor="text1"/>
          <w:sz w:val="14"/>
          <w:highlight w:val="green"/>
        </w:rPr>
        <w:t xml:space="preserve"> </w:t>
      </w:r>
      <w:r w:rsidRPr="006742E6">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6742E6">
        <w:rPr>
          <w:color w:val="000000" w:themeColor="text1"/>
          <w:u w:val="single"/>
        </w:rPr>
        <w:t xml:space="preserve">the question of whether both States and private individuals are subjected to the provisions of Article II. Indeed, </w:t>
      </w:r>
      <w:r w:rsidRPr="006742E6">
        <w:rPr>
          <w:b/>
          <w:bCs/>
          <w:color w:val="000000" w:themeColor="text1"/>
          <w:highlight w:val="green"/>
          <w:u w:val="single"/>
        </w:rPr>
        <w:t>while Article II forbids</w:t>
      </w:r>
      <w:r w:rsidRPr="006742E6">
        <w:rPr>
          <w:color w:val="000000" w:themeColor="text1"/>
          <w:highlight w:val="green"/>
          <w:u w:val="single"/>
        </w:rPr>
        <w:t xml:space="preserve"> </w:t>
      </w:r>
      <w:proofErr w:type="spellStart"/>
      <w:r w:rsidRPr="006742E6">
        <w:rPr>
          <w:color w:val="000000" w:themeColor="text1"/>
          <w:u w:val="single"/>
        </w:rPr>
        <w:t>expressis</w:t>
      </w:r>
      <w:proofErr w:type="spellEnd"/>
      <w:r w:rsidRPr="006742E6">
        <w:rPr>
          <w:color w:val="000000" w:themeColor="text1"/>
          <w:u w:val="single"/>
        </w:rPr>
        <w:t xml:space="preserve"> </w:t>
      </w:r>
      <w:proofErr w:type="spellStart"/>
      <w:r w:rsidRPr="006742E6">
        <w:rPr>
          <w:color w:val="000000" w:themeColor="text1"/>
          <w:u w:val="single"/>
        </w:rPr>
        <w:t>verbis</w:t>
      </w:r>
      <w:proofErr w:type="spellEnd"/>
      <w:r w:rsidRPr="006742E6">
        <w:rPr>
          <w:color w:val="000000" w:themeColor="text1"/>
          <w:u w:val="single"/>
        </w:rPr>
        <w:t xml:space="preserve"> the national </w:t>
      </w:r>
      <w:r w:rsidRPr="006742E6">
        <w:rPr>
          <w:b/>
          <w:bCs/>
          <w:color w:val="000000" w:themeColor="text1"/>
          <w:highlight w:val="green"/>
          <w:u w:val="single"/>
        </w:rPr>
        <w:t>appropriation by</w:t>
      </w:r>
      <w:r w:rsidRPr="006742E6">
        <w:rPr>
          <w:color w:val="000000" w:themeColor="text1"/>
          <w:u w:val="single"/>
        </w:rPr>
        <w:t xml:space="preserve"> claims of </w:t>
      </w:r>
      <w:r w:rsidRPr="006742E6">
        <w:rPr>
          <w:b/>
          <w:bCs/>
          <w:color w:val="000000" w:themeColor="text1"/>
          <w:highlight w:val="green"/>
          <w:u w:val="single"/>
        </w:rPr>
        <w:t>sovereignty</w:t>
      </w:r>
      <w:r w:rsidRPr="006742E6">
        <w:rPr>
          <w:color w:val="000000" w:themeColor="text1"/>
          <w:u w:val="single"/>
        </w:rPr>
        <w:t xml:space="preserve">, by means of use and occupation or other means of outer space, </w:t>
      </w:r>
      <w:r w:rsidRPr="006742E6">
        <w:rPr>
          <w:b/>
          <w:bCs/>
          <w:color w:val="000000" w:themeColor="text1"/>
          <w:highlight w:val="green"/>
          <w:u w:val="single"/>
        </w:rPr>
        <w:t>it does not</w:t>
      </w:r>
      <w:r w:rsidRPr="006742E6">
        <w:rPr>
          <w:color w:val="000000" w:themeColor="text1"/>
          <w:highlight w:val="green"/>
          <w:u w:val="single"/>
        </w:rPr>
        <w:t xml:space="preserve"> </w:t>
      </w:r>
      <w:r w:rsidRPr="006742E6">
        <w:rPr>
          <w:color w:val="000000" w:themeColor="text1"/>
          <w:u w:val="single"/>
        </w:rPr>
        <w:t xml:space="preserve">make </w:t>
      </w:r>
      <w:r w:rsidRPr="006742E6">
        <w:rPr>
          <w:b/>
          <w:bCs/>
          <w:color w:val="000000" w:themeColor="text1"/>
          <w:highlight w:val="green"/>
          <w:u w:val="single"/>
        </w:rPr>
        <w:t>a</w:t>
      </w:r>
      <w:r w:rsidRPr="006742E6">
        <w:rPr>
          <w:color w:val="000000" w:themeColor="text1"/>
          <w:u w:val="single"/>
        </w:rPr>
        <w:t xml:space="preserve">ny explicit </w:t>
      </w:r>
      <w:r w:rsidRPr="006742E6">
        <w:rPr>
          <w:b/>
          <w:bCs/>
          <w:color w:val="000000" w:themeColor="text1"/>
          <w:highlight w:val="green"/>
          <w:u w:val="single"/>
        </w:rPr>
        <w:t>mention</w:t>
      </w:r>
      <w:r w:rsidRPr="006742E6">
        <w:rPr>
          <w:color w:val="000000" w:themeColor="text1"/>
          <w:highlight w:val="green"/>
          <w:u w:val="single"/>
        </w:rPr>
        <w:t xml:space="preserve"> </w:t>
      </w:r>
      <w:r w:rsidRPr="006742E6">
        <w:rPr>
          <w:b/>
          <w:bCs/>
          <w:color w:val="000000" w:themeColor="text1"/>
          <w:highlight w:val="green"/>
          <w:u w:val="single"/>
        </w:rPr>
        <w:t>to</w:t>
      </w:r>
      <w:r w:rsidRPr="006742E6">
        <w:rPr>
          <w:color w:val="000000" w:themeColor="text1"/>
          <w:u w:val="single"/>
        </w:rPr>
        <w:t xml:space="preserve"> its </w:t>
      </w:r>
      <w:r w:rsidRPr="006742E6">
        <w:rPr>
          <w:b/>
          <w:bCs/>
          <w:color w:val="000000" w:themeColor="text1"/>
          <w:highlight w:val="green"/>
          <w:u w:val="single"/>
        </w:rPr>
        <w:t>private</w:t>
      </w:r>
      <w:r w:rsidRPr="006742E6">
        <w:rPr>
          <w:color w:val="000000" w:themeColor="text1"/>
          <w:u w:val="single"/>
        </w:rPr>
        <w:t xml:space="preserve"> appropriation</w:t>
      </w:r>
      <w:r w:rsidRPr="006742E6">
        <w:rPr>
          <w:color w:val="000000" w:themeColor="text1"/>
          <w:sz w:val="14"/>
        </w:rPr>
        <w:t xml:space="preserve">. Relying on this consideration, </w:t>
      </w:r>
      <w:r w:rsidRPr="006742E6">
        <w:rPr>
          <w:color w:val="000000" w:themeColor="text1"/>
          <w:u w:val="single"/>
        </w:rPr>
        <w:t>some authors have argued that the private appropriation of outer space and celestial bodies is allowed.</w:t>
      </w:r>
      <w:r w:rsidRPr="006742E6">
        <w:rPr>
          <w:color w:val="000000" w:themeColor="text1"/>
          <w:sz w:val="14"/>
        </w:rPr>
        <w:t xml:space="preserve"> For instance, in 1968 </w:t>
      </w:r>
      <w:proofErr w:type="spellStart"/>
      <w:r w:rsidRPr="006742E6">
        <w:rPr>
          <w:color w:val="000000" w:themeColor="text1"/>
          <w:sz w:val="14"/>
        </w:rPr>
        <w:t>Gorove</w:t>
      </w:r>
      <w:proofErr w:type="spellEnd"/>
      <w:r w:rsidRPr="006742E6">
        <w:rPr>
          <w:color w:val="000000" w:themeColor="text1"/>
          <w:sz w:val="14"/>
        </w:rPr>
        <w:t xml:space="preserve"> wrote: “Thus, at present an individual acting on his own behalf or on behalf of another individual or private association or an international </w:t>
      </w:r>
      <w:proofErr w:type="spellStart"/>
      <w:r w:rsidRPr="006742E6">
        <w:rPr>
          <w:color w:val="000000" w:themeColor="text1"/>
          <w:sz w:val="14"/>
        </w:rPr>
        <w:t>organisation</w:t>
      </w:r>
      <w:proofErr w:type="spellEnd"/>
      <w:r w:rsidRPr="006742E6">
        <w:rPr>
          <w:color w:val="000000" w:themeColor="text1"/>
          <w:sz w:val="14"/>
        </w:rPr>
        <w:t xml:space="preserve"> could lawfully appropriate any parts of outer space…”</w:t>
      </w:r>
      <w:proofErr w:type="gramStart"/>
      <w:r w:rsidRPr="006742E6">
        <w:rPr>
          <w:color w:val="000000" w:themeColor="text1"/>
          <w:sz w:val="14"/>
        </w:rPr>
        <w:t>6 .</w:t>
      </w:r>
      <w:proofErr w:type="gramEnd"/>
      <w:r w:rsidRPr="006742E6">
        <w:rPr>
          <w:color w:val="000000" w:themeColor="text1"/>
          <w:sz w:val="14"/>
        </w:rPr>
        <w:t xml:space="preserve"> </w:t>
      </w:r>
      <w:r w:rsidRPr="006742E6">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6742E6">
        <w:rPr>
          <w:color w:val="000000" w:themeColor="text1"/>
          <w:sz w:val="14"/>
        </w:rPr>
        <w:t>7 .</w:t>
      </w:r>
      <w:proofErr w:type="gramEnd"/>
      <w:r w:rsidRPr="006742E6">
        <w:rPr>
          <w:color w:val="000000" w:themeColor="text1"/>
          <w:sz w:val="14"/>
        </w:rPr>
        <w:t xml:space="preserve"> However, it must be said, that nowadays </w:t>
      </w:r>
      <w:r w:rsidRPr="006742E6">
        <w:rPr>
          <w:color w:val="000000" w:themeColor="text1"/>
          <w:u w:val="single"/>
        </w:rPr>
        <w:t xml:space="preserve">there is </w:t>
      </w:r>
      <w:proofErr w:type="gramStart"/>
      <w:r w:rsidRPr="006742E6">
        <w:rPr>
          <w:color w:val="000000" w:themeColor="text1"/>
          <w:u w:val="single"/>
        </w:rPr>
        <w:t>a general consensus</w:t>
      </w:r>
      <w:proofErr w:type="gramEnd"/>
      <w:r w:rsidRPr="006742E6">
        <w:rPr>
          <w:color w:val="000000" w:themeColor="text1"/>
          <w:u w:val="single"/>
        </w:rPr>
        <w:t xml:space="preserve"> on the fact that </w:t>
      </w:r>
      <w:r w:rsidRPr="006742E6">
        <w:rPr>
          <w:b/>
          <w:bCs/>
          <w:color w:val="000000" w:themeColor="text1"/>
          <w:highlight w:val="green"/>
          <w:u w:val="single"/>
        </w:rPr>
        <w:t>both national appropriation and private</w:t>
      </w:r>
      <w:r w:rsidRPr="006742E6">
        <w:rPr>
          <w:color w:val="000000" w:themeColor="text1"/>
          <w:highlight w:val="green"/>
          <w:u w:val="single"/>
        </w:rPr>
        <w:t xml:space="preserve"> </w:t>
      </w:r>
      <w:r w:rsidRPr="006742E6">
        <w:rPr>
          <w:color w:val="000000" w:themeColor="text1"/>
          <w:u w:val="single"/>
        </w:rPr>
        <w:t xml:space="preserve">property rights </w:t>
      </w:r>
      <w:r w:rsidRPr="006742E6">
        <w:rPr>
          <w:b/>
          <w:bCs/>
          <w:color w:val="000000" w:themeColor="text1"/>
          <w:highlight w:val="green"/>
          <w:u w:val="single"/>
        </w:rPr>
        <w:t>are denied</w:t>
      </w:r>
      <w:r w:rsidRPr="006742E6">
        <w:rPr>
          <w:color w:val="000000" w:themeColor="text1"/>
          <w:u w:val="single"/>
        </w:rPr>
        <w:t xml:space="preserve"> under the Outer Space Treaty</w:t>
      </w:r>
      <w:r w:rsidRPr="006742E6">
        <w:rPr>
          <w:color w:val="000000" w:themeColor="text1"/>
          <w:sz w:val="14"/>
        </w:rPr>
        <w:t xml:space="preserve">. Several </w:t>
      </w:r>
      <w:proofErr w:type="gramStart"/>
      <w:r w:rsidRPr="006742E6">
        <w:rPr>
          <w:color w:val="000000" w:themeColor="text1"/>
          <w:sz w:val="14"/>
        </w:rPr>
        <w:t>way</w:t>
      </w:r>
      <w:proofErr w:type="gramEnd"/>
      <w:r w:rsidRPr="006742E6">
        <w:rPr>
          <w:color w:val="000000" w:themeColor="text1"/>
          <w:sz w:val="14"/>
        </w:rPr>
        <w:t xml:space="preserve"> of reasoning have been advanced to support this view. </w:t>
      </w:r>
      <w:proofErr w:type="spellStart"/>
      <w:r w:rsidRPr="006742E6">
        <w:rPr>
          <w:color w:val="000000" w:themeColor="text1"/>
          <w:sz w:val="14"/>
        </w:rPr>
        <w:t>Sters</w:t>
      </w:r>
      <w:proofErr w:type="spellEnd"/>
      <w:r w:rsidRPr="006742E6">
        <w:rPr>
          <w:color w:val="000000" w:themeColor="text1"/>
          <w:sz w:val="14"/>
        </w:rPr>
        <w:t xml:space="preserve"> and </w:t>
      </w:r>
      <w:proofErr w:type="spellStart"/>
      <w:r w:rsidRPr="006742E6">
        <w:rPr>
          <w:color w:val="000000" w:themeColor="text1"/>
          <w:sz w:val="14"/>
        </w:rPr>
        <w:t>Tennen</w:t>
      </w:r>
      <w:proofErr w:type="spellEnd"/>
      <w:r w:rsidRPr="006742E6">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subject to the non-appropriation principle</w:t>
      </w:r>
      <w:proofErr w:type="gramStart"/>
      <w:r w:rsidRPr="006742E6">
        <w:rPr>
          <w:color w:val="000000" w:themeColor="text1"/>
          <w:sz w:val="14"/>
        </w:rPr>
        <w:t>8 .</w:t>
      </w:r>
      <w:proofErr w:type="gramEnd"/>
      <w:r w:rsidRPr="006742E6">
        <w:rPr>
          <w:color w:val="000000" w:themeColor="text1"/>
          <w:sz w:val="14"/>
        </w:rPr>
        <w:t xml:space="preserve"> </w:t>
      </w:r>
      <w:r w:rsidRPr="006742E6">
        <w:rPr>
          <w:b/>
          <w:bCs/>
          <w:color w:val="000000" w:themeColor="text1"/>
          <w:highlight w:val="green"/>
          <w:u w:val="single"/>
        </w:rPr>
        <w:t>Private entities are allowed to carry out</w:t>
      </w:r>
      <w:r w:rsidRPr="006742E6">
        <w:rPr>
          <w:color w:val="000000" w:themeColor="text1"/>
          <w:highlight w:val="green"/>
          <w:u w:val="single"/>
        </w:rPr>
        <w:t xml:space="preserve"> </w:t>
      </w:r>
      <w:r w:rsidRPr="006742E6">
        <w:rPr>
          <w:color w:val="000000" w:themeColor="text1"/>
          <w:u w:val="single"/>
        </w:rPr>
        <w:t xml:space="preserve">space </w:t>
      </w:r>
      <w:r w:rsidRPr="006742E6">
        <w:rPr>
          <w:b/>
          <w:bCs/>
          <w:color w:val="000000" w:themeColor="text1"/>
          <w:highlight w:val="green"/>
          <w:u w:val="single"/>
        </w:rPr>
        <w:t>activities but</w:t>
      </w:r>
      <w:r w:rsidRPr="006742E6">
        <w:rPr>
          <w:color w:val="000000" w:themeColor="text1"/>
          <w:u w:val="single"/>
        </w:rPr>
        <w:t xml:space="preserve">, according to Article VI of the Outer Space Treaty, they </w:t>
      </w:r>
      <w:r w:rsidRPr="006742E6">
        <w:rPr>
          <w:b/>
          <w:bCs/>
          <w:color w:val="000000" w:themeColor="text1"/>
          <w:highlight w:val="green"/>
          <w:u w:val="single"/>
        </w:rPr>
        <w:t>must be authorized</w:t>
      </w:r>
      <w:r w:rsidRPr="006742E6">
        <w:rPr>
          <w:color w:val="000000" w:themeColor="text1"/>
          <w:highlight w:val="green"/>
          <w:u w:val="single"/>
        </w:rPr>
        <w:t xml:space="preserve"> </w:t>
      </w:r>
      <w:r w:rsidRPr="006742E6">
        <w:rPr>
          <w:color w:val="000000" w:themeColor="text1"/>
          <w:u w:val="single"/>
        </w:rPr>
        <w:t xml:space="preserve">to conduct such activities </w:t>
      </w:r>
      <w:r w:rsidRPr="006742E6">
        <w:rPr>
          <w:b/>
          <w:bCs/>
          <w:color w:val="000000" w:themeColor="text1"/>
          <w:highlight w:val="green"/>
          <w:u w:val="single"/>
        </w:rPr>
        <w:t>by the</w:t>
      </w:r>
      <w:r w:rsidRPr="006742E6">
        <w:rPr>
          <w:color w:val="000000" w:themeColor="text1"/>
          <w:highlight w:val="green"/>
          <w:u w:val="single"/>
        </w:rPr>
        <w:t xml:space="preserve"> </w:t>
      </w:r>
      <w:r w:rsidRPr="006742E6">
        <w:rPr>
          <w:color w:val="000000" w:themeColor="text1"/>
          <w:u w:val="single"/>
        </w:rPr>
        <w:t xml:space="preserve">appropriate </w:t>
      </w:r>
      <w:r w:rsidRPr="006742E6">
        <w:rPr>
          <w:b/>
          <w:bCs/>
          <w:color w:val="000000" w:themeColor="text1"/>
          <w:highlight w:val="green"/>
          <w:u w:val="single"/>
        </w:rPr>
        <w:t>State</w:t>
      </w:r>
      <w:r w:rsidRPr="006742E6">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6742E6">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6742E6">
        <w:rPr>
          <w:color w:val="000000" w:themeColor="text1"/>
          <w:sz w:val="14"/>
        </w:rPr>
        <w:t>9 .</w:t>
      </w:r>
      <w:proofErr w:type="gramEnd"/>
      <w:r w:rsidRPr="006742E6">
        <w:rPr>
          <w:color w:val="000000" w:themeColor="text1"/>
          <w:sz w:val="14"/>
        </w:rPr>
        <w:t xml:space="preserve"> It has been also suggested that </w:t>
      </w:r>
      <w:r w:rsidRPr="006742E6">
        <w:rPr>
          <w:b/>
          <w:bCs/>
          <w:color w:val="000000" w:themeColor="text1"/>
          <w:highlight w:val="green"/>
          <w:u w:val="single"/>
        </w:rPr>
        <w:t>the prohibition of national</w:t>
      </w:r>
      <w:r w:rsidRPr="006742E6">
        <w:rPr>
          <w:color w:val="000000" w:themeColor="text1"/>
          <w:highlight w:val="green"/>
          <w:u w:val="single"/>
        </w:rPr>
        <w:t xml:space="preserve"> </w:t>
      </w:r>
      <w:r w:rsidRPr="006742E6">
        <w:rPr>
          <w:color w:val="000000" w:themeColor="text1"/>
          <w:u w:val="single"/>
        </w:rPr>
        <w:t xml:space="preserve">appropriation </w:t>
      </w:r>
      <w:r w:rsidRPr="006742E6">
        <w:rPr>
          <w:b/>
          <w:bCs/>
          <w:color w:val="000000" w:themeColor="text1"/>
          <w:highlight w:val="green"/>
          <w:u w:val="single"/>
        </w:rPr>
        <w:t>implies prohibition of private</w:t>
      </w:r>
      <w:r w:rsidRPr="006742E6">
        <w:rPr>
          <w:color w:val="000000" w:themeColor="text1"/>
          <w:highlight w:val="green"/>
          <w:u w:val="single"/>
        </w:rPr>
        <w:t xml:space="preserve"> </w:t>
      </w:r>
      <w:r w:rsidRPr="006742E6">
        <w:rPr>
          <w:color w:val="000000" w:themeColor="text1"/>
          <w:u w:val="single"/>
        </w:rPr>
        <w:t xml:space="preserve">appropriation because the latter cannot exist independently from the former10. </w:t>
      </w:r>
      <w:proofErr w:type="gramStart"/>
      <w:r w:rsidRPr="006742E6">
        <w:rPr>
          <w:color w:val="000000" w:themeColor="text1"/>
          <w:u w:val="single"/>
        </w:rPr>
        <w:t>In order to</w:t>
      </w:r>
      <w:proofErr w:type="gramEnd"/>
      <w:r w:rsidRPr="006742E6">
        <w:rPr>
          <w:color w:val="000000" w:themeColor="text1"/>
          <w:u w:val="single"/>
        </w:rPr>
        <w:t xml:space="preserve"> exist, indeed, private property requires a superior authority to enforce it, be in the form of a State or some other </w:t>
      </w:r>
      <w:proofErr w:type="spellStart"/>
      <w:r w:rsidRPr="006742E6">
        <w:rPr>
          <w:color w:val="000000" w:themeColor="text1"/>
          <w:u w:val="single"/>
        </w:rPr>
        <w:t>recognised</w:t>
      </w:r>
      <w:proofErr w:type="spellEnd"/>
      <w:r w:rsidRPr="006742E6">
        <w:rPr>
          <w:color w:val="000000" w:themeColor="text1"/>
          <w:u w:val="single"/>
        </w:rPr>
        <w:t xml:space="preserve"> entity</w:t>
      </w:r>
      <w:r w:rsidRPr="006742E6">
        <w:rPr>
          <w:color w:val="000000" w:themeColor="text1"/>
          <w:sz w:val="14"/>
        </w:rPr>
        <w:t xml:space="preserve">. In outer space, however, this practice of State endorsement is forbidden. Should a State </w:t>
      </w:r>
      <w:proofErr w:type="spellStart"/>
      <w:r w:rsidRPr="006742E6">
        <w:rPr>
          <w:color w:val="000000" w:themeColor="text1"/>
          <w:sz w:val="14"/>
        </w:rPr>
        <w:t>recognise</w:t>
      </w:r>
      <w:proofErr w:type="spellEnd"/>
      <w:r w:rsidRPr="006742E6">
        <w:rPr>
          <w:color w:val="000000" w:themeColor="text1"/>
          <w:sz w:val="14"/>
        </w:rPr>
        <w:t xml:space="preserve"> or protect the territorial acquisitions of any of its subjects, this would constitute a form of national appropriation in violation of Article II. </w:t>
      </w:r>
      <w:r w:rsidRPr="006742E6">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6742E6">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6742E6">
        <w:rPr>
          <w:color w:val="000000" w:themeColor="text1"/>
          <w:sz w:val="14"/>
        </w:rPr>
        <w:t>an evidence of the fact</w:t>
      </w:r>
      <w:proofErr w:type="gramEnd"/>
      <w:r w:rsidRPr="006742E6">
        <w:rPr>
          <w:color w:val="000000" w:themeColor="text1"/>
          <w:sz w:val="14"/>
        </w:rPr>
        <w:t xml:space="preserve"> that this issue was considered to be settled during the negotiation phase</w:t>
      </w:r>
      <w:r w:rsidRPr="006742E6">
        <w:rPr>
          <w:color w:val="000000" w:themeColor="text1"/>
          <w:u w:val="single"/>
        </w:rPr>
        <w:t xml:space="preserve">. Thus, summing up, we may say that </w:t>
      </w:r>
      <w:r w:rsidRPr="006742E6">
        <w:rPr>
          <w:b/>
          <w:bCs/>
          <w:color w:val="000000" w:themeColor="text1"/>
          <w:highlight w:val="green"/>
          <w:u w:val="single"/>
        </w:rPr>
        <w:t>prohibition of appropriation of outer space</w:t>
      </w:r>
      <w:r w:rsidRPr="006742E6">
        <w:rPr>
          <w:color w:val="000000" w:themeColor="text1"/>
          <w:highlight w:val="green"/>
          <w:u w:val="single"/>
        </w:rPr>
        <w:t xml:space="preserve"> </w:t>
      </w:r>
      <w:r w:rsidRPr="006742E6">
        <w:rPr>
          <w:color w:val="000000" w:themeColor="text1"/>
          <w:u w:val="single"/>
        </w:rPr>
        <w:t xml:space="preserve">and its parts is a rule which </w:t>
      </w:r>
      <w:r w:rsidRPr="006742E6">
        <w:rPr>
          <w:b/>
          <w:bCs/>
          <w:color w:val="000000" w:themeColor="text1"/>
          <w:highlight w:val="green"/>
          <w:u w:val="single"/>
        </w:rPr>
        <w:t>is valid for both private and public entity</w:t>
      </w:r>
      <w:r w:rsidRPr="006742E6">
        <w:rPr>
          <w:color w:val="000000" w:themeColor="text1"/>
          <w:u w:val="single"/>
        </w:rPr>
        <w:t>. The theory that private operators are not subject to this rule represents a myth that is not supported by any valid legal argument.</w:t>
      </w:r>
      <w:r w:rsidRPr="006742E6">
        <w:rPr>
          <w:color w:val="000000" w:themeColor="text1"/>
          <w:sz w:val="14"/>
        </w:rPr>
        <w:t xml:space="preserve"> Moreover, it can be also added that if any subject was allowed to appropriate parts of outer space, the basic aim of the drafters of the Treaty, </w:t>
      </w:r>
      <w:proofErr w:type="gramStart"/>
      <w:r w:rsidRPr="006742E6">
        <w:rPr>
          <w:color w:val="000000" w:themeColor="text1"/>
          <w:sz w:val="14"/>
        </w:rPr>
        <w:t>namely</w:t>
      </w:r>
      <w:proofErr w:type="gramEnd"/>
      <w:r w:rsidRPr="006742E6">
        <w:rPr>
          <w:color w:val="000000" w:themeColor="text1"/>
          <w:sz w:val="14"/>
        </w:rPr>
        <w:t xml:space="preserve"> to prevent a colonial competition in outer space and to create the conditions and premises for an exploration and use of outer space carried out for the benefit of all States, would be betrayed. </w:t>
      </w:r>
      <w:r w:rsidRPr="006742E6">
        <w:rPr>
          <w:color w:val="000000" w:themeColor="text1"/>
          <w:u w:val="single"/>
        </w:rPr>
        <w:t xml:space="preserve">Therefore, </w:t>
      </w:r>
      <w:r w:rsidRPr="006742E6">
        <w:rPr>
          <w:b/>
          <w:bCs/>
          <w:color w:val="000000" w:themeColor="text1"/>
          <w:highlight w:val="green"/>
          <w:u w:val="single"/>
        </w:rPr>
        <w:t>the need to protect the non-appropriative nature o</w:t>
      </w:r>
      <w:r w:rsidRPr="006742E6">
        <w:rPr>
          <w:color w:val="000000" w:themeColor="text1"/>
          <w:u w:val="single"/>
        </w:rPr>
        <w:t xml:space="preserve">f outer </w:t>
      </w:r>
      <w:r w:rsidRPr="006742E6">
        <w:rPr>
          <w:b/>
          <w:bCs/>
          <w:color w:val="000000" w:themeColor="text1"/>
          <w:highlight w:val="green"/>
          <w:u w:val="single"/>
        </w:rPr>
        <w:t>space emerges</w:t>
      </w:r>
      <w:r w:rsidRPr="006742E6">
        <w:rPr>
          <w:color w:val="000000" w:themeColor="text1"/>
          <w:highlight w:val="green"/>
          <w:u w:val="single"/>
        </w:rPr>
        <w:t xml:space="preserve"> </w:t>
      </w:r>
      <w:r w:rsidRPr="006742E6">
        <w:rPr>
          <w:color w:val="000000" w:themeColor="text1"/>
          <w:u w:val="single"/>
        </w:rPr>
        <w:t>in all its relevance.</w:t>
      </w:r>
    </w:p>
    <w:p w14:paraId="4CCFBB98" w14:textId="77777777" w:rsidR="00D54731" w:rsidRDefault="00D54731" w:rsidP="00D54731">
      <w:pPr>
        <w:pStyle w:val="Heading3"/>
      </w:pPr>
      <w:bookmarkStart w:id="0" w:name="_Hlk94891012"/>
      <w:r>
        <w:t>1AC – Satellites</w:t>
      </w:r>
    </w:p>
    <w:p w14:paraId="585C862B" w14:textId="77777777" w:rsidR="00D54731" w:rsidRPr="00237991" w:rsidRDefault="00D54731" w:rsidP="00D54731">
      <w:pPr>
        <w:pStyle w:val="Heading4"/>
      </w:pPr>
      <w:r>
        <w:t>Mining creates space debris through volatile sublimation and dust migration.</w:t>
      </w:r>
    </w:p>
    <w:p w14:paraId="7093F230" w14:textId="77777777" w:rsidR="00D54731" w:rsidRDefault="00D54731" w:rsidP="00D54731">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7" w:history="1">
        <w:r w:rsidRPr="002D7371">
          <w:rPr>
            <w:rStyle w:val="Hyperlink"/>
          </w:rPr>
          <w:t>https://www.science.org/doi/full/10.1126/science.abd3402</w:t>
        </w:r>
      </w:hyperlink>
      <w:r>
        <w:t xml:space="preserve"> EE</w:t>
      </w:r>
    </w:p>
    <w:p w14:paraId="76BF2215" w14:textId="77777777" w:rsidR="00D54731" w:rsidRPr="00AD3BF1" w:rsidRDefault="00D54731" w:rsidP="00D54731">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1D8B6935" w14:textId="77777777" w:rsidR="00D54731" w:rsidRDefault="00D54731" w:rsidP="00D54731">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distances, </w:t>
      </w:r>
      <w:r w:rsidRPr="00D12F11">
        <w:rPr>
          <w:rStyle w:val="StyleUnderline"/>
          <w:highlight w:val="green"/>
        </w:rPr>
        <w:t>the resulting</w:t>
      </w:r>
      <w:r w:rsidRPr="00AD3BF1">
        <w:rPr>
          <w:rStyle w:val="StyleUnderline"/>
        </w:rPr>
        <w:t xml:space="preserve"> meteoroid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084FC730" w14:textId="77777777" w:rsidR="00D54731" w:rsidRDefault="00D54731" w:rsidP="00D54731">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w:t>
      </w:r>
      <w:proofErr w:type="gramStart"/>
      <w:r>
        <w:t>during the course of</w:t>
      </w:r>
      <w:proofErr w:type="gramEnd"/>
      <w:r>
        <w:t xml:space="preserve">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77992100" w14:textId="77777777" w:rsidR="00D54731" w:rsidRDefault="00D54731" w:rsidP="00D54731"/>
    <w:p w14:paraId="4893EF6A" w14:textId="77777777" w:rsidR="00D54731" w:rsidRPr="00100A2B" w:rsidRDefault="00D54731" w:rsidP="00D54731">
      <w:pPr>
        <w:pStyle w:val="Heading4"/>
        <w:rPr>
          <w:rFonts w:cs="Calibri"/>
        </w:rPr>
      </w:pPr>
      <w:r w:rsidRPr="00100A2B">
        <w:rPr>
          <w:rFonts w:cs="Calibri"/>
        </w:rPr>
        <w:t xml:space="preserve">Space dust </w:t>
      </w:r>
      <w:r>
        <w:rPr>
          <w:rFonts w:cs="Calibri"/>
        </w:rPr>
        <w:t>spirals and exponentially accumulates through time, increasing the likelihood of collisions.</w:t>
      </w:r>
    </w:p>
    <w:p w14:paraId="6E549D6E" w14:textId="77777777" w:rsidR="00D54731" w:rsidRPr="00100A2B" w:rsidRDefault="00D54731" w:rsidP="00D54731">
      <w:proofErr w:type="spellStart"/>
      <w:r w:rsidRPr="005C039A">
        <w:rPr>
          <w:rStyle w:val="StyleUnderline"/>
          <w:b/>
          <w:bCs/>
          <w:sz w:val="26"/>
          <w:szCs w:val="26"/>
          <w:u w:val="none"/>
        </w:rPr>
        <w:t>Intagliata</w:t>
      </w:r>
      <w:proofErr w:type="spellEnd"/>
      <w:r w:rsidRPr="005C039A">
        <w:rPr>
          <w:rStyle w:val="StyleUnderline"/>
          <w:b/>
          <w:bCs/>
          <w:sz w:val="26"/>
          <w:szCs w:val="26"/>
          <w:u w:val="none"/>
        </w:rPr>
        <w:t xml:space="preserve"> 17</w:t>
      </w:r>
      <w:r w:rsidRPr="00100A2B">
        <w:t xml:space="preserve"> </w:t>
      </w:r>
      <w:r>
        <w:t>[</w:t>
      </w:r>
      <w:r w:rsidRPr="00163857">
        <w:t xml:space="preserve">Christopher </w:t>
      </w:r>
      <w:proofErr w:type="spellStart"/>
      <w:r w:rsidRPr="00163857">
        <w:t>Intagliata</w:t>
      </w:r>
      <w:proofErr w:type="spellEnd"/>
      <w:r w:rsidRPr="00163857">
        <w:t xml:space="preserve">, 5-11-2017, "The Sneaky Danger of Space Dust," Scientific American, </w:t>
      </w:r>
      <w:hyperlink r:id="rId8" w:history="1">
        <w:r w:rsidRPr="00EA3CBA">
          <w:rPr>
            <w:rStyle w:val="Hyperlink"/>
          </w:rPr>
          <w:t>https://www.scientificamerican.com/podcast/episode/the-sneaky-danger-of-space-dust/</w:t>
        </w:r>
      </w:hyperlink>
      <w:r>
        <w:t>]//DDPT</w:t>
      </w:r>
    </w:p>
    <w:p w14:paraId="3F2882B1" w14:textId="77777777" w:rsidR="00D54731" w:rsidRPr="00100A2B" w:rsidRDefault="00D54731" w:rsidP="00D54731">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xml:space="preserve">, Christopher </w:t>
      </w:r>
      <w:proofErr w:type="spellStart"/>
      <w:r w:rsidRPr="00100A2B">
        <w:t>Intagliata</w:t>
      </w:r>
      <w:proofErr w:type="spellEnd"/>
      <w:r w:rsidRPr="00100A2B">
        <w:t xml:space="preserve"> reports. </w:t>
      </w:r>
    </w:p>
    <w:p w14:paraId="102A925A" w14:textId="77777777" w:rsidR="00D54731" w:rsidRPr="00100A2B" w:rsidRDefault="00D54731" w:rsidP="00D54731">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9" w:history="1">
        <w:r w:rsidRPr="00100A2B">
          <w:rPr>
            <w:rStyle w:val="Hyperlink"/>
          </w:rPr>
          <w:t>baseball-sized chunks</w:t>
        </w:r>
      </w:hyperlink>
      <w:r w:rsidRPr="00100A2B">
        <w:t> of debris, </w:t>
      </w:r>
      <w:hyperlink r:id="rId1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C3D3633" w14:textId="77777777" w:rsidR="00D54731" w:rsidRPr="00100A2B" w:rsidRDefault="00D54731" w:rsidP="00D54731">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63552282" w14:textId="77777777" w:rsidR="00D54731" w:rsidRPr="00100A2B" w:rsidRDefault="00D54731" w:rsidP="00D54731">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5419C937" w14:textId="77777777" w:rsidR="00D54731" w:rsidRPr="00100A2B" w:rsidRDefault="00D54731" w:rsidP="00D54731">
      <w:r w:rsidRPr="00100A2B">
        <w:t>"We also think this phenomenon can be attributed to some of the failures and anomalies we see on orbit, that right now are basically tagged as 'unknown cause.'"</w:t>
      </w:r>
    </w:p>
    <w:p w14:paraId="7C4923B6" w14:textId="77777777" w:rsidR="00D54731" w:rsidRPr="00100A2B" w:rsidRDefault="00D54731" w:rsidP="00D54731">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1CEBEA11" w14:textId="77777777" w:rsidR="00D54731" w:rsidRDefault="00D54731" w:rsidP="00D54731">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11" w:history="1">
        <w:r w:rsidRPr="00100A2B">
          <w:rPr>
            <w:rStyle w:val="Hyperlink"/>
          </w:rPr>
          <w:t>Particle-in-cell simulations of an RF emission mechanism associated with hypervelocity impact plasmas</w:t>
        </w:r>
      </w:hyperlink>
      <w:r w:rsidRPr="00100A2B">
        <w:t>]</w:t>
      </w:r>
    </w:p>
    <w:p w14:paraId="217F45DA" w14:textId="77777777" w:rsidR="00D54731" w:rsidRPr="00355308" w:rsidRDefault="00D54731" w:rsidP="00D54731"/>
    <w:p w14:paraId="2AA76E19" w14:textId="77777777" w:rsidR="00D54731" w:rsidRPr="00355308" w:rsidRDefault="00D54731" w:rsidP="00D54731">
      <w:pPr>
        <w:pStyle w:val="Heading4"/>
        <w:rPr>
          <w:rFonts w:cs="Calibri"/>
        </w:rPr>
      </w:pPr>
      <w:r w:rsidRPr="00355308">
        <w:rPr>
          <w:rFonts w:cs="Calibri"/>
        </w:rPr>
        <w:t xml:space="preserve">An increase in space debris and dust from mining collides with key defense satellites </w:t>
      </w:r>
    </w:p>
    <w:p w14:paraId="74378DDF" w14:textId="77777777" w:rsidR="00D54731" w:rsidRPr="00355308" w:rsidRDefault="00D54731" w:rsidP="00D54731">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w:t>
      </w:r>
      <w:r w:rsidRPr="005C039A">
        <w:t xml:space="preserve">[Freelance science writer, and a contributing writer at WIRED Science, with articles in places like Popular Science, the New York Times, Scientific American, Vice, Outside, and others.], 5-27-2015, "Dust from asteroid mining spells danger for satellites," New Scientist, </w:t>
      </w:r>
      <w:hyperlink r:id="rId12" w:history="1">
        <w:r w:rsidRPr="005C039A">
          <w:rPr>
            <w:rStyle w:val="Hyperlink"/>
          </w:rPr>
          <w:t>https://www.newscientist.com/article/mg22630235-100-dust-from-asteroid-mining-spells-danger-for-satellites/</w:t>
        </w:r>
      </w:hyperlink>
      <w:r w:rsidRPr="005C039A">
        <w:t xml:space="preserve"> DD AG</w:t>
      </w:r>
    </w:p>
    <w:p w14:paraId="124A8738" w14:textId="77777777" w:rsidR="00D54731" w:rsidRPr="00355308" w:rsidRDefault="00D54731" w:rsidP="00D54731">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503235B3" w14:textId="77777777" w:rsidR="00D54731" w:rsidRPr="00355308" w:rsidRDefault="00D54731" w:rsidP="00D54731">
      <w:pPr>
        <w:rPr>
          <w:rStyle w:val="Emphasis"/>
        </w:rPr>
      </w:pPr>
      <w:r w:rsidRPr="00355308">
        <w:t xml:space="preserve">Asteroids are not only </w:t>
      </w:r>
      <w:proofErr w:type="gramStart"/>
      <w:r w:rsidRPr="00355308">
        <w:t>stepping stones</w:t>
      </w:r>
      <w:proofErr w:type="gramEnd"/>
      <w:r w:rsidRPr="00355308">
        <w:t xml:space="preserve">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w:t>
      </w:r>
      <w:proofErr w:type="gramStart"/>
      <w:r w:rsidRPr="00355308">
        <w:rPr>
          <w:rStyle w:val="Emphasis"/>
        </w:rPr>
        <w:t>is, or</w:t>
      </w:r>
      <w:proofErr w:type="gramEnd"/>
      <w:r w:rsidRPr="00355308">
        <w:rPr>
          <w:rStyle w:val="Emphasis"/>
        </w:rPr>
        <w:t xml:space="preserve"> </w:t>
      </w:r>
      <w:r w:rsidRPr="00355308">
        <w:rPr>
          <w:rStyle w:val="Emphasis"/>
          <w:highlight w:val="green"/>
        </w:rPr>
        <w:t>tug it into a more convenient orbit</w:t>
      </w:r>
      <w:r w:rsidRPr="00355308">
        <w:rPr>
          <w:rStyle w:val="Emphasis"/>
        </w:rPr>
        <w:t>.</w:t>
      </w:r>
    </w:p>
    <w:p w14:paraId="3143035F" w14:textId="77777777" w:rsidR="00D54731" w:rsidRPr="00355308" w:rsidRDefault="00D54731" w:rsidP="00D54731">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72E52A33" w14:textId="77777777" w:rsidR="00D54731" w:rsidRPr="00355308" w:rsidRDefault="00D54731" w:rsidP="00D54731">
      <w:r w:rsidRPr="00355308">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5C90ECCC" w14:textId="77777777" w:rsidR="00D54731" w:rsidRPr="00355308" w:rsidRDefault="00D54731" w:rsidP="00D54731">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ED93B21" w14:textId="77777777" w:rsidR="00D54731" w:rsidRDefault="00D54731" w:rsidP="00D54731">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2EBE45D8" w14:textId="77777777" w:rsidR="00D54731" w:rsidRDefault="00D54731" w:rsidP="00D54731"/>
    <w:p w14:paraId="548A35AD" w14:textId="77777777" w:rsidR="00D54731" w:rsidRPr="00355308" w:rsidRDefault="00D54731" w:rsidP="00D54731">
      <w:pPr>
        <w:pStyle w:val="Heading4"/>
        <w:rPr>
          <w:rFonts w:cs="Calibri"/>
        </w:rPr>
      </w:pPr>
      <w:r w:rsidRPr="00355308">
        <w:rPr>
          <w:rFonts w:cs="Calibri"/>
        </w:rPr>
        <w:t>Laundry list of impacts – compromised communication, loss of military capability and more</w:t>
      </w:r>
    </w:p>
    <w:p w14:paraId="553A0F41" w14:textId="77777777" w:rsidR="00D54731" w:rsidRPr="00EE1C9F" w:rsidRDefault="00D54731" w:rsidP="00D54731">
      <w:proofErr w:type="spellStart"/>
      <w:r w:rsidRPr="00355308">
        <w:rPr>
          <w:rStyle w:val="Style13ptBold"/>
        </w:rPr>
        <w:t>Divorsky</w:t>
      </w:r>
      <w:proofErr w:type="spellEnd"/>
      <w:r w:rsidRPr="00355308">
        <w:rPr>
          <w:rStyle w:val="Style13ptBold"/>
        </w:rPr>
        <w:t xml:space="preserve"> 15</w:t>
      </w:r>
      <w:r w:rsidRPr="00355308">
        <w:rPr>
          <w:sz w:val="16"/>
        </w:rPr>
        <w:t xml:space="preserve"> </w:t>
      </w:r>
      <w:r w:rsidRPr="00EE1C9F">
        <w:t xml:space="preserve">George </w:t>
      </w:r>
      <w:proofErr w:type="spellStart"/>
      <w:r w:rsidRPr="00EE1C9F">
        <w:t>Divorsky</w:t>
      </w:r>
      <w:proofErr w:type="spellEnd"/>
      <w:r w:rsidRPr="00EE1C9F">
        <w:t xml:space="preserve"> [George P. </w:t>
      </w:r>
      <w:proofErr w:type="spellStart"/>
      <w:r w:rsidRPr="00EE1C9F">
        <w:t>Dvorsky</w:t>
      </w:r>
      <w:proofErr w:type="spellEnd"/>
      <w:r w:rsidRPr="00EE1C9F">
        <w:t xml:space="preserve"> (born May 11, 1970) is a Canadian bioethicist, </w:t>
      </w:r>
      <w:proofErr w:type="gramStart"/>
      <w:r w:rsidRPr="00EE1C9F">
        <w:t>transhumanist</w:t>
      </w:r>
      <w:proofErr w:type="gramEnd"/>
      <w:r w:rsidRPr="00EE1C9F">
        <w:t xml:space="preserve"> and futurist. He is a contributing editor at io9[1] and producer of the Sentient Developments blog and podcast. He was Chair of the Board for the Institute for Ethics and Emerging Technologies (IEET)[2][3] and is the founder and chair of the IEET's Rights of Non-Human Persons Program], 6-4-2015, "What Would Happen If All Our Satellites Were Suddenly Destroyed?," Gizmodo </w:t>
      </w:r>
      <w:hyperlink r:id="rId13" w:history="1">
        <w:r w:rsidRPr="00EE1C9F">
          <w:rPr>
            <w:rStyle w:val="Hyperlink"/>
          </w:rPr>
          <w:t>https://gizmodo.com/what-would-happen-if-all-our-satellites-were-suddenly-d-1709006681</w:t>
        </w:r>
      </w:hyperlink>
      <w:r w:rsidRPr="00EE1C9F">
        <w:t xml:space="preserve"> DD AG</w:t>
      </w:r>
    </w:p>
    <w:p w14:paraId="2F680F8C" w14:textId="77777777" w:rsidR="00D54731" w:rsidRPr="00565472" w:rsidRDefault="00D54731" w:rsidP="00D54731">
      <w:r w:rsidRPr="00565472">
        <w:t>Given these grim prospects, it’s fair to ask what might happen to our civilization if any of these things happened. At the risk of gross understatement</w:t>
      </w:r>
      <w:r w:rsidRPr="00565472">
        <w:rPr>
          <w:rStyle w:val="StyleUnderline"/>
        </w:rPr>
        <w:t xml:space="preserve">, the complete </w:t>
      </w:r>
      <w:r w:rsidRPr="00565472">
        <w:rPr>
          <w:rStyle w:val="StyleUnderline"/>
          <w:highlight w:val="green"/>
        </w:rPr>
        <w:t>loss of our satellite</w:t>
      </w:r>
      <w:r w:rsidRPr="00565472">
        <w:rPr>
          <w:rStyle w:val="StyleUnderline"/>
        </w:rPr>
        <w:t xml:space="preserve"> fleet </w:t>
      </w:r>
      <w:r w:rsidRPr="00565472">
        <w:rPr>
          <w:rStyle w:val="StyleUnderline"/>
          <w:highlight w:val="green"/>
        </w:rPr>
        <w:t>would instigate a tremendous disruption</w:t>
      </w:r>
      <w:r w:rsidRPr="00565472">
        <w:rPr>
          <w:rStyle w:val="StyleUnderline"/>
        </w:rPr>
        <w:t xml:space="preserve"> to our current mode of technological existence</w:t>
      </w:r>
      <w:r w:rsidRPr="00565472">
        <w:t>—disruptions that would be experienced in the short, medium, and long term, and across multiple domains.</w:t>
      </w:r>
    </w:p>
    <w:p w14:paraId="46294D05" w14:textId="77777777" w:rsidR="00D54731" w:rsidRPr="00565472" w:rsidRDefault="00D54731" w:rsidP="00D54731">
      <w:r w:rsidRPr="00565472">
        <w:t>Compromised Communications</w:t>
      </w:r>
    </w:p>
    <w:p w14:paraId="397C8685" w14:textId="77777777" w:rsidR="00D54731" w:rsidRPr="00565472" w:rsidRDefault="00D54731" w:rsidP="00D54731">
      <w:r w:rsidRPr="00565472">
        <w:t xml:space="preserve">Almost </w:t>
      </w:r>
      <w:r w:rsidRPr="00565472">
        <w:rPr>
          <w:rStyle w:val="StyleUnderline"/>
        </w:rPr>
        <w:t xml:space="preserve">immediately </w:t>
      </w:r>
      <w:r w:rsidRPr="00565472">
        <w:rPr>
          <w:rStyle w:val="StyleUnderline"/>
          <w:highlight w:val="green"/>
        </w:rPr>
        <w:t>we’d notice a dramatic reduction in our ability to communicate</w:t>
      </w:r>
      <w:r w:rsidRPr="00565472">
        <w:t>, share information, and conduct transactions.</w:t>
      </w:r>
    </w:p>
    <w:p w14:paraId="79415DA7" w14:textId="77777777" w:rsidR="00D54731" w:rsidRPr="00565472" w:rsidRDefault="00D54731" w:rsidP="00D54731">
      <w:r w:rsidRPr="00565472">
        <w:t>“If our communications satellites are lost, then bandwidth is also lost,” Jonathan McDowell tells io9. He’s an astrophysicists and Chandra Observatory scientist who works out of the Harvard-Smithsonian Center for Astrophysics.</w:t>
      </w:r>
    </w:p>
    <w:p w14:paraId="5BB2B87E" w14:textId="77777777" w:rsidR="00D54731" w:rsidRPr="00565472" w:rsidRDefault="00D54731" w:rsidP="00D54731">
      <w:r w:rsidRPr="00565472">
        <w:t>McDowell says that, with telecommunication satellites wiped out, the burden of telecommunications would fall upon undersea cables and ground-based communication systems. But while many forms of communication would disappear in an instant, others would remain.</w:t>
      </w:r>
    </w:p>
    <w:p w14:paraId="725C981B" w14:textId="77777777" w:rsidR="00D54731" w:rsidRPr="00565472" w:rsidRDefault="00D54731" w:rsidP="00D54731">
      <w:r w:rsidRPr="00565472">
        <w:t xml:space="preserve">All international </w:t>
      </w:r>
      <w:r w:rsidRPr="00565472">
        <w:rPr>
          <w:rStyle w:val="StyleUnderline"/>
          <w:highlight w:val="green"/>
        </w:rPr>
        <w:t>calls and data</w:t>
      </w:r>
      <w:r w:rsidRPr="00565472">
        <w:rPr>
          <w:rStyle w:val="StyleUnderline"/>
        </w:rPr>
        <w:t xml:space="preserve"> traffic </w:t>
      </w:r>
      <w:r w:rsidRPr="00565472">
        <w:rPr>
          <w:rStyle w:val="StyleUnderline"/>
          <w:highlight w:val="green"/>
        </w:rPr>
        <w:t>would have to be re-routed, placing</w:t>
      </w:r>
      <w:r w:rsidRPr="00565472">
        <w:rPr>
          <w:rStyle w:val="StyleUnderline"/>
        </w:rPr>
        <w:t xml:space="preserve"> tremendous </w:t>
      </w:r>
      <w:r w:rsidRPr="00565472">
        <w:rPr>
          <w:rStyle w:val="StyleUnderline"/>
          <w:highlight w:val="green"/>
        </w:rPr>
        <w:t>pressure on</w:t>
      </w:r>
      <w:r w:rsidRPr="00565472">
        <w:rPr>
          <w:rStyle w:val="StyleUnderline"/>
        </w:rPr>
        <w:t xml:space="preserve"> terrestrial and undersea </w:t>
      </w:r>
      <w:r w:rsidRPr="00565472">
        <w:rPr>
          <w:rStyle w:val="StyleUnderline"/>
          <w:highlight w:val="green"/>
        </w:rPr>
        <w:t>lines</w:t>
      </w:r>
      <w:r w:rsidRPr="00565472">
        <w:t xml:space="preserve">. Oversaturation would stretch the capacity of these systems to the limit, preventing many calls from going through. Hundreds of millions of Internet connections would </w:t>
      </w:r>
      <w:proofErr w:type="gramStart"/>
      <w:r w:rsidRPr="00565472">
        <w:t>vanish, or</w:t>
      </w:r>
      <w:proofErr w:type="gramEnd"/>
      <w:r w:rsidRPr="00565472">
        <w:t xml:space="preserve"> be severely overloaded. A similar number of cell phones would be rendered useless. In remote areas, people dependent on satellite for television, Internet, and radio would practically lose all service.</w:t>
      </w:r>
    </w:p>
    <w:p w14:paraId="654437F2" w14:textId="77777777" w:rsidR="00D54731" w:rsidRPr="00565472" w:rsidRDefault="00D54731" w:rsidP="00D54731">
      <w:r w:rsidRPr="00565472">
        <w:t>“Indeed, a lot of television would suddenly disappear,” says McDowell. “A sizable portion of TV comes from cable whose companies relay programming from satellites to their hubs.”</w:t>
      </w:r>
    </w:p>
    <w:p w14:paraId="05232DBD" w14:textId="77777777" w:rsidR="00D54731" w:rsidRPr="00565472" w:rsidRDefault="00D54731" w:rsidP="00D54731">
      <w:r w:rsidRPr="00565472">
        <w:t xml:space="preserve">It’s important to note that we </w:t>
      </w:r>
      <w:proofErr w:type="gramStart"/>
      <w:r w:rsidRPr="00565472">
        <w:t>actually have</w:t>
      </w:r>
      <w:proofErr w:type="gramEnd"/>
      <w:r w:rsidRPr="00565472">
        <w:t xml:space="preserve"> a precedent for a dramatic—albeit brief —disruption in com-sat capability. Back in 1998, there was a day in which a single satellite </w:t>
      </w:r>
      <w:proofErr w:type="gramStart"/>
      <w:r w:rsidRPr="00565472">
        <w:t>failed</w:t>
      </w:r>
      <w:proofErr w:type="gramEnd"/>
      <w:r w:rsidRPr="00565472">
        <w:t xml:space="preserve"> and all the world’s pagers stopped working.</w:t>
      </w:r>
    </w:p>
    <w:p w14:paraId="319E5193" w14:textId="77777777" w:rsidR="00D54731" w:rsidRPr="00565472" w:rsidRDefault="00D54731" w:rsidP="00D54731">
      <w:r w:rsidRPr="00565472">
        <w:t>The sudden loss of satellite capability would have a profound effect on the military.</w:t>
      </w:r>
    </w:p>
    <w:p w14:paraId="21AC4ACC" w14:textId="77777777" w:rsidR="00D54731" w:rsidRPr="00565472" w:rsidRDefault="00D54731" w:rsidP="00D54731">
      <w:r w:rsidRPr="00565472">
        <w:t xml:space="preserve">The Marshall Institute puts it this way: “Space is a critical enabler to all U.S. warfare domains,” including intelligence, navigation, communications, weather prediction, and warfare. McDowell describes satellite capability as </w:t>
      </w:r>
      <w:proofErr w:type="spellStart"/>
      <w:r w:rsidRPr="00565472">
        <w:t>as</w:t>
      </w:r>
      <w:proofErr w:type="spellEnd"/>
      <w:r w:rsidRPr="00565472">
        <w:t xml:space="preserve"> the “backbone” of the U.S. military.</w:t>
      </w:r>
    </w:p>
    <w:p w14:paraId="69BE3824" w14:textId="77777777" w:rsidR="00D54731" w:rsidRPr="00565472" w:rsidRDefault="00D54731" w:rsidP="00D54731">
      <w:r w:rsidRPr="00565472">
        <w:t>And as 21st century warfare expert Peter W. Singer from New America Foundation tells io9, “He who controls the heavens will control what happens in the battles of Earth.” Singer summarized the military consequences of losing satellites in an email to us:</w:t>
      </w:r>
    </w:p>
    <w:p w14:paraId="417CBA95" w14:textId="77777777" w:rsidR="00D54731" w:rsidRPr="00565472" w:rsidRDefault="00D54731" w:rsidP="00D54731">
      <w:pPr>
        <w:rPr>
          <w:rStyle w:val="StyleUnderline"/>
        </w:rPr>
      </w:pPr>
      <w:r w:rsidRPr="00565472">
        <w:t xml:space="preserve">Moreover, and as McDowell explains to io9, </w:t>
      </w:r>
      <w:r w:rsidRPr="00565472">
        <w:rPr>
          <w:rStyle w:val="StyleUnderline"/>
        </w:rPr>
        <w:t xml:space="preserve">the </w:t>
      </w:r>
      <w:r w:rsidRPr="00565472">
        <w:rPr>
          <w:rStyle w:val="StyleUnderline"/>
          <w:highlight w:val="green"/>
        </w:rPr>
        <w:t>loss of satellite</w:t>
      </w:r>
      <w:r w:rsidRPr="00565472">
        <w:rPr>
          <w:rStyle w:val="StyleUnderline"/>
        </w:rPr>
        <w:t xml:space="preserve"> capability </w:t>
      </w:r>
      <w:r w:rsidRPr="00565472">
        <w:rPr>
          <w:rStyle w:val="StyleUnderline"/>
          <w:highlight w:val="green"/>
        </w:rPr>
        <w:t>would have a profound effect on arms control</w:t>
      </w:r>
      <w:r w:rsidRPr="00565472">
        <w:rPr>
          <w:rStyle w:val="StyleUnderline"/>
        </w:rPr>
        <w:t xml:space="preserve"> capabilities. Space systems can monitor compliance; </w:t>
      </w:r>
      <w:r w:rsidRPr="00565472">
        <w:rPr>
          <w:rStyle w:val="StyleUnderline"/>
          <w:highlight w:val="green"/>
        </w:rPr>
        <w:t>without them, we’d be running blind</w:t>
      </w:r>
      <w:r w:rsidRPr="00565472">
        <w:rPr>
          <w:rStyle w:val="StyleUnderline"/>
        </w:rPr>
        <w:t>.</w:t>
      </w:r>
    </w:p>
    <w:p w14:paraId="690EC97B" w14:textId="77777777" w:rsidR="00D54731" w:rsidRPr="00565472" w:rsidRDefault="00D54731" w:rsidP="00D54731">
      <w:r w:rsidRPr="00565472">
        <w:t xml:space="preserve">“The overarching consideration is that </w:t>
      </w:r>
      <w:r w:rsidRPr="00565472">
        <w:rPr>
          <w:rStyle w:val="Style13ptBold"/>
          <w:sz w:val="22"/>
          <w:highlight w:val="green"/>
        </w:rPr>
        <w:t>you</w:t>
      </w:r>
      <w:r w:rsidRPr="00565472">
        <w:rPr>
          <w:rStyle w:val="StyleUnderline"/>
          <w:highlight w:val="green"/>
        </w:rPr>
        <w:t xml:space="preserve"> wouldn’t</w:t>
      </w:r>
      <w:r w:rsidRPr="00565472">
        <w:rPr>
          <w:rStyle w:val="StyleUnderline"/>
        </w:rPr>
        <w:t xml:space="preserve"> really </w:t>
      </w:r>
      <w:r w:rsidRPr="00565472">
        <w:rPr>
          <w:rStyle w:val="StyleUnderline"/>
          <w:highlight w:val="green"/>
        </w:rPr>
        <w:t>know what’s going on</w:t>
      </w:r>
      <w:r w:rsidRPr="00565472">
        <w:rPr>
          <w:rStyle w:val="StyleUnderline"/>
        </w:rPr>
        <w:t xml:space="preserve">,” </w:t>
      </w:r>
      <w:r w:rsidRPr="00565472">
        <w:t>says McDowell. “Satellites provide for both global and local views of what’s happening. We would be less connected, less informed—and with considerably degraded situational awareness.”</w:t>
      </w:r>
    </w:p>
    <w:p w14:paraId="77546E57" w14:textId="77777777" w:rsidR="00D54731" w:rsidRPr="00565472" w:rsidRDefault="00D54731" w:rsidP="00D54731">
      <w:pPr>
        <w:rPr>
          <w:rStyle w:val="StyleUnderline"/>
        </w:rPr>
      </w:pPr>
      <w:r w:rsidRPr="00565472">
        <w:t xml:space="preserve">One great thing </w:t>
      </w:r>
      <w:proofErr w:type="gramStart"/>
      <w:r w:rsidRPr="00565472">
        <w:t>satellites</w:t>
      </w:r>
      <w:proofErr w:type="gramEnd"/>
      <w:r w:rsidRPr="00565472">
        <w:t xml:space="preserve"> have done for us is improve our ability to forecast weather. Predicting a slight chance of cloudiness is all well and good, but some areas, like India, Pakistan, and Bangladesh, are dependent on such systems to predict potentially hazardous monsoons. And in the U.S., </w:t>
      </w:r>
      <w:r w:rsidRPr="00565472">
        <w:rPr>
          <w:rStyle w:val="StyleUnderline"/>
        </w:rPr>
        <w:t xml:space="preserve">the NOAA has estimated that, </w:t>
      </w:r>
      <w:r w:rsidRPr="00565472">
        <w:rPr>
          <w:rStyle w:val="StyleUnderline"/>
          <w:highlight w:val="green"/>
        </w:rPr>
        <w:t>during a typical hurricane</w:t>
      </w:r>
      <w:r w:rsidRPr="00565472">
        <w:rPr>
          <w:rStyle w:val="StyleUnderline"/>
        </w:rPr>
        <w:t xml:space="preserve"> season, weather </w:t>
      </w:r>
      <w:r w:rsidRPr="00565472">
        <w:rPr>
          <w:rStyle w:val="StyleUnderline"/>
          <w:highlight w:val="green"/>
        </w:rPr>
        <w:t>satellites save as much as $3 billion in lives</w:t>
      </w:r>
      <w:r w:rsidRPr="00565472">
        <w:rPr>
          <w:rStyle w:val="StyleUnderline"/>
        </w:rPr>
        <w:t xml:space="preserve"> and property damage.</w:t>
      </w:r>
    </w:p>
    <w:p w14:paraId="7D19E6B4" w14:textId="77777777" w:rsidR="00D54731" w:rsidRPr="00565472" w:rsidRDefault="00D54731" w:rsidP="00D54731">
      <w:r w:rsidRPr="00565472">
        <w:t>There’s also the effect on science to consider. Much of what we know about climate change comes from satellites.</w:t>
      </w:r>
    </w:p>
    <w:p w14:paraId="65B48531" w14:textId="77777777" w:rsidR="00D54731" w:rsidRPr="00565472" w:rsidRDefault="00D54731" w:rsidP="00D54731">
      <w:r w:rsidRPr="00565472">
        <w:t xml:space="preserve">As McDowell explains, the first couple of weeks without satellites wouldn’t make much of a difference. But over a ten-year span, </w:t>
      </w:r>
      <w:r w:rsidRPr="00565472">
        <w:rPr>
          <w:rStyle w:val="StyleUnderline"/>
        </w:rPr>
        <w:t xml:space="preserve">the </w:t>
      </w:r>
      <w:r w:rsidRPr="00565472">
        <w:rPr>
          <w:rStyle w:val="StyleUnderline"/>
          <w:highlight w:val="green"/>
        </w:rPr>
        <w:t>lack of satellites would preclude</w:t>
      </w:r>
      <w:r w:rsidRPr="00565472">
        <w:rPr>
          <w:rStyle w:val="StyleUnderline"/>
        </w:rPr>
        <w:t xml:space="preserve"> our ability to understand and monitor such things as the </w:t>
      </w:r>
      <w:r w:rsidRPr="00565472">
        <w:rPr>
          <w:rStyle w:val="StyleUnderline"/>
          <w:highlight w:val="green"/>
        </w:rPr>
        <w:t>ozone</w:t>
      </w:r>
      <w:r w:rsidRPr="00565472">
        <w:rPr>
          <w:rStyle w:val="StyleUnderline"/>
        </w:rPr>
        <w:t xml:space="preserve"> layer, </w:t>
      </w:r>
      <w:r w:rsidRPr="00565472">
        <w:rPr>
          <w:rStyle w:val="StyleUnderline"/>
          <w:highlight w:val="green"/>
        </w:rPr>
        <w:t>carbon dioxide levels</w:t>
      </w:r>
      <w:r w:rsidRPr="00565472">
        <w:rPr>
          <w:rStyle w:val="StyleUnderline"/>
        </w:rPr>
        <w:t>, and the distribution of polar ice.</w:t>
      </w:r>
      <w:r w:rsidRPr="00565472">
        <w:t xml:space="preserve"> Ground-based and balloon-driven systems would help, but much of the data we’re currently tracking would suddenly become much spottier.</w:t>
      </w:r>
    </w:p>
    <w:p w14:paraId="5966A81A" w14:textId="77777777" w:rsidR="00D54731" w:rsidRPr="00355308" w:rsidRDefault="00D54731" w:rsidP="00D54731">
      <w:pPr>
        <w:rPr>
          <w:sz w:val="16"/>
        </w:rPr>
      </w:pPr>
    </w:p>
    <w:p w14:paraId="524BDE96" w14:textId="77777777" w:rsidR="00D54731" w:rsidRPr="00355308" w:rsidRDefault="00D54731" w:rsidP="00D54731">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3A704F9" w14:textId="77777777" w:rsidR="00D54731" w:rsidRPr="00355308" w:rsidRDefault="00D54731" w:rsidP="00D54731">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14" w:history="1">
        <w:r w:rsidRPr="00355308">
          <w:rPr>
            <w:rStyle w:val="Hyperlink"/>
            <w:szCs w:val="26"/>
          </w:rPr>
          <w:t>https://www.tandfonline.com/doi/full/10.1080/25751654.2021.1942681</w:t>
        </w:r>
      </w:hyperlink>
      <w:r w:rsidRPr="00355308">
        <w:rPr>
          <w:szCs w:val="26"/>
        </w:rPr>
        <w:t>, VM</w:t>
      </w:r>
    </w:p>
    <w:p w14:paraId="79768E2F" w14:textId="77777777" w:rsidR="00D54731" w:rsidRPr="003C6B00" w:rsidRDefault="00D54731" w:rsidP="00D54731">
      <w:r w:rsidRPr="003C6B00">
        <w:t>“</w:t>
      </w:r>
      <w:r w:rsidRPr="003C6B00">
        <w:rPr>
          <w:highlight w:val="green"/>
          <w:u w:val="single"/>
        </w:rPr>
        <w:t>Amid increased tensions</w:t>
      </w:r>
      <w:r w:rsidRPr="003C6B00">
        <w:rPr>
          <w:u w:val="single"/>
        </w:rPr>
        <w:t xml:space="preserve">, perhaps even an imminent military confrontation </w:t>
      </w:r>
      <w:r w:rsidRPr="003C6B00">
        <w:rPr>
          <w:highlight w:val="green"/>
          <w:u w:val="single"/>
        </w:rPr>
        <w:t xml:space="preserve">between </w:t>
      </w:r>
      <w:r w:rsidRPr="003C6B00">
        <w:rPr>
          <w:b/>
          <w:bCs/>
          <w:highlight w:val="green"/>
          <w:u w:val="single"/>
        </w:rPr>
        <w:t>two nuclear-armed adversaries</w:t>
      </w:r>
      <w:r w:rsidRPr="003C6B00">
        <w:rPr>
          <w:highlight w:val="green"/>
          <w:u w:val="single"/>
        </w:rPr>
        <w:t>, a</w:t>
      </w:r>
      <w:r w:rsidRPr="003C6B00">
        <w:rPr>
          <w:u w:val="single"/>
        </w:rPr>
        <w:t xml:space="preserve"> high-value</w:t>
      </w:r>
      <w:r w:rsidRPr="003C6B00">
        <w:t xml:space="preserve"> (for example, early-warning or strategic communication) </w:t>
      </w:r>
      <w:r w:rsidRPr="003C6B00">
        <w:rPr>
          <w:b/>
          <w:bCs/>
          <w:highlight w:val="green"/>
          <w:u w:val="single"/>
        </w:rPr>
        <w:t>satellite stops functioning</w:t>
      </w:r>
      <w:r w:rsidRPr="003C6B00">
        <w:rPr>
          <w:b/>
          <w:bCs/>
          <w:u w:val="single"/>
        </w:rPr>
        <w:t xml:space="preserve"> </w:t>
      </w:r>
      <w:r w:rsidRPr="003C6B00">
        <w:rPr>
          <w:u w:val="single"/>
        </w:rPr>
        <w:t xml:space="preserve">or communicating </w:t>
      </w:r>
      <w:r w:rsidRPr="003C6B00">
        <w:rPr>
          <w:b/>
          <w:bCs/>
          <w:highlight w:val="green"/>
          <w:u w:val="single"/>
        </w:rPr>
        <w:t>instantly</w:t>
      </w:r>
      <w:r w:rsidRPr="003C6B00">
        <w:rPr>
          <w:b/>
          <w:bCs/>
          <w:u w:val="single"/>
        </w:rPr>
        <w:t xml:space="preserve"> and inexplicably</w:t>
      </w:r>
      <w:r w:rsidRPr="003C6B00">
        <w:t xml:space="preserve">. SSA sensors do not pick up any anomalies. </w:t>
      </w:r>
      <w:r w:rsidRPr="003C6B00">
        <w:rPr>
          <w:b/>
          <w:bCs/>
          <w:u w:val="single"/>
        </w:rPr>
        <w:t xml:space="preserve">This </w:t>
      </w:r>
      <w:r w:rsidRPr="003C6B00">
        <w:rPr>
          <w:b/>
          <w:bCs/>
          <w:highlight w:val="green"/>
          <w:u w:val="single"/>
        </w:rPr>
        <w:t>may be the outcome of</w:t>
      </w:r>
      <w:r w:rsidRPr="003C6B00">
        <w:t xml:space="preserve"> a technical malfunction or a natural phenomenon, such as the </w:t>
      </w:r>
      <w:r w:rsidRPr="003C6B00">
        <w:rPr>
          <w:u w:val="single"/>
        </w:rPr>
        <w:t xml:space="preserve">impact of a collision with a meteoroid or piece of </w:t>
      </w:r>
      <w:r w:rsidRPr="003C6B00">
        <w:rPr>
          <w:b/>
          <w:bCs/>
          <w:highlight w:val="green"/>
          <w:u w:val="single"/>
        </w:rPr>
        <w:t>space debris small enough to have evaded detection</w:t>
      </w:r>
      <w:r w:rsidRPr="003C6B00">
        <w:t xml:space="preserve">. 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 </w:t>
      </w:r>
      <w:r w:rsidRPr="003C6B00">
        <w:rPr>
          <w:u w:val="single"/>
        </w:rPr>
        <w:t xml:space="preserve">Could this perhaps be </w:t>
      </w:r>
      <w:r w:rsidRPr="003C6B00">
        <w:rPr>
          <w:highlight w:val="green"/>
          <w:u w:val="single"/>
        </w:rPr>
        <w:t>the harbinger of a wider nuclear</w:t>
      </w:r>
      <w:r w:rsidRPr="003C6B00">
        <w:rPr>
          <w:u w:val="single"/>
        </w:rPr>
        <w:t xml:space="preserve"> or nonnuclear </w:t>
      </w:r>
      <w:r w:rsidRPr="003C6B00">
        <w:rPr>
          <w:b/>
          <w:bCs/>
          <w:highlight w:val="green"/>
          <w:u w:val="single"/>
        </w:rPr>
        <w:t>first strike</w:t>
      </w:r>
      <w:r w:rsidRPr="003C6B00">
        <w:rPr>
          <w:u w:val="single"/>
        </w:rPr>
        <w:t xml:space="preserve">, along with which </w:t>
      </w:r>
      <w:r w:rsidRPr="003C6B00">
        <w:rPr>
          <w:highlight w:val="green"/>
          <w:u w:val="single"/>
        </w:rPr>
        <w:t xml:space="preserve">the attacker is seeking to eliminate the </w:t>
      </w:r>
      <w:r w:rsidRPr="003C6B00">
        <w:rPr>
          <w:b/>
          <w:bCs/>
          <w:highlight w:val="green"/>
          <w:u w:val="single"/>
        </w:rPr>
        <w:t>possibility of retaliation</w:t>
      </w:r>
      <w:r w:rsidRPr="003C6B00">
        <w:rPr>
          <w:u w:val="single"/>
        </w:rPr>
        <w:t xml:space="preserve"> by degrading the defender’s capacity to command, control, and communicate with its forces</w:t>
      </w:r>
      <w:r w:rsidRPr="003C6B00">
        <w:t xml:space="preserve">? Should the defender react immediately before the remaining </w:t>
      </w:r>
      <w:proofErr w:type="gramStart"/>
      <w:r w:rsidRPr="003C6B00">
        <w:t>space-enabled</w:t>
      </w:r>
      <w:proofErr w:type="gramEnd"/>
      <w:r w:rsidRPr="003C6B00">
        <w:t xml:space="preserve"> NC3 elements are also compromised and its control over nuclear and nonnuclear forces degrades even further</w:t>
      </w:r>
      <w:r w:rsidRPr="003C6B00">
        <w:rPr>
          <w:u w:val="single"/>
        </w:rPr>
        <w:t xml:space="preserve">? </w:t>
      </w:r>
      <w:r w:rsidRPr="003C6B00">
        <w:rPr>
          <w:highlight w:val="green"/>
          <w:u w:val="single"/>
        </w:rPr>
        <w:t>In the absence of a clear</w:t>
      </w:r>
      <w:r w:rsidRPr="003C6B00">
        <w:rPr>
          <w:u w:val="single"/>
        </w:rPr>
        <w:t xml:space="preserve">-cut </w:t>
      </w:r>
      <w:r w:rsidRPr="003C6B00">
        <w:rPr>
          <w:highlight w:val="green"/>
          <w:u w:val="single"/>
        </w:rPr>
        <w:t>picture of what</w:t>
      </w:r>
      <w:r w:rsidRPr="003C6B00">
        <w:rPr>
          <w:u w:val="single"/>
        </w:rPr>
        <w:t xml:space="preserve"> </w:t>
      </w:r>
      <w:proofErr w:type="gramStart"/>
      <w:r w:rsidRPr="003C6B00">
        <w:rPr>
          <w:u w:val="single"/>
        </w:rPr>
        <w:t xml:space="preserve">actually </w:t>
      </w:r>
      <w:r w:rsidRPr="003C6B00">
        <w:rPr>
          <w:highlight w:val="green"/>
          <w:u w:val="single"/>
        </w:rPr>
        <w:t>has</w:t>
      </w:r>
      <w:proofErr w:type="gramEnd"/>
      <w:r w:rsidRPr="003C6B00">
        <w:rPr>
          <w:highlight w:val="green"/>
          <w:u w:val="single"/>
        </w:rPr>
        <w:t xml:space="preserve"> happened</w:t>
      </w:r>
      <w:r w:rsidRPr="003C6B00">
        <w:rPr>
          <w:u w:val="single"/>
        </w:rPr>
        <w:t xml:space="preserve">, there is a risk that </w:t>
      </w:r>
      <w:r w:rsidRPr="003C6B00">
        <w:rPr>
          <w:highlight w:val="green"/>
          <w:u w:val="single"/>
        </w:rPr>
        <w:t>impending decisions will be made on</w:t>
      </w:r>
      <w:r w:rsidRPr="003C6B00">
        <w:rPr>
          <w:u w:val="single"/>
        </w:rPr>
        <w:t xml:space="preserve"> the basis of </w:t>
      </w:r>
      <w:r w:rsidRPr="003C6B00">
        <w:rPr>
          <w:highlight w:val="green"/>
          <w:u w:val="single"/>
        </w:rPr>
        <w:t>insufficient and</w:t>
      </w:r>
      <w:r w:rsidRPr="003C6B00">
        <w:rPr>
          <w:u w:val="single"/>
        </w:rPr>
        <w:t xml:space="preserve"> potentially </w:t>
      </w:r>
      <w:r w:rsidRPr="003C6B00">
        <w:rPr>
          <w:b/>
          <w:bCs/>
          <w:highlight w:val="green"/>
          <w:u w:val="single"/>
        </w:rPr>
        <w:t>erroneous info</w:t>
      </w:r>
      <w:r w:rsidRPr="003C6B00">
        <w:rPr>
          <w:b/>
          <w:bCs/>
          <w:u w:val="single"/>
        </w:rPr>
        <w:t>rmation</w:t>
      </w:r>
      <w:r w:rsidRPr="003C6B00">
        <w:t xml:space="preserve">, and the climate will be ripe for unfounded presumptions and predispositions. </w:t>
      </w:r>
      <w:r w:rsidRPr="003C6B00">
        <w:rPr>
          <w:highlight w:val="green"/>
          <w:u w:val="single"/>
        </w:rPr>
        <w:t>The resulting</w:t>
      </w:r>
      <w:r w:rsidRPr="003C6B00">
        <w:rPr>
          <w:u w:val="single"/>
        </w:rPr>
        <w:t xml:space="preserve"> ultimatums, responses, or </w:t>
      </w:r>
      <w:r w:rsidRPr="003C6B00">
        <w:rPr>
          <w:highlight w:val="green"/>
          <w:u w:val="single"/>
        </w:rPr>
        <w:t xml:space="preserve">counteractions </w:t>
      </w:r>
      <w:r w:rsidRPr="003C6B00">
        <w:rPr>
          <w:u w:val="single"/>
        </w:rPr>
        <w:t xml:space="preserve">could </w:t>
      </w:r>
      <w:r w:rsidRPr="003C6B00">
        <w:rPr>
          <w:b/>
          <w:bCs/>
          <w:highlight w:val="green"/>
          <w:u w:val="single"/>
        </w:rPr>
        <w:t>set off a dangerous cycle of escalation</w:t>
      </w:r>
      <w:r w:rsidRPr="003C6B00">
        <w:rPr>
          <w:u w:val="single"/>
        </w:rPr>
        <w:t xml:space="preserve"> and tit-for-tat actions, whereby reactions and overreactions between adversaries </w:t>
      </w:r>
      <w:r w:rsidRPr="003C6B00">
        <w:rPr>
          <w:highlight w:val="green"/>
          <w:u w:val="single"/>
        </w:rPr>
        <w:t>lead to</w:t>
      </w:r>
      <w:r w:rsidRPr="003C6B00">
        <w:rPr>
          <w:u w:val="single"/>
        </w:rPr>
        <w:t xml:space="preserve"> potentially </w:t>
      </w:r>
      <w:r w:rsidRPr="003C6B00">
        <w:rPr>
          <w:highlight w:val="green"/>
          <w:u w:val="single"/>
        </w:rPr>
        <w:t>catastrophic consequences</w:t>
      </w:r>
      <w:r w:rsidRPr="003C6B00">
        <w:t>. At a minimum</w:t>
      </w:r>
      <w:r w:rsidRPr="003C6B00">
        <w:rPr>
          <w:u w:val="single"/>
        </w:rPr>
        <w:t xml:space="preserve">, </w:t>
      </w:r>
      <w:r w:rsidRPr="003C6B00">
        <w:rPr>
          <w:highlight w:val="green"/>
          <w:u w:val="single"/>
        </w:rPr>
        <w:t>heightened tension</w:t>
      </w:r>
      <w:r w:rsidRPr="003C6B00">
        <w:rPr>
          <w:u w:val="single"/>
        </w:rPr>
        <w:t xml:space="preserve"> in orbit </w:t>
      </w:r>
      <w:r w:rsidRPr="003C6B00">
        <w:rPr>
          <w:highlight w:val="green"/>
          <w:u w:val="single"/>
        </w:rPr>
        <w:t xml:space="preserve">would </w:t>
      </w:r>
      <w:r w:rsidRPr="003C6B00">
        <w:rPr>
          <w:b/>
          <w:bCs/>
          <w:highlight w:val="green"/>
          <w:u w:val="single"/>
        </w:rPr>
        <w:t>have the outcome of spilling down to Earth</w:t>
      </w:r>
      <w:r w:rsidRPr="003C6B00">
        <w:t xml:space="preserve"> </w:t>
      </w:r>
      <w:proofErr w:type="gramStart"/>
      <w:r w:rsidRPr="003C6B00">
        <w:t>so as to</w:t>
      </w:r>
      <w:proofErr w:type="gramEnd"/>
      <w:r w:rsidRPr="003C6B00">
        <w:t xml:space="preserve"> further aggravate an already tense situation.?”</w:t>
      </w:r>
    </w:p>
    <w:p w14:paraId="54399716" w14:textId="77777777" w:rsidR="00D54731" w:rsidRPr="00100A2B" w:rsidRDefault="00D54731" w:rsidP="00D54731">
      <w:pPr>
        <w:pStyle w:val="Heading4"/>
      </w:pPr>
      <w:r>
        <w:t>Specifically, ea</w:t>
      </w:r>
      <w:r w:rsidRPr="00100A2B">
        <w:t xml:space="preserve">rly warning satellites going dark signals attacks </w:t>
      </w:r>
      <w:r>
        <w:t xml:space="preserve">– that causes </w:t>
      </w:r>
      <w:proofErr w:type="spellStart"/>
      <w:r>
        <w:t>miscalc</w:t>
      </w:r>
      <w:proofErr w:type="spellEnd"/>
      <w:r>
        <w:t xml:space="preserve"> and goes nuclear.</w:t>
      </w:r>
    </w:p>
    <w:p w14:paraId="40660421" w14:textId="77777777" w:rsidR="00D54731" w:rsidRPr="00100A2B" w:rsidRDefault="00D54731" w:rsidP="00D54731">
      <w:r w:rsidRPr="00BF5A55">
        <w:rPr>
          <w:rStyle w:val="StyleUnderline"/>
          <w:b/>
          <w:bCs/>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5" w:history="1">
        <w:r w:rsidRPr="00100A2B">
          <w:rPr>
            <w:rStyle w:val="Hyperlink"/>
          </w:rPr>
          <w:t>https://www.businessinsider.com/russia-says-space-junk-could-spark-war-2016-1</w:t>
        </w:r>
      </w:hyperlink>
      <w:r w:rsidRPr="00100A2B">
        <w:t>]</w:t>
      </w:r>
      <w:r>
        <w:t xml:space="preserve"> [</w:t>
      </w:r>
      <w:proofErr w:type="spellStart"/>
      <w:r>
        <w:t>pT</w:t>
      </w:r>
      <w:proofErr w:type="spellEnd"/>
      <w:r>
        <w:t>]</w:t>
      </w:r>
    </w:p>
    <w:p w14:paraId="24B9375D" w14:textId="77777777" w:rsidR="00D54731" w:rsidRPr="00100A2B" w:rsidRDefault="00D54731" w:rsidP="00D54731">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708DA84C" w14:textId="77777777" w:rsidR="00D54731" w:rsidRPr="00100A2B" w:rsidRDefault="00D54731" w:rsidP="00D54731">
      <w:r w:rsidRPr="00100A2B">
        <w:t>Scientists estimate that anywhere from 500,000 to 600,000 pieces of human-made space debris between 0.4 and 4 inches in size are currently orbiting the Earth and traveling at speeds over 17,000 miles per hour.</w:t>
      </w:r>
    </w:p>
    <w:p w14:paraId="057E70B0" w14:textId="77777777" w:rsidR="00D54731" w:rsidRPr="00100A2B" w:rsidRDefault="00D54731" w:rsidP="00D54731">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between space-faring nations</w:t>
      </w:r>
      <w:r w:rsidRPr="00100A2B">
        <w:rPr>
          <w:rStyle w:val="StyleUnderline"/>
        </w:rPr>
        <w:t>,"</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5EB5B3D4" w14:textId="77777777" w:rsidR="00D54731" w:rsidRPr="00100A2B" w:rsidRDefault="00D54731" w:rsidP="00D54731">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7BC0A613" w14:textId="77777777" w:rsidR="00D54731" w:rsidRPr="00100A2B" w:rsidRDefault="00D54731" w:rsidP="00D54731">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28B033D8" w14:textId="77777777" w:rsidR="00D54731" w:rsidRPr="00100A2B" w:rsidRDefault="00D54731" w:rsidP="00D54731">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0AC1B293" w14:textId="77777777" w:rsidR="00D54731" w:rsidRPr="00100A2B" w:rsidRDefault="00D54731" w:rsidP="00D54731">
      <w:r w:rsidRPr="00100A2B">
        <w:t>A politically dangerous dilemma</w:t>
      </w:r>
    </w:p>
    <w:p w14:paraId="43EC615B" w14:textId="77777777" w:rsidR="00D54731" w:rsidRPr="00100A2B" w:rsidRDefault="00D54731" w:rsidP="00D54731">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5E5FC37D" w14:textId="77777777" w:rsidR="00D54731" w:rsidRPr="00100A2B" w:rsidRDefault="00D54731" w:rsidP="00D54731">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1ADB6DAD" w14:textId="77777777" w:rsidR="00D54731" w:rsidRPr="00100A2B" w:rsidRDefault="00D54731" w:rsidP="00D54731">
      <w:r w:rsidRPr="00100A2B">
        <w:t>"</w:t>
      </w:r>
      <w:r w:rsidRPr="00100A2B">
        <w:rPr>
          <w:rStyle w:val="StyleUnderline"/>
        </w:rPr>
        <w:t>This is a politically dangerous dilemma</w:t>
      </w:r>
      <w:r w:rsidRPr="00100A2B">
        <w:t xml:space="preserve">," he added. </w:t>
      </w:r>
    </w:p>
    <w:p w14:paraId="6F0B4276" w14:textId="77777777" w:rsidR="00D54731" w:rsidRPr="00100A2B" w:rsidRDefault="00D54731" w:rsidP="00D54731">
      <w:pPr>
        <w:rPr>
          <w:rStyle w:val="StyleUnderline"/>
        </w:rPr>
      </w:pPr>
      <w:r w:rsidRPr="00100A2B">
        <w:rPr>
          <w:rStyle w:val="StyleUnderline"/>
        </w:rPr>
        <w:t xml:space="preserve">But </w:t>
      </w:r>
      <w:r w:rsidRPr="00467583">
        <w:rPr>
          <w:rStyle w:val="Emphasis"/>
        </w:rPr>
        <w:t xml:space="preserve">these mysterious failures in the past aren't what concerns </w:t>
      </w:r>
      <w:proofErr w:type="spellStart"/>
      <w:r w:rsidRPr="00467583">
        <w:rPr>
          <w:rStyle w:val="Emphasis"/>
        </w:rPr>
        <w:t>Adushkin</w:t>
      </w:r>
      <w:proofErr w:type="spellEnd"/>
      <w:r w:rsidRPr="00467583">
        <w:rPr>
          <w:rStyle w:val="Emphasis"/>
        </w:rPr>
        <w:t xml:space="preserve"> most</w:t>
      </w:r>
      <w:r w:rsidRPr="00100A2B">
        <w:rPr>
          <w:rStyle w:val="StyleUnderline"/>
        </w:rPr>
        <w:t xml:space="preserve">. </w:t>
      </w:r>
    </w:p>
    <w:p w14:paraId="1E01A70C" w14:textId="77777777" w:rsidR="00D54731" w:rsidRPr="00100A2B" w:rsidRDefault="00D54731" w:rsidP="00D54731">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40724CB4" w14:textId="77777777" w:rsidR="00D54731" w:rsidRPr="00100A2B" w:rsidRDefault="00D54731" w:rsidP="00D54731">
      <w:pPr>
        <w:rPr>
          <w:rStyle w:val="StyleUnderline"/>
        </w:rPr>
      </w:pPr>
      <w:r w:rsidRPr="00054EA8">
        <w:rPr>
          <w:rStyle w:val="StyleUnderline"/>
          <w:highlight w:val="green"/>
        </w:rPr>
        <w:t>The Kessler Syndrome</w:t>
      </w:r>
    </w:p>
    <w:p w14:paraId="7BF56AF5" w14:textId="77777777" w:rsidR="00D54731" w:rsidRPr="00100A2B" w:rsidRDefault="00D54731" w:rsidP="00D54731">
      <w:r w:rsidRPr="00100A2B">
        <w:t xml:space="preserve">In 1978, American astrophysicist Donald Kessler predicted that the amount of space debris around Earth would begin to grow exponentially after the turn of the millennium. </w:t>
      </w:r>
    </w:p>
    <w:p w14:paraId="1115237B" w14:textId="77777777" w:rsidR="00D54731" w:rsidRPr="00100A2B" w:rsidRDefault="00D54731" w:rsidP="00D54731">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when meteors and other man-made space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72FEDD81" w14:textId="77777777" w:rsidR="00D54731" w:rsidRPr="00100A2B" w:rsidRDefault="00D54731" w:rsidP="00D54731">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to </w:t>
      </w:r>
      <w:r w:rsidRPr="00467583">
        <w:rPr>
          <w:rStyle w:val="Emphasis"/>
          <w:highlight w:val="green"/>
        </w:rPr>
        <w:t>a critical point</w:t>
      </w:r>
      <w:r w:rsidRPr="00467583">
        <w:rPr>
          <w:rStyle w:val="Emphasis"/>
        </w:rPr>
        <w:t xml:space="preserve"> </w:t>
      </w:r>
      <w:r w:rsidRPr="00467583">
        <w:rPr>
          <w:rStyle w:val="Emphasis"/>
          <w:highlight w:val="green"/>
        </w:rPr>
        <w:t>where</w:t>
      </w:r>
      <w:r w:rsidRPr="00467583">
        <w:rPr>
          <w:rStyle w:val="Emphasis"/>
        </w:rPr>
        <w:t>in</w:t>
      </w:r>
      <w:r w:rsidRPr="00100A2B">
        <w:rPr>
          <w:rStyle w:val="StyleUnderline"/>
        </w:rPr>
        <w:t xml:space="preserve"> the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36848411" w14:textId="77777777" w:rsidR="00D54731" w:rsidRPr="00100A2B" w:rsidRDefault="00D54731" w:rsidP="00D54731">
      <w:r w:rsidRPr="00100A2B">
        <w:t xml:space="preserve">For Kessler, this is a problem because it would "create small debris faster than it can be removed," Kessler said last year. And this cloud of junk could eventually make missions to space too dangerous. </w:t>
      </w:r>
    </w:p>
    <w:p w14:paraId="14CB50BA" w14:textId="77777777" w:rsidR="00D54731" w:rsidRPr="00100A2B" w:rsidRDefault="00D54731" w:rsidP="00D54731">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467583">
        <w:rPr>
          <w:rStyle w:val="Emphasis"/>
          <w:highlight w:val="green"/>
        </w:rPr>
        <w:t>this would exacerbate the issue of 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56E4AD29" w14:textId="77777777" w:rsidR="00D54731" w:rsidRPr="00100A2B" w:rsidRDefault="00D54731" w:rsidP="00D54731">
      <w:r w:rsidRPr="00100A2B">
        <w:t xml:space="preserve">The future </w:t>
      </w:r>
    </w:p>
    <w:p w14:paraId="1DD3E393" w14:textId="77777777" w:rsidR="00D54731" w:rsidRPr="00100A2B" w:rsidRDefault="00D54731" w:rsidP="00D54731">
      <w:pPr>
        <w:rPr>
          <w:rStyle w:val="StyleUnderline"/>
        </w:rPr>
      </w:pPr>
      <w:r w:rsidRPr="00100A2B">
        <w:rPr>
          <w:rStyle w:val="StyleUnderline"/>
        </w:rPr>
        <w:t xml:space="preserve">So far, </w:t>
      </w:r>
      <w:r w:rsidRPr="00054EA8">
        <w:rPr>
          <w:rStyle w:val="StyleUnderline"/>
          <w:highlight w:val="green"/>
        </w:rPr>
        <w:t xml:space="preserve">the </w:t>
      </w:r>
      <w:r w:rsidRPr="00467583">
        <w:rPr>
          <w:rStyle w:val="Emphasis"/>
          <w:highlight w:val="green"/>
        </w:rPr>
        <w:t>US and</w:t>
      </w:r>
      <w:r w:rsidRPr="00467583">
        <w:rPr>
          <w:rStyle w:val="Emphasis"/>
        </w:rPr>
        <w:t xml:space="preserve"> </w:t>
      </w:r>
      <w:r w:rsidRPr="00467583">
        <w:rPr>
          <w:rStyle w:val="Emphasis"/>
          <w:highlight w:val="green"/>
        </w:rPr>
        <w:t>R</w:t>
      </w:r>
      <w:r w:rsidRPr="00467583">
        <w:rPr>
          <w:rStyle w:val="Emphasis"/>
        </w:rPr>
        <w:t>ussia</w:t>
      </w:r>
      <w:r w:rsidRPr="00100A2B">
        <w:rPr>
          <w:rStyle w:val="StyleUnderline"/>
        </w:rPr>
        <w:t xml:space="preserve">n </w:t>
      </w:r>
      <w:r w:rsidRPr="00054EA8">
        <w:rPr>
          <w:rStyle w:val="StyleUnderline"/>
          <w:highlight w:val="green"/>
        </w:rPr>
        <w:t>S</w:t>
      </w:r>
      <w:r w:rsidRPr="00100A2B">
        <w:rPr>
          <w:rStyle w:val="StyleUnderline"/>
        </w:rPr>
        <w:t xml:space="preserve">pace </w:t>
      </w:r>
      <w:r w:rsidRPr="00054EA8">
        <w:rPr>
          <w:rStyle w:val="StyleUnderline"/>
          <w:highlight w:val="green"/>
        </w:rPr>
        <w:t>S</w:t>
      </w:r>
      <w:r w:rsidRPr="00100A2B">
        <w:rPr>
          <w:rStyle w:val="StyleUnderline"/>
        </w:rPr>
        <w:t xml:space="preserve">urveillance </w:t>
      </w:r>
      <w:r w:rsidRPr="00054EA8">
        <w:rPr>
          <w:rStyle w:val="StyleUnderline"/>
          <w:highlight w:val="green"/>
        </w:rPr>
        <w:t>S</w:t>
      </w:r>
      <w:r w:rsidRPr="00100A2B">
        <w:rPr>
          <w:rStyle w:val="StyleUnderline"/>
        </w:rPr>
        <w:t xml:space="preserve">ystems have </w:t>
      </w:r>
      <w:r w:rsidRPr="00467583">
        <w:rPr>
          <w:rStyle w:val="Emphasis"/>
          <w:highlight w:val="green"/>
        </w:rPr>
        <w:t>catalogued</w:t>
      </w:r>
      <w:r w:rsidRPr="00467583">
        <w:rPr>
          <w:rStyle w:val="Emphasis"/>
        </w:rPr>
        <w:t xml:space="preserve"> </w:t>
      </w:r>
      <w:r w:rsidRPr="00467583">
        <w:rPr>
          <w:rStyle w:val="Emphasis"/>
          <w:highlight w:val="green"/>
        </w:rPr>
        <w:t>170,000 pieces of</w:t>
      </w:r>
      <w:r w:rsidRPr="00467583">
        <w:rPr>
          <w:rStyle w:val="Emphasis"/>
        </w:rPr>
        <w:t xml:space="preserve"> large space </w:t>
      </w:r>
      <w:r w:rsidRPr="00467583">
        <w:rPr>
          <w:rStyle w:val="Emphasis"/>
          <w:highlight w:val="green"/>
        </w:rPr>
        <w:t>debris</w:t>
      </w:r>
      <w:r w:rsidRPr="00100A2B">
        <w:rPr>
          <w:rStyle w:val="StyleUnderline"/>
        </w:rPr>
        <w:t xml:space="preserve">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4CE4489" w14:textId="77777777" w:rsidR="00D54731" w:rsidRPr="00100A2B" w:rsidRDefault="00D54731" w:rsidP="00D54731">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58281635" w14:textId="77777777" w:rsidR="00D54731" w:rsidRPr="00100A2B" w:rsidRDefault="00D54731" w:rsidP="00D54731">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14E8D250" w14:textId="77777777" w:rsidR="00D54731" w:rsidRPr="00100A2B" w:rsidRDefault="00D54731" w:rsidP="00D54731">
      <w:r w:rsidRPr="00100A2B">
        <w:t xml:space="preserve">1.5 times more fragments greater than 8 inches across </w:t>
      </w:r>
    </w:p>
    <w:p w14:paraId="42D8FF7C" w14:textId="77777777" w:rsidR="00D54731" w:rsidRPr="00100A2B" w:rsidRDefault="00D54731" w:rsidP="00D54731">
      <w:r w:rsidRPr="00100A2B">
        <w:t xml:space="preserve">3.2 times more fragments between 4 and 8 inches across </w:t>
      </w:r>
    </w:p>
    <w:p w14:paraId="19CE0946" w14:textId="77777777" w:rsidR="00D54731" w:rsidRPr="00100A2B" w:rsidRDefault="00D54731" w:rsidP="00D54731">
      <w:r w:rsidRPr="00100A2B">
        <w:t xml:space="preserve">13-20 times </w:t>
      </w:r>
      <w:proofErr w:type="gramStart"/>
      <w:r w:rsidRPr="00100A2B">
        <w:t>more smaller</w:t>
      </w:r>
      <w:proofErr w:type="gramEnd"/>
      <w:r w:rsidRPr="00100A2B">
        <w:t>-sized fragments less than 4 inches across</w:t>
      </w:r>
    </w:p>
    <w:p w14:paraId="10467203" w14:textId="77777777" w:rsidR="00D54731" w:rsidRPr="00D37159" w:rsidRDefault="00D54731" w:rsidP="00D54731">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79909DAD" w14:textId="77777777" w:rsidR="00D54731" w:rsidRDefault="00D54731" w:rsidP="00D54731">
      <w:pPr>
        <w:pStyle w:val="Heading3"/>
      </w:pPr>
      <w:bookmarkStart w:id="1" w:name="_Hlk93775190"/>
      <w:bookmarkEnd w:id="0"/>
      <w:r>
        <w:t>1AC – Space Wars</w:t>
      </w:r>
    </w:p>
    <w:p w14:paraId="3BFDE5B7" w14:textId="77777777" w:rsidR="00D54731" w:rsidRPr="00015CF4" w:rsidRDefault="00D54731" w:rsidP="00D54731">
      <w:pPr>
        <w:pStyle w:val="Heading4"/>
        <w:rPr>
          <w:rFonts w:cs="Calibri"/>
        </w:rPr>
      </w:pPr>
      <w:r w:rsidRPr="006742E6">
        <w:rPr>
          <w:rFonts w:cs="Calibri"/>
        </w:rPr>
        <w:t xml:space="preserve">Countries and their companies are making their </w:t>
      </w:r>
      <w:r w:rsidRPr="006742E6">
        <w:rPr>
          <w:rFonts w:cs="Calibri"/>
          <w:u w:val="single"/>
        </w:rPr>
        <w:t>own rules</w:t>
      </w:r>
      <w:r w:rsidRPr="006742E6">
        <w:rPr>
          <w:rFonts w:cs="Calibri"/>
        </w:rPr>
        <w:t xml:space="preserve"> through patchwork which creates </w:t>
      </w:r>
      <w:r w:rsidRPr="006742E6">
        <w:rPr>
          <w:rFonts w:cs="Calibri"/>
          <w:u w:val="single"/>
        </w:rPr>
        <w:t>conflict</w:t>
      </w:r>
      <w:r w:rsidRPr="006742E6">
        <w:rPr>
          <w:rFonts w:cs="Calibri"/>
        </w:rPr>
        <w:t>—an international body is key</w:t>
      </w:r>
    </w:p>
    <w:p w14:paraId="16627EAA" w14:textId="77777777" w:rsidR="00D54731" w:rsidRPr="00AA62B8" w:rsidRDefault="00D54731" w:rsidP="00D54731">
      <w:r w:rsidRPr="006742E6">
        <w:rPr>
          <w:rStyle w:val="Heading4Char"/>
        </w:rPr>
        <w:t>Foster 16</w:t>
      </w:r>
      <w:r w:rsidRPr="006742E6">
        <w:rPr>
          <w:color w:val="000000" w:themeColor="text1"/>
        </w:rPr>
        <w:t xml:space="preserve"> – Craig, J.D., University of Illinois College of Law, “EXCUSE ME, YOU’RE MINING MY ASTEROID: SPACE PROPERTY RIGHTS AND THE U.S. SPACE RESOURCE EXPLORATION AND UTILIZATION ACT OF 2015”, </w:t>
      </w:r>
      <w:r w:rsidRPr="006742E6">
        <w:rPr>
          <w:i/>
          <w:color w:val="000000" w:themeColor="text1"/>
        </w:rPr>
        <w:t>JOURNAL OF LAW, TECHNOLOGY &amp; POLICY</w:t>
      </w:r>
      <w:r w:rsidRPr="006742E6">
        <w:rPr>
          <w:color w:val="000000" w:themeColor="text1"/>
        </w:rPr>
        <w:t xml:space="preserve">, No. 2, page 428-430, </w:t>
      </w:r>
      <w:hyperlink r:id="rId16" w:history="1">
        <w:r w:rsidRPr="006742E6">
          <w:rPr>
            <w:rStyle w:val="Hyperlink"/>
          </w:rPr>
          <w:t>http://illinoisjltp.com/journal/wp-content/uploads/2016/11/Foster.pdf</w:t>
        </w:r>
      </w:hyperlink>
    </w:p>
    <w:p w14:paraId="5BA209C9" w14:textId="77777777" w:rsidR="00D54731" w:rsidRPr="006742E6" w:rsidRDefault="00D54731" w:rsidP="00D54731">
      <w:pPr>
        <w:rPr>
          <w:color w:val="000000" w:themeColor="text1"/>
          <w:u w:val="single"/>
        </w:rPr>
      </w:pPr>
      <w:r w:rsidRPr="006742E6">
        <w:rPr>
          <w:color w:val="000000" w:themeColor="text1"/>
          <w:sz w:val="16"/>
        </w:rPr>
        <w:t xml:space="preserve">There are many reasons to be excited about the prospect of mining resources from space. Hopes are high </w:t>
      </w:r>
      <w:r w:rsidRPr="006742E6">
        <w:rPr>
          <w:rStyle w:val="StyleUnderline"/>
        </w:rPr>
        <w:t xml:space="preserve">that these </w:t>
      </w:r>
      <w:r w:rsidRPr="006742E6">
        <w:rPr>
          <w:rStyle w:val="StyleUnderline"/>
          <w:highlight w:val="green"/>
        </w:rPr>
        <w:t xml:space="preserve">mining </w:t>
      </w:r>
      <w:r w:rsidRPr="006742E6">
        <w:rPr>
          <w:rStyle w:val="StyleUnderline"/>
        </w:rPr>
        <w:t xml:space="preserve">efforts </w:t>
      </w:r>
      <w:r w:rsidRPr="006742E6">
        <w:rPr>
          <w:rStyle w:val="StyleUnderline"/>
          <w:highlight w:val="green"/>
        </w:rPr>
        <w:t>will provide a</w:t>
      </w:r>
      <w:r w:rsidRPr="006742E6">
        <w:rPr>
          <w:rStyle w:val="StyleUnderline"/>
        </w:rPr>
        <w:t xml:space="preserve">n economic </w:t>
      </w:r>
      <w:r w:rsidRPr="006742E6">
        <w:rPr>
          <w:rStyle w:val="StyleUnderline"/>
          <w:highlight w:val="green"/>
        </w:rPr>
        <w:t>boon</w:t>
      </w:r>
      <w:r w:rsidRPr="006742E6">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6742E6">
        <w:rPr>
          <w:rStyle w:val="StyleUnderline"/>
          <w:highlight w:val="green"/>
        </w:rPr>
        <w:t>entities will be</w:t>
      </w:r>
      <w:r w:rsidRPr="006742E6">
        <w:rPr>
          <w:rStyle w:val="StyleUnderline"/>
        </w:rPr>
        <w:t xml:space="preserve"> paving the way and </w:t>
      </w:r>
      <w:r w:rsidRPr="006742E6">
        <w:rPr>
          <w:rStyle w:val="StyleUnderline"/>
          <w:highlight w:val="green"/>
        </w:rPr>
        <w:t>making up</w:t>
      </w:r>
      <w:r w:rsidRPr="006742E6">
        <w:rPr>
          <w:rStyle w:val="StyleUnderline"/>
        </w:rPr>
        <w:t xml:space="preserve"> many of </w:t>
      </w:r>
      <w:r w:rsidRPr="006742E6">
        <w:rPr>
          <w:rStyle w:val="StyleUnderline"/>
          <w:highlight w:val="green"/>
        </w:rPr>
        <w:t>the rules as they go</w:t>
      </w:r>
      <w:r w:rsidRPr="006742E6">
        <w:rPr>
          <w:rStyle w:val="StyleUnderline"/>
        </w:rPr>
        <w:t xml:space="preserve">. Might this lead to </w:t>
      </w:r>
      <w:r w:rsidRPr="006742E6">
        <w:rPr>
          <w:rStyle w:val="StyleUnderline"/>
          <w:highlight w:val="green"/>
        </w:rPr>
        <w:t>repeating</w:t>
      </w:r>
      <w:r w:rsidRPr="006742E6">
        <w:rPr>
          <w:rStyle w:val="StyleUnderline"/>
        </w:rPr>
        <w:t xml:space="preserve"> many of the </w:t>
      </w:r>
      <w:r w:rsidRPr="006742E6">
        <w:rPr>
          <w:rStyle w:val="StyleUnderline"/>
          <w:highlight w:val="green"/>
        </w:rPr>
        <w:t>mistakes</w:t>
      </w:r>
      <w:r w:rsidRPr="006742E6">
        <w:rPr>
          <w:rStyle w:val="StyleUnderline"/>
        </w:rPr>
        <w:t xml:space="preserve"> humans have </w:t>
      </w:r>
      <w:r w:rsidRPr="006742E6">
        <w:rPr>
          <w:rStyle w:val="StyleUnderline"/>
          <w:highlight w:val="green"/>
        </w:rPr>
        <w:t>made on Earth</w:t>
      </w:r>
      <w:r w:rsidRPr="006742E6">
        <w:rPr>
          <w:rStyle w:val="StyleUnderline"/>
        </w:rPr>
        <w:t xml:space="preserve">? Might there be unforeseen problems </w:t>
      </w:r>
      <w:r w:rsidRPr="006742E6">
        <w:rPr>
          <w:rStyle w:val="StyleUnderline"/>
          <w:highlight w:val="green"/>
        </w:rPr>
        <w:t xml:space="preserve">that could spell trouble </w:t>
      </w:r>
      <w:r w:rsidRPr="006742E6">
        <w:rPr>
          <w:rStyle w:val="StyleUnderline"/>
        </w:rPr>
        <w:t>if mining efforts are not properly regulated? The answer to these questions is likely “yes” as well. It will be important in the coming years to balance the former excitement against the latter</w:t>
      </w:r>
      <w:r w:rsidRPr="006742E6">
        <w:rPr>
          <w:color w:val="000000" w:themeColor="text1"/>
          <w:sz w:val="16"/>
        </w:rPr>
        <w:t xml:space="preserve"> caution. Space might seem limitless and impossible to affect in any significant fashion; </w:t>
      </w:r>
      <w:proofErr w:type="gramStart"/>
      <w:r w:rsidRPr="006742E6">
        <w:rPr>
          <w:color w:val="000000" w:themeColor="text1"/>
          <w:sz w:val="16"/>
        </w:rPr>
        <w:t>but,</w:t>
      </w:r>
      <w:proofErr w:type="gramEnd"/>
      <w:r w:rsidRPr="006742E6">
        <w:rPr>
          <w:color w:val="000000" w:themeColor="text1"/>
          <w:sz w:val="16"/>
        </w:rPr>
        <w:t xml:space="preserve"> history must be a major voice for the </w:t>
      </w:r>
      <w:proofErr w:type="spellStart"/>
      <w:r w:rsidRPr="006742E6">
        <w:rPr>
          <w:color w:val="000000" w:themeColor="text1"/>
          <w:sz w:val="16"/>
        </w:rPr>
        <w:t>spacemining</w:t>
      </w:r>
      <w:proofErr w:type="spellEnd"/>
      <w:r w:rsidRPr="006742E6">
        <w:rPr>
          <w:color w:val="000000" w:themeColor="text1"/>
          <w:sz w:val="16"/>
        </w:rPr>
        <w:t xml:space="preserve"> industry.216 </w:t>
      </w:r>
      <w:r w:rsidRPr="006742E6">
        <w:rPr>
          <w:rStyle w:val="Style13ptBold"/>
          <w:b w:val="0"/>
          <w:bCs w:val="0"/>
          <w:color w:val="000000" w:themeColor="text1"/>
          <w:sz w:val="16"/>
        </w:rPr>
        <w:t>It must be remembered that humans can make an impact that will be felt for generations to come</w:t>
      </w:r>
      <w:r w:rsidRPr="006742E6">
        <w:rPr>
          <w:color w:val="000000" w:themeColor="text1"/>
          <w:u w:val="single"/>
        </w:rPr>
        <w:t xml:space="preserve">. Thus, </w:t>
      </w:r>
      <w:r w:rsidRPr="006742E6">
        <w:rPr>
          <w:rStyle w:val="Style13ptBold"/>
          <w:b w:val="0"/>
          <w:bCs w:val="0"/>
          <w:color w:val="000000" w:themeColor="text1"/>
          <w:sz w:val="16"/>
        </w:rPr>
        <w:t>it will be important that</w:t>
      </w:r>
      <w:r w:rsidRPr="006742E6">
        <w:rPr>
          <w:rStyle w:val="Style13ptBold"/>
          <w:color w:val="000000" w:themeColor="text1"/>
          <w:sz w:val="16"/>
        </w:rPr>
        <w:t xml:space="preserve"> </w:t>
      </w:r>
      <w:r w:rsidRPr="006742E6">
        <w:rPr>
          <w:rStyle w:val="StyleUnderline"/>
          <w:color w:val="000000" w:themeColor="text1"/>
        </w:rPr>
        <w:t>lawmakers and the international community be as proactive as possible</w:t>
      </w:r>
      <w:r w:rsidRPr="006742E6">
        <w:rPr>
          <w:color w:val="000000" w:themeColor="text1"/>
          <w:u w:val="single"/>
        </w:rPr>
        <w:t>—</w:t>
      </w:r>
      <w:r w:rsidRPr="006742E6">
        <w:rPr>
          <w:rStyle w:val="Style13ptBold"/>
          <w:b w:val="0"/>
          <w:bCs w:val="0"/>
          <w:color w:val="000000" w:themeColor="text1"/>
          <w:sz w:val="16"/>
        </w:rPr>
        <w:t>both in outlining property rights and protecting the final frontier from being harmed by an industry that might become overzealous</w:t>
      </w:r>
      <w:r w:rsidRPr="006742E6">
        <w:rPr>
          <w:b/>
          <w:bCs/>
          <w:color w:val="000000" w:themeColor="text1"/>
          <w:u w:val="single"/>
        </w:rPr>
        <w:t xml:space="preserve"> if left unchecked. </w:t>
      </w:r>
      <w:r w:rsidRPr="006742E6">
        <w:rPr>
          <w:rStyle w:val="Style13ptBold"/>
          <w:b w:val="0"/>
          <w:bCs w:val="0"/>
          <w:color w:val="000000" w:themeColor="text1"/>
          <w:sz w:val="16"/>
        </w:rPr>
        <w:t>Specifically, it will be vital for countries to</w:t>
      </w:r>
      <w:r w:rsidRPr="006742E6">
        <w:rPr>
          <w:rStyle w:val="Style13ptBold"/>
          <w:color w:val="000000" w:themeColor="text1"/>
          <w:sz w:val="16"/>
        </w:rPr>
        <w:t xml:space="preserve"> </w:t>
      </w:r>
      <w:r w:rsidRPr="006742E6">
        <w:rPr>
          <w:rStyle w:val="StyleUnderline"/>
          <w:color w:val="000000" w:themeColor="text1"/>
        </w:rPr>
        <w:t xml:space="preserve">enter into some sort of </w:t>
      </w:r>
      <w:r w:rsidRPr="006742E6">
        <w:rPr>
          <w:rStyle w:val="StyleUnderline"/>
          <w:color w:val="000000" w:themeColor="text1"/>
          <w:highlight w:val="green"/>
        </w:rPr>
        <w:t>international agreement</w:t>
      </w:r>
      <w:r w:rsidRPr="006742E6">
        <w:rPr>
          <w:color w:val="000000" w:themeColor="text1"/>
          <w:sz w:val="16"/>
        </w:rPr>
        <w:t xml:space="preserve">. One option is to create an agreement </w:t>
      </w:r>
      <w:proofErr w:type="gramStart"/>
      <w:r w:rsidRPr="006742E6">
        <w:rPr>
          <w:color w:val="000000" w:themeColor="text1"/>
          <w:sz w:val="16"/>
        </w:rPr>
        <w:t>similar to</w:t>
      </w:r>
      <w:proofErr w:type="gramEnd"/>
      <w:r w:rsidRPr="006742E6">
        <w:rPr>
          <w:color w:val="000000" w:themeColor="text1"/>
          <w:sz w:val="16"/>
        </w:rPr>
        <w:t xml:space="preserve"> UNCLOS, </w:t>
      </w:r>
      <w:r w:rsidRPr="006742E6">
        <w:rPr>
          <w:rStyle w:val="Style13ptBold"/>
          <w:color w:val="000000" w:themeColor="text1"/>
          <w:sz w:val="16"/>
        </w:rPr>
        <w:t xml:space="preserve">which would regulate how individual states </w:t>
      </w:r>
      <w:r w:rsidRPr="006742E6">
        <w:rPr>
          <w:color w:val="000000" w:themeColor="text1"/>
          <w:sz w:val="16"/>
        </w:rPr>
        <w:t>and their citizens</w:t>
      </w:r>
      <w:r w:rsidRPr="006742E6">
        <w:rPr>
          <w:rStyle w:val="Style13ptBold"/>
          <w:color w:val="000000" w:themeColor="text1"/>
          <w:sz w:val="16"/>
        </w:rPr>
        <w:t xml:space="preserve"> interact with resources </w:t>
      </w:r>
      <w:r w:rsidRPr="006742E6">
        <w:rPr>
          <w:rStyle w:val="StyleUnderline"/>
        </w:rPr>
        <w:t xml:space="preserve">mined from space.217 Such an agreement </w:t>
      </w:r>
      <w:r w:rsidRPr="006742E6">
        <w:rPr>
          <w:rStyle w:val="StyleUnderline"/>
          <w:highlight w:val="green"/>
        </w:rPr>
        <w:t>should recognize</w:t>
      </w:r>
      <w:r w:rsidRPr="006742E6">
        <w:rPr>
          <w:rStyle w:val="StyleUnderline"/>
        </w:rPr>
        <w:t xml:space="preserve"> not only the </w:t>
      </w:r>
      <w:r w:rsidRPr="006742E6">
        <w:rPr>
          <w:rStyle w:val="StyleUnderline"/>
          <w:highlight w:val="green"/>
        </w:rPr>
        <w:t>property rights of</w:t>
      </w:r>
      <w:r w:rsidRPr="006742E6">
        <w:rPr>
          <w:rStyle w:val="StyleUnderline"/>
        </w:rPr>
        <w:t xml:space="preserve"> the </w:t>
      </w:r>
      <w:r w:rsidRPr="006742E6">
        <w:rPr>
          <w:rStyle w:val="StyleUnderline"/>
          <w:highlight w:val="green"/>
        </w:rPr>
        <w:t>extracting</w:t>
      </w:r>
      <w:r w:rsidRPr="006742E6">
        <w:rPr>
          <w:rStyle w:val="StyleUnderline"/>
        </w:rPr>
        <w:t xml:space="preserve"> commercial </w:t>
      </w:r>
      <w:r w:rsidRPr="006742E6">
        <w:rPr>
          <w:rStyle w:val="StyleUnderline"/>
          <w:highlight w:val="green"/>
        </w:rPr>
        <w:t>entities but also</w:t>
      </w:r>
      <w:r w:rsidRPr="006742E6">
        <w:rPr>
          <w:rStyle w:val="StyleUnderline"/>
        </w:rPr>
        <w:t xml:space="preserve"> the </w:t>
      </w:r>
      <w:r w:rsidRPr="006742E6">
        <w:rPr>
          <w:rStyle w:val="StyleUnderline"/>
          <w:highlight w:val="green"/>
        </w:rPr>
        <w:t>rights of non-spacefaring countries to benefit</w:t>
      </w:r>
      <w:r w:rsidRPr="006742E6">
        <w:rPr>
          <w:rStyle w:val="StyleUnderline"/>
        </w:rPr>
        <w:t xml:space="preserve"> from the minerals as well. </w:t>
      </w:r>
      <w:r w:rsidRPr="006742E6">
        <w:rPr>
          <w:rStyle w:val="StyleUnderline"/>
          <w:highlight w:val="green"/>
        </w:rPr>
        <w:t>This</w:t>
      </w:r>
      <w:r w:rsidRPr="006742E6">
        <w:rPr>
          <w:rStyle w:val="StyleUnderline"/>
        </w:rPr>
        <w:t xml:space="preserve"> might </w:t>
      </w:r>
      <w:r w:rsidRPr="006742E6">
        <w:rPr>
          <w:rStyle w:val="StyleUnderline"/>
          <w:highlight w:val="green"/>
        </w:rPr>
        <w:t>include the creation of an international body</w:t>
      </w:r>
      <w:r w:rsidRPr="006742E6">
        <w:rPr>
          <w:rStyle w:val="StyleUnderline"/>
        </w:rPr>
        <w:t>, much like the ISA, that will ensure that the interests of all nations are maintained by distributing funds and technology to less wealthy or non-sp</w:t>
      </w:r>
      <w:r w:rsidRPr="006742E6">
        <w:rPr>
          <w:color w:val="000000" w:themeColor="text1"/>
          <w:sz w:val="16"/>
        </w:rPr>
        <w:t xml:space="preserve">acefaring nations. </w:t>
      </w:r>
      <w:r w:rsidRPr="006742E6">
        <w:rPr>
          <w:rStyle w:val="Style13ptBold"/>
          <w:b w:val="0"/>
          <w:bCs w:val="0"/>
          <w:color w:val="000000" w:themeColor="text1"/>
          <w:sz w:val="16"/>
        </w:rPr>
        <w:t>The U.S. would do well to help create and ratify such an agreement</w:t>
      </w:r>
      <w:r w:rsidRPr="006742E6">
        <w:rPr>
          <w:color w:val="000000" w:themeColor="text1"/>
          <w:sz w:val="16"/>
        </w:rPr>
        <w:t>— something they have failed to do with UNCLOS. If the U.S. and other countries are uneasy about entering into such a restrictive agreement,</w:t>
      </w:r>
      <w:r w:rsidRPr="006742E6">
        <w:rPr>
          <w:rStyle w:val="Style13ptBold"/>
          <w:color w:val="000000" w:themeColor="text1"/>
          <w:sz w:val="16"/>
        </w:rPr>
        <w:t xml:space="preserve"> </w:t>
      </w:r>
      <w:r w:rsidRPr="006742E6">
        <w:rPr>
          <w:rStyle w:val="Style13ptBold"/>
          <w:b w:val="0"/>
          <w:bCs w:val="0"/>
          <w:color w:val="000000" w:themeColor="text1"/>
          <w:sz w:val="16"/>
        </w:rPr>
        <w:t>they might also consider an international regulatory body</w:t>
      </w:r>
      <w:r w:rsidRPr="006742E6">
        <w:rPr>
          <w:color w:val="000000" w:themeColor="text1"/>
          <w:sz w:val="16"/>
        </w:rPr>
        <w:t xml:space="preserve"> and scheme much </w:t>
      </w:r>
      <w:r w:rsidRPr="006742E6">
        <w:rPr>
          <w:rStyle w:val="Style13ptBold"/>
          <w:b w:val="0"/>
          <w:bCs w:val="0"/>
          <w:color w:val="000000" w:themeColor="text1"/>
          <w:sz w:val="16"/>
        </w:rPr>
        <w:t>like the one used for</w:t>
      </w:r>
      <w:r w:rsidRPr="006742E6">
        <w:rPr>
          <w:rStyle w:val="Style13ptBold"/>
          <w:color w:val="000000" w:themeColor="text1"/>
          <w:sz w:val="16"/>
        </w:rPr>
        <w:t xml:space="preserve"> </w:t>
      </w:r>
      <w:r w:rsidRPr="006742E6">
        <w:rPr>
          <w:rStyle w:val="StyleUnderline"/>
        </w:rPr>
        <w:t xml:space="preserve">satellites. The International Telecommunications Union (ITU) is a United Nations agency that, among other services, provides the international community </w:t>
      </w:r>
      <w:r w:rsidRPr="006742E6">
        <w:rPr>
          <w:rStyle w:val="StyleUnderline"/>
          <w:highlight w:val="green"/>
        </w:rPr>
        <w:t>with</w:t>
      </w:r>
      <w:r w:rsidRPr="006742E6">
        <w:rPr>
          <w:rStyle w:val="StyleUnderline"/>
        </w:rPr>
        <w:t xml:space="preserve"> uniform satellite orbit </w:t>
      </w:r>
      <w:r w:rsidRPr="006742E6">
        <w:rPr>
          <w:rStyle w:val="StyleUnderline"/>
          <w:highlight w:val="green"/>
        </w:rPr>
        <w:t>oversight and regulatory guidance</w:t>
      </w:r>
      <w:r w:rsidRPr="006742E6">
        <w:rPr>
          <w:rStyle w:val="StyleUnderline"/>
        </w:rPr>
        <w:t>.218 Currently, 193 countries</w:t>
      </w:r>
      <w:r w:rsidRPr="006742E6">
        <w:rPr>
          <w:color w:val="000000" w:themeColor="text1"/>
          <w:sz w:val="16"/>
        </w:rPr>
        <w:t xml:space="preserve"> follow the ITU regulations and utilize their services, which have been likened to domain name registration.219 In the </w:t>
      </w:r>
      <w:r w:rsidRPr="006742E6">
        <w:rPr>
          <w:rStyle w:val="StyleUnderline"/>
        </w:rPr>
        <w:t xml:space="preserve">same way, spacefaring countries could form an international body that helps create and maintain a uniform space-mining legal framework.220 </w:t>
      </w:r>
      <w:r w:rsidRPr="006742E6">
        <w:rPr>
          <w:rStyle w:val="StyleUnderline"/>
          <w:highlight w:val="green"/>
        </w:rPr>
        <w:t>Without</w:t>
      </w:r>
      <w:r w:rsidRPr="006742E6">
        <w:rPr>
          <w:rStyle w:val="StyleUnderline"/>
        </w:rPr>
        <w:t xml:space="preserve"> some sort of </w:t>
      </w:r>
      <w:r w:rsidRPr="006742E6">
        <w:rPr>
          <w:rStyle w:val="StyleUnderline"/>
          <w:highlight w:val="green"/>
        </w:rPr>
        <w:t>international framework</w:t>
      </w:r>
      <w:r w:rsidRPr="006742E6">
        <w:rPr>
          <w:rStyle w:val="StyleUnderline"/>
        </w:rPr>
        <w:t xml:space="preserve"> as described above, the U.S. and other space-mining </w:t>
      </w:r>
      <w:r w:rsidRPr="006742E6">
        <w:rPr>
          <w:rStyle w:val="StyleUnderline"/>
          <w:highlight w:val="green"/>
        </w:rPr>
        <w:t>countries leave themselves open to great conflict and will</w:t>
      </w:r>
      <w:r w:rsidRPr="006742E6">
        <w:rPr>
          <w:rStyle w:val="StyleUnderline"/>
        </w:rPr>
        <w:t xml:space="preserve"> be required to </w:t>
      </w:r>
      <w:r w:rsidRPr="006742E6">
        <w:rPr>
          <w:rStyle w:val="StyleUnderline"/>
          <w:highlight w:val="green"/>
        </w:rPr>
        <w:t>patch together</w:t>
      </w:r>
      <w:r w:rsidRPr="006742E6">
        <w:rPr>
          <w:rStyle w:val="StyleUnderline"/>
        </w:rPr>
        <w:t xml:space="preserve"> a multitude of </w:t>
      </w:r>
      <w:r w:rsidRPr="006742E6">
        <w:rPr>
          <w:rStyle w:val="StyleUnderline"/>
          <w:highlight w:val="green"/>
        </w:rPr>
        <w:t>treaties</w:t>
      </w:r>
      <w:r w:rsidRPr="006742E6">
        <w:rPr>
          <w:rStyle w:val="StyleUnderline"/>
        </w:rPr>
        <w:t xml:space="preserve"> between themselves </w:t>
      </w:r>
      <w:r w:rsidRPr="006742E6">
        <w:rPr>
          <w:rStyle w:val="StyleUnderline"/>
          <w:highlight w:val="green"/>
        </w:rPr>
        <w:t>as problems inevitably arise</w:t>
      </w:r>
      <w:r w:rsidRPr="006742E6">
        <w:rPr>
          <w:rStyle w:val="StyleUnderline"/>
        </w:rPr>
        <w:t xml:space="preserve">.221 V. CONCLUSION The idea of mining resources from celestial bodies is something that has always been relegated to video games and sci-fi movies. But as technology continues to progress at an exponential rate, such mining is starting to come within the realm of possibility. </w:t>
      </w:r>
      <w:proofErr w:type="gramStart"/>
      <w:r w:rsidRPr="006742E6">
        <w:rPr>
          <w:rStyle w:val="StyleUnderline"/>
        </w:rPr>
        <w:t>A number of</w:t>
      </w:r>
      <w:proofErr w:type="gramEnd"/>
      <w:r w:rsidRPr="006742E6">
        <w:rPr>
          <w:rStyle w:val="StyleUnderline"/>
        </w:rPr>
        <w:t xml:space="preserve"> companies</w:t>
      </w:r>
      <w:r w:rsidRPr="006742E6">
        <w:rPr>
          <w:rStyle w:val="Style13ptBold"/>
          <w:color w:val="000000" w:themeColor="text1"/>
          <w:sz w:val="16"/>
        </w:rPr>
        <w:t xml:space="preserve"> </w:t>
      </w:r>
      <w:r w:rsidRPr="006742E6">
        <w:rPr>
          <w:rStyle w:val="Style13ptBold"/>
          <w:b w:val="0"/>
          <w:bCs w:val="0"/>
          <w:color w:val="000000" w:themeColor="text1"/>
          <w:sz w:val="16"/>
        </w:rPr>
        <w:t>are currently creating prospecting technologies</w:t>
      </w:r>
      <w:r w:rsidRPr="006742E6">
        <w:rPr>
          <w:b/>
          <w:bCs/>
          <w:color w:val="000000" w:themeColor="text1"/>
          <w:sz w:val="16"/>
        </w:rPr>
        <w:t xml:space="preserve"> </w:t>
      </w:r>
      <w:r w:rsidRPr="006742E6">
        <w:rPr>
          <w:color w:val="000000" w:themeColor="text1"/>
          <w:sz w:val="16"/>
        </w:rPr>
        <w:t>that will allow them to determine exactly what an individual asteroid holds. They hope to eventually harvest these resources and sell them for lucrative profits. Fortunately for these companies</w:t>
      </w:r>
      <w:r w:rsidRPr="006742E6">
        <w:rPr>
          <w:color w:val="000000" w:themeColor="text1"/>
          <w:u w:val="single"/>
        </w:rPr>
        <w:t xml:space="preserve">, </w:t>
      </w:r>
      <w:r w:rsidRPr="006742E6">
        <w:rPr>
          <w:rStyle w:val="Style13ptBold"/>
          <w:b w:val="0"/>
          <w:bCs w:val="0"/>
          <w:color w:val="000000" w:themeColor="text1"/>
          <w:sz w:val="16"/>
        </w:rPr>
        <w:t>the current legal regime governing property rights to space resources is undergoing rapid change</w:t>
      </w:r>
      <w:r w:rsidRPr="006742E6">
        <w:rPr>
          <w:rStyle w:val="Style13ptBold"/>
          <w:color w:val="000000" w:themeColor="text1"/>
          <w:sz w:val="16"/>
        </w:rPr>
        <w:t xml:space="preserve"> </w:t>
      </w:r>
      <w:r w:rsidRPr="006742E6">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6742E6">
        <w:rPr>
          <w:rStyle w:val="StyleUnderline"/>
          <w:highlight w:val="green"/>
        </w:rPr>
        <w:t>Current</w:t>
      </w:r>
      <w:r w:rsidRPr="006742E6">
        <w:rPr>
          <w:rStyle w:val="StyleUnderline"/>
        </w:rPr>
        <w:t xml:space="preserve"> international space </w:t>
      </w:r>
      <w:r w:rsidRPr="006742E6">
        <w:rPr>
          <w:rStyle w:val="StyleUnderline"/>
          <w:highlight w:val="green"/>
        </w:rPr>
        <w:t>agreements are vague</w:t>
      </w:r>
      <w:r w:rsidRPr="006742E6">
        <w:rPr>
          <w:rStyle w:val="StyleUnderline"/>
        </w:rPr>
        <w:t xml:space="preserve">, </w:t>
      </w:r>
      <w:r w:rsidRPr="006742E6">
        <w:rPr>
          <w:rStyle w:val="StyleUnderline"/>
          <w:highlight w:val="green"/>
        </w:rPr>
        <w:t xml:space="preserve">lacking </w:t>
      </w:r>
      <w:r w:rsidRPr="006742E6">
        <w:rPr>
          <w:rStyle w:val="StyleUnderline"/>
        </w:rPr>
        <w:t xml:space="preserve">in </w:t>
      </w:r>
      <w:r w:rsidRPr="006742E6">
        <w:rPr>
          <w:rStyle w:val="StyleUnderline"/>
          <w:highlight w:val="green"/>
        </w:rPr>
        <w:t>consensus, and provide little precedent for ownership of</w:t>
      </w:r>
      <w:r w:rsidRPr="006742E6">
        <w:rPr>
          <w:rStyle w:val="StyleUnderline"/>
        </w:rPr>
        <w:t xml:space="preserve"> space </w:t>
      </w:r>
      <w:r w:rsidRPr="006742E6">
        <w:rPr>
          <w:rStyle w:val="StyleUnderline"/>
          <w:highlight w:val="green"/>
        </w:rPr>
        <w:t>resources</w:t>
      </w:r>
      <w:r w:rsidRPr="006742E6">
        <w:rPr>
          <w:rStyle w:val="StyleUnderline"/>
        </w:rPr>
        <w:t>. This has led the international</w:t>
      </w:r>
      <w:r w:rsidRPr="006742E6">
        <w:rPr>
          <w:color w:val="000000" w:themeColor="text1"/>
          <w:sz w:val="16"/>
        </w:rPr>
        <w:t xml:space="preserve"> community to move in the direction of creating a better regulatory framework, but this </w:t>
      </w:r>
      <w:r w:rsidRPr="006742E6">
        <w:rPr>
          <w:rStyle w:val="Style13ptBold"/>
          <w:b w:val="0"/>
          <w:bCs w:val="0"/>
          <w:color w:val="000000" w:themeColor="text1"/>
          <w:sz w:val="16"/>
        </w:rPr>
        <w:t>movement is still in discussion stages and is likely to take a while to come to fruition</w:t>
      </w:r>
      <w:r w:rsidRPr="006742E6">
        <w:rPr>
          <w:color w:val="000000" w:themeColor="text1"/>
          <w:u w:val="single"/>
        </w:rPr>
        <w:t>.</w:t>
      </w:r>
    </w:p>
    <w:p w14:paraId="725E4F8A" w14:textId="77777777" w:rsidR="00D54731" w:rsidRPr="006742E6" w:rsidRDefault="00D54731" w:rsidP="00D54731">
      <w:pPr>
        <w:rPr>
          <w:b/>
          <w:bCs/>
          <w:color w:val="000000" w:themeColor="text1"/>
          <w:sz w:val="16"/>
        </w:rPr>
      </w:pPr>
    </w:p>
    <w:p w14:paraId="271E5413" w14:textId="77777777" w:rsidR="00D54731" w:rsidRPr="006742E6" w:rsidRDefault="00D54731" w:rsidP="00D54731">
      <w:pPr>
        <w:pStyle w:val="Heading4"/>
        <w:rPr>
          <w:rFonts w:cs="Calibri"/>
          <w:color w:val="000000" w:themeColor="text1"/>
        </w:rPr>
      </w:pPr>
      <w:r w:rsidRPr="006742E6">
        <w:rPr>
          <w:rFonts w:cs="Calibri"/>
          <w:color w:val="000000" w:themeColor="text1"/>
        </w:rPr>
        <w:t>Current space treaties have zero authority and lack clarity—which creates ineffective regulations</w:t>
      </w:r>
    </w:p>
    <w:p w14:paraId="518C28F4" w14:textId="77777777" w:rsidR="00D54731" w:rsidRPr="006742E6" w:rsidRDefault="00D54731" w:rsidP="00D54731">
      <w:pPr>
        <w:rPr>
          <w:color w:val="000000" w:themeColor="text1"/>
        </w:rPr>
      </w:pPr>
      <w:proofErr w:type="spellStart"/>
      <w:r w:rsidRPr="006742E6">
        <w:rPr>
          <w:rStyle w:val="Heading4Char"/>
        </w:rPr>
        <w:t>MacWhorter</w:t>
      </w:r>
      <w:proofErr w:type="spellEnd"/>
      <w:r w:rsidRPr="006742E6">
        <w:rPr>
          <w:rStyle w:val="Heading4Char"/>
        </w:rPr>
        <w:t xml:space="preserve"> 16</w:t>
      </w:r>
      <w:r w:rsidRPr="006742E6">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6742E6">
        <w:rPr>
          <w:i/>
          <w:color w:val="000000" w:themeColor="text1"/>
        </w:rPr>
        <w:t xml:space="preserve">William &amp; Mary Environmental Law and Policy Review, </w:t>
      </w:r>
      <w:r w:rsidRPr="006742E6">
        <w:rPr>
          <w:color w:val="000000" w:themeColor="text1"/>
        </w:rPr>
        <w:t xml:space="preserve">2016, </w:t>
      </w:r>
      <w:hyperlink r:id="rId17" w:history="1">
        <w:r w:rsidRPr="006742E6">
          <w:rPr>
            <w:color w:val="000000" w:themeColor="text1"/>
          </w:rPr>
          <w:t>https://scholarship.law.wm.edu/cgi/viewcontent.cgi?article=1653&amp;context=wmelpr</w:t>
        </w:r>
      </w:hyperlink>
    </w:p>
    <w:p w14:paraId="090C007F" w14:textId="77777777" w:rsidR="00D54731" w:rsidRPr="006742E6" w:rsidRDefault="00D54731" w:rsidP="00D54731">
      <w:pPr>
        <w:rPr>
          <w:color w:val="000000" w:themeColor="text1"/>
          <w:sz w:val="14"/>
        </w:rPr>
      </w:pPr>
      <w:r w:rsidRPr="006742E6">
        <w:rPr>
          <w:color w:val="000000" w:themeColor="text1"/>
          <w:sz w:val="14"/>
        </w:rPr>
        <w:t xml:space="preserve">Although an academic debate at this </w:t>
      </w:r>
      <w:r w:rsidRPr="006742E6">
        <w:rPr>
          <w:rStyle w:val="StyleUnderline"/>
        </w:rPr>
        <w:t xml:space="preserve">point, the </w:t>
      </w:r>
      <w:r w:rsidRPr="006742E6">
        <w:rPr>
          <w:rStyle w:val="StyleUnderline"/>
          <w:highlight w:val="green"/>
        </w:rPr>
        <w:t xml:space="preserve">legal status of property in space is necessary </w:t>
      </w:r>
      <w:r w:rsidRPr="006742E6">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6742E6">
        <w:rPr>
          <w:rStyle w:val="StyleUnderline"/>
          <w:highlight w:val="green"/>
        </w:rPr>
        <w:t>The law must respond.</w:t>
      </w:r>
      <w:r w:rsidRPr="006742E6">
        <w:rPr>
          <w:rStyle w:val="StyleUnderline"/>
        </w:rPr>
        <w:t xml:space="preserve"> </w:t>
      </w:r>
      <w:proofErr w:type="gramStart"/>
      <w:r w:rsidRPr="006742E6">
        <w:rPr>
          <w:rStyle w:val="StyleUnderline"/>
        </w:rPr>
        <w:t>In order to</w:t>
      </w:r>
      <w:proofErr w:type="gramEnd"/>
      <w:r w:rsidRPr="006742E6">
        <w:rPr>
          <w:rStyle w:val="StyleUnderline"/>
        </w:rPr>
        <w:t xml:space="preserve"> evaluate what the international community needs to accomplish to ensure future exploration, one</w:t>
      </w:r>
      <w:r w:rsidRPr="006742E6">
        <w:rPr>
          <w:color w:val="000000" w:themeColor="text1"/>
          <w:sz w:val="14"/>
        </w:rPr>
        <w:t xml:space="preserve"> must explore the international agreements already in place that speak to the issue of property rights. To begin, the United Nations (UN) established the UN Office of </w:t>
      </w:r>
      <w:r w:rsidRPr="006742E6">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6742E6">
        <w:rPr>
          <w:rStyle w:val="StyleUnderline"/>
          <w:highlight w:val="green"/>
        </w:rPr>
        <w:t>five</w:t>
      </w:r>
      <w:r w:rsidRPr="006742E6">
        <w:rPr>
          <w:rStyle w:val="StyleUnderline"/>
        </w:rPr>
        <w:t xml:space="preserve"> international </w:t>
      </w:r>
      <w:r w:rsidRPr="006742E6">
        <w:rPr>
          <w:rStyle w:val="StyleUnderline"/>
          <w:highlight w:val="green"/>
        </w:rPr>
        <w:t>agreements that lay a framework</w:t>
      </w:r>
      <w:r w:rsidRPr="006742E6">
        <w:rPr>
          <w:rStyle w:val="StyleUnderline"/>
        </w:rPr>
        <w:t xml:space="preserve"> of space law and, more importantly, ownership of objects and celestial bodies in space: • The Treaty on Principles Governing the Activities of Space, Including the Moon and Other Celestial Bodies (</w:t>
      </w:r>
      <w:r w:rsidRPr="006742E6">
        <w:rPr>
          <w:rStyle w:val="StyleUnderline"/>
          <w:highlight w:val="green"/>
        </w:rPr>
        <w:t>OST</w:t>
      </w:r>
      <w:r w:rsidRPr="006742E6">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6742E6">
        <w:rPr>
          <w:rStyle w:val="StyleUnderline"/>
        </w:rPr>
        <w:t>TheConvention</w:t>
      </w:r>
      <w:proofErr w:type="spellEnd"/>
      <w:r w:rsidRPr="006742E6">
        <w:rPr>
          <w:rStyle w:val="StyleUnderline"/>
        </w:rPr>
        <w:t xml:space="preserve"> on </w:t>
      </w:r>
      <w:proofErr w:type="spellStart"/>
      <w:r w:rsidRPr="006742E6">
        <w:rPr>
          <w:rStyle w:val="StyleUnderline"/>
        </w:rPr>
        <w:t>RegistrationofObjectsLaunched</w:t>
      </w:r>
      <w:proofErr w:type="spellEnd"/>
      <w:r w:rsidRPr="006742E6">
        <w:rPr>
          <w:color w:val="000000" w:themeColor="text1"/>
          <w:sz w:val="14"/>
        </w:rPr>
        <w:t xml:space="preserve"> </w:t>
      </w:r>
      <w:proofErr w:type="spellStart"/>
      <w:r w:rsidRPr="006742E6">
        <w:rPr>
          <w:color w:val="000000" w:themeColor="text1"/>
          <w:sz w:val="14"/>
        </w:rPr>
        <w:t>intoOuterSpace</w:t>
      </w:r>
      <w:proofErr w:type="spellEnd"/>
      <w:r w:rsidRPr="006742E6">
        <w:rPr>
          <w:color w:val="000000" w:themeColor="text1"/>
          <w:sz w:val="14"/>
        </w:rPr>
        <w:t xml:space="preserve"> </w:t>
      </w:r>
      <w:r w:rsidRPr="006742E6">
        <w:rPr>
          <w:color w:val="000000" w:themeColor="text1"/>
          <w:u w:val="single"/>
        </w:rPr>
        <w:t>(</w:t>
      </w:r>
      <w:r w:rsidRPr="006742E6">
        <w:rPr>
          <w:rStyle w:val="Style13ptBold"/>
          <w:color w:val="000000" w:themeColor="text1"/>
          <w:sz w:val="14"/>
        </w:rPr>
        <w:t>Registration Convention</w:t>
      </w:r>
      <w:r w:rsidRPr="006742E6">
        <w:rPr>
          <w:color w:val="000000" w:themeColor="text1"/>
          <w:sz w:val="14"/>
        </w:rPr>
        <w:t>); 118 and • The Agreement Governing the Activities of States on the Moon and Other Celestial Bodies (</w:t>
      </w:r>
      <w:r w:rsidRPr="006742E6">
        <w:rPr>
          <w:rStyle w:val="Style13ptBold"/>
          <w:color w:val="000000" w:themeColor="text1"/>
          <w:sz w:val="14"/>
        </w:rPr>
        <w:t>Moon Treaty</w:t>
      </w:r>
      <w:r w:rsidRPr="006742E6">
        <w:rPr>
          <w:color w:val="000000" w:themeColor="text1"/>
          <w:sz w:val="14"/>
        </w:rPr>
        <w:t xml:space="preserve">). 119 As with all international law, </w:t>
      </w:r>
      <w:r w:rsidRPr="006742E6">
        <w:rPr>
          <w:rStyle w:val="StyleUnderline"/>
          <w:color w:val="000000" w:themeColor="text1"/>
          <w:highlight w:val="green"/>
        </w:rPr>
        <w:t xml:space="preserve">however, the </w:t>
      </w:r>
      <w:r w:rsidRPr="006742E6">
        <w:rPr>
          <w:rStyle w:val="StyleUnderline"/>
          <w:color w:val="000000" w:themeColor="text1"/>
        </w:rPr>
        <w:t xml:space="preserve">actual </w:t>
      </w:r>
      <w:r w:rsidRPr="006742E6">
        <w:rPr>
          <w:rStyle w:val="StyleUnderline"/>
          <w:color w:val="000000" w:themeColor="text1"/>
          <w:highlight w:val="green"/>
        </w:rPr>
        <w:t>authority</w:t>
      </w:r>
      <w:r w:rsidRPr="006742E6">
        <w:rPr>
          <w:rStyle w:val="StyleUnderline"/>
          <w:color w:val="000000" w:themeColor="text1"/>
        </w:rPr>
        <w:t xml:space="preserve"> of these </w:t>
      </w:r>
      <w:r w:rsidRPr="006742E6">
        <w:rPr>
          <w:rStyle w:val="StyleUnderline"/>
          <w:color w:val="000000" w:themeColor="text1"/>
          <w:highlight w:val="green"/>
        </w:rPr>
        <w:t xml:space="preserve">treaties is debatable, because countries </w:t>
      </w:r>
      <w:r w:rsidRPr="006742E6">
        <w:rPr>
          <w:rStyle w:val="StyleUnderline"/>
          <w:color w:val="000000" w:themeColor="text1"/>
        </w:rPr>
        <w:t xml:space="preserve">often ignore their precepts or </w:t>
      </w:r>
      <w:r w:rsidRPr="006742E6">
        <w:rPr>
          <w:rStyle w:val="StyleUnderline"/>
          <w:color w:val="000000" w:themeColor="text1"/>
          <w:highlight w:val="green"/>
        </w:rPr>
        <w:t xml:space="preserve">disagree on </w:t>
      </w:r>
      <w:r w:rsidRPr="006742E6">
        <w:rPr>
          <w:rStyle w:val="StyleUnderline"/>
          <w:color w:val="000000" w:themeColor="text1"/>
        </w:rPr>
        <w:t xml:space="preserve">the </w:t>
      </w:r>
      <w:r w:rsidRPr="006742E6">
        <w:rPr>
          <w:rStyle w:val="StyleUnderline"/>
          <w:color w:val="000000" w:themeColor="text1"/>
          <w:highlight w:val="green"/>
        </w:rPr>
        <w:t xml:space="preserve">meaning of </w:t>
      </w:r>
      <w:r w:rsidRPr="006742E6">
        <w:rPr>
          <w:rStyle w:val="StyleUnderline"/>
          <w:color w:val="000000" w:themeColor="text1"/>
        </w:rPr>
        <w:t xml:space="preserve">their </w:t>
      </w:r>
      <w:r w:rsidRPr="006742E6">
        <w:rPr>
          <w:rStyle w:val="StyleUnderline"/>
          <w:color w:val="000000" w:themeColor="text1"/>
          <w:highlight w:val="green"/>
        </w:rPr>
        <w:t>substance</w:t>
      </w:r>
      <w:r w:rsidRPr="006742E6">
        <w:rPr>
          <w:color w:val="000000" w:themeColor="text1"/>
          <w:sz w:val="14"/>
        </w:rPr>
        <w:t xml:space="preserve">.120 </w:t>
      </w:r>
      <w:r w:rsidRPr="006742E6">
        <w:rPr>
          <w:rStyle w:val="Style13ptBold"/>
          <w:color w:val="000000" w:themeColor="text1"/>
          <w:sz w:val="14"/>
        </w:rPr>
        <w:t xml:space="preserve">International custom, </w:t>
      </w:r>
      <w:r w:rsidRPr="006742E6">
        <w:rPr>
          <w:color w:val="000000" w:themeColor="text1"/>
          <w:u w:val="single"/>
        </w:rPr>
        <w:t>therefore</w:t>
      </w:r>
      <w:r w:rsidRPr="006742E6">
        <w:rPr>
          <w:rStyle w:val="Style13ptBold"/>
          <w:color w:val="000000" w:themeColor="text1"/>
          <w:sz w:val="14"/>
        </w:rPr>
        <w:t>, is the major indication of what international law exactly</w:t>
      </w:r>
      <w:r w:rsidRPr="006742E6">
        <w:rPr>
          <w:color w:val="000000" w:themeColor="text1"/>
          <w:sz w:val="14"/>
        </w:rPr>
        <w:t xml:space="preserve"> is.121 The Law of the Sea is an instructive analogy on that point, and as Lyall and Larsen explain, </w:t>
      </w:r>
      <w:r w:rsidRPr="006742E6">
        <w:rPr>
          <w:rStyle w:val="Style13ptBold"/>
          <w:b w:val="0"/>
          <w:bCs w:val="0"/>
          <w:color w:val="000000" w:themeColor="text1"/>
          <w:sz w:val="22"/>
          <w:u w:val="single"/>
        </w:rPr>
        <w:t>The practice need not be wholly uniform, but must be undertaken in the belief it is binding and required by law as opposed to being merely convenient or mutually beneficial</w:t>
      </w:r>
      <w:r w:rsidRPr="006742E6">
        <w:rPr>
          <w:rStyle w:val="Style13ptBold"/>
          <w:color w:val="000000" w:themeColor="text1"/>
          <w:sz w:val="16"/>
        </w:rPr>
        <w:t xml:space="preserve">. </w:t>
      </w:r>
      <w:r w:rsidRPr="006742E6">
        <w:rPr>
          <w:color w:val="000000" w:themeColor="text1"/>
          <w:sz w:val="14"/>
        </w:rPr>
        <w:t xml:space="preserve">122 Further, </w:t>
      </w:r>
      <w:r w:rsidRPr="006742E6">
        <w:rPr>
          <w:rStyle w:val="StyleUnderline"/>
          <w:color w:val="000000" w:themeColor="text1"/>
          <w:highlight w:val="green"/>
        </w:rPr>
        <w:t>international law</w:t>
      </w:r>
      <w:r w:rsidRPr="006742E6">
        <w:rPr>
          <w:rStyle w:val="StyleUnderline"/>
          <w:color w:val="000000" w:themeColor="text1"/>
        </w:rPr>
        <w:t xml:space="preserve"> in general </w:t>
      </w:r>
      <w:r w:rsidRPr="006742E6">
        <w:rPr>
          <w:rStyle w:val="StyleUnderline"/>
          <w:color w:val="000000" w:themeColor="text1"/>
          <w:highlight w:val="green"/>
        </w:rPr>
        <w:t xml:space="preserve">was conceived to deal with relations between States, not </w:t>
      </w:r>
      <w:r w:rsidRPr="006742E6">
        <w:rPr>
          <w:rStyle w:val="StyleUnderline"/>
          <w:color w:val="000000" w:themeColor="text1"/>
        </w:rPr>
        <w:t xml:space="preserve">to deal </w:t>
      </w:r>
      <w:r w:rsidRPr="006742E6">
        <w:rPr>
          <w:rStyle w:val="StyleUnderline"/>
          <w:color w:val="000000" w:themeColor="text1"/>
          <w:highlight w:val="green"/>
        </w:rPr>
        <w:t xml:space="preserve">with private </w:t>
      </w:r>
      <w:r w:rsidRPr="006742E6">
        <w:rPr>
          <w:rStyle w:val="StyleUnderline"/>
          <w:color w:val="000000" w:themeColor="text1"/>
        </w:rPr>
        <w:t xml:space="preserve">claims of </w:t>
      </w:r>
      <w:r w:rsidRPr="006742E6">
        <w:rPr>
          <w:rStyle w:val="StyleUnderline"/>
          <w:color w:val="000000" w:themeColor="text1"/>
          <w:highlight w:val="green"/>
        </w:rPr>
        <w:t>property.</w:t>
      </w:r>
      <w:r w:rsidRPr="006742E6">
        <w:rPr>
          <w:rStyle w:val="StyleUnderline"/>
          <w:color w:val="000000" w:themeColor="text1"/>
        </w:rPr>
        <w:t xml:space="preserve"> </w:t>
      </w:r>
      <w:r w:rsidRPr="006742E6">
        <w:rPr>
          <w:color w:val="000000" w:themeColor="text1"/>
          <w:sz w:val="14"/>
        </w:rPr>
        <w:t>123 International.</w:t>
      </w:r>
    </w:p>
    <w:p w14:paraId="2C7BB22C" w14:textId="77777777" w:rsidR="00D54731" w:rsidRPr="006742E6" w:rsidRDefault="00D54731" w:rsidP="00D54731">
      <w:pPr>
        <w:rPr>
          <w:color w:val="000000" w:themeColor="text1"/>
          <w:sz w:val="14"/>
        </w:rPr>
      </w:pPr>
    </w:p>
    <w:p w14:paraId="206F1801" w14:textId="77777777" w:rsidR="00D54731" w:rsidRPr="006742E6" w:rsidRDefault="00D54731" w:rsidP="00D54731">
      <w:pPr>
        <w:pStyle w:val="Heading4"/>
        <w:rPr>
          <w:rFonts w:cs="Calibri"/>
          <w:color w:val="000000" w:themeColor="text1"/>
        </w:rPr>
      </w:pPr>
      <w:r w:rsidRPr="006742E6">
        <w:rPr>
          <w:rFonts w:cs="Calibri"/>
          <w:color w:val="000000" w:themeColor="text1"/>
        </w:rPr>
        <w:t xml:space="preserve">Disputes and misperceptions create </w:t>
      </w:r>
      <w:r w:rsidRPr="006742E6">
        <w:rPr>
          <w:rFonts w:cs="Calibri"/>
          <w:color w:val="000000" w:themeColor="text1"/>
          <w:u w:val="single"/>
        </w:rPr>
        <w:t>cascading effects</w:t>
      </w:r>
      <w:r w:rsidRPr="006742E6">
        <w:rPr>
          <w:rFonts w:cs="Calibri"/>
          <w:color w:val="000000" w:themeColor="text1"/>
        </w:rPr>
        <w:t xml:space="preserve"> towards </w:t>
      </w:r>
      <w:r w:rsidRPr="006742E6">
        <w:rPr>
          <w:rFonts w:cs="Calibri"/>
          <w:color w:val="000000" w:themeColor="text1"/>
          <w:u w:val="single"/>
        </w:rPr>
        <w:t>space weaponization</w:t>
      </w:r>
      <w:r w:rsidRPr="006742E6">
        <w:rPr>
          <w:rFonts w:cs="Calibri"/>
          <w:color w:val="000000" w:themeColor="text1"/>
        </w:rPr>
        <w:t xml:space="preserve"> and </w:t>
      </w:r>
      <w:r w:rsidRPr="006742E6">
        <w:rPr>
          <w:rFonts w:cs="Calibri"/>
          <w:color w:val="000000" w:themeColor="text1"/>
          <w:u w:val="single"/>
        </w:rPr>
        <w:t>an arms race</w:t>
      </w:r>
      <w:r w:rsidRPr="006742E6">
        <w:rPr>
          <w:rFonts w:cs="Calibri"/>
          <w:color w:val="000000" w:themeColor="text1"/>
        </w:rPr>
        <w:t>—an international framework solves BUT unilateral action causes escalating space wars</w:t>
      </w:r>
    </w:p>
    <w:p w14:paraId="60F8A5EB" w14:textId="77777777" w:rsidR="00D54731" w:rsidRPr="006742E6" w:rsidRDefault="00D54731" w:rsidP="00D54731">
      <w:pPr>
        <w:rPr>
          <w:color w:val="000000" w:themeColor="text1"/>
          <w:sz w:val="16"/>
          <w:szCs w:val="16"/>
        </w:rPr>
      </w:pPr>
      <w:r w:rsidRPr="006742E6">
        <w:rPr>
          <w:rStyle w:val="Heading4Char"/>
          <w:color w:val="000000" w:themeColor="text1"/>
        </w:rPr>
        <w:t>Mallick &amp; Rajagopalan 19</w:t>
      </w:r>
      <w:r w:rsidRPr="006742E6">
        <w:rPr>
          <w:rStyle w:val="Heading5Char"/>
          <w:color w:val="000000" w:themeColor="text1"/>
        </w:rPr>
        <w:t xml:space="preserve"> - </w:t>
      </w:r>
      <w:r w:rsidRPr="006742E6">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6742E6">
        <w:rPr>
          <w:color w:val="000000" w:themeColor="text1"/>
          <w:sz w:val="16"/>
          <w:szCs w:val="16"/>
        </w:rPr>
        <w:t>Senjuti</w:t>
      </w:r>
      <w:proofErr w:type="spellEnd"/>
      <w:r w:rsidRPr="006742E6">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8" w:history="1">
        <w:r w:rsidRPr="006742E6">
          <w:rPr>
            <w:color w:val="000000" w:themeColor="text1"/>
            <w:sz w:val="16"/>
            <w:szCs w:val="16"/>
          </w:rPr>
          <w:t>https://www.orfonline.org/research/if-space-is-the-province-of-mankind-who-owns-its-resources-47561/</w:t>
        </w:r>
      </w:hyperlink>
      <w:r w:rsidRPr="006742E6">
        <w:rPr>
          <w:color w:val="000000" w:themeColor="text1"/>
          <w:sz w:val="16"/>
          <w:szCs w:val="16"/>
        </w:rPr>
        <w:t>) NAR</w:t>
      </w:r>
    </w:p>
    <w:p w14:paraId="3E02141E" w14:textId="77777777" w:rsidR="00D54731" w:rsidRPr="006742E6" w:rsidRDefault="00D54731" w:rsidP="00D54731">
      <w:pPr>
        <w:rPr>
          <w:rStyle w:val="StyleUnderline"/>
        </w:rPr>
      </w:pPr>
      <w:r w:rsidRPr="006742E6">
        <w:rPr>
          <w:rStyle w:val="Style13ptBold"/>
          <w:b w:val="0"/>
          <w:bCs w:val="0"/>
          <w:color w:val="000000" w:themeColor="text1"/>
          <w:sz w:val="16"/>
        </w:rPr>
        <w:t>The first concern is establishing clear regulations regarding asteroid mining</w:t>
      </w:r>
      <w:r w:rsidRPr="006742E6">
        <w:rPr>
          <w:color w:val="000000" w:themeColor="text1"/>
          <w:sz w:val="16"/>
        </w:rPr>
        <w:t xml:space="preserve">. With an intent to establish clear regulations with respect to asteroid mining and to </w:t>
      </w:r>
      <w:proofErr w:type="spellStart"/>
      <w:r w:rsidRPr="006742E6">
        <w:rPr>
          <w:color w:val="000000" w:themeColor="text1"/>
          <w:sz w:val="16"/>
        </w:rPr>
        <w:t>legalise</w:t>
      </w:r>
      <w:proofErr w:type="spellEnd"/>
      <w:r w:rsidRPr="006742E6">
        <w:rPr>
          <w:color w:val="000000" w:themeColor="text1"/>
          <w:sz w:val="16"/>
        </w:rPr>
        <w:t xml:space="preserve"> material extraction from the moon and other celestial bodies by private companies in the US, </w:t>
      </w:r>
      <w:r w:rsidRPr="006742E6">
        <w:rPr>
          <w:rStyle w:val="Style13ptBold"/>
          <w:b w:val="0"/>
          <w:bCs w:val="0"/>
          <w:color w:val="000000" w:themeColor="text1"/>
          <w:sz w:val="16"/>
        </w:rPr>
        <w:t xml:space="preserve">the US government </w:t>
      </w:r>
      <w:proofErr w:type="spellStart"/>
      <w:r w:rsidRPr="006742E6">
        <w:rPr>
          <w:rStyle w:val="Style13ptBold"/>
          <w:b w:val="0"/>
          <w:bCs w:val="0"/>
          <w:color w:val="000000" w:themeColor="text1"/>
          <w:sz w:val="16"/>
        </w:rPr>
        <w:t>legalised</w:t>
      </w:r>
      <w:proofErr w:type="spellEnd"/>
      <w:r w:rsidRPr="006742E6">
        <w:rPr>
          <w:rStyle w:val="Style13ptBold"/>
          <w:b w:val="0"/>
          <w:bCs w:val="0"/>
          <w:color w:val="000000" w:themeColor="text1"/>
          <w:sz w:val="16"/>
        </w:rPr>
        <w:t xml:space="preserve"> space mining in</w:t>
      </w:r>
      <w:r w:rsidRPr="006742E6">
        <w:rPr>
          <w:color w:val="000000" w:themeColor="text1"/>
          <w:u w:val="single"/>
        </w:rPr>
        <w:t xml:space="preserve"> </w:t>
      </w:r>
      <w:r w:rsidRPr="006742E6">
        <w:rPr>
          <w:color w:val="000000" w:themeColor="text1"/>
          <w:sz w:val="16"/>
        </w:rPr>
        <w:t>2015 by introducing</w:t>
      </w:r>
      <w:r w:rsidRPr="006742E6">
        <w:rPr>
          <w:color w:val="000000" w:themeColor="text1"/>
          <w:u w:val="single"/>
        </w:rPr>
        <w:t xml:space="preserve"> </w:t>
      </w:r>
      <w:r w:rsidRPr="006742E6">
        <w:rPr>
          <w:rStyle w:val="Style13ptBold"/>
          <w:b w:val="0"/>
          <w:bCs w:val="0"/>
          <w:color w:val="000000" w:themeColor="text1"/>
          <w:sz w:val="16"/>
        </w:rPr>
        <w:t>the</w:t>
      </w:r>
      <w:r w:rsidRPr="006742E6">
        <w:rPr>
          <w:b/>
          <w:bCs/>
          <w:color w:val="000000" w:themeColor="text1"/>
          <w:u w:val="single"/>
        </w:rPr>
        <w:t xml:space="preserve"> </w:t>
      </w:r>
      <w:r w:rsidRPr="006742E6">
        <w:rPr>
          <w:rStyle w:val="StyleUnderline"/>
          <w:b/>
          <w:bCs/>
          <w:color w:val="000000" w:themeColor="text1"/>
        </w:rPr>
        <w:t>US C</w:t>
      </w:r>
      <w:r w:rsidRPr="006742E6">
        <w:rPr>
          <w:rStyle w:val="Style13ptBold"/>
          <w:b w:val="0"/>
          <w:bCs w:val="0"/>
          <w:color w:val="000000" w:themeColor="text1"/>
          <w:sz w:val="16"/>
        </w:rPr>
        <w:t xml:space="preserve">ommercial </w:t>
      </w:r>
      <w:r w:rsidRPr="006742E6">
        <w:rPr>
          <w:rStyle w:val="StyleUnderline"/>
          <w:b/>
          <w:bCs/>
          <w:color w:val="000000" w:themeColor="text1"/>
        </w:rPr>
        <w:t>S</w:t>
      </w:r>
      <w:r w:rsidRPr="006742E6">
        <w:rPr>
          <w:rStyle w:val="Style13ptBold"/>
          <w:b w:val="0"/>
          <w:bCs w:val="0"/>
          <w:color w:val="000000" w:themeColor="text1"/>
          <w:sz w:val="16"/>
        </w:rPr>
        <w:t xml:space="preserve">pace </w:t>
      </w:r>
      <w:r w:rsidRPr="006742E6">
        <w:rPr>
          <w:rStyle w:val="StyleUnderline"/>
          <w:b/>
          <w:bCs/>
          <w:color w:val="000000" w:themeColor="text1"/>
        </w:rPr>
        <w:t>L</w:t>
      </w:r>
      <w:r w:rsidRPr="006742E6">
        <w:rPr>
          <w:rStyle w:val="Style13ptBold"/>
          <w:b w:val="0"/>
          <w:bCs w:val="0"/>
          <w:color w:val="000000" w:themeColor="text1"/>
          <w:sz w:val="16"/>
        </w:rPr>
        <w:t xml:space="preserve">aunch </w:t>
      </w:r>
      <w:r w:rsidRPr="006742E6">
        <w:rPr>
          <w:rStyle w:val="StyleUnderline"/>
          <w:b/>
          <w:bCs/>
          <w:color w:val="000000" w:themeColor="text1"/>
        </w:rPr>
        <w:t>C</w:t>
      </w:r>
      <w:r w:rsidRPr="006742E6">
        <w:rPr>
          <w:rStyle w:val="Style13ptBold"/>
          <w:b w:val="0"/>
          <w:bCs w:val="0"/>
          <w:color w:val="000000" w:themeColor="text1"/>
          <w:sz w:val="16"/>
        </w:rPr>
        <w:t xml:space="preserve">ompetitiveness </w:t>
      </w:r>
      <w:r w:rsidRPr="006742E6">
        <w:rPr>
          <w:rStyle w:val="StyleUnderline"/>
          <w:b/>
          <w:bCs/>
          <w:color w:val="000000" w:themeColor="text1"/>
        </w:rPr>
        <w:t>A</w:t>
      </w:r>
      <w:r w:rsidRPr="006742E6">
        <w:rPr>
          <w:rStyle w:val="Style13ptBold"/>
          <w:b w:val="0"/>
          <w:bCs w:val="0"/>
          <w:color w:val="000000" w:themeColor="text1"/>
          <w:sz w:val="16"/>
        </w:rPr>
        <w:t>ct</w:t>
      </w:r>
      <w:r w:rsidRPr="006742E6">
        <w:rPr>
          <w:color w:val="000000" w:themeColor="text1"/>
          <w:sz w:val="16"/>
        </w:rPr>
        <w:t xml:space="preserve">, </w:t>
      </w:r>
      <w:proofErr w:type="gramStart"/>
      <w:r w:rsidRPr="006742E6">
        <w:rPr>
          <w:color w:val="000000" w:themeColor="text1"/>
          <w:sz w:val="16"/>
        </w:rPr>
        <w:t>2015.[</w:t>
      </w:r>
      <w:proofErr w:type="gramEnd"/>
      <w:r w:rsidRPr="006742E6">
        <w:rPr>
          <w:color w:val="000000" w:themeColor="text1"/>
          <w:sz w:val="16"/>
        </w:rPr>
        <w:t xml:space="preserve">xxvii] This move was heartily welcomed by the private companies as it provided legitimacy to their planned activities. Subsequently in 2017, Luxembourg followed </w:t>
      </w:r>
      <w:proofErr w:type="gramStart"/>
      <w:r w:rsidRPr="006742E6">
        <w:rPr>
          <w:color w:val="000000" w:themeColor="text1"/>
          <w:sz w:val="16"/>
        </w:rPr>
        <w:t>suit.[</w:t>
      </w:r>
      <w:proofErr w:type="gramEnd"/>
      <w:r w:rsidRPr="006742E6">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6742E6">
        <w:rPr>
          <w:color w:val="000000" w:themeColor="text1"/>
          <w:sz w:val="16"/>
        </w:rPr>
        <w:t>mining.[</w:t>
      </w:r>
      <w:proofErr w:type="gramEnd"/>
      <w:r w:rsidRPr="006742E6">
        <w:rPr>
          <w:color w:val="000000" w:themeColor="text1"/>
          <w:sz w:val="16"/>
        </w:rPr>
        <w:t xml:space="preserve">xxix] In the backdrop of a thriving steel industry that faced trade recession during the oil crisis of 1973, Luxembourg is trying to </w:t>
      </w:r>
      <w:proofErr w:type="spellStart"/>
      <w:r w:rsidRPr="006742E6">
        <w:rPr>
          <w:color w:val="000000" w:themeColor="text1"/>
          <w:sz w:val="16"/>
        </w:rPr>
        <w:t>capitalise</w:t>
      </w:r>
      <w:proofErr w:type="spellEnd"/>
      <w:r w:rsidRPr="006742E6">
        <w:rPr>
          <w:color w:val="000000" w:themeColor="text1"/>
          <w:sz w:val="16"/>
        </w:rPr>
        <w:t xml:space="preserve"> on the potential of space mining. As Prime Minister Xavier </w:t>
      </w:r>
      <w:proofErr w:type="spellStart"/>
      <w:r w:rsidRPr="006742E6">
        <w:rPr>
          <w:color w:val="000000" w:themeColor="text1"/>
          <w:sz w:val="16"/>
        </w:rPr>
        <w:t>Bettel</w:t>
      </w:r>
      <w:proofErr w:type="spellEnd"/>
      <w:r w:rsidRPr="006742E6">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6742E6">
        <w:rPr>
          <w:color w:val="000000" w:themeColor="text1"/>
          <w:sz w:val="16"/>
        </w:rPr>
        <w:t>.”[</w:t>
      </w:r>
      <w:proofErr w:type="gramEnd"/>
      <w:r w:rsidRPr="006742E6">
        <w:rPr>
          <w:color w:val="000000" w:themeColor="text1"/>
          <w:sz w:val="16"/>
        </w:rPr>
        <w:t xml:space="preserve">xxxii] </w:t>
      </w:r>
      <w:r w:rsidRPr="006742E6">
        <w:rPr>
          <w:rStyle w:val="Style13ptBold"/>
          <w:b w:val="0"/>
          <w:bCs w:val="0"/>
          <w:color w:val="000000" w:themeColor="text1"/>
          <w:sz w:val="16"/>
        </w:rPr>
        <w:t>This legislation gives US space</w:t>
      </w:r>
      <w:r w:rsidRPr="006742E6">
        <w:rPr>
          <w:rStyle w:val="Style13ptBold"/>
          <w:color w:val="000000" w:themeColor="text1"/>
          <w:sz w:val="16"/>
        </w:rPr>
        <w:t xml:space="preserve"> </w:t>
      </w:r>
      <w:r w:rsidRPr="006742E6">
        <w:rPr>
          <w:rStyle w:val="Style13ptBold"/>
          <w:b w:val="0"/>
          <w:bCs w:val="0"/>
          <w:color w:val="000000" w:themeColor="text1"/>
          <w:sz w:val="16"/>
        </w:rPr>
        <w:t>firms the right to own, keep, use, and sell the spoils of the cosmo</w:t>
      </w:r>
      <w:r w:rsidRPr="006742E6">
        <w:rPr>
          <w:rStyle w:val="Style13ptBold"/>
          <w:color w:val="000000" w:themeColor="text1"/>
          <w:sz w:val="16"/>
        </w:rPr>
        <w:t>s</w:t>
      </w:r>
      <w:r w:rsidRPr="006742E6">
        <w:rPr>
          <w:color w:val="000000" w:themeColor="text1"/>
          <w:sz w:val="16"/>
        </w:rPr>
        <w:t xml:space="preserve"> as they deem fit. Luxembourg’s legislation is </w:t>
      </w:r>
      <w:proofErr w:type="gramStart"/>
      <w:r w:rsidRPr="006742E6">
        <w:rPr>
          <w:color w:val="000000" w:themeColor="text1"/>
          <w:sz w:val="16"/>
        </w:rPr>
        <w:t>fairly analogous</w:t>
      </w:r>
      <w:proofErr w:type="gramEnd"/>
      <w:r w:rsidRPr="006742E6">
        <w:rPr>
          <w:color w:val="000000" w:themeColor="text1"/>
          <w:sz w:val="16"/>
        </w:rPr>
        <w:t xml:space="preserve">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6742E6">
        <w:rPr>
          <w:color w:val="000000" w:themeColor="text1"/>
          <w:sz w:val="16"/>
        </w:rPr>
        <w:t>country.[</w:t>
      </w:r>
      <w:proofErr w:type="gramEnd"/>
      <w:r w:rsidRPr="006742E6">
        <w:rPr>
          <w:color w:val="000000" w:themeColor="text1"/>
          <w:sz w:val="16"/>
        </w:rPr>
        <w:t xml:space="preserve">xxxiii] In 2017, Japan entered into a five-year agreement with Luxembourg for mining operations in celestial bodies. Japan today appears a step closer to </w:t>
      </w:r>
      <w:proofErr w:type="spellStart"/>
      <w:r w:rsidRPr="006742E6">
        <w:rPr>
          <w:color w:val="000000" w:themeColor="text1"/>
          <w:sz w:val="16"/>
        </w:rPr>
        <w:t>realising</w:t>
      </w:r>
      <w:proofErr w:type="spellEnd"/>
      <w:r w:rsidRPr="006742E6">
        <w:rPr>
          <w:color w:val="000000" w:themeColor="text1"/>
          <w:sz w:val="16"/>
        </w:rPr>
        <w:t xml:space="preserve"> its objective of asteroid mining with two Japanese rovers, Minerva II-1, of JAXA landing on the surface of the asteroid named </w:t>
      </w:r>
      <w:proofErr w:type="spellStart"/>
      <w:r w:rsidRPr="006742E6">
        <w:rPr>
          <w:color w:val="000000" w:themeColor="text1"/>
          <w:sz w:val="16"/>
        </w:rPr>
        <w:t>Ryugu</w:t>
      </w:r>
      <w:proofErr w:type="spellEnd"/>
      <w:r w:rsidRPr="006742E6">
        <w:rPr>
          <w:color w:val="000000" w:themeColor="text1"/>
          <w:sz w:val="16"/>
        </w:rPr>
        <w:t xml:space="preserve"> in September 2018.[xxxiv] Earlier, Portugal and the UAE signed similar cooperation agreements with Luxembourg.[xxxv] Meanwhile, a </w:t>
      </w:r>
      <w:r w:rsidRPr="006742E6">
        <w:rPr>
          <w:rStyle w:val="Style13ptBold"/>
          <w:b w:val="0"/>
          <w:bCs w:val="0"/>
          <w:color w:val="000000" w:themeColor="text1"/>
          <w:sz w:val="16"/>
        </w:rPr>
        <w:t>few other countries</w:t>
      </w:r>
      <w:r w:rsidRPr="006742E6">
        <w:rPr>
          <w:color w:val="000000" w:themeColor="text1"/>
          <w:sz w:val="16"/>
        </w:rPr>
        <w:t>—which have been critical of the US and Luxembourg, at the forefront of the space mining efforts</w:t>
      </w:r>
      <w:r w:rsidRPr="006742E6">
        <w:rPr>
          <w:b/>
          <w:bCs/>
          <w:color w:val="000000" w:themeColor="text1"/>
          <w:sz w:val="16"/>
        </w:rPr>
        <w:t>—</w:t>
      </w:r>
      <w:r w:rsidRPr="006742E6">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6742E6">
        <w:rPr>
          <w:color w:val="000000" w:themeColor="text1"/>
          <w:sz w:val="16"/>
        </w:rPr>
        <w:t xml:space="preserve"> in their space </w:t>
      </w:r>
      <w:r w:rsidRPr="006742E6">
        <w:rPr>
          <w:color w:val="000000" w:themeColor="text1"/>
          <w:u w:val="single"/>
        </w:rPr>
        <w:t>exploration</w:t>
      </w:r>
      <w:r w:rsidRPr="006742E6">
        <w:rPr>
          <w:color w:val="000000" w:themeColor="text1"/>
          <w:highlight w:val="green"/>
          <w:u w:val="single"/>
        </w:rPr>
        <w:t>.</w:t>
      </w:r>
      <w:r w:rsidRPr="006742E6">
        <w:rPr>
          <w:color w:val="000000" w:themeColor="text1"/>
          <w:u w:val="single"/>
        </w:rPr>
        <w:t xml:space="preserve"> </w:t>
      </w:r>
      <w:r w:rsidRPr="006742E6">
        <w:rPr>
          <w:rStyle w:val="StyleUnderline"/>
          <w:highlight w:val="green"/>
        </w:rPr>
        <w:t>Asteroid mining could</w:t>
      </w:r>
      <w:r w:rsidRPr="006742E6">
        <w:rPr>
          <w:rStyle w:val="StyleUnderline"/>
        </w:rPr>
        <w:t xml:space="preserve"> possibly </w:t>
      </w:r>
      <w:r w:rsidRPr="006742E6">
        <w:rPr>
          <w:rStyle w:val="StyleUnderline"/>
          <w:highlight w:val="green"/>
        </w:rPr>
        <w:t>become</w:t>
      </w:r>
      <w:r w:rsidRPr="006742E6">
        <w:rPr>
          <w:rStyle w:val="StyleUnderline"/>
        </w:rPr>
        <w:t xml:space="preserve"> the next </w:t>
      </w:r>
      <w:r w:rsidRPr="006742E6">
        <w:rPr>
          <w:rStyle w:val="StyleUnderline"/>
          <w:highlight w:val="green"/>
        </w:rPr>
        <w:t>big</w:t>
      </w:r>
      <w:r w:rsidRPr="006742E6">
        <w:rPr>
          <w:rStyle w:val="StyleUnderline"/>
        </w:rPr>
        <w:t xml:space="preserve"> thing </w:t>
      </w:r>
      <w:r w:rsidRPr="006742E6">
        <w:rPr>
          <w:rStyle w:val="StyleUnderline"/>
          <w:highlight w:val="green"/>
        </w:rPr>
        <w:t>and is already</w:t>
      </w:r>
      <w:r w:rsidRPr="006742E6">
        <w:rPr>
          <w:rStyle w:val="StyleUnderline"/>
        </w:rPr>
        <w:t xml:space="preserve"> seeing </w:t>
      </w:r>
      <w:r w:rsidRPr="006742E6">
        <w:rPr>
          <w:rStyle w:val="StyleUnderline"/>
          <w:highlight w:val="green"/>
        </w:rPr>
        <w:t>a race among</w:t>
      </w:r>
      <w:r w:rsidRPr="006742E6">
        <w:rPr>
          <w:rStyle w:val="StyleUnderline"/>
        </w:rPr>
        <w:t xml:space="preserve"> the </w:t>
      </w:r>
      <w:r w:rsidRPr="006742E6">
        <w:rPr>
          <w:rStyle w:val="StyleUnderline"/>
          <w:highlight w:val="green"/>
        </w:rPr>
        <w:t>space powers</w:t>
      </w:r>
      <w:r w:rsidRPr="006742E6">
        <w:rPr>
          <w:rStyle w:val="StyleUnderline"/>
        </w:rPr>
        <w:t>.</w:t>
      </w:r>
      <w:r w:rsidRPr="006742E6">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6742E6">
        <w:rPr>
          <w:color w:val="000000" w:themeColor="text1"/>
          <w:u w:val="single"/>
        </w:rPr>
        <w:t xml:space="preserve">that </w:t>
      </w:r>
      <w:r w:rsidRPr="006742E6">
        <w:rPr>
          <w:rStyle w:val="Style13ptBold"/>
          <w:b w:val="0"/>
          <w:color w:val="000000" w:themeColor="text1"/>
          <w:sz w:val="16"/>
        </w:rPr>
        <w:t>it has already spurred a major debate</w:t>
      </w:r>
      <w:r w:rsidRPr="006742E6">
        <w:rPr>
          <w:b/>
          <w:bCs/>
          <w:color w:val="000000" w:themeColor="text1"/>
          <w:u w:val="single"/>
        </w:rPr>
        <w:t xml:space="preserve">.[xxxvii] </w:t>
      </w:r>
      <w:r w:rsidRPr="006742E6">
        <w:rPr>
          <w:rStyle w:val="Style13ptBold"/>
          <w:b w:val="0"/>
          <w:color w:val="000000" w:themeColor="text1"/>
          <w:sz w:val="16"/>
        </w:rPr>
        <w:t xml:space="preserve">China and Russia are among those countries that are following on the path of the </w:t>
      </w:r>
      <w:r w:rsidRPr="006742E6">
        <w:rPr>
          <w:rStyle w:val="Style13ptBold"/>
          <w:color w:val="000000" w:themeColor="text1"/>
          <w:sz w:val="16"/>
        </w:rPr>
        <w:t>US</w:t>
      </w:r>
      <w:r w:rsidRPr="006742E6">
        <w:rPr>
          <w:color w:val="000000" w:themeColor="text1"/>
          <w:sz w:val="16"/>
        </w:rPr>
        <w:t xml:space="preserve"> and Luxembourg in undertaking mining missions in space. According to media reports, Ye </w:t>
      </w:r>
      <w:proofErr w:type="spellStart"/>
      <w:r w:rsidRPr="006742E6">
        <w:rPr>
          <w:color w:val="000000" w:themeColor="text1"/>
          <w:sz w:val="16"/>
        </w:rPr>
        <w:t>Peijian</w:t>
      </w:r>
      <w:proofErr w:type="spellEnd"/>
      <w:r w:rsidRPr="006742E6">
        <w:rPr>
          <w:color w:val="000000" w:themeColor="text1"/>
          <w:sz w:val="16"/>
        </w:rPr>
        <w:t xml:space="preserve">, chief commander and designer of China’s lunar exploration </w:t>
      </w:r>
      <w:proofErr w:type="spellStart"/>
      <w:r w:rsidRPr="006742E6">
        <w:rPr>
          <w:color w:val="000000" w:themeColor="text1"/>
          <w:sz w:val="16"/>
        </w:rPr>
        <w:t>programme</w:t>
      </w:r>
      <w:proofErr w:type="spellEnd"/>
      <w:r w:rsidRPr="006742E6">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6742E6">
        <w:rPr>
          <w:color w:val="000000" w:themeColor="text1"/>
          <w:sz w:val="16"/>
        </w:rPr>
        <w:t>rationalise</w:t>
      </w:r>
      <w:proofErr w:type="spellEnd"/>
      <w:r w:rsidRPr="006742E6">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6742E6">
        <w:rPr>
          <w:color w:val="000000" w:themeColor="text1"/>
          <w:u w:val="single"/>
        </w:rPr>
        <w:t xml:space="preserve"> </w:t>
      </w:r>
      <w:r w:rsidRPr="006742E6">
        <w:rPr>
          <w:rStyle w:val="Style13ptBold"/>
          <w:b w:val="0"/>
          <w:color w:val="000000" w:themeColor="text1"/>
          <w:sz w:val="16"/>
        </w:rPr>
        <w:t xml:space="preserve">Chinese scientists are working on missions to “bring back a whole asteroid weighing several hundred </w:t>
      </w:r>
      <w:proofErr w:type="spellStart"/>
      <w:r w:rsidRPr="006742E6">
        <w:rPr>
          <w:rStyle w:val="Style13ptBold"/>
          <w:b w:val="0"/>
          <w:color w:val="000000" w:themeColor="text1"/>
          <w:sz w:val="16"/>
        </w:rPr>
        <w:t>tonnes</w:t>
      </w:r>
      <w:proofErr w:type="spellEnd"/>
      <w:r w:rsidRPr="006742E6">
        <w:rPr>
          <w:rStyle w:val="Style13ptBold"/>
          <w:b w:val="0"/>
          <w:color w:val="000000" w:themeColor="text1"/>
          <w:sz w:val="16"/>
        </w:rPr>
        <w:t>, which could turn asteroids with a potential threat to Earth into usable resources</w:t>
      </w:r>
      <w:r w:rsidRPr="006742E6">
        <w:rPr>
          <w:b/>
          <w:bCs/>
          <w:color w:val="000000" w:themeColor="text1"/>
          <w:sz w:val="16"/>
        </w:rPr>
        <w:t>.</w:t>
      </w:r>
      <w:r w:rsidRPr="006742E6">
        <w:rPr>
          <w:color w:val="000000" w:themeColor="text1"/>
          <w:sz w:val="16"/>
        </w:rPr>
        <w:t>”[xxxix] Ye was also quoted as saying that</w:t>
      </w:r>
      <w:r w:rsidRPr="006742E6">
        <w:rPr>
          <w:color w:val="000000" w:themeColor="text1"/>
          <w:u w:val="single"/>
        </w:rPr>
        <w:t xml:space="preserve"> </w:t>
      </w:r>
      <w:r w:rsidRPr="006742E6">
        <w:rPr>
          <w:rStyle w:val="Style13ptBold"/>
          <w:b w:val="0"/>
          <w:color w:val="000000" w:themeColor="text1"/>
          <w:sz w:val="16"/>
        </w:rPr>
        <w:t>China has plans of “using an asteroid as the base for a permanent space station.”</w:t>
      </w:r>
      <w:r w:rsidRPr="006742E6">
        <w:rPr>
          <w:b/>
          <w:bCs/>
          <w:color w:val="000000" w:themeColor="text1"/>
          <w:sz w:val="16"/>
        </w:rPr>
        <w:t>[xl]</w:t>
      </w:r>
      <w:r w:rsidRPr="006742E6">
        <w:rPr>
          <w:color w:val="000000" w:themeColor="text1"/>
          <w:sz w:val="16"/>
        </w:rPr>
        <w:t xml:space="preserve"> Helium mining on the moon is also part of China’s goals.[xli</w:t>
      </w:r>
      <w:r w:rsidRPr="006742E6">
        <w:rPr>
          <w:color w:val="000000" w:themeColor="text1"/>
          <w:u w:val="single"/>
        </w:rPr>
        <w:t xml:space="preserve">] </w:t>
      </w:r>
      <w:r w:rsidRPr="006742E6">
        <w:rPr>
          <w:rStyle w:val="Style13ptBold"/>
          <w:b w:val="0"/>
          <w:color w:val="000000" w:themeColor="text1"/>
          <w:sz w:val="16"/>
        </w:rPr>
        <w:t>Russia</w:t>
      </w:r>
      <w:r w:rsidRPr="006742E6">
        <w:rPr>
          <w:color w:val="000000" w:themeColor="text1"/>
          <w:sz w:val="16"/>
        </w:rPr>
        <w:t xml:space="preserve">, for its part, </w:t>
      </w:r>
      <w:r w:rsidRPr="006742E6">
        <w:rPr>
          <w:rStyle w:val="Style13ptBold"/>
          <w:b w:val="0"/>
          <w:color w:val="000000" w:themeColor="text1"/>
          <w:sz w:val="16"/>
        </w:rPr>
        <w:t>is also responding to the space-mining developments</w:t>
      </w:r>
      <w:r w:rsidRPr="006742E6">
        <w:rPr>
          <w:color w:val="000000" w:themeColor="text1"/>
          <w:sz w:val="16"/>
        </w:rPr>
        <w:t xml:space="preserve"> of the last decade. For one</w:t>
      </w:r>
      <w:r w:rsidRPr="006742E6">
        <w:rPr>
          <w:color w:val="000000" w:themeColor="text1"/>
        </w:rPr>
        <w:t>,</w:t>
      </w:r>
      <w:r w:rsidRPr="006742E6">
        <w:rPr>
          <w:b/>
          <w:bCs/>
          <w:color w:val="000000" w:themeColor="text1"/>
        </w:rPr>
        <w:t xml:space="preserve"> </w:t>
      </w:r>
      <w:r w:rsidRPr="006742E6">
        <w:rPr>
          <w:rStyle w:val="Style13ptBold"/>
          <w:b w:val="0"/>
          <w:bCs w:val="0"/>
          <w:color w:val="000000" w:themeColor="text1"/>
          <w:sz w:val="16"/>
        </w:rPr>
        <w:t>it plans</w:t>
      </w:r>
      <w:r w:rsidRPr="006742E6">
        <w:rPr>
          <w:rStyle w:val="Style13ptBold"/>
          <w:b w:val="0"/>
          <w:color w:val="000000" w:themeColor="text1"/>
          <w:sz w:val="16"/>
        </w:rPr>
        <w:t xml:space="preserve"> to have a permanent lunar base somewhere</w:t>
      </w:r>
      <w:r w:rsidRPr="006742E6">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6742E6">
        <w:rPr>
          <w:rStyle w:val="StyleUnderline"/>
          <w:highlight w:val="green"/>
        </w:rPr>
        <w:t>the Russian industry</w:t>
      </w:r>
      <w:r w:rsidRPr="006742E6">
        <w:t xml:space="preserve"> players are of the view that they </w:t>
      </w:r>
      <w:r w:rsidRPr="006742E6">
        <w:rPr>
          <w:rStyle w:val="StyleUnderline"/>
          <w:highlight w:val="green"/>
        </w:rPr>
        <w:t>must follow the lead</w:t>
      </w:r>
      <w:r w:rsidRPr="006742E6">
        <w:t xml:space="preserve"> taken by the US </w:t>
      </w:r>
      <w:r w:rsidRPr="006742E6">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6742E6">
        <w:rPr>
          <w:color w:val="000000" w:themeColor="text1"/>
          <w:sz w:val="16"/>
        </w:rPr>
        <w:t>Ananyev</w:t>
      </w:r>
      <w:proofErr w:type="spellEnd"/>
      <w:r w:rsidRPr="006742E6">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6742E6">
        <w:rPr>
          <w:color w:val="000000" w:themeColor="text1"/>
          <w:sz w:val="16"/>
        </w:rPr>
        <w:t>Dauria</w:t>
      </w:r>
      <w:proofErr w:type="spellEnd"/>
      <w:r w:rsidRPr="006742E6">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6742E6">
        <w:rPr>
          <w:color w:val="000000" w:themeColor="text1"/>
          <w:u w:val="single"/>
        </w:rPr>
        <w:t xml:space="preserve">] </w:t>
      </w:r>
      <w:r w:rsidRPr="006742E6">
        <w:rPr>
          <w:rStyle w:val="Style13ptBold"/>
          <w:b w:val="0"/>
          <w:bCs w:val="0"/>
          <w:color w:val="000000" w:themeColor="text1"/>
          <w:sz w:val="22"/>
          <w:u w:val="single"/>
        </w:rPr>
        <w:t>Moscow may not have yet actively pursued space mining and resource extraction, but it is likely to pick up pace in the coming years alongside global efforts</w:t>
      </w:r>
      <w:r w:rsidRPr="006742E6">
        <w:rPr>
          <w:rStyle w:val="StyleUnderline"/>
        </w:rPr>
        <w:t xml:space="preserve">. </w:t>
      </w:r>
      <w:r w:rsidRPr="006742E6">
        <w:rPr>
          <w:rStyle w:val="StyleUnderline"/>
          <w:highlight w:val="green"/>
        </w:rPr>
        <w:t>Moscow</w:t>
      </w:r>
      <w:r w:rsidRPr="006742E6">
        <w:rPr>
          <w:rStyle w:val="StyleUnderline"/>
        </w:rPr>
        <w:t xml:space="preserve"> clearly </w:t>
      </w:r>
      <w:r w:rsidRPr="006742E6">
        <w:rPr>
          <w:rStyle w:val="StyleUnderline"/>
          <w:highlight w:val="green"/>
        </w:rPr>
        <w:t>has a capacity gap in terms of funding</w:t>
      </w:r>
      <w:r w:rsidRPr="006742E6">
        <w:rPr>
          <w:rStyle w:val="StyleUnderline"/>
        </w:rPr>
        <w:t xml:space="preserve"> because</w:t>
      </w:r>
      <w:r w:rsidRPr="006742E6">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6742E6">
        <w:rPr>
          <w:color w:val="000000" w:themeColor="text1"/>
          <w:sz w:val="16"/>
        </w:rPr>
        <w:t>organisation</w:t>
      </w:r>
      <w:proofErr w:type="spellEnd"/>
      <w:r w:rsidRPr="006742E6">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w:t>
      </w:r>
      <w:proofErr w:type="spellStart"/>
      <w:r w:rsidRPr="006742E6">
        <w:rPr>
          <w:color w:val="000000" w:themeColor="text1"/>
          <w:sz w:val="16"/>
        </w:rPr>
        <w:t>organisation</w:t>
      </w:r>
      <w:proofErr w:type="spellEnd"/>
      <w:r w:rsidRPr="006742E6">
        <w:rPr>
          <w:color w:val="000000" w:themeColor="text1"/>
          <w:sz w:val="16"/>
        </w:rPr>
        <w:t xml:space="preserve">, Indian Space Research </w:t>
      </w:r>
      <w:proofErr w:type="spellStart"/>
      <w:r w:rsidRPr="006742E6">
        <w:rPr>
          <w:color w:val="000000" w:themeColor="text1"/>
          <w:sz w:val="16"/>
        </w:rPr>
        <w:t>Organisation</w:t>
      </w:r>
      <w:proofErr w:type="spellEnd"/>
      <w:r w:rsidRPr="006742E6">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6742E6">
        <w:rPr>
          <w:color w:val="000000" w:themeColor="text1"/>
          <w:sz w:val="16"/>
        </w:rPr>
        <w:t>.”[</w:t>
      </w:r>
      <w:proofErr w:type="gramEnd"/>
      <w:r w:rsidRPr="006742E6">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6742E6">
        <w:rPr>
          <w:color w:val="000000" w:themeColor="text1"/>
          <w:sz w:val="16"/>
        </w:rPr>
        <w:t>characterised</w:t>
      </w:r>
      <w:proofErr w:type="spellEnd"/>
      <w:r w:rsidRPr="006742E6">
        <w:rPr>
          <w:color w:val="000000" w:themeColor="text1"/>
          <w:sz w:val="16"/>
        </w:rPr>
        <w:t xml:space="preserve"> by an Indian commentator as “aspirational” and “emotional”, clearly conceding that the country’s technological wherewithal is yet to be </w:t>
      </w:r>
      <w:proofErr w:type="gramStart"/>
      <w:r w:rsidRPr="006742E6">
        <w:rPr>
          <w:color w:val="000000" w:themeColor="text1"/>
          <w:sz w:val="16"/>
        </w:rPr>
        <w:t>adequate.[</w:t>
      </w:r>
      <w:proofErr w:type="gramEnd"/>
      <w:r w:rsidRPr="006742E6">
        <w:rPr>
          <w:color w:val="000000" w:themeColor="text1"/>
          <w:sz w:val="16"/>
        </w:rPr>
        <w:t>xlviii] Importantly</w:t>
      </w:r>
      <w:r w:rsidRPr="006742E6">
        <w:rPr>
          <w:color w:val="000000" w:themeColor="text1"/>
          <w:u w:val="single"/>
        </w:rPr>
        <w:t xml:space="preserve">, </w:t>
      </w:r>
      <w:r w:rsidRPr="006742E6">
        <w:rPr>
          <w:rStyle w:val="Style13ptBold"/>
          <w:b w:val="0"/>
          <w:bCs w:val="0"/>
          <w:color w:val="000000" w:themeColor="text1"/>
          <w:sz w:val="22"/>
          <w:u w:val="single"/>
        </w:rPr>
        <w:t xml:space="preserve">it is </w:t>
      </w:r>
      <w:r w:rsidRPr="006742E6">
        <w:rPr>
          <w:rStyle w:val="StyleUnderline"/>
          <w:b/>
          <w:bCs/>
          <w:color w:val="000000" w:themeColor="text1"/>
        </w:rPr>
        <w:t>not clear</w:t>
      </w:r>
      <w:r w:rsidRPr="006742E6">
        <w:rPr>
          <w:rStyle w:val="Style13ptBold"/>
          <w:b w:val="0"/>
          <w:bCs w:val="0"/>
          <w:color w:val="000000" w:themeColor="text1"/>
          <w:sz w:val="22"/>
          <w:u w:val="single"/>
        </w:rPr>
        <w:t xml:space="preserve"> how the legal and regulatory aspects of space mining operations are being dealt with</w:t>
      </w:r>
      <w:r w:rsidRPr="006742E6">
        <w:rPr>
          <w:color w:val="000000" w:themeColor="text1"/>
          <w:sz w:val="16"/>
          <w:u w:val="single"/>
        </w:rPr>
        <w:t>.</w:t>
      </w:r>
      <w:r w:rsidRPr="006742E6">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6742E6">
        <w:rPr>
          <w:color w:val="000000" w:themeColor="text1"/>
          <w:sz w:val="16"/>
        </w:rPr>
        <w:t>.”[</w:t>
      </w:r>
      <w:proofErr w:type="gramEnd"/>
      <w:r w:rsidRPr="006742E6">
        <w:rPr>
          <w:color w:val="000000" w:themeColor="text1"/>
          <w:sz w:val="16"/>
        </w:rPr>
        <w:t xml:space="preserve">xlix] Whether such </w:t>
      </w:r>
      <w:proofErr w:type="spellStart"/>
      <w:r w:rsidRPr="006742E6">
        <w:rPr>
          <w:color w:val="000000" w:themeColor="text1"/>
          <w:sz w:val="16"/>
        </w:rPr>
        <w:t>legalisation</w:t>
      </w:r>
      <w:proofErr w:type="spellEnd"/>
      <w:r w:rsidRPr="006742E6">
        <w:rPr>
          <w:color w:val="000000" w:themeColor="text1"/>
          <w:sz w:val="16"/>
        </w:rPr>
        <w:t xml:space="preserve">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w:t>
      </w:r>
      <w:proofErr w:type="spellStart"/>
      <w:r w:rsidRPr="006742E6">
        <w:rPr>
          <w:color w:val="000000" w:themeColor="text1"/>
          <w:sz w:val="16"/>
        </w:rPr>
        <w:t>emphasising</w:t>
      </w:r>
      <w:proofErr w:type="spellEnd"/>
      <w:r w:rsidRPr="006742E6">
        <w:rPr>
          <w:color w:val="000000" w:themeColor="text1"/>
          <w:sz w:val="16"/>
        </w:rPr>
        <w:t xml:space="preserve"> aspects such as the “common heritage of mankind”. These </w:t>
      </w:r>
      <w:r w:rsidRPr="006742E6">
        <w:rPr>
          <w:rStyle w:val="StyleUnderline"/>
        </w:rPr>
        <w:t>agreements have been</w:t>
      </w:r>
      <w:r w:rsidRPr="006742E6">
        <w:rPr>
          <w:color w:val="000000" w:themeColor="text1"/>
          <w:sz w:val="16"/>
        </w:rPr>
        <w:t xml:space="preserve"> useful in highlighting the global common nature of outer space. At the same time, however, they have been </w:t>
      </w:r>
      <w:r w:rsidRPr="006742E6">
        <w:rPr>
          <w:rStyle w:val="StyleUnderline"/>
        </w:rPr>
        <w:t>insufficient and ambiguous in providing clear regulations to newer space activities such as asteroid mining</w:t>
      </w:r>
      <w:r w:rsidRPr="006742E6">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6742E6">
        <w:rPr>
          <w:color w:val="000000" w:themeColor="text1"/>
          <w:u w:val="single"/>
        </w:rPr>
        <w:t xml:space="preserve"> in</w:t>
      </w:r>
      <w:r w:rsidRPr="006742E6">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6742E6">
        <w:rPr>
          <w:color w:val="000000" w:themeColor="text1"/>
          <w:sz w:val="16"/>
        </w:rPr>
        <w:t>authorised</w:t>
      </w:r>
      <w:proofErr w:type="spellEnd"/>
      <w:r w:rsidRPr="006742E6">
        <w:rPr>
          <w:color w:val="000000" w:themeColor="text1"/>
          <w:sz w:val="16"/>
        </w:rPr>
        <w:t xml:space="preserve"> companies to claim exclusive ownership over extracted resources (but not of the asteroid itself). Proponents argue that since no sovereign nation is </w:t>
      </w:r>
      <w:proofErr w:type="gramStart"/>
      <w:r w:rsidRPr="006742E6">
        <w:rPr>
          <w:color w:val="000000" w:themeColor="text1"/>
          <w:sz w:val="16"/>
        </w:rPr>
        <w:t>actually asserting</w:t>
      </w:r>
      <w:proofErr w:type="gramEnd"/>
      <w:r w:rsidRPr="006742E6">
        <w:rPr>
          <w:color w:val="000000" w:themeColor="text1"/>
          <w:sz w:val="16"/>
        </w:rPr>
        <w:t xml:space="preserve">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6742E6">
        <w:rPr>
          <w:color w:val="000000" w:themeColor="text1"/>
          <w:sz w:val="16"/>
        </w:rPr>
        <w:t>.”[</w:t>
      </w:r>
      <w:proofErr w:type="gramEnd"/>
      <w:r w:rsidRPr="006742E6">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6742E6">
        <w:rPr>
          <w:color w:val="000000" w:themeColor="text1"/>
          <w:sz w:val="16"/>
        </w:rPr>
        <w:t>Agreement,[</w:t>
      </w:r>
      <w:proofErr w:type="gramEnd"/>
      <w:r w:rsidRPr="006742E6">
        <w:rPr>
          <w:color w:val="000000" w:themeColor="text1"/>
          <w:sz w:val="16"/>
        </w:rPr>
        <w:t xml:space="preserve">lv] none are major spacefaring nations, thereby giving themselves a convenient leeway to not abide by the same. These </w:t>
      </w:r>
      <w:r w:rsidRPr="006742E6">
        <w:rPr>
          <w:rStyle w:val="StyleUnderline"/>
          <w:color w:val="000000" w:themeColor="text1"/>
        </w:rPr>
        <w:t>unilateral initiatives have set off a critical response from the international community</w:t>
      </w:r>
      <w:r w:rsidRPr="006742E6">
        <w:rPr>
          <w:color w:val="000000" w:themeColor="text1"/>
          <w:u w:val="single"/>
        </w:rPr>
        <w:t xml:space="preserve">. </w:t>
      </w:r>
      <w:proofErr w:type="gramStart"/>
      <w:r w:rsidRPr="006742E6">
        <w:rPr>
          <w:rStyle w:val="Style13ptBold"/>
          <w:b w:val="0"/>
          <w:bCs w:val="0"/>
          <w:color w:val="000000" w:themeColor="text1"/>
          <w:sz w:val="16"/>
        </w:rPr>
        <w:t>Applying literal interpretation of the OST, there</w:t>
      </w:r>
      <w:proofErr w:type="gramEnd"/>
      <w:r w:rsidRPr="006742E6">
        <w:rPr>
          <w:rStyle w:val="Style13ptBold"/>
          <w:b w:val="0"/>
          <w:bCs w:val="0"/>
          <w:color w:val="000000" w:themeColor="text1"/>
          <w:sz w:val="16"/>
        </w:rPr>
        <w:t xml:space="preserve"> is certainly room to construe that space mining may be legal</w:t>
      </w:r>
      <w:r w:rsidRPr="006742E6">
        <w:rPr>
          <w:color w:val="000000" w:themeColor="text1"/>
          <w:sz w:val="16"/>
        </w:rPr>
        <w:t>, compared to the Moon Agreement whose prohibition is absolute.</w:t>
      </w:r>
      <w:r w:rsidRPr="006742E6">
        <w:rPr>
          <w:color w:val="000000" w:themeColor="text1"/>
          <w:u w:val="single"/>
        </w:rPr>
        <w:t xml:space="preserve"> </w:t>
      </w:r>
      <w:r w:rsidRPr="006742E6">
        <w:rPr>
          <w:rStyle w:val="StyleUnderline"/>
        </w:rPr>
        <w:t>However, taking into consideration the letter and spirit of the OST, strengthened by the Moon Agreement, the argument that “national appropriation” only extends to appropriation of territory and not appropriation of resources is a far</w:t>
      </w:r>
      <w:r w:rsidRPr="006742E6">
        <w:rPr>
          <w:rStyle w:val="StyleUnderline"/>
          <w:color w:val="000000" w:themeColor="text1"/>
        </w:rPr>
        <w:t xml:space="preserve"> reach</w:t>
      </w:r>
      <w:r w:rsidRPr="006742E6">
        <w:rPr>
          <w:color w:val="000000" w:themeColor="text1"/>
          <w:sz w:val="16"/>
        </w:rPr>
        <w:t xml:space="preserve">. That resource extraction is contemplated, albeit implicitly, in the OST, is nothing but logical. Not only have such claims of possessory rights not been </w:t>
      </w:r>
      <w:proofErr w:type="spellStart"/>
      <w:r w:rsidRPr="006742E6">
        <w:rPr>
          <w:color w:val="000000" w:themeColor="text1"/>
          <w:sz w:val="16"/>
        </w:rPr>
        <w:t>recognised</w:t>
      </w:r>
      <w:proofErr w:type="spellEnd"/>
      <w:r w:rsidRPr="006742E6">
        <w:rPr>
          <w:color w:val="000000" w:themeColor="text1"/>
          <w:sz w:val="16"/>
        </w:rPr>
        <w:t xml:space="preserve"> in the past</w:t>
      </w:r>
      <w:r w:rsidRPr="006742E6">
        <w:rPr>
          <w:rStyle w:val="StyleUnderline"/>
        </w:rPr>
        <w:t xml:space="preserve">, </w:t>
      </w:r>
      <w:r w:rsidRPr="006742E6">
        <w:rPr>
          <w:rStyle w:val="StyleUnderline"/>
          <w:highlight w:val="green"/>
        </w:rPr>
        <w:t>there is</w:t>
      </w:r>
      <w:r w:rsidRPr="006742E6">
        <w:rPr>
          <w:rStyle w:val="StyleUnderline"/>
        </w:rPr>
        <w:t xml:space="preserve"> also </w:t>
      </w:r>
      <w:r w:rsidRPr="006742E6">
        <w:rPr>
          <w:rStyle w:val="StyleUnderline"/>
          <w:highlight w:val="green"/>
        </w:rPr>
        <w:t xml:space="preserve">global consensus regarding its </w:t>
      </w:r>
      <w:proofErr w:type="gramStart"/>
      <w:r w:rsidRPr="006742E6">
        <w:rPr>
          <w:rStyle w:val="StyleUnderline"/>
          <w:highlight w:val="green"/>
        </w:rPr>
        <w:t>illegality</w:t>
      </w:r>
      <w:r w:rsidRPr="006742E6">
        <w:rPr>
          <w:rStyle w:val="StyleUnderline"/>
        </w:rPr>
        <w:t>.[</w:t>
      </w:r>
      <w:proofErr w:type="gramEnd"/>
      <w:r w:rsidRPr="006742E6">
        <w:rPr>
          <w:color w:val="000000" w:themeColor="text1"/>
          <w:sz w:val="16"/>
        </w:rPr>
        <w:t>lvi] It therefore forms a part of customary international law, despite the Moon Agreement not having been widely ratified. In this light</w:t>
      </w:r>
      <w:r w:rsidRPr="006742E6">
        <w:rPr>
          <w:color w:val="000000" w:themeColor="text1"/>
          <w:u w:val="single"/>
        </w:rPr>
        <w:t xml:space="preserve">, </w:t>
      </w:r>
      <w:r w:rsidRPr="006742E6">
        <w:rPr>
          <w:rStyle w:val="StyleUnderline"/>
        </w:rPr>
        <w:t xml:space="preserve">the </w:t>
      </w:r>
      <w:proofErr w:type="spellStart"/>
      <w:r w:rsidRPr="006742E6">
        <w:rPr>
          <w:rStyle w:val="StyleUnderline"/>
        </w:rPr>
        <w:t>legalisation</w:t>
      </w:r>
      <w:proofErr w:type="spellEnd"/>
      <w:r w:rsidRPr="006742E6">
        <w:rPr>
          <w:rStyle w:val="StyleUnderline"/>
        </w:rPr>
        <w:t xml:space="preserve"> of space mining is a sheer violation of the elemental principles of international space law. </w:t>
      </w:r>
      <w:r w:rsidRPr="006742E6">
        <w:rPr>
          <w:rStyle w:val="StyleUnderline"/>
          <w:highlight w:val="green"/>
        </w:rPr>
        <w:t>Yet</w:t>
      </w:r>
      <w:r w:rsidRPr="006742E6">
        <w:rPr>
          <w:rStyle w:val="StyleUnderline"/>
        </w:rPr>
        <w:t>, there is</w:t>
      </w:r>
      <w:r w:rsidRPr="006742E6">
        <w:rPr>
          <w:rStyle w:val="StyleUnderline"/>
          <w:highlight w:val="green"/>
        </w:rPr>
        <w:t xml:space="preserve"> no clarity on what</w:t>
      </w:r>
      <w:r w:rsidRPr="006742E6">
        <w:rPr>
          <w:rStyle w:val="StyleUnderline"/>
          <w:color w:val="000000" w:themeColor="text1"/>
        </w:rPr>
        <w:t xml:space="preserve"> activity </w:t>
      </w:r>
      <w:r w:rsidRPr="006742E6">
        <w:rPr>
          <w:rStyle w:val="StyleUnderline"/>
          <w:color w:val="000000" w:themeColor="text1"/>
          <w:highlight w:val="green"/>
        </w:rPr>
        <w:t>is allowed and</w:t>
      </w:r>
      <w:r w:rsidRPr="006742E6">
        <w:rPr>
          <w:rStyle w:val="StyleUnderline"/>
          <w:color w:val="000000" w:themeColor="text1"/>
        </w:rPr>
        <w:t xml:space="preserve"> what is </w:t>
      </w:r>
      <w:r w:rsidRPr="006742E6">
        <w:rPr>
          <w:rStyle w:val="StyleUnderline"/>
          <w:color w:val="000000" w:themeColor="text1"/>
          <w:highlight w:val="green"/>
        </w:rPr>
        <w:t>prohibited</w:t>
      </w:r>
      <w:r w:rsidRPr="006742E6">
        <w:rPr>
          <w:color w:val="000000" w:themeColor="text1"/>
          <w:sz w:val="16"/>
        </w:rPr>
        <w:t xml:space="preserve"> in outer space under the existing law.[lvii] </w:t>
      </w:r>
      <w:r w:rsidRPr="006742E6">
        <w:rPr>
          <w:rStyle w:val="Style13ptBold"/>
          <w:b w:val="0"/>
          <w:bCs w:val="0"/>
          <w:color w:val="000000" w:themeColor="text1"/>
          <w:sz w:val="16"/>
        </w:rPr>
        <w:t>There is ambiguity around most issues—from</w:t>
      </w:r>
      <w:r w:rsidRPr="006742E6">
        <w:rPr>
          <w:rStyle w:val="Style13ptBold"/>
          <w:color w:val="000000" w:themeColor="text1"/>
          <w:sz w:val="16"/>
        </w:rPr>
        <w:t xml:space="preserve"> “</w:t>
      </w:r>
      <w:r w:rsidRPr="006742E6">
        <w:rPr>
          <w:rStyle w:val="StyleUnderline"/>
          <w:color w:val="000000" w:themeColor="text1"/>
        </w:rPr>
        <w:t>who would license and regulate asteroid mining operations</w:t>
      </w:r>
      <w:r w:rsidRPr="006742E6">
        <w:rPr>
          <w:rStyle w:val="Style13ptBold"/>
          <w:color w:val="000000" w:themeColor="text1"/>
          <w:sz w:val="16"/>
        </w:rPr>
        <w:t xml:space="preserve">” </w:t>
      </w:r>
      <w:r w:rsidRPr="006742E6">
        <w:rPr>
          <w:rStyle w:val="Style13ptBold"/>
          <w:b w:val="0"/>
          <w:bCs w:val="0"/>
          <w:color w:val="000000" w:themeColor="text1"/>
          <w:sz w:val="16"/>
        </w:rPr>
        <w:t>to the legality of these activities as per the existing international space law</w:t>
      </w:r>
      <w:r w:rsidRPr="006742E6">
        <w:rPr>
          <w:color w:val="000000" w:themeColor="text1"/>
          <w:u w:val="single"/>
        </w:rPr>
        <w:t xml:space="preserve">.[lviii] </w:t>
      </w:r>
      <w:r w:rsidRPr="006742E6">
        <w:rPr>
          <w:rStyle w:val="Style13ptBold"/>
          <w:b w:val="0"/>
          <w:bCs w:val="0"/>
          <w:color w:val="000000" w:themeColor="text1"/>
          <w:sz w:val="16"/>
        </w:rPr>
        <w:t>When</w:t>
      </w:r>
      <w:r w:rsidRPr="006742E6">
        <w:rPr>
          <w:rStyle w:val="Style13ptBold"/>
          <w:color w:val="000000" w:themeColor="text1"/>
          <w:sz w:val="16"/>
        </w:rPr>
        <w:t xml:space="preserve"> </w:t>
      </w:r>
      <w:r w:rsidRPr="006742E6">
        <w:rPr>
          <w:rStyle w:val="Style13ptBold"/>
          <w:b w:val="0"/>
          <w:bCs w:val="0"/>
          <w:color w:val="000000" w:themeColor="text1"/>
          <w:sz w:val="16"/>
        </w:rPr>
        <w:t>comparing it to the law of the seas</w:t>
      </w:r>
      <w:r w:rsidRPr="006742E6">
        <w:rPr>
          <w:color w:val="000000" w:themeColor="text1"/>
          <w:u w:val="single"/>
        </w:rPr>
        <w:t>,</w:t>
      </w:r>
      <w:r w:rsidRPr="006742E6">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6742E6">
        <w:rPr>
          <w:color w:val="000000" w:themeColor="text1"/>
          <w:u w:val="single"/>
        </w:rPr>
        <w:t>—</w:t>
      </w:r>
      <w:r w:rsidRPr="006742E6">
        <w:rPr>
          <w:rStyle w:val="Style13ptBold"/>
          <w:b w:val="0"/>
          <w:bCs w:val="0"/>
          <w:color w:val="000000" w:themeColor="text1"/>
          <w:sz w:val="16"/>
        </w:rPr>
        <w:t>“</w:t>
      </w:r>
      <w:proofErr w:type="gramEnd"/>
      <w:r w:rsidRPr="006742E6">
        <w:rPr>
          <w:rStyle w:val="Style13ptBold"/>
          <w:b w:val="0"/>
          <w:bCs w:val="0"/>
          <w:color w:val="000000" w:themeColor="text1"/>
          <w:sz w:val="16"/>
        </w:rPr>
        <w:t>owning the fish, not the sea”—cannot be applied to outer space primarily because fish are living resources that can reproduce and therefore are</w:t>
      </w:r>
      <w:r w:rsidRPr="006742E6">
        <w:rPr>
          <w:rStyle w:val="Style13ptBold"/>
          <w:color w:val="000000" w:themeColor="text1"/>
          <w:sz w:val="16"/>
        </w:rPr>
        <w:t xml:space="preserve"> </w:t>
      </w:r>
      <w:r w:rsidRPr="006742E6">
        <w:rPr>
          <w:rStyle w:val="StyleUnderline"/>
          <w:color w:val="000000" w:themeColor="text1"/>
        </w:rPr>
        <w:t>renewable</w:t>
      </w:r>
      <w:r w:rsidRPr="006742E6">
        <w:rPr>
          <w:color w:val="000000" w:themeColor="text1"/>
          <w:u w:val="single"/>
        </w:rPr>
        <w:t xml:space="preserve">. </w:t>
      </w:r>
      <w:r w:rsidRPr="006742E6">
        <w:rPr>
          <w:rStyle w:val="Style13ptBold"/>
          <w:b w:val="0"/>
          <w:bCs w:val="0"/>
          <w:color w:val="000000" w:themeColor="text1"/>
          <w:sz w:val="16"/>
        </w:rPr>
        <w:t>Outer space resources</w:t>
      </w:r>
      <w:r w:rsidRPr="006742E6">
        <w:rPr>
          <w:color w:val="000000" w:themeColor="text1"/>
          <w:sz w:val="16"/>
        </w:rPr>
        <w:t xml:space="preserve">, on the other hand, </w:t>
      </w:r>
      <w:r w:rsidRPr="006742E6">
        <w:rPr>
          <w:rStyle w:val="Style13ptBold"/>
          <w:b w:val="0"/>
          <w:bCs w:val="0"/>
          <w:color w:val="000000" w:themeColor="text1"/>
          <w:sz w:val="16"/>
        </w:rPr>
        <w:t>are depletable</w:t>
      </w:r>
      <w:r w:rsidRPr="006742E6">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6742E6">
        <w:rPr>
          <w:color w:val="000000" w:themeColor="text1"/>
          <w:sz w:val="16"/>
        </w:rPr>
        <w:t>utilisation</w:t>
      </w:r>
      <w:proofErr w:type="spellEnd"/>
      <w:r w:rsidRPr="006742E6">
        <w:rPr>
          <w:color w:val="000000" w:themeColor="text1"/>
          <w:sz w:val="16"/>
        </w:rPr>
        <w:t xml:space="preserve"> and ownership of the deep seabed’s resources are exclusively structured around the International Seabed Authority (ISA), which is responsible for </w:t>
      </w:r>
      <w:proofErr w:type="spellStart"/>
      <w:r w:rsidRPr="006742E6">
        <w:rPr>
          <w:color w:val="000000" w:themeColor="text1"/>
          <w:sz w:val="16"/>
        </w:rPr>
        <w:t>organising</w:t>
      </w:r>
      <w:proofErr w:type="spellEnd"/>
      <w:r w:rsidRPr="006742E6">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6742E6">
        <w:rPr>
          <w:color w:val="000000" w:themeColor="text1"/>
          <w:sz w:val="16"/>
        </w:rPr>
        <w:t>self-centred</w:t>
      </w:r>
      <w:proofErr w:type="spellEnd"/>
      <w:r w:rsidRPr="006742E6">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6742E6">
        <w:rPr>
          <w:rStyle w:val="StyleUnderline"/>
          <w:color w:val="000000" w:themeColor="text1"/>
        </w:rPr>
        <w:t xml:space="preserve"> </w:t>
      </w:r>
      <w:r w:rsidRPr="006742E6">
        <w:rPr>
          <w:color w:val="000000" w:themeColor="text1"/>
          <w:sz w:val="16"/>
        </w:rPr>
        <w:t>The Way Ahead Undoubtedly</w:t>
      </w:r>
      <w:r w:rsidRPr="006742E6">
        <w:rPr>
          <w:rStyle w:val="StyleUnderline"/>
          <w:color w:val="000000" w:themeColor="text1"/>
        </w:rPr>
        <w:t>, growing technological adeptness has made space mining inevitable and, therefore, the question is no longer “if” but “when”</w:t>
      </w:r>
      <w:r w:rsidRPr="006742E6">
        <w:rPr>
          <w:rStyle w:val="Style13ptBold"/>
          <w:color w:val="000000" w:themeColor="text1"/>
          <w:sz w:val="16"/>
        </w:rPr>
        <w:t>.</w:t>
      </w:r>
      <w:r w:rsidRPr="006742E6">
        <w:rPr>
          <w:color w:val="000000" w:themeColor="text1"/>
          <w:sz w:val="16"/>
        </w:rPr>
        <w:t xml:space="preserve"> </w:t>
      </w:r>
      <w:r w:rsidRPr="006742E6">
        <w:rPr>
          <w:rStyle w:val="StyleUnderline"/>
        </w:rPr>
        <w:t xml:space="preserve">Nevertheless, a scenario where </w:t>
      </w:r>
      <w:r w:rsidRPr="006742E6">
        <w:rPr>
          <w:rStyle w:val="StyleUnderline"/>
          <w:highlight w:val="green"/>
        </w:rPr>
        <w:t>companies can</w:t>
      </w:r>
      <w:r w:rsidRPr="006742E6">
        <w:rPr>
          <w:rStyle w:val="StyleUnderline"/>
        </w:rPr>
        <w:t>,</w:t>
      </w:r>
      <w:r w:rsidRPr="006742E6">
        <w:rPr>
          <w:rStyle w:val="Style13ptBold"/>
          <w:color w:val="000000" w:themeColor="text1"/>
          <w:sz w:val="16"/>
        </w:rPr>
        <w:t xml:space="preserve"> </w:t>
      </w:r>
      <w:r w:rsidRPr="006742E6">
        <w:rPr>
          <w:rStyle w:val="StyleUnderline"/>
        </w:rPr>
        <w:t xml:space="preserve">solely </w:t>
      </w:r>
      <w:r w:rsidRPr="006742E6">
        <w:rPr>
          <w:rStyle w:val="StyleUnderline"/>
          <w:highlight w:val="green"/>
        </w:rPr>
        <w:t>based on domestic laws</w:t>
      </w:r>
      <w:r w:rsidRPr="006742E6">
        <w:rPr>
          <w:rStyle w:val="StyleUnderline"/>
        </w:rPr>
        <w:t xml:space="preserve">, steadily </w:t>
      </w:r>
      <w:r w:rsidRPr="006742E6">
        <w:rPr>
          <w:rStyle w:val="StyleUnderline"/>
          <w:highlight w:val="green"/>
        </w:rPr>
        <w:t>exploit</w:t>
      </w:r>
      <w:r w:rsidRPr="006742E6">
        <w:rPr>
          <w:rStyle w:val="StyleUnderline"/>
        </w:rPr>
        <w:t xml:space="preserve"> mineral </w:t>
      </w:r>
      <w:r w:rsidRPr="006742E6">
        <w:rPr>
          <w:rStyle w:val="StyleUnderline"/>
          <w:highlight w:val="green"/>
        </w:rPr>
        <w:t>resources</w:t>
      </w:r>
      <w:r w:rsidRPr="006742E6">
        <w:rPr>
          <w:rStyle w:val="StyleUnderline"/>
        </w:rPr>
        <w:t xml:space="preserve"> in outer space, </w:t>
      </w:r>
      <w:r w:rsidRPr="006742E6">
        <w:rPr>
          <w:rStyle w:val="StyleUnderline"/>
          <w:highlight w:val="green"/>
        </w:rPr>
        <w:t xml:space="preserve">would be </w:t>
      </w:r>
      <w:r w:rsidRPr="006742E6">
        <w:rPr>
          <w:rStyle w:val="StyleUnderline"/>
        </w:rPr>
        <w:t xml:space="preserve">universally </w:t>
      </w:r>
      <w:r w:rsidRPr="006742E6">
        <w:rPr>
          <w:rStyle w:val="StyleUnderline"/>
          <w:highlight w:val="green"/>
        </w:rPr>
        <w:t>unacceptable</w:t>
      </w:r>
      <w:r w:rsidRPr="006742E6">
        <w:rPr>
          <w:rStyle w:val="StyleUnderline"/>
        </w:rPr>
        <w:t xml:space="preserve">. Minus regulations, the </w:t>
      </w:r>
      <w:proofErr w:type="spellStart"/>
      <w:r w:rsidRPr="006742E6">
        <w:rPr>
          <w:rStyle w:val="StyleUnderline"/>
        </w:rPr>
        <w:t>realisation</w:t>
      </w:r>
      <w:proofErr w:type="spellEnd"/>
      <w:r w:rsidRPr="006742E6">
        <w:rPr>
          <w:rStyle w:val="StyleUnderline"/>
        </w:rPr>
        <w:t xml:space="preserve"> of space exploitation </w:t>
      </w:r>
      <w:r w:rsidRPr="006742E6">
        <w:rPr>
          <w:rStyle w:val="StyleUnderline"/>
          <w:highlight w:val="green"/>
        </w:rPr>
        <w:t xml:space="preserve">will create </w:t>
      </w:r>
      <w:r w:rsidRPr="006742E6">
        <w:rPr>
          <w:rStyle w:val="StyleUnderline"/>
        </w:rPr>
        <w:t xml:space="preserve">great </w:t>
      </w:r>
      <w:r w:rsidRPr="006742E6">
        <w:rPr>
          <w:rStyle w:val="StyleUnderline"/>
          <w:highlight w:val="green"/>
        </w:rPr>
        <w:t xml:space="preserve">disparity </w:t>
      </w:r>
      <w:r w:rsidRPr="006742E6">
        <w:rPr>
          <w:rStyle w:val="StyleUnderline"/>
        </w:rPr>
        <w:t xml:space="preserve">between nations </w:t>
      </w:r>
      <w:r w:rsidRPr="006742E6">
        <w:rPr>
          <w:rStyle w:val="StyleUnderline"/>
          <w:highlight w:val="green"/>
        </w:rPr>
        <w:t>and disrupt</w:t>
      </w:r>
      <w:r w:rsidRPr="006742E6">
        <w:rPr>
          <w:rStyle w:val="StyleUnderline"/>
        </w:rPr>
        <w:t xml:space="preserve"> dynamics of </w:t>
      </w:r>
      <w:r w:rsidRPr="006742E6">
        <w:rPr>
          <w:rStyle w:val="StyleUnderline"/>
          <w:highlight w:val="green"/>
        </w:rPr>
        <w:t>the world economy</w:t>
      </w:r>
      <w:r w:rsidRPr="006742E6">
        <w:rPr>
          <w:rStyle w:val="StyleUnderline"/>
        </w:rPr>
        <w:t>. Regulations are particularly important in the context of the space debris problem. We definitely do not wish for a future, bef</w:t>
      </w:r>
      <w:r w:rsidRPr="006742E6">
        <w:rPr>
          <w:color w:val="000000" w:themeColor="text1"/>
          <w:sz w:val="16"/>
        </w:rPr>
        <w:t xml:space="preserve">ittingly described by renowned engineer and inventor Graham Hawkes, thus: “Space exploration promised us alien life, lucrative planetary mining, and fabulous lunar colonies. News flash, </w:t>
      </w:r>
      <w:proofErr w:type="gramStart"/>
      <w:r w:rsidRPr="006742E6">
        <w:rPr>
          <w:color w:val="000000" w:themeColor="text1"/>
          <w:sz w:val="16"/>
        </w:rPr>
        <w:t>ladies</w:t>
      </w:r>
      <w:proofErr w:type="gramEnd"/>
      <w:r w:rsidRPr="006742E6">
        <w:rPr>
          <w:color w:val="000000" w:themeColor="text1"/>
          <w:sz w:val="16"/>
        </w:rPr>
        <w:t xml:space="preserve"> and gents: Space is nearly empty. It’s a sterile vacuum, filled mostly with the junk we put up there</w:t>
      </w:r>
      <w:proofErr w:type="gramStart"/>
      <w:r w:rsidRPr="006742E6">
        <w:rPr>
          <w:color w:val="000000" w:themeColor="text1"/>
          <w:sz w:val="16"/>
        </w:rPr>
        <w:t>.”[</w:t>
      </w:r>
      <w:proofErr w:type="gramEnd"/>
      <w:r w:rsidRPr="006742E6">
        <w:rPr>
          <w:color w:val="000000" w:themeColor="text1"/>
          <w:sz w:val="16"/>
        </w:rPr>
        <w:t xml:space="preserve">lxii] Therefore, </w:t>
      </w:r>
      <w:r w:rsidRPr="006742E6">
        <w:rPr>
          <w:rStyle w:val="Style13ptBold"/>
          <w:b w:val="0"/>
          <w:bCs w:val="0"/>
          <w:color w:val="000000" w:themeColor="text1"/>
          <w:sz w:val="16"/>
        </w:rPr>
        <w:t xml:space="preserve">it is extremely important that resource appropriation is carried out in an </w:t>
      </w:r>
      <w:r w:rsidRPr="006742E6">
        <w:rPr>
          <w:rStyle w:val="StyleUnderline"/>
          <w:color w:val="000000" w:themeColor="text1"/>
        </w:rPr>
        <w:t>ethical manner</w:t>
      </w:r>
      <w:r w:rsidRPr="006742E6">
        <w:rPr>
          <w:rStyle w:val="Style13ptBold"/>
          <w:color w:val="000000" w:themeColor="text1"/>
          <w:sz w:val="16"/>
        </w:rPr>
        <w:t xml:space="preserve">, </w:t>
      </w:r>
      <w:r w:rsidRPr="006742E6">
        <w:rPr>
          <w:rStyle w:val="Style13ptBold"/>
          <w:b w:val="0"/>
          <w:bCs w:val="0"/>
          <w:color w:val="000000" w:themeColor="text1"/>
          <w:sz w:val="16"/>
        </w:rPr>
        <w:t>without interrupting safe and secure access to outer space, simultaneously allowing all countries a share in the proceeds</w:t>
      </w:r>
      <w:r w:rsidRPr="006742E6">
        <w:rPr>
          <w:color w:val="000000" w:themeColor="text1"/>
          <w:sz w:val="16"/>
        </w:rPr>
        <w:t xml:space="preserve">. Technological advances and financial readiness are pushing both, </w:t>
      </w:r>
      <w:proofErr w:type="gramStart"/>
      <w:r w:rsidRPr="006742E6">
        <w:rPr>
          <w:color w:val="000000" w:themeColor="text1"/>
          <w:sz w:val="16"/>
        </w:rPr>
        <w:t>states</w:t>
      </w:r>
      <w:proofErr w:type="gramEnd"/>
      <w:r w:rsidRPr="006742E6">
        <w:rPr>
          <w:color w:val="000000" w:themeColor="text1"/>
          <w:sz w:val="16"/>
        </w:rPr>
        <w:t xml:space="preserve"> and non-state players towards new ventures in outer space. Yet, </w:t>
      </w:r>
      <w:r w:rsidRPr="006742E6">
        <w:rPr>
          <w:rStyle w:val="Style13ptBold"/>
          <w:b w:val="0"/>
          <w:bCs w:val="0"/>
          <w:color w:val="000000" w:themeColor="text1"/>
          <w:sz w:val="16"/>
        </w:rPr>
        <w:t>the rules of engagement especially dealing with the new commercial activities are</w:t>
      </w:r>
      <w:r w:rsidRPr="006742E6">
        <w:rPr>
          <w:rStyle w:val="Style13ptBold"/>
          <w:color w:val="000000" w:themeColor="text1"/>
          <w:sz w:val="16"/>
        </w:rPr>
        <w:t xml:space="preserve"> </w:t>
      </w:r>
      <w:r w:rsidRPr="006742E6">
        <w:rPr>
          <w:rStyle w:val="StyleUnderline"/>
          <w:color w:val="000000" w:themeColor="text1"/>
        </w:rPr>
        <w:t>far from ideal</w:t>
      </w:r>
      <w:r w:rsidRPr="006742E6">
        <w:rPr>
          <w:color w:val="000000" w:themeColor="text1"/>
          <w:sz w:val="16"/>
        </w:rPr>
        <w:t xml:space="preserve">. </w:t>
      </w:r>
      <w:r w:rsidRPr="006742E6">
        <w:rPr>
          <w:rStyle w:val="Emphasis"/>
          <w:highlight w:val="green"/>
        </w:rPr>
        <w:t>There is</w:t>
      </w:r>
      <w:r w:rsidRPr="006742E6">
        <w:rPr>
          <w:rStyle w:val="Emphasis"/>
        </w:rPr>
        <w:t xml:space="preserve"> a </w:t>
      </w:r>
      <w:r w:rsidRPr="006742E6">
        <w:rPr>
          <w:rStyle w:val="Emphasis"/>
          <w:highlight w:val="green"/>
        </w:rPr>
        <w:t>clear and urgent need</w:t>
      </w:r>
      <w:r w:rsidRPr="006742E6">
        <w:rPr>
          <w:rStyle w:val="Style13ptBold"/>
          <w:color w:val="000000" w:themeColor="text1"/>
          <w:sz w:val="16"/>
          <w:highlight w:val="green"/>
        </w:rPr>
        <w:t xml:space="preserve"> </w:t>
      </w:r>
      <w:r w:rsidRPr="006742E6">
        <w:rPr>
          <w:rStyle w:val="Style13ptBold"/>
          <w:b w:val="0"/>
          <w:bCs w:val="0"/>
          <w:color w:val="000000" w:themeColor="text1"/>
          <w:sz w:val="16"/>
        </w:rPr>
        <w:t>to debate and come up with either a new regulation or accommodate the space mining activities within the existing international legal measures</w:t>
      </w:r>
      <w:r w:rsidRPr="006742E6">
        <w:rPr>
          <w:color w:val="000000" w:themeColor="text1"/>
          <w:sz w:val="16"/>
        </w:rPr>
        <w:t xml:space="preserve">. Experts have articulated that these could possibly be addressed under the existing property law principles or old mining law </w:t>
      </w:r>
      <w:proofErr w:type="gramStart"/>
      <w:r w:rsidRPr="006742E6">
        <w:rPr>
          <w:color w:val="000000" w:themeColor="text1"/>
          <w:sz w:val="16"/>
        </w:rPr>
        <w:t>principles.[</w:t>
      </w:r>
      <w:proofErr w:type="gramEnd"/>
      <w:r w:rsidRPr="006742E6">
        <w:rPr>
          <w:color w:val="000000" w:themeColor="text1"/>
          <w:sz w:val="16"/>
        </w:rPr>
        <w:t>lxiii] However</w:t>
      </w:r>
      <w:r w:rsidRPr="006742E6">
        <w:rPr>
          <w:color w:val="000000" w:themeColor="text1"/>
          <w:u w:val="single"/>
        </w:rPr>
        <w:t xml:space="preserve">, </w:t>
      </w:r>
      <w:r w:rsidRPr="006742E6">
        <w:rPr>
          <w:rStyle w:val="Style13ptBold"/>
          <w:b w:val="0"/>
          <w:bCs w:val="0"/>
          <w:color w:val="000000" w:themeColor="text1"/>
          <w:sz w:val="16"/>
        </w:rPr>
        <w:t>given the scale of activities that states and non-state parties will engage in</w:t>
      </w:r>
      <w:r w:rsidRPr="006742E6">
        <w:rPr>
          <w:rStyle w:val="Style13ptBold"/>
          <w:color w:val="000000" w:themeColor="text1"/>
          <w:sz w:val="16"/>
        </w:rPr>
        <w:t xml:space="preserve">, </w:t>
      </w:r>
      <w:r w:rsidRPr="006742E6">
        <w:rPr>
          <w:rStyle w:val="StyleUnderline"/>
          <w:color w:val="000000" w:themeColor="text1"/>
        </w:rPr>
        <w:t>the ability of the existing regime to address space mining could be highly inadequate</w:t>
      </w:r>
      <w:r w:rsidRPr="006742E6">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w:t>
      </w:r>
      <w:proofErr w:type="gramStart"/>
      <w:r w:rsidRPr="006742E6">
        <w:rPr>
          <w:color w:val="000000" w:themeColor="text1"/>
          <w:sz w:val="16"/>
        </w:rPr>
        <w:t>has to</w:t>
      </w:r>
      <w:proofErr w:type="gramEnd"/>
      <w:r w:rsidRPr="006742E6">
        <w:rPr>
          <w:color w:val="000000" w:themeColor="text1"/>
          <w:sz w:val="16"/>
        </w:rPr>
        <w:t xml:space="preserve">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w:t>
      </w:r>
      <w:proofErr w:type="gramStart"/>
      <w:r w:rsidRPr="006742E6">
        <w:rPr>
          <w:color w:val="000000" w:themeColor="text1"/>
          <w:sz w:val="16"/>
        </w:rPr>
        <w:t>a number of</w:t>
      </w:r>
      <w:proofErr w:type="gramEnd"/>
      <w:r w:rsidRPr="006742E6">
        <w:rPr>
          <w:color w:val="000000" w:themeColor="text1"/>
          <w:sz w:val="16"/>
        </w:rPr>
        <w:t xml:space="preserve">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6742E6">
        <w:rPr>
          <w:rStyle w:val="Emphasis"/>
          <w:highlight w:val="green"/>
        </w:rPr>
        <w:t>Pursuing a collective approach is ideal</w:t>
      </w:r>
      <w:r w:rsidRPr="006742E6">
        <w:rPr>
          <w:color w:val="000000" w:themeColor="text1"/>
          <w:sz w:val="16"/>
        </w:rPr>
        <w:t xml:space="preserve">. An example is UNCLOS, which demonstrates </w:t>
      </w:r>
      <w:r w:rsidRPr="006742E6">
        <w:rPr>
          <w:rStyle w:val="StyleUnderline"/>
        </w:rPr>
        <w:t>that the international society possesses the capability of regulating mining quarters deemed to be the “province of mankind”</w:t>
      </w:r>
      <w:r w:rsidRPr="006742E6">
        <w:rPr>
          <w:color w:val="000000" w:themeColor="text1"/>
          <w:u w:val="single"/>
        </w:rPr>
        <w:t>.</w:t>
      </w:r>
      <w:r w:rsidRPr="006742E6">
        <w:rPr>
          <w:color w:val="000000" w:themeColor="text1"/>
          <w:sz w:val="16"/>
        </w:rPr>
        <w:t xml:space="preserve"> However, a sui generis legal framework must be crafted because the difference between the marines and outer space and their resources is wide, </w:t>
      </w:r>
      <w:r w:rsidRPr="006742E6">
        <w:rPr>
          <w:rStyle w:val="StyleUnderline"/>
        </w:rPr>
        <w:t xml:space="preserve">and the regulations are too region-specific to permit a superimposition of the oceanic regime to outer space. </w:t>
      </w:r>
      <w:r w:rsidRPr="006742E6">
        <w:rPr>
          <w:rStyle w:val="StyleUnderline"/>
          <w:highlight w:val="green"/>
        </w:rPr>
        <w:t>A sound legal environment will protect both the company</w:t>
      </w:r>
      <w:r w:rsidRPr="006742E6">
        <w:rPr>
          <w:rStyle w:val="StyleUnderline"/>
        </w:rPr>
        <w:t xml:space="preserve"> performing operations </w:t>
      </w:r>
      <w:r w:rsidRPr="006742E6">
        <w:rPr>
          <w:rStyle w:val="StyleUnderline"/>
          <w:highlight w:val="green"/>
        </w:rPr>
        <w:t>and</w:t>
      </w:r>
      <w:r w:rsidRPr="006742E6">
        <w:rPr>
          <w:rStyle w:val="StyleUnderline"/>
        </w:rPr>
        <w:t xml:space="preserve"> its </w:t>
      </w:r>
      <w:r w:rsidRPr="006742E6">
        <w:rPr>
          <w:rStyle w:val="StyleUnderline"/>
          <w:highlight w:val="green"/>
        </w:rPr>
        <w:t>beneficiaries</w:t>
      </w:r>
      <w:r w:rsidRPr="006742E6">
        <w:rPr>
          <w:rStyle w:val="StyleUnderline"/>
        </w:rPr>
        <w:t>, while ensuring even-handed resource allocation. In addition, regulations spelling out safety standards and identifying safety zones around mining operations could be useful in ensuring safe and secure operations in outer space</w:t>
      </w:r>
      <w:r w:rsidRPr="006742E6">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6742E6">
        <w:rPr>
          <w:color w:val="000000" w:themeColor="text1"/>
          <w:sz w:val="16"/>
        </w:rPr>
        <w:t>.”[</w:t>
      </w:r>
      <w:proofErr w:type="gramEnd"/>
      <w:r w:rsidRPr="006742E6">
        <w:rPr>
          <w:color w:val="000000" w:themeColor="text1"/>
          <w:sz w:val="16"/>
        </w:rPr>
        <w:t xml:space="preserve">lxvi] Upon evaluation, </w:t>
      </w:r>
      <w:r w:rsidRPr="006742E6">
        <w:rPr>
          <w:rStyle w:val="Style13ptBold"/>
          <w:b w:val="0"/>
          <w:bCs w:val="0"/>
          <w:color w:val="000000" w:themeColor="text1"/>
          <w:sz w:val="16"/>
        </w:rPr>
        <w:t>it is clear that countries are not against space mining</w:t>
      </w:r>
      <w:r w:rsidRPr="006742E6">
        <w:rPr>
          <w:color w:val="000000" w:themeColor="text1"/>
          <w:sz w:val="16"/>
        </w:rPr>
        <w:t xml:space="preserve"> as such; rather </w:t>
      </w:r>
      <w:r w:rsidRPr="006742E6">
        <w:rPr>
          <w:rStyle w:val="Style13ptBold"/>
          <w:b w:val="0"/>
          <w:bCs w:val="0"/>
          <w:color w:val="000000" w:themeColor="text1"/>
          <w:sz w:val="16"/>
        </w:rPr>
        <w:t>the</w:t>
      </w:r>
      <w:r w:rsidRPr="006742E6">
        <w:rPr>
          <w:rStyle w:val="Style13ptBold"/>
          <w:color w:val="000000" w:themeColor="text1"/>
          <w:sz w:val="16"/>
        </w:rPr>
        <w:t xml:space="preserve"> </w:t>
      </w:r>
      <w:r w:rsidRPr="006742E6">
        <w:rPr>
          <w:rStyle w:val="Style13ptBold"/>
          <w:b w:val="0"/>
          <w:bCs w:val="0"/>
          <w:color w:val="000000" w:themeColor="text1"/>
          <w:sz w:val="16"/>
        </w:rPr>
        <w:t>contentious points are</w:t>
      </w:r>
      <w:r w:rsidRPr="006742E6">
        <w:rPr>
          <w:color w:val="000000" w:themeColor="text1"/>
          <w:sz w:val="16"/>
        </w:rPr>
        <w:t xml:space="preserve"> vis-à-vis </w:t>
      </w:r>
      <w:proofErr w:type="spellStart"/>
      <w:r w:rsidRPr="006742E6">
        <w:rPr>
          <w:rStyle w:val="StyleUnderline"/>
          <w:color w:val="000000" w:themeColor="text1"/>
        </w:rPr>
        <w:t>authorisation</w:t>
      </w:r>
      <w:proofErr w:type="spellEnd"/>
      <w:r w:rsidRPr="006742E6">
        <w:rPr>
          <w:rStyle w:val="Style13ptBold"/>
          <w:color w:val="000000" w:themeColor="text1"/>
          <w:sz w:val="16"/>
        </w:rPr>
        <w:t xml:space="preserve">, </w:t>
      </w:r>
      <w:r w:rsidRPr="006742E6">
        <w:rPr>
          <w:rStyle w:val="StyleUnderline"/>
          <w:color w:val="000000" w:themeColor="text1"/>
        </w:rPr>
        <w:t>regulation</w:t>
      </w:r>
      <w:r w:rsidRPr="006742E6">
        <w:rPr>
          <w:rStyle w:val="Style13ptBold"/>
          <w:color w:val="000000" w:themeColor="text1"/>
          <w:sz w:val="16"/>
        </w:rPr>
        <w:t xml:space="preserve">, and where to place </w:t>
      </w:r>
      <w:r w:rsidRPr="006742E6">
        <w:rPr>
          <w:rStyle w:val="StyleUnderline"/>
          <w:color w:val="000000" w:themeColor="text1"/>
        </w:rPr>
        <w:t>responsibility</w:t>
      </w:r>
      <w:r w:rsidRPr="006742E6">
        <w:rPr>
          <w:color w:val="000000" w:themeColor="text1"/>
          <w:sz w:val="16"/>
        </w:rPr>
        <w:t xml:space="preserve">. There also appears to be concurrence regarding the need for international coordination efforts of some sort. Over the last two years, The Hague Space Resources Governance Working </w:t>
      </w:r>
      <w:proofErr w:type="gramStart"/>
      <w:r w:rsidRPr="006742E6">
        <w:rPr>
          <w:color w:val="000000" w:themeColor="text1"/>
          <w:sz w:val="16"/>
        </w:rPr>
        <w:t>Group,[</w:t>
      </w:r>
      <w:proofErr w:type="gramEnd"/>
      <w:r w:rsidRPr="006742E6">
        <w:rPr>
          <w:color w:val="000000" w:themeColor="text1"/>
          <w:sz w:val="16"/>
        </w:rPr>
        <w:t>lxvii] established with the purpose of “assess[</w:t>
      </w:r>
      <w:proofErr w:type="spellStart"/>
      <w:r w:rsidRPr="006742E6">
        <w:rPr>
          <w:color w:val="000000" w:themeColor="text1"/>
          <w:sz w:val="16"/>
        </w:rPr>
        <w:t>ing</w:t>
      </w:r>
      <w:proofErr w:type="spellEnd"/>
      <w:r w:rsidRPr="006742E6">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6742E6">
        <w:rPr>
          <w:rStyle w:val="StyleUnderline"/>
          <w:highlight w:val="green"/>
        </w:rPr>
        <w:t xml:space="preserve">there must be </w:t>
      </w:r>
      <w:r w:rsidRPr="006742E6">
        <w:rPr>
          <w:rStyle w:val="StyleUnderline"/>
        </w:rPr>
        <w:t xml:space="preserve">an agreement among all the space powers on the need for </w:t>
      </w:r>
      <w:r w:rsidRPr="006742E6">
        <w:rPr>
          <w:rStyle w:val="StyleUnderline"/>
          <w:highlight w:val="green"/>
        </w:rPr>
        <w:t>a global governance framework</w:t>
      </w:r>
      <w:r w:rsidRPr="006742E6">
        <w:rPr>
          <w:rStyle w:val="StyleUnderline"/>
        </w:rPr>
        <w:t xml:space="preserve"> for the use of space resources.</w:t>
      </w:r>
      <w:r w:rsidRPr="006742E6">
        <w:rPr>
          <w:color w:val="000000" w:themeColor="text1"/>
          <w:sz w:val="16"/>
        </w:rPr>
        <w:t xml:space="preserve"> This must be followed by detailed deliberations on the scope, </w:t>
      </w:r>
      <w:proofErr w:type="gramStart"/>
      <w:r w:rsidRPr="006742E6">
        <w:rPr>
          <w:color w:val="000000" w:themeColor="text1"/>
          <w:sz w:val="16"/>
        </w:rPr>
        <w:t>mandate</w:t>
      </w:r>
      <w:proofErr w:type="gramEnd"/>
      <w:r w:rsidRPr="006742E6">
        <w:rPr>
          <w:color w:val="000000" w:themeColor="text1"/>
          <w:sz w:val="16"/>
        </w:rPr>
        <w:t xml:space="preserve"> and objectives of such a framework. Can and should there be safety zones and exclusive rights be </w:t>
      </w:r>
      <w:proofErr w:type="spellStart"/>
      <w:r w:rsidRPr="006742E6">
        <w:rPr>
          <w:color w:val="000000" w:themeColor="text1"/>
          <w:sz w:val="16"/>
        </w:rPr>
        <w:t>recognised</w:t>
      </w:r>
      <w:proofErr w:type="spellEnd"/>
      <w:r w:rsidRPr="006742E6">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6742E6">
        <w:rPr>
          <w:color w:val="000000" w:themeColor="text1"/>
          <w:sz w:val="16"/>
        </w:rPr>
        <w:t>established.[</w:t>
      </w:r>
      <w:proofErr w:type="gramEnd"/>
      <w:r w:rsidRPr="006742E6">
        <w:rPr>
          <w:color w:val="000000" w:themeColor="text1"/>
          <w:sz w:val="16"/>
        </w:rPr>
        <w:t xml:space="preserve">lxix] </w:t>
      </w:r>
      <w:r w:rsidRPr="006742E6">
        <w:rPr>
          <w:rStyle w:val="StyleUnderline"/>
        </w:rPr>
        <w:t xml:space="preserve">Even legal space mining activity could have serious impacts in two ways. For instance, </w:t>
      </w:r>
      <w:r w:rsidRPr="006742E6">
        <w:rPr>
          <w:rStyle w:val="StyleUnderline"/>
          <w:highlight w:val="green"/>
        </w:rPr>
        <w:t>any tech</w:t>
      </w:r>
      <w:r w:rsidRPr="006742E6">
        <w:rPr>
          <w:rStyle w:val="StyleUnderline"/>
        </w:rPr>
        <w:t xml:space="preserve">nological </w:t>
      </w:r>
      <w:r w:rsidRPr="006742E6">
        <w:rPr>
          <w:rStyle w:val="StyleUnderline"/>
          <w:highlight w:val="green"/>
        </w:rPr>
        <w:t xml:space="preserve">spinoffs </w:t>
      </w:r>
      <w:r w:rsidRPr="006742E6">
        <w:rPr>
          <w:rStyle w:val="StyleUnderline"/>
        </w:rPr>
        <w:t xml:space="preserve">that a country might have could add to the space </w:t>
      </w:r>
      <w:proofErr w:type="spellStart"/>
      <w:r w:rsidRPr="006742E6">
        <w:rPr>
          <w:rStyle w:val="StyleUnderline"/>
        </w:rPr>
        <w:t>weaponisation</w:t>
      </w:r>
      <w:proofErr w:type="spellEnd"/>
      <w:r w:rsidRPr="006742E6">
        <w:rPr>
          <w:rStyle w:val="StyleUnderline"/>
        </w:rPr>
        <w:t xml:space="preserve"> debate. Two, the </w:t>
      </w:r>
      <w:r w:rsidRPr="006742E6">
        <w:rPr>
          <w:rStyle w:val="StyleUnderline"/>
          <w:highlight w:val="green"/>
        </w:rPr>
        <w:t xml:space="preserve">erosion of norms </w:t>
      </w:r>
      <w:proofErr w:type="gramStart"/>
      <w:r w:rsidRPr="006742E6">
        <w:rPr>
          <w:rStyle w:val="StyleUnderline"/>
          <w:highlight w:val="green"/>
        </w:rPr>
        <w:t>with</w:t>
      </w:r>
      <w:r w:rsidRPr="006742E6">
        <w:rPr>
          <w:rStyle w:val="StyleUnderline"/>
        </w:rPr>
        <w:t xml:space="preserve"> regard to</w:t>
      </w:r>
      <w:proofErr w:type="gramEnd"/>
      <w:r w:rsidRPr="006742E6">
        <w:rPr>
          <w:rStyle w:val="StyleUnderline"/>
        </w:rPr>
        <w:t xml:space="preserve"> space </w:t>
      </w:r>
      <w:r w:rsidRPr="006742E6">
        <w:rPr>
          <w:rStyle w:val="StyleUnderline"/>
          <w:highlight w:val="green"/>
        </w:rPr>
        <w:t xml:space="preserve">mining </w:t>
      </w:r>
      <w:r w:rsidRPr="006742E6">
        <w:rPr>
          <w:rStyle w:val="StyleUnderline"/>
        </w:rPr>
        <w:t xml:space="preserve">could </w:t>
      </w:r>
      <w:r w:rsidRPr="006742E6">
        <w:rPr>
          <w:rStyle w:val="StyleUnderline"/>
          <w:highlight w:val="green"/>
        </w:rPr>
        <w:t>have a cascading effect on other norms</w:t>
      </w:r>
      <w:r w:rsidRPr="006742E6">
        <w:rPr>
          <w:rStyle w:val="StyleUnderline"/>
        </w:rPr>
        <w:t xml:space="preserve"> in the same issue area </w:t>
      </w:r>
      <w:r w:rsidRPr="006742E6">
        <w:rPr>
          <w:rStyle w:val="StyleUnderline"/>
          <w:highlight w:val="green"/>
        </w:rPr>
        <w:t xml:space="preserve">such as </w:t>
      </w:r>
      <w:proofErr w:type="spellStart"/>
      <w:r w:rsidRPr="006742E6">
        <w:rPr>
          <w:rStyle w:val="StyleUnderline"/>
          <w:highlight w:val="green"/>
        </w:rPr>
        <w:t>weaponisation</w:t>
      </w:r>
      <w:proofErr w:type="spellEnd"/>
      <w:r w:rsidRPr="006742E6">
        <w:rPr>
          <w:rStyle w:val="StyleUnderline"/>
        </w:rPr>
        <w:t xml:space="preserve"> of space.</w:t>
      </w:r>
      <w:r w:rsidRPr="006742E6">
        <w:rPr>
          <w:color w:val="000000" w:themeColor="text1"/>
          <w:u w:val="single"/>
        </w:rPr>
        <w:t xml:space="preserve"> </w:t>
      </w:r>
      <w:r w:rsidRPr="006742E6">
        <w:rPr>
          <w:rStyle w:val="Style13ptBold"/>
          <w:b w:val="0"/>
          <w:bCs w:val="0"/>
          <w:color w:val="000000" w:themeColor="text1"/>
          <w:sz w:val="16"/>
        </w:rPr>
        <w:t>It is imperative for nations to</w:t>
      </w:r>
      <w:r w:rsidRPr="006742E6">
        <w:rPr>
          <w:rStyle w:val="Style13ptBold"/>
          <w:color w:val="000000" w:themeColor="text1"/>
          <w:sz w:val="16"/>
        </w:rPr>
        <w:t xml:space="preserve"> </w:t>
      </w:r>
      <w:r w:rsidRPr="006742E6">
        <w:rPr>
          <w:rStyle w:val="StyleUnderline"/>
          <w:color w:val="000000" w:themeColor="text1"/>
        </w:rPr>
        <w:t xml:space="preserve">actively combine their </w:t>
      </w:r>
      <w:r w:rsidRPr="006742E6">
        <w:rPr>
          <w:rStyle w:val="StyleUnderline"/>
        </w:rPr>
        <w:t>efforts to ensure that this activity transpires in the most globally acceptable manner</w:t>
      </w:r>
      <w:r w:rsidRPr="006742E6">
        <w:rPr>
          <w:color w:val="000000" w:themeColor="text1"/>
          <w:sz w:val="16"/>
        </w:rPr>
        <w:t xml:space="preserve"> and not one which stirs anarchism. The ancient Roman maxim, ‘</w:t>
      </w:r>
      <w:proofErr w:type="spellStart"/>
      <w:r w:rsidRPr="006742E6">
        <w:rPr>
          <w:color w:val="000000" w:themeColor="text1"/>
          <w:sz w:val="16"/>
        </w:rPr>
        <w:t>Quod</w:t>
      </w:r>
      <w:proofErr w:type="spellEnd"/>
      <w:r w:rsidRPr="006742E6">
        <w:rPr>
          <w:color w:val="000000" w:themeColor="text1"/>
          <w:sz w:val="16"/>
        </w:rPr>
        <w:t xml:space="preserve"> omnes </w:t>
      </w:r>
      <w:proofErr w:type="spellStart"/>
      <w:r w:rsidRPr="006742E6">
        <w:rPr>
          <w:color w:val="000000" w:themeColor="text1"/>
          <w:sz w:val="16"/>
        </w:rPr>
        <w:t>tangit</w:t>
      </w:r>
      <w:proofErr w:type="spellEnd"/>
      <w:r w:rsidRPr="006742E6">
        <w:rPr>
          <w:color w:val="000000" w:themeColor="text1"/>
          <w:sz w:val="16"/>
        </w:rPr>
        <w:t xml:space="preserve"> ab omnibus </w:t>
      </w:r>
      <w:proofErr w:type="spellStart"/>
      <w:r w:rsidRPr="006742E6">
        <w:rPr>
          <w:color w:val="000000" w:themeColor="text1"/>
          <w:sz w:val="16"/>
        </w:rPr>
        <w:t>approbatur</w:t>
      </w:r>
      <w:proofErr w:type="spellEnd"/>
      <w:r w:rsidRPr="006742E6">
        <w:rPr>
          <w:color w:val="000000" w:themeColor="text1"/>
          <w:sz w:val="16"/>
        </w:rPr>
        <w:t xml:space="preserve">’ (What touches all must be approved by all) gains due traction in this kind of a scenario. Therefore, </w:t>
      </w:r>
      <w:r w:rsidRPr="006742E6">
        <w:rPr>
          <w:rStyle w:val="StyleUnderline"/>
        </w:rPr>
        <w:t xml:space="preserve">a universal activity like space exploration </w:t>
      </w:r>
      <w:r w:rsidRPr="006742E6">
        <w:rPr>
          <w:rStyle w:val="StyleUnderline"/>
          <w:highlight w:val="green"/>
        </w:rPr>
        <w:t>mandates</w:t>
      </w:r>
      <w:r w:rsidRPr="006742E6">
        <w:rPr>
          <w:rStyle w:val="StyleUnderline"/>
        </w:rPr>
        <w:t xml:space="preserve"> an </w:t>
      </w:r>
      <w:r w:rsidRPr="006742E6">
        <w:rPr>
          <w:rStyle w:val="StyleUnderline"/>
          <w:highlight w:val="green"/>
        </w:rPr>
        <w:t>international guideline</w:t>
      </w:r>
      <w:r w:rsidRPr="006742E6">
        <w:rPr>
          <w:rStyle w:val="StyleUnderline"/>
        </w:rPr>
        <w:t>; or else, the first haul from mining, instead of earning admiration and exultation, will only be enmeshed in litigation.</w:t>
      </w:r>
    </w:p>
    <w:p w14:paraId="70CAA461" w14:textId="77777777" w:rsidR="00D54731" w:rsidRDefault="00D54731" w:rsidP="00D54731"/>
    <w:p w14:paraId="29110324" w14:textId="77777777" w:rsidR="00D54731" w:rsidRPr="006742E6" w:rsidRDefault="00D54731" w:rsidP="00D54731">
      <w:pPr>
        <w:pStyle w:val="Heading4"/>
        <w:rPr>
          <w:rFonts w:cs="Calibri"/>
          <w:color w:val="000000" w:themeColor="text1"/>
        </w:rPr>
      </w:pPr>
      <w:r w:rsidRPr="006742E6">
        <w:rPr>
          <w:rFonts w:cs="Calibri"/>
          <w:color w:val="000000" w:themeColor="text1"/>
        </w:rPr>
        <w:t>Inevitable market expansion guarantees wars over property rights—governments get quickly involved</w:t>
      </w:r>
    </w:p>
    <w:p w14:paraId="0CB2571F" w14:textId="77777777" w:rsidR="00D54731" w:rsidRPr="006742E6" w:rsidRDefault="00D54731" w:rsidP="00D54731">
      <w:pPr>
        <w:rPr>
          <w:color w:val="000000" w:themeColor="text1"/>
        </w:rPr>
      </w:pPr>
      <w:r w:rsidRPr="006742E6">
        <w:rPr>
          <w:rStyle w:val="Heading4Char"/>
        </w:rPr>
        <w:t>Funnell 18</w:t>
      </w:r>
      <w:r w:rsidRPr="006742E6">
        <w:rPr>
          <w:color w:val="000000" w:themeColor="text1"/>
        </w:rPr>
        <w:t xml:space="preserve"> – Anthony, Writer for Future Tense News Citing Dean of Law at University of Adelaide, “War in space 'inevitable' because there's so much money to be made, expert warns”, ABC News, 8/23/2018, </w:t>
      </w:r>
      <w:hyperlink r:id="rId19" w:history="1">
        <w:r w:rsidRPr="006742E6">
          <w:rPr>
            <w:rStyle w:val="Hyperlink"/>
          </w:rPr>
          <w:t>https://www.abc.net.au/news/2018-08-24/conflict-in-space-is-inevitable-expert-warns/10146314</w:t>
        </w:r>
      </w:hyperlink>
    </w:p>
    <w:p w14:paraId="30C4E7FA" w14:textId="77777777" w:rsidR="00D54731" w:rsidRPr="0041733D" w:rsidRDefault="00D54731" w:rsidP="00D54731">
      <w:pPr>
        <w:rPr>
          <w:color w:val="000000" w:themeColor="text1"/>
        </w:rPr>
      </w:pPr>
      <w:r w:rsidRPr="0041733D">
        <w:rPr>
          <w:rStyle w:val="StyleUnderline"/>
        </w:rPr>
        <w:t xml:space="preserve">A </w:t>
      </w:r>
      <w:r w:rsidRPr="0041733D">
        <w:rPr>
          <w:rStyle w:val="StyleUnderline"/>
          <w:highlight w:val="green"/>
        </w:rPr>
        <w:t>leading</w:t>
      </w:r>
      <w:r w:rsidRPr="0041733D">
        <w:rPr>
          <w:rStyle w:val="StyleUnderline"/>
        </w:rPr>
        <w:t xml:space="preserve"> Australian </w:t>
      </w:r>
      <w:r w:rsidRPr="0041733D">
        <w:rPr>
          <w:rStyle w:val="StyleUnderline"/>
          <w:highlight w:val="green"/>
        </w:rPr>
        <w:t>space law expert</w:t>
      </w:r>
      <w:r w:rsidRPr="0041733D">
        <w:rPr>
          <w:rStyle w:val="StyleUnderline"/>
        </w:rPr>
        <w:t xml:space="preserve"> has </w:t>
      </w:r>
      <w:r w:rsidRPr="0041733D">
        <w:rPr>
          <w:rStyle w:val="StyleUnderline"/>
          <w:highlight w:val="green"/>
        </w:rPr>
        <w:t>warned conflict over space assets is "inevitable", and more needs to be done</w:t>
      </w:r>
      <w:r w:rsidRPr="0041733D">
        <w:rPr>
          <w:rStyle w:val="StyleUnderline"/>
        </w:rPr>
        <w:t xml:space="preserve"> now </w:t>
      </w:r>
      <w:r w:rsidRPr="0041733D">
        <w:rPr>
          <w:rStyle w:val="StyleUnderline"/>
          <w:highlight w:val="green"/>
        </w:rPr>
        <w:t>to avert</w:t>
      </w:r>
      <w:r w:rsidRPr="0041733D">
        <w:rPr>
          <w:rStyle w:val="StyleUnderline"/>
        </w:rPr>
        <w:t xml:space="preserve"> the potential for </w:t>
      </w:r>
      <w:r w:rsidRPr="0041733D">
        <w:rPr>
          <w:rStyle w:val="StyleUnderline"/>
          <w:highlight w:val="green"/>
        </w:rPr>
        <w:t>hostility</w:t>
      </w:r>
      <w:r w:rsidRPr="0041733D">
        <w:rPr>
          <w:rStyle w:val="StyleUnderline"/>
        </w:rPr>
        <w:t xml:space="preserve">. Professor Melissa de Zwart, the Dean of Law at the University of Adelaide, says </w:t>
      </w:r>
      <w:r w:rsidRPr="0041733D">
        <w:rPr>
          <w:rStyle w:val="StyleUnderline"/>
          <w:highlight w:val="green"/>
        </w:rPr>
        <w:t xml:space="preserve">growing commercial interest in </w:t>
      </w:r>
      <w:r w:rsidRPr="0041733D">
        <w:rPr>
          <w:rStyle w:val="StyleUnderline"/>
        </w:rPr>
        <w:t>the</w:t>
      </w:r>
      <w:r w:rsidRPr="0041733D">
        <w:rPr>
          <w:rStyle w:val="StyleUnderline"/>
          <w:highlight w:val="green"/>
        </w:rPr>
        <w:t xml:space="preserve"> mining</w:t>
      </w:r>
      <w:r w:rsidRPr="0041733D">
        <w:rPr>
          <w:rStyle w:val="StyleUnderline"/>
        </w:rPr>
        <w:t xml:space="preserve"> of precious minerals </w:t>
      </w:r>
      <w:r w:rsidRPr="0041733D">
        <w:rPr>
          <w:rStyle w:val="StyleUnderline"/>
          <w:highlight w:val="green"/>
        </w:rPr>
        <w:t>on asteroids</w:t>
      </w:r>
      <w:r w:rsidRPr="0041733D">
        <w:rPr>
          <w:rStyle w:val="StyleUnderline"/>
        </w:rPr>
        <w:t xml:space="preserve"> and planets has </w:t>
      </w:r>
      <w:r w:rsidRPr="0041733D">
        <w:rPr>
          <w:rStyle w:val="StyleUnderline"/>
          <w:highlight w:val="green"/>
        </w:rPr>
        <w:t>heightened</w:t>
      </w:r>
      <w:r w:rsidRPr="0041733D">
        <w:rPr>
          <w:rStyle w:val="StyleUnderline"/>
        </w:rPr>
        <w:t xml:space="preserve"> the </w:t>
      </w:r>
      <w:r w:rsidRPr="0041733D">
        <w:rPr>
          <w:rStyle w:val="StyleUnderline"/>
          <w:highlight w:val="green"/>
        </w:rPr>
        <w:t>danger</w:t>
      </w:r>
      <w:r w:rsidRPr="0041733D">
        <w:rPr>
          <w:rStyle w:val="StyleUnderline"/>
        </w:rPr>
        <w:t>. "I think you have to be a realist about that," she said. "</w:t>
      </w:r>
      <w:r w:rsidRPr="0041733D">
        <w:rPr>
          <w:rStyle w:val="StyleUnderline"/>
          <w:highlight w:val="green"/>
        </w:rPr>
        <w:t>Where you have resources</w:t>
      </w:r>
      <w:r w:rsidRPr="0041733D">
        <w:rPr>
          <w:rStyle w:val="StyleUnderline"/>
        </w:rPr>
        <w:t xml:space="preserve">, where </w:t>
      </w:r>
      <w:r w:rsidRPr="0041733D">
        <w:rPr>
          <w:rStyle w:val="StyleUnderline"/>
          <w:highlight w:val="green"/>
        </w:rPr>
        <w:t>you have competition</w:t>
      </w:r>
      <w:r w:rsidRPr="0041733D">
        <w:rPr>
          <w:rStyle w:val="StyleUnderline"/>
        </w:rPr>
        <w:t xml:space="preserve"> for those resources, where you have investment of money in the extraction of those resources ... there will be an </w:t>
      </w:r>
      <w:r w:rsidRPr="0041733D">
        <w:rPr>
          <w:rStyle w:val="StyleUnderline"/>
          <w:highlight w:val="green"/>
        </w:rPr>
        <w:t>expectation of security around that investment</w:t>
      </w:r>
      <w:r w:rsidRPr="0041733D">
        <w:rPr>
          <w:rStyle w:val="StyleUnderline"/>
        </w:rPr>
        <w:t xml:space="preserve">." </w:t>
      </w:r>
      <w:r w:rsidRPr="0041733D">
        <w:rPr>
          <w:color w:val="000000" w:themeColor="text1"/>
        </w:rPr>
        <w:t xml:space="preserve">While full-scale mining is yet to be tried, there is significant international interest. Japanese aerospace agency </w:t>
      </w:r>
      <w:proofErr w:type="spellStart"/>
      <w:r w:rsidRPr="0041733D">
        <w:rPr>
          <w:color w:val="000000" w:themeColor="text1"/>
        </w:rPr>
        <w:t>Jaxa</w:t>
      </w:r>
      <w:proofErr w:type="spellEnd"/>
      <w:r w:rsidRPr="0041733D">
        <w:rPr>
          <w:color w:val="000000" w:themeColor="text1"/>
        </w:rPr>
        <w:t xml:space="preserve"> has already successfully landed a robotic craft on an asteroid and taken samples. It currently has another probe hovering over an asteroid named </w:t>
      </w:r>
      <w:proofErr w:type="spellStart"/>
      <w:r w:rsidRPr="0041733D">
        <w:rPr>
          <w:color w:val="000000" w:themeColor="text1"/>
        </w:rPr>
        <w:t>Ryugu</w:t>
      </w:r>
      <w:proofErr w:type="spellEnd"/>
      <w:r w:rsidRPr="0041733D">
        <w:rPr>
          <w:color w:val="000000" w:themeColor="text1"/>
        </w:rPr>
        <w:t xml:space="preserve">. Artist's impression of Hayabusa 2 PHOTO: Artist's impression of </w:t>
      </w:r>
      <w:proofErr w:type="spellStart"/>
      <w:r w:rsidRPr="0041733D">
        <w:rPr>
          <w:color w:val="000000" w:themeColor="text1"/>
        </w:rPr>
        <w:t>Jaxa's</w:t>
      </w:r>
      <w:proofErr w:type="spellEnd"/>
      <w:r w:rsidRPr="0041733D">
        <w:rPr>
          <w:color w:val="000000" w:themeColor="text1"/>
        </w:rPr>
        <w:t xml:space="preserve"> robotic craft flying above </w:t>
      </w:r>
      <w:proofErr w:type="spellStart"/>
      <w:r w:rsidRPr="0041733D">
        <w:rPr>
          <w:color w:val="000000" w:themeColor="text1"/>
        </w:rPr>
        <w:t>Ryugu</w:t>
      </w:r>
      <w:proofErr w:type="spellEnd"/>
      <w:r w:rsidRPr="0041733D">
        <w:rPr>
          <w:color w:val="000000" w:themeColor="text1"/>
        </w:rPr>
        <w:t>. (Source: JAXA) Two American companies — Deep Space Industries and Planetary Resources — are thought to be the leaders in the field, but in May this year a UK firm called Asteroid Mining Corporation also entered the race. "</w:t>
      </w:r>
      <w:r w:rsidRPr="0041733D">
        <w:rPr>
          <w:rStyle w:val="StyleUnderline"/>
          <w:color w:val="000000" w:themeColor="text1"/>
        </w:rPr>
        <w:t>Those corporations will be looking to the nation-state to say, well, are you going to protect our investment in this business</w:t>
      </w:r>
      <w:r w:rsidRPr="0041733D">
        <w:rPr>
          <w:color w:val="000000" w:themeColor="text1"/>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41733D">
        <w:rPr>
          <w:rStyle w:val="StyleUnderline"/>
        </w:rPr>
        <w:t>And is conflict in space inevitable? But the number of players is rapidly increasing</w:t>
      </w:r>
      <w:r w:rsidRPr="0041733D">
        <w:rPr>
          <w:color w:val="000000" w:themeColor="text1"/>
        </w:rPr>
        <w:t xml:space="preserve">. The OECD's Space Forum says more than 80 countries now have some form of space program, mostly concentrated on rockets, satellites and satellite-related services and technology. </w:t>
      </w:r>
      <w:r w:rsidRPr="0041733D">
        <w:rPr>
          <w:rStyle w:val="StyleUnderline"/>
        </w:rPr>
        <w:t>They estimate the global industry is</w:t>
      </w:r>
      <w:r w:rsidRPr="0041733D">
        <w:rPr>
          <w:color w:val="000000" w:themeColor="text1"/>
        </w:rPr>
        <w:t xml:space="preserve"> worth somewhere </w:t>
      </w:r>
      <w:r w:rsidRPr="0041733D">
        <w:rPr>
          <w:rStyle w:val="StyleUnderline"/>
        </w:rPr>
        <w:t>around $US400 billion and growing</w:t>
      </w:r>
      <w:r w:rsidRPr="0041733D">
        <w:rPr>
          <w:color w:val="000000" w:themeColor="text1"/>
          <w:u w:val="single"/>
        </w:rPr>
        <w:t xml:space="preserve"> </w:t>
      </w:r>
      <w:r w:rsidRPr="0041733D">
        <w:rPr>
          <w:color w:val="000000" w:themeColor="text1"/>
        </w:rPr>
        <w:t xml:space="preserve">quickly. And that figure </w:t>
      </w:r>
      <w:r w:rsidRPr="0041733D">
        <w:rPr>
          <w:rStyle w:val="StyleUnderline"/>
        </w:rPr>
        <w:t>could skyrocket if, and when, asteroid mining kicks off</w:t>
      </w:r>
      <w:r w:rsidRPr="0041733D">
        <w:rPr>
          <w:color w:val="000000" w:themeColor="text1"/>
          <w:highlight w:val="green"/>
          <w:u w:val="single"/>
        </w:rPr>
        <w:t>.</w:t>
      </w:r>
      <w:r w:rsidRPr="0041733D">
        <w:rPr>
          <w:color w:val="000000" w:themeColor="text1"/>
          <w:u w:val="single"/>
        </w:rPr>
        <w:t xml:space="preserve"> </w:t>
      </w:r>
      <w:r w:rsidRPr="0041733D">
        <w:rPr>
          <w:color w:val="000000" w:themeColor="text1"/>
        </w:rPr>
        <w:t xml:space="preserve">Eric </w:t>
      </w:r>
      <w:proofErr w:type="spellStart"/>
      <w:r w:rsidRPr="0041733D">
        <w:rPr>
          <w:color w:val="000000" w:themeColor="text1"/>
        </w:rPr>
        <w:t>Stallmer</w:t>
      </w:r>
      <w:proofErr w:type="spellEnd"/>
      <w:r w:rsidRPr="0041733D">
        <w:rPr>
          <w:color w:val="000000" w:themeColor="text1"/>
        </w:rPr>
        <w:t xml:space="preserve">, the president of the US-based Commercial Spaceflight Federation, a consortium of 85 space-related </w:t>
      </w:r>
      <w:proofErr w:type="spellStart"/>
      <w:r w:rsidRPr="0041733D">
        <w:rPr>
          <w:color w:val="000000" w:themeColor="text1"/>
        </w:rPr>
        <w:t>organisations</w:t>
      </w:r>
      <w:proofErr w:type="spellEnd"/>
      <w:r w:rsidRPr="0041733D">
        <w:rPr>
          <w:color w:val="000000" w:themeColor="text1"/>
        </w:rPr>
        <w:t xml:space="preserve"> and businesses, believes that moment is fast approaching. "I think </w:t>
      </w:r>
      <w:r w:rsidRPr="0041733D">
        <w:rPr>
          <w:rStyle w:val="StyleUnderline"/>
        </w:rPr>
        <w:t>we are looking at a five to 10-year timetable</w:t>
      </w:r>
      <w:r w:rsidRPr="0041733D">
        <w:rPr>
          <w:color w:val="000000" w:themeColor="text1"/>
          <w:u w:val="single"/>
        </w:rPr>
        <w:t xml:space="preserve"> </w:t>
      </w:r>
      <w:r w:rsidRPr="0041733D">
        <w:rPr>
          <w:color w:val="000000" w:themeColor="text1"/>
        </w:rPr>
        <w:t>for developing that technology. It makes for an exciting time," he said</w:t>
      </w:r>
    </w:p>
    <w:p w14:paraId="0D041FA4" w14:textId="77777777" w:rsidR="00D54731" w:rsidRPr="006742E6" w:rsidRDefault="00D54731" w:rsidP="00D54731">
      <w:pPr>
        <w:rPr>
          <w:color w:val="000000" w:themeColor="text1"/>
          <w:sz w:val="16"/>
        </w:rPr>
      </w:pPr>
    </w:p>
    <w:p w14:paraId="723E846E" w14:textId="77777777" w:rsidR="00D54731" w:rsidRPr="006742E6" w:rsidRDefault="00D54731" w:rsidP="00D54731">
      <w:pPr>
        <w:pStyle w:val="Heading4"/>
        <w:rPr>
          <w:rFonts w:cs="Calibri"/>
          <w:color w:val="000000" w:themeColor="text1"/>
        </w:rPr>
      </w:pPr>
      <w:r w:rsidRPr="006742E6">
        <w:rPr>
          <w:rFonts w:cs="Calibri"/>
          <w:color w:val="000000" w:themeColor="text1"/>
        </w:rPr>
        <w:t xml:space="preserve">Asteroid mining furthers tensions between the US, </w:t>
      </w:r>
      <w:proofErr w:type="gramStart"/>
      <w:r w:rsidRPr="006742E6">
        <w:rPr>
          <w:rFonts w:cs="Calibri"/>
          <w:color w:val="000000" w:themeColor="text1"/>
        </w:rPr>
        <w:t>China</w:t>
      </w:r>
      <w:proofErr w:type="gramEnd"/>
      <w:r w:rsidRPr="006742E6">
        <w:rPr>
          <w:rFonts w:cs="Calibri"/>
          <w:color w:val="000000" w:themeColor="text1"/>
        </w:rPr>
        <w:t xml:space="preserve"> and Russia – that escalates.</w:t>
      </w:r>
    </w:p>
    <w:p w14:paraId="636B7675" w14:textId="77777777" w:rsidR="00D54731" w:rsidRDefault="00D54731" w:rsidP="00D54731">
      <w:pPr>
        <w:rPr>
          <w:color w:val="000000" w:themeColor="text1"/>
        </w:rPr>
      </w:pPr>
      <w:proofErr w:type="spellStart"/>
      <w:r w:rsidRPr="006742E6">
        <w:rPr>
          <w:rStyle w:val="Heading4Char"/>
        </w:rPr>
        <w:t>Jamasmie</w:t>
      </w:r>
      <w:proofErr w:type="spellEnd"/>
      <w:r w:rsidRPr="006742E6">
        <w:rPr>
          <w:rStyle w:val="Heading4Char"/>
        </w:rPr>
        <w:t xml:space="preserve"> 21</w:t>
      </w:r>
      <w:r w:rsidRPr="006742E6">
        <w:rPr>
          <w:color w:val="000000" w:themeColor="text1"/>
          <w:sz w:val="16"/>
        </w:rPr>
        <w:t xml:space="preserve"> </w:t>
      </w:r>
      <w:r w:rsidRPr="00CA0B96">
        <w:rPr>
          <w:color w:val="000000" w:themeColor="text1"/>
        </w:rPr>
        <w:t xml:space="preserve">Cecilia </w:t>
      </w:r>
      <w:proofErr w:type="spellStart"/>
      <w:r w:rsidRPr="00CA0B96">
        <w:rPr>
          <w:color w:val="000000" w:themeColor="text1"/>
        </w:rPr>
        <w:t>Jamasmie</w:t>
      </w:r>
      <w:proofErr w:type="spellEnd"/>
      <w:r w:rsidRPr="00CA0B96">
        <w:rPr>
          <w:color w:val="000000" w:themeColor="text1"/>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CA0B96">
        <w:rPr>
          <w:color w:val="000000" w:themeColor="text1"/>
        </w:rPr>
        <w:t>MINExpo</w:t>
      </w:r>
      <w:proofErr w:type="spellEnd"/>
      <w:r w:rsidRPr="00CA0B96">
        <w:rPr>
          <w:color w:val="000000" w:themeColor="text1"/>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20" w:history="1">
        <w:r w:rsidRPr="00CA0B96">
          <w:rPr>
            <w:color w:val="000000" w:themeColor="text1"/>
          </w:rPr>
          <w:t>https://www.mining.com/experts-warn-of-brewing-space-mining-war-among-us-china-and-russia/</w:t>
        </w:r>
      </w:hyperlink>
      <w:r w:rsidRPr="00CA0B96">
        <w:rPr>
          <w:color w:val="000000" w:themeColor="text1"/>
        </w:rPr>
        <w:t xml:space="preserve"> DD AG</w:t>
      </w:r>
    </w:p>
    <w:p w14:paraId="2CAC4225" w14:textId="77777777" w:rsidR="00D54731" w:rsidRPr="006742E6" w:rsidRDefault="00D54731" w:rsidP="00D54731">
      <w:pPr>
        <w:rPr>
          <w:color w:val="000000" w:themeColor="text1"/>
          <w:sz w:val="16"/>
        </w:rPr>
      </w:pPr>
      <w:hyperlink r:id="rId21" w:history="1">
        <w:r w:rsidRPr="00FF703E">
          <w:rPr>
            <w:rStyle w:val="Hyperlink"/>
            <w:sz w:val="16"/>
          </w:rPr>
          <w:t>https://nautil.us/mining-in-space-could-lead-to-conflicts-on-earth-2-7300/</w:t>
        </w:r>
      </w:hyperlink>
      <w:r>
        <w:rPr>
          <w:color w:val="000000" w:themeColor="text1"/>
          <w:sz w:val="16"/>
        </w:rPr>
        <w:t xml:space="preserve"> --- better article</w:t>
      </w:r>
    </w:p>
    <w:p w14:paraId="67723E89" w14:textId="77777777" w:rsidR="00D54731" w:rsidRPr="006742E6" w:rsidRDefault="00D54731" w:rsidP="00D54731">
      <w:pPr>
        <w:rPr>
          <w:rStyle w:val="StyleUnderline"/>
        </w:rPr>
      </w:pPr>
      <w:r w:rsidRPr="006742E6">
        <w:rPr>
          <w:rStyle w:val="StyleUnderline"/>
          <w:highlight w:val="green"/>
        </w:rPr>
        <w:t>A</w:t>
      </w:r>
      <w:r w:rsidRPr="006742E6">
        <w:rPr>
          <w:rStyle w:val="StyleUnderline"/>
        </w:rPr>
        <w:t xml:space="preserve"> brewing </w:t>
      </w:r>
      <w:r w:rsidRPr="006742E6">
        <w:rPr>
          <w:rStyle w:val="StyleUnderline"/>
          <w:highlight w:val="green"/>
        </w:rPr>
        <w:t xml:space="preserve">war to set a mining base </w:t>
      </w:r>
      <w:r w:rsidRPr="006742E6">
        <w:rPr>
          <w:rStyle w:val="StyleUnderline"/>
        </w:rPr>
        <w:t xml:space="preserve">in space is likely to </w:t>
      </w:r>
      <w:r w:rsidRPr="006742E6">
        <w:rPr>
          <w:rStyle w:val="StyleUnderline"/>
          <w:highlight w:val="green"/>
        </w:rPr>
        <w:t xml:space="preserve">see China and Russia joining </w:t>
      </w:r>
      <w:r w:rsidRPr="006742E6">
        <w:rPr>
          <w:rStyle w:val="StyleUnderline"/>
        </w:rPr>
        <w:t xml:space="preserve">forces </w:t>
      </w:r>
      <w:r w:rsidRPr="006742E6">
        <w:rPr>
          <w:rStyle w:val="StyleUnderline"/>
          <w:highlight w:val="green"/>
        </w:rPr>
        <w:t>to keep the US</w:t>
      </w:r>
      <w:r w:rsidRPr="006742E6">
        <w:rPr>
          <w:rStyle w:val="StyleUnderline"/>
        </w:rPr>
        <w:t xml:space="preserve"> increasing attempts to dominate extra-terrestrial commerce </w:t>
      </w:r>
      <w:r w:rsidRPr="006742E6">
        <w:rPr>
          <w:rStyle w:val="StyleUnderline"/>
          <w:highlight w:val="green"/>
        </w:rPr>
        <w:t>at bay</w:t>
      </w:r>
      <w:r w:rsidRPr="006742E6">
        <w:rPr>
          <w:rStyle w:val="StyleUnderline"/>
        </w:rPr>
        <w:t xml:space="preserve">, experts warn. The </w:t>
      </w:r>
      <w:r w:rsidRPr="006742E6">
        <w:rPr>
          <w:rStyle w:val="StyleUnderline"/>
          <w:highlight w:val="green"/>
        </w:rPr>
        <w:t>Trump</w:t>
      </w:r>
      <w:r w:rsidRPr="006742E6">
        <w:rPr>
          <w:rStyle w:val="StyleUnderline"/>
        </w:rPr>
        <w:t xml:space="preserve"> Administration </w:t>
      </w:r>
      <w:r w:rsidRPr="006742E6">
        <w:rPr>
          <w:rStyle w:val="StyleUnderline"/>
          <w:highlight w:val="green"/>
        </w:rPr>
        <w:t>took an active interest</w:t>
      </w:r>
      <w:r w:rsidRPr="006742E6">
        <w:rPr>
          <w:rStyle w:val="StyleUnderline"/>
        </w:rPr>
        <w:t xml:space="preserve"> in space, announcing that America would return astronauts to the moon by 2024 and </w:t>
      </w:r>
      <w:r w:rsidRPr="006742E6">
        <w:rPr>
          <w:rStyle w:val="StyleUnderline"/>
          <w:highlight w:val="green"/>
        </w:rPr>
        <w:t>creating the Space Force</w:t>
      </w:r>
      <w:r w:rsidRPr="006742E6">
        <w:rPr>
          <w:rStyle w:val="StyleUnderline"/>
        </w:rPr>
        <w:t xml:space="preserve"> as the newest branch of the US </w:t>
      </w:r>
      <w:proofErr w:type="spellStart"/>
      <w:proofErr w:type="gramStart"/>
      <w:r w:rsidRPr="006742E6">
        <w:rPr>
          <w:rStyle w:val="StyleUnderline"/>
        </w:rPr>
        <w:t>military.</w:t>
      </w:r>
      <w:r w:rsidRPr="006742E6">
        <w:rPr>
          <w:rStyle w:val="StyleUnderline"/>
          <w:highlight w:val="green"/>
        </w:rPr>
        <w:t>It</w:t>
      </w:r>
      <w:proofErr w:type="spellEnd"/>
      <w:proofErr w:type="gramEnd"/>
      <w:r w:rsidRPr="006742E6">
        <w:rPr>
          <w:rStyle w:val="StyleUnderline"/>
        </w:rPr>
        <w:t xml:space="preserve"> also </w:t>
      </w:r>
      <w:r w:rsidRPr="006742E6">
        <w:rPr>
          <w:rStyle w:val="StyleUnderline"/>
          <w:highlight w:val="green"/>
        </w:rPr>
        <w:t>proposed</w:t>
      </w:r>
      <w:r w:rsidRPr="006742E6">
        <w:rPr>
          <w:rStyle w:val="StyleUnderline"/>
        </w:rPr>
        <w:t xml:space="preserve"> global legal </w:t>
      </w:r>
      <w:r w:rsidRPr="006742E6">
        <w:rPr>
          <w:rStyle w:val="StyleUnderline"/>
          <w:highlight w:val="green"/>
        </w:rPr>
        <w:t>framework for mining</w:t>
      </w:r>
      <w:r w:rsidRPr="006742E6">
        <w:rPr>
          <w:rStyle w:val="StyleUnderline"/>
        </w:rPr>
        <w:t xml:space="preserve"> on the moon, </w:t>
      </w:r>
      <w:r w:rsidRPr="006742E6">
        <w:rPr>
          <w:rStyle w:val="StyleUnderline"/>
          <w:highlight w:val="green"/>
        </w:rPr>
        <w:t>called the Artemis Accords, encouraging citizens to mine</w:t>
      </w:r>
      <w:r w:rsidRPr="006742E6">
        <w:rPr>
          <w:rStyle w:val="StyleUnderline"/>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6742E6">
        <w:rPr>
          <w:rStyle w:val="StyleUnderline"/>
          <w:highlight w:val="green"/>
        </w:rPr>
        <w:t>without any sort of international treaty</w:t>
      </w:r>
      <w:r w:rsidRPr="006742E6">
        <w:rPr>
          <w:rStyle w:val="StyleUnderline"/>
        </w:rPr>
        <w:t xml:space="preserve">. Spearheaded by the US National Aeronautics and Space Administration (NASA), the Artemis Accords were signed in October by Australia, Canada, England, Japan, Luxembourg, Italy and the United Emirates “Unfortunately, the </w:t>
      </w:r>
      <w:r w:rsidRPr="006742E6">
        <w:rPr>
          <w:rStyle w:val="StyleUnderline"/>
          <w:highlight w:val="green"/>
        </w:rPr>
        <w:t>Trump</w:t>
      </w:r>
      <w:r w:rsidRPr="006742E6">
        <w:rPr>
          <w:rStyle w:val="StyleUnderline"/>
        </w:rPr>
        <w:t xml:space="preserve"> Administration </w:t>
      </w:r>
      <w:r w:rsidRPr="006742E6">
        <w:rPr>
          <w:rStyle w:val="StyleUnderline"/>
          <w:highlight w:val="green"/>
        </w:rPr>
        <w:t>exacerbated a</w:t>
      </w:r>
      <w:r w:rsidRPr="006742E6">
        <w:rPr>
          <w:rStyle w:val="StyleUnderline"/>
        </w:rPr>
        <w:t xml:space="preserve"> national security </w:t>
      </w:r>
      <w:r w:rsidRPr="006742E6">
        <w:rPr>
          <w:rStyle w:val="StyleUnderline"/>
          <w:highlight w:val="green"/>
        </w:rPr>
        <w:t>threat and risked the economic opportunity</w:t>
      </w:r>
      <w:r w:rsidRPr="006742E6">
        <w:rPr>
          <w:rStyle w:val="StyleUnderline"/>
        </w:rPr>
        <w:t xml:space="preserve"> it hoped to secure in outer space by failing to engage Russia or China as potential partners,” says </w:t>
      </w:r>
      <w:proofErr w:type="spellStart"/>
      <w:r w:rsidRPr="006742E6">
        <w:rPr>
          <w:rStyle w:val="StyleUnderline"/>
        </w:rPr>
        <w:t>Elya</w:t>
      </w:r>
      <w:proofErr w:type="spellEnd"/>
      <w:r w:rsidRPr="006742E6">
        <w:rPr>
          <w:rStyle w:val="StyleUnderline"/>
        </w:rPr>
        <w:t xml:space="preserve"> </w:t>
      </w:r>
      <w:proofErr w:type="spellStart"/>
      <w:r w:rsidRPr="006742E6">
        <w:rPr>
          <w:rStyle w:val="StyleUnderline"/>
        </w:rPr>
        <w:t>Taichman</w:t>
      </w:r>
      <w:proofErr w:type="spellEnd"/>
      <w:r w:rsidRPr="006742E6">
        <w:rPr>
          <w:rStyle w:val="StyleUnderline"/>
        </w:rPr>
        <w:t xml:space="preserve">, former legislative director for then-Republican Michelle Lujan Grisham. “Instead, </w:t>
      </w:r>
      <w:r w:rsidRPr="006742E6">
        <w:rPr>
          <w:rStyle w:val="StyleUnderline"/>
          <w:highlight w:val="green"/>
        </w:rPr>
        <w:t>the</w:t>
      </w:r>
      <w:r w:rsidRPr="006742E6">
        <w:rPr>
          <w:rStyle w:val="StyleUnderline"/>
        </w:rPr>
        <w:t xml:space="preserve"> Artemis </w:t>
      </w:r>
      <w:r w:rsidRPr="006742E6">
        <w:rPr>
          <w:rStyle w:val="StyleUnderline"/>
          <w:highlight w:val="green"/>
        </w:rPr>
        <w:t>Accords have driven China and Russia toward increased cooperation in space</w:t>
      </w:r>
      <w:r w:rsidRPr="006742E6">
        <w:rPr>
          <w:rStyle w:val="StyleUnderline"/>
        </w:rPr>
        <w:t xml:space="preserve"> out of fear and necessity,” he </w:t>
      </w:r>
      <w:proofErr w:type="spellStart"/>
      <w:proofErr w:type="gramStart"/>
      <w:r w:rsidRPr="006742E6">
        <w:rPr>
          <w:rStyle w:val="StyleUnderline"/>
        </w:rPr>
        <w:t>writes.Russia’s</w:t>
      </w:r>
      <w:proofErr w:type="spellEnd"/>
      <w:proofErr w:type="gramEnd"/>
      <w:r w:rsidRPr="006742E6">
        <w:rPr>
          <w:rStyle w:val="StyleUnderline"/>
        </w:rPr>
        <w:t xml:space="preserve"> space agency </w:t>
      </w:r>
      <w:proofErr w:type="spellStart"/>
      <w:r w:rsidRPr="006742E6">
        <w:rPr>
          <w:rStyle w:val="StyleUnderline"/>
        </w:rPr>
        <w:t>Roscosmos</w:t>
      </w:r>
      <w:proofErr w:type="spellEnd"/>
      <w:r w:rsidRPr="006742E6">
        <w:rPr>
          <w:rStyle w:val="StyleUnderline"/>
        </w:rPr>
        <w:t xml:space="preserve"> was the first to speak up, likening the policy to colonialism. “There have already </w:t>
      </w:r>
      <w:r w:rsidRPr="006742E6">
        <w:rPr>
          <w:rStyle w:val="StyleUnderline"/>
          <w:highlight w:val="green"/>
        </w:rPr>
        <w:t>been examples</w:t>
      </w:r>
      <w:r w:rsidRPr="006742E6">
        <w:rPr>
          <w:rStyle w:val="StyleUnderline"/>
        </w:rPr>
        <w:t xml:space="preserve"> in history </w:t>
      </w:r>
      <w:r w:rsidRPr="006742E6">
        <w:rPr>
          <w:rStyle w:val="StyleUnderline"/>
          <w:highlight w:val="green"/>
        </w:rPr>
        <w:t>when one country decided to start seizing territories</w:t>
      </w:r>
      <w:r w:rsidRPr="006742E6">
        <w:rPr>
          <w:rStyle w:val="StyleUnderline"/>
        </w:rPr>
        <w:t xml:space="preserve"> in its interest — everyone remembers what came of it,” </w:t>
      </w:r>
      <w:proofErr w:type="spellStart"/>
      <w:r w:rsidRPr="006742E6">
        <w:rPr>
          <w:rStyle w:val="StyleUnderline"/>
        </w:rPr>
        <w:t>Roscosmos</w:t>
      </w:r>
      <w:proofErr w:type="spellEnd"/>
      <w:r w:rsidRPr="006742E6">
        <w:rPr>
          <w:rStyle w:val="StyleUnderline"/>
        </w:rPr>
        <w:t xml:space="preserve">’ deputy general director for international cooperation, Sergey </w:t>
      </w:r>
      <w:proofErr w:type="spellStart"/>
      <w:r w:rsidRPr="006742E6">
        <w:rPr>
          <w:rStyle w:val="StyleUnderline"/>
        </w:rPr>
        <w:t>Saveliev</w:t>
      </w:r>
      <w:proofErr w:type="spellEnd"/>
      <w:r w:rsidRPr="006742E6">
        <w:rPr>
          <w:rStyle w:val="StyleUnderline"/>
        </w:rPr>
        <w:t xml:space="preserve">, said at the </w:t>
      </w:r>
      <w:proofErr w:type="spellStart"/>
      <w:proofErr w:type="gramStart"/>
      <w:r w:rsidRPr="006742E6">
        <w:rPr>
          <w:rStyle w:val="StyleUnderline"/>
        </w:rPr>
        <w:t>time.China</w:t>
      </w:r>
      <w:proofErr w:type="spellEnd"/>
      <w:proofErr w:type="gramEnd"/>
      <w:r w:rsidRPr="006742E6">
        <w:rPr>
          <w:rStyle w:val="StyleUnderline"/>
        </w:rPr>
        <w:t xml:space="preserve">, which made history in 2019 by becoming the first country to land a probe on the far side of the Moon, chose a different approach. Since the Artemis Accords were first announced, </w:t>
      </w:r>
      <w:r w:rsidRPr="006742E6">
        <w:rPr>
          <w:rStyle w:val="StyleUnderline"/>
          <w:highlight w:val="green"/>
        </w:rPr>
        <w:t>Beijing has approached Russia to</w:t>
      </w:r>
      <w:r w:rsidRPr="006742E6">
        <w:rPr>
          <w:rStyle w:val="StyleUnderline"/>
        </w:rPr>
        <w:t xml:space="preserve"> jointly </w:t>
      </w:r>
      <w:r w:rsidRPr="006742E6">
        <w:rPr>
          <w:rStyle w:val="StyleUnderline"/>
          <w:highlight w:val="green"/>
        </w:rPr>
        <w:t>build a</w:t>
      </w:r>
      <w:r w:rsidRPr="006742E6">
        <w:rPr>
          <w:rStyle w:val="StyleUnderline"/>
        </w:rPr>
        <w:t xml:space="preserve"> lunar research </w:t>
      </w:r>
      <w:r w:rsidRPr="006742E6">
        <w:rPr>
          <w:rStyle w:val="StyleUnderline"/>
          <w:highlight w:val="green"/>
        </w:rPr>
        <w:t>base</w:t>
      </w:r>
      <w:r w:rsidRPr="006742E6">
        <w:rPr>
          <w:rStyle w:val="StyleUnderline"/>
        </w:rPr>
        <w:t>. President Xi Jinping has also he made sure China planted its flag on the Moon, which happened in December 2020, more than 50 years after the US reached the lunar surface.</w:t>
      </w:r>
    </w:p>
    <w:p w14:paraId="24D5F758" w14:textId="77777777" w:rsidR="00D54731" w:rsidRPr="006742E6" w:rsidRDefault="00D54731" w:rsidP="00D54731">
      <w:pPr>
        <w:pStyle w:val="Heading4"/>
        <w:rPr>
          <w:rFonts w:cs="Calibri"/>
          <w:color w:val="000000" w:themeColor="text1"/>
        </w:rPr>
      </w:pPr>
      <w:r w:rsidRPr="006742E6">
        <w:rPr>
          <w:rFonts w:cs="Calibri"/>
          <w:color w:val="000000" w:themeColor="text1"/>
        </w:rPr>
        <w:t>Space wars go nuclear</w:t>
      </w:r>
    </w:p>
    <w:p w14:paraId="3F7EC230" w14:textId="77777777" w:rsidR="00D54731" w:rsidRPr="006742E6" w:rsidRDefault="00D54731" w:rsidP="00D54731">
      <w:pPr>
        <w:rPr>
          <w:color w:val="000000" w:themeColor="text1"/>
        </w:rPr>
      </w:pPr>
      <w:r w:rsidRPr="006742E6">
        <w:rPr>
          <w:rStyle w:val="Heading4Char"/>
        </w:rPr>
        <w:t>Grego 18</w:t>
      </w:r>
      <w:r w:rsidRPr="006742E6">
        <w:rPr>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2" w:history="1">
        <w:r w:rsidRPr="006742E6">
          <w:rPr>
            <w:color w:val="000000" w:themeColor="text1"/>
          </w:rPr>
          <w:t>https://www.law.upenn.edu/live/files/7804-grego-space-and-crisis-stabilitypdf</w:t>
        </w:r>
      </w:hyperlink>
    </w:p>
    <w:p w14:paraId="7CEC6F65" w14:textId="77777777" w:rsidR="00D54731" w:rsidRPr="001931D3" w:rsidRDefault="00D54731" w:rsidP="00D54731">
      <w:pPr>
        <w:rPr>
          <w:color w:val="000000" w:themeColor="text1"/>
        </w:rPr>
      </w:pPr>
      <w:r w:rsidRPr="001931D3">
        <w:rPr>
          <w:color w:val="000000" w:themeColor="text1"/>
        </w:rPr>
        <w:t xml:space="preserve">Why </w:t>
      </w:r>
      <w:r w:rsidRPr="001931D3">
        <w:rPr>
          <w:rStyle w:val="StyleUnderline"/>
          <w:color w:val="000000" w:themeColor="text1"/>
          <w:highlight w:val="green"/>
        </w:rPr>
        <w:t xml:space="preserve">space is a </w:t>
      </w:r>
      <w:r w:rsidRPr="001931D3">
        <w:rPr>
          <w:rStyle w:val="StyleUnderline"/>
          <w:color w:val="000000" w:themeColor="text1"/>
        </w:rPr>
        <w:t xml:space="preserve">particular </w:t>
      </w:r>
      <w:r w:rsidRPr="001931D3">
        <w:rPr>
          <w:rStyle w:val="StyleUnderline"/>
          <w:color w:val="000000" w:themeColor="text1"/>
          <w:highlight w:val="green"/>
        </w:rPr>
        <w:t>problem for crisis stability</w:t>
      </w:r>
      <w:r w:rsidRPr="001931D3">
        <w:rPr>
          <w:color w:val="000000" w:themeColor="text1"/>
        </w:rPr>
        <w:t xml:space="preserve"> </w:t>
      </w:r>
      <w:proofErr w:type="gramStart"/>
      <w:r w:rsidRPr="001931D3">
        <w:rPr>
          <w:color w:val="000000" w:themeColor="text1"/>
        </w:rPr>
        <w:t>For</w:t>
      </w:r>
      <w:proofErr w:type="gramEnd"/>
      <w:r w:rsidRPr="001931D3">
        <w:rPr>
          <w:color w:val="000000" w:themeColor="text1"/>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1931D3">
        <w:rPr>
          <w:rStyle w:val="StyleUnderline"/>
        </w:rPr>
        <w:t xml:space="preserve">and first strike incentives Satellites are inherently fragile and difficult to protect; in the language of strategic planners, </w:t>
      </w:r>
      <w:r w:rsidRPr="001931D3">
        <w:rPr>
          <w:rStyle w:val="StyleUnderline"/>
          <w:highlight w:val="green"/>
        </w:rPr>
        <w:t>space is</w:t>
      </w:r>
      <w:r w:rsidRPr="001931D3">
        <w:rPr>
          <w:rStyle w:val="StyleUnderline"/>
        </w:rPr>
        <w:t xml:space="preserve"> an </w:t>
      </w:r>
      <w:r w:rsidRPr="001931D3">
        <w:rPr>
          <w:rStyle w:val="StyleUnderline"/>
          <w:highlight w:val="green"/>
        </w:rPr>
        <w:t>“offense-dominant”</w:t>
      </w:r>
      <w:r w:rsidRPr="001931D3">
        <w:rPr>
          <w:rStyle w:val="StyleUnderline"/>
        </w:rPr>
        <w:t xml:space="preserve"> regime. </w:t>
      </w:r>
      <w:r w:rsidRPr="001931D3">
        <w:rPr>
          <w:rStyle w:val="StyleUnderline"/>
          <w:highlight w:val="green"/>
        </w:rPr>
        <w:t>This can lead to</w:t>
      </w:r>
      <w:r w:rsidRPr="001931D3">
        <w:rPr>
          <w:rStyle w:val="StyleUnderline"/>
        </w:rPr>
        <w:t xml:space="preserve"> a number of </w:t>
      </w:r>
      <w:r w:rsidRPr="001931D3">
        <w:rPr>
          <w:rStyle w:val="StyleUnderline"/>
          <w:highlight w:val="green"/>
        </w:rPr>
        <w:t>pressures to strike</w:t>
      </w:r>
      <w:r w:rsidRPr="001931D3">
        <w:rPr>
          <w:rStyle w:val="StyleUnderline"/>
        </w:rPr>
        <w:t xml:space="preserve"> </w:t>
      </w:r>
      <w:r w:rsidRPr="001931D3">
        <w:rPr>
          <w:rStyle w:val="StyleUnderline"/>
          <w:highlight w:val="green"/>
        </w:rPr>
        <w:t>first</w:t>
      </w:r>
      <w:r w:rsidRPr="001931D3">
        <w:rPr>
          <w:rStyle w:val="StyleUnderline"/>
        </w:rPr>
        <w:t xml:space="preserve"> that </w:t>
      </w:r>
      <w:proofErr w:type="gramStart"/>
      <w:r w:rsidRPr="001931D3">
        <w:rPr>
          <w:rStyle w:val="StyleUnderline"/>
        </w:rPr>
        <w:t>don‘</w:t>
      </w:r>
      <w:proofErr w:type="gramEnd"/>
      <w:r w:rsidRPr="001931D3">
        <w:rPr>
          <w:rStyle w:val="StyleUnderline"/>
        </w:rPr>
        <w:t xml:space="preserve">t exist for other, better-protected domains. Satellites travel on predictable orbits, and many pass repeatedly over all of the </w:t>
      </w:r>
      <w:proofErr w:type="gramStart"/>
      <w:r w:rsidRPr="001931D3">
        <w:rPr>
          <w:rStyle w:val="StyleUnderline"/>
        </w:rPr>
        <w:t>earth‘</w:t>
      </w:r>
      <w:proofErr w:type="gramEnd"/>
      <w:r w:rsidRPr="001931D3">
        <w:rPr>
          <w:rStyle w:val="StyleUnderline"/>
        </w:rPr>
        <w:t xml:space="preserve">s nations. </w:t>
      </w:r>
      <w:proofErr w:type="gramStart"/>
      <w:r w:rsidRPr="001931D3">
        <w:rPr>
          <w:rStyle w:val="StyleUnderline"/>
        </w:rPr>
        <w:t>Low-earth</w:t>
      </w:r>
      <w:proofErr w:type="gramEnd"/>
      <w:r w:rsidRPr="001931D3">
        <w:rPr>
          <w:rStyle w:val="StyleUnderline"/>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1931D3">
        <w:rPr>
          <w:color w:val="000000" w:themeColor="text1"/>
        </w:rPr>
        <w:t xml:space="preserve"> fuel, which has to be brought along on launch, limiting </w:t>
      </w:r>
      <w:proofErr w:type="gramStart"/>
      <w:r w:rsidRPr="001931D3">
        <w:rPr>
          <w:color w:val="000000" w:themeColor="text1"/>
        </w:rPr>
        <w:t>satellites‘ ability</w:t>
      </w:r>
      <w:proofErr w:type="gramEnd"/>
      <w:r w:rsidRPr="001931D3">
        <w:rPr>
          <w:color w:val="000000" w:themeColor="text1"/>
        </w:rPr>
        <w:t xml:space="preserve"> to move away from threats. And so, these very valuable satellites are also inherently vulnerable and may present as attractive targets. Thus, </w:t>
      </w:r>
      <w:r w:rsidRPr="001931D3">
        <w:rPr>
          <w:rStyle w:val="StyleUnderline"/>
        </w:rPr>
        <w:t xml:space="preserve">an actor with substantial dependence on space has an incentive to strike first if hostilities look probable, to ensure these valuable assets are not lost. </w:t>
      </w:r>
      <w:r w:rsidRPr="001931D3">
        <w:rPr>
          <w:rStyle w:val="StyleUnderline"/>
          <w:highlight w:val="green"/>
        </w:rPr>
        <w:t>Even if</w:t>
      </w:r>
      <w:r w:rsidRPr="001931D3">
        <w:rPr>
          <w:rStyle w:val="StyleUnderline"/>
        </w:rPr>
        <w:t xml:space="preserve"> both (</w:t>
      </w:r>
      <w:proofErr w:type="gramStart"/>
      <w:r w:rsidRPr="001931D3">
        <w:rPr>
          <w:rStyle w:val="StyleUnderline"/>
        </w:rPr>
        <w:t>or</w:t>
      </w:r>
      <w:proofErr w:type="gramEnd"/>
      <w:r w:rsidRPr="001931D3">
        <w:rPr>
          <w:rStyle w:val="StyleUnderline"/>
        </w:rPr>
        <w:t xml:space="preserve"> </w:t>
      </w:r>
      <w:r w:rsidRPr="001931D3">
        <w:rPr>
          <w:rStyle w:val="StyleUnderline"/>
          <w:highlight w:val="green"/>
        </w:rPr>
        <w:t>all) sides</w:t>
      </w:r>
      <w:r w:rsidRPr="001931D3">
        <w:rPr>
          <w:rStyle w:val="StyleUnderline"/>
        </w:rPr>
        <w:t xml:space="preserve"> in a conflict </w:t>
      </w:r>
      <w:r w:rsidRPr="001931D3">
        <w:rPr>
          <w:rStyle w:val="StyleUnderline"/>
          <w:highlight w:val="green"/>
        </w:rPr>
        <w:t>prefer not to engage in war</w:t>
      </w:r>
      <w:r w:rsidRPr="001931D3">
        <w:rPr>
          <w:color w:val="000000" w:themeColor="text1"/>
          <w:u w:val="single"/>
        </w:rPr>
        <w:t xml:space="preserve">, </w:t>
      </w:r>
      <w:r w:rsidRPr="001931D3">
        <w:rPr>
          <w:color w:val="000000" w:themeColor="text1"/>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1931D3">
        <w:rPr>
          <w:color w:val="000000" w:themeColor="text1"/>
        </w:rPr>
        <w:t>side‘</w:t>
      </w:r>
      <w:proofErr w:type="gramEnd"/>
      <w:r w:rsidRPr="001931D3">
        <w:rPr>
          <w:color w:val="000000" w:themeColor="text1"/>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931D3">
        <w:rPr>
          <w:rStyle w:val="StyleUnderline"/>
          <w:highlight w:val="green"/>
        </w:rPr>
        <w:t xml:space="preserve">any actor </w:t>
      </w:r>
      <w:r w:rsidRPr="001931D3">
        <w:rPr>
          <w:rStyle w:val="StyleUnderline"/>
        </w:rPr>
        <w:t>for which satellites</w:t>
      </w:r>
      <w:r w:rsidRPr="001931D3">
        <w:rPr>
          <w:color w:val="000000" w:themeColor="text1"/>
          <w:u w:val="single"/>
        </w:rPr>
        <w:t xml:space="preserve"> or </w:t>
      </w:r>
      <w:r w:rsidRPr="001931D3">
        <w:rPr>
          <w:rStyle w:val="StyleUnderline"/>
        </w:rPr>
        <w:t xml:space="preserve">space-based weapons are an important part of its military posture, whether for support missions or on-orbit weapons, </w:t>
      </w:r>
      <w:r w:rsidRPr="001931D3">
        <w:rPr>
          <w:rStyle w:val="StyleUnderline"/>
          <w:highlight w:val="green"/>
        </w:rPr>
        <w:t>will feel “use it or lose it” pressure</w:t>
      </w:r>
      <w:r w:rsidRPr="001931D3">
        <w:rPr>
          <w:color w:val="000000" w:themeColor="text1"/>
          <w:u w:val="single"/>
        </w:rPr>
        <w:t xml:space="preserve"> </w:t>
      </w:r>
      <w:r w:rsidRPr="001931D3">
        <w:rPr>
          <w:color w:val="000000" w:themeColor="text1"/>
        </w:rPr>
        <w:t xml:space="preserve">because of the inherent vulnerability of satellites. Short timelines and difficulty of attribution </w:t>
      </w:r>
      <w:proofErr w:type="gramStart"/>
      <w:r w:rsidRPr="001931D3">
        <w:rPr>
          <w:color w:val="000000" w:themeColor="text1"/>
        </w:rPr>
        <w:t>The</w:t>
      </w:r>
      <w:proofErr w:type="gramEnd"/>
      <w:r w:rsidRPr="001931D3">
        <w:rPr>
          <w:color w:val="000000" w:themeColor="text1"/>
        </w:rPr>
        <w:t xml:space="preserve"> </w:t>
      </w:r>
      <w:r w:rsidRPr="001931D3">
        <w:rPr>
          <w:rStyle w:val="StyleUnderline"/>
          <w:color w:val="000000" w:themeColor="text1"/>
        </w:rPr>
        <w:t>compressed timelines</w:t>
      </w:r>
      <w:r w:rsidRPr="001931D3">
        <w:rPr>
          <w:color w:val="000000" w:themeColor="text1"/>
        </w:rPr>
        <w:t xml:space="preserve"> characteristic </w:t>
      </w:r>
      <w:r w:rsidRPr="001931D3">
        <w:rPr>
          <w:rStyle w:val="StyleUnderline"/>
        </w:rPr>
        <w:t>of crises combine with these “use it or lose it” pressures to shrink timelines. This dynamic couples dangerously with the inherent difficulty of determining the causes of satellite degradation, whether malicious or from natural causes, in a timely way</w:t>
      </w:r>
      <w:r w:rsidRPr="001931D3">
        <w:rPr>
          <w:color w:val="000000" w:themeColor="text1"/>
          <w:u w:val="single"/>
        </w:rPr>
        <w:t>.</w:t>
      </w:r>
      <w:r w:rsidRPr="001931D3">
        <w:rPr>
          <w:color w:val="000000" w:themeColor="text1"/>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1931D3">
        <w:rPr>
          <w:color w:val="000000" w:themeColor="text1"/>
        </w:rPr>
        <w:t>So</w:t>
      </w:r>
      <w:proofErr w:type="gramEnd"/>
      <w:r w:rsidRPr="001931D3">
        <w:rPr>
          <w:color w:val="000000" w:themeColor="text1"/>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1931D3">
        <w:rPr>
          <w:rStyle w:val="StyleUnderline"/>
        </w:rPr>
        <w:t xml:space="preserve">was a relatively clear sense that these targets were off limits, as attacks could undermine nuclear deterrence. In the Strategic Arms Limitation Treaty, the US and Soviet Union pledged not to interfere with each </w:t>
      </w:r>
      <w:proofErr w:type="gramStart"/>
      <w:r w:rsidRPr="001931D3">
        <w:rPr>
          <w:rStyle w:val="StyleUnderline"/>
        </w:rPr>
        <w:t>other‘</w:t>
      </w:r>
      <w:proofErr w:type="gramEnd"/>
      <w:r w:rsidRPr="001931D3">
        <w:rPr>
          <w:rStyle w:val="StyleUnderline"/>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1931D3">
        <w:rPr>
          <w:rStyle w:val="StyleUnderline"/>
          <w:highlight w:val="green"/>
        </w:rPr>
        <w:t>lines between</w:t>
      </w:r>
      <w:r w:rsidRPr="001931D3">
        <w:rPr>
          <w:rStyle w:val="StyleUnderline"/>
        </w:rPr>
        <w:t xml:space="preserve"> strategic </w:t>
      </w:r>
      <w:r w:rsidRPr="001931D3">
        <w:rPr>
          <w:rStyle w:val="StyleUnderline"/>
          <w:highlight w:val="green"/>
        </w:rPr>
        <w:t>satellite missions and other missions are blurred</w:t>
      </w:r>
      <w:r w:rsidRPr="001931D3">
        <w:rPr>
          <w:rStyle w:val="StyleUnderline"/>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1931D3">
        <w:rPr>
          <w:color w:val="000000" w:themeColor="text1"/>
        </w:rPr>
        <w:t xml:space="preserve"> conventional missile launchers</w:t>
      </w:r>
      <w:r w:rsidRPr="001931D3">
        <w:rPr>
          <w:color w:val="000000" w:themeColor="text1"/>
          <w:u w:val="single"/>
        </w:rPr>
        <w:t xml:space="preserve">. </w:t>
      </w:r>
      <w:r w:rsidRPr="001931D3">
        <w:rPr>
          <w:rStyle w:val="StyleUnderline"/>
        </w:rPr>
        <w:t xml:space="preserve">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w:t>
      </w:r>
      <w:r w:rsidRPr="001931D3">
        <w:rPr>
          <w:rStyle w:val="StyleUnderline"/>
          <w:highlight w:val="green"/>
        </w:rPr>
        <w:t>interference</w:t>
      </w:r>
      <w:r w:rsidRPr="001931D3">
        <w:rPr>
          <w:rStyle w:val="StyleUnderline"/>
        </w:rPr>
        <w:t xml:space="preserve"> with such a satellite </w:t>
      </w:r>
      <w:r w:rsidRPr="001931D3">
        <w:rPr>
          <w:rStyle w:val="StyleUnderline"/>
          <w:highlight w:val="green"/>
        </w:rPr>
        <w:t>might</w:t>
      </w:r>
      <w:r w:rsidRPr="001931D3">
        <w:rPr>
          <w:rStyle w:val="StyleUnderline"/>
        </w:rPr>
        <w:t xml:space="preserve"> instead </w:t>
      </w:r>
      <w:r w:rsidRPr="001931D3">
        <w:rPr>
          <w:rStyle w:val="StyleUnderline"/>
          <w:highlight w:val="green"/>
        </w:rPr>
        <w:t xml:space="preserve">be interpreted as a precursor to </w:t>
      </w:r>
      <w:r w:rsidRPr="001931D3">
        <w:rPr>
          <w:rStyle w:val="StyleUnderline"/>
        </w:rPr>
        <w:t xml:space="preserve">a nuclear attack. It may </w:t>
      </w:r>
      <w:r w:rsidRPr="001931D3">
        <w:rPr>
          <w:rStyle w:val="StyleUnderline"/>
          <w:highlight w:val="green"/>
        </w:rPr>
        <w:t>accelerate the use of nuclear weapons</w:t>
      </w:r>
      <w:r w:rsidRPr="001931D3">
        <w:rPr>
          <w:rStyle w:val="StyleUnderline"/>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1931D3">
        <w:rPr>
          <w:color w:val="000000" w:themeColor="text1"/>
          <w:u w:val="single"/>
        </w:rPr>
        <w:t xml:space="preserve"> </w:t>
      </w:r>
      <w:r w:rsidRPr="001931D3">
        <w:rPr>
          <w:rStyle w:val="Style13ptBold"/>
          <w:color w:val="000000" w:themeColor="text1"/>
          <w:sz w:val="22"/>
        </w:rPr>
        <w:t xml:space="preserve">This may start a cycle of action and reaction based on </w:t>
      </w:r>
      <w:r w:rsidRPr="001931D3">
        <w:rPr>
          <w:rStyle w:val="StyleUnderline"/>
          <w:color w:val="000000" w:themeColor="text1"/>
        </w:rPr>
        <w:t>misperception</w:t>
      </w:r>
      <w:r w:rsidRPr="001931D3">
        <w:rPr>
          <w:color w:val="000000" w:themeColor="text1"/>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1931D3">
        <w:rPr>
          <w:color w:val="000000" w:themeColor="text1"/>
        </w:rPr>
        <w:t>adversary‘</w:t>
      </w:r>
      <w:proofErr w:type="gramEnd"/>
      <w:r w:rsidRPr="001931D3">
        <w:rPr>
          <w:color w:val="000000" w:themeColor="text1"/>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1931D3">
        <w:rPr>
          <w:color w:val="000000" w:themeColor="text1"/>
        </w:rPr>
        <w:t>Earth‘</w:t>
      </w:r>
      <w:proofErr w:type="gramEnd"/>
      <w:r w:rsidRPr="001931D3">
        <w:rPr>
          <w:color w:val="000000" w:themeColor="text1"/>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1931D3">
        <w:rPr>
          <w:color w:val="000000" w:themeColor="text1"/>
        </w:rPr>
        <w:t>satellite‘</w:t>
      </w:r>
      <w:proofErr w:type="gramEnd"/>
      <w:r w:rsidRPr="001931D3">
        <w:rPr>
          <w:color w:val="000000" w:themeColor="text1"/>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1931D3">
        <w:rPr>
          <w:color w:val="000000" w:themeColor="text1"/>
        </w:rPr>
        <w:t>adversary‘</w:t>
      </w:r>
      <w:proofErr w:type="gramEnd"/>
      <w:r w:rsidRPr="001931D3">
        <w:rPr>
          <w:color w:val="000000" w:themeColor="text1"/>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1931D3">
        <w:rPr>
          <w:rStyle w:val="Style13ptBold"/>
          <w:b w:val="0"/>
          <w:color w:val="000000" w:themeColor="text1"/>
          <w:sz w:val="22"/>
        </w:rPr>
        <w:t xml:space="preserve">the </w:t>
      </w:r>
      <w:proofErr w:type="gramStart"/>
      <w:r w:rsidRPr="001931D3">
        <w:rPr>
          <w:rStyle w:val="Style13ptBold"/>
          <w:b w:val="0"/>
          <w:color w:val="000000" w:themeColor="text1"/>
          <w:sz w:val="22"/>
        </w:rPr>
        <w:t>Pentagon‘</w:t>
      </w:r>
      <w:proofErr w:type="gramEnd"/>
      <w:r w:rsidRPr="001931D3">
        <w:rPr>
          <w:rStyle w:val="Style13ptBold"/>
          <w:b w:val="0"/>
          <w:color w:val="000000" w:themeColor="text1"/>
          <w:sz w:val="22"/>
        </w:rPr>
        <w:t>s annual wargame</w:t>
      </w:r>
      <w:r w:rsidRPr="001931D3">
        <w:rPr>
          <w:b/>
          <w:bCs/>
          <w:color w:val="000000" w:themeColor="text1"/>
        </w:rPr>
        <w:t xml:space="preserve">, </w:t>
      </w:r>
      <w:r w:rsidRPr="001931D3">
        <w:rPr>
          <w:color w:val="000000" w:themeColor="text1"/>
        </w:rPr>
        <w:t>or simulated conflict, involving space assets focused on a future regional conflict. The official report out24</w:t>
      </w:r>
      <w:r w:rsidRPr="001931D3">
        <w:rPr>
          <w:b/>
          <w:bCs/>
          <w:color w:val="000000" w:themeColor="text1"/>
        </w:rPr>
        <w:t xml:space="preserve"> </w:t>
      </w:r>
      <w:r w:rsidRPr="001931D3">
        <w:rPr>
          <w:rStyle w:val="Style13ptBold"/>
          <w:b w:val="0"/>
          <w:color w:val="000000" w:themeColor="text1"/>
          <w:sz w:val="22"/>
        </w:rPr>
        <w:t>warned</w:t>
      </w:r>
      <w:r w:rsidRPr="001931D3">
        <w:rPr>
          <w:b/>
          <w:bCs/>
          <w:color w:val="000000" w:themeColor="text1"/>
        </w:rPr>
        <w:t xml:space="preserve"> </w:t>
      </w:r>
      <w:r w:rsidRPr="001931D3">
        <w:rPr>
          <w:color w:val="000000" w:themeColor="text1"/>
        </w:rPr>
        <w:t>that</w:t>
      </w:r>
      <w:r w:rsidRPr="001931D3">
        <w:rPr>
          <w:b/>
          <w:bCs/>
          <w:color w:val="000000" w:themeColor="text1"/>
        </w:rPr>
        <w:t xml:space="preserve"> </w:t>
      </w:r>
      <w:r w:rsidRPr="001931D3">
        <w:rPr>
          <w:rStyle w:val="Style13ptBold"/>
          <w:b w:val="0"/>
          <w:color w:val="000000" w:themeColor="text1"/>
          <w:sz w:val="22"/>
        </w:rPr>
        <w:t xml:space="preserve">it was hard to keep the conflict </w:t>
      </w:r>
      <w:r w:rsidRPr="001931D3">
        <w:rPr>
          <w:rStyle w:val="StyleUnderline"/>
          <w:color w:val="000000" w:themeColor="text1"/>
          <w:u w:val="none"/>
        </w:rPr>
        <w:t>contained geographically</w:t>
      </w:r>
      <w:r w:rsidRPr="001931D3">
        <w:rPr>
          <w:color w:val="000000" w:themeColor="text1"/>
        </w:rPr>
        <w:t xml:space="preserve"> when using anti-satellite weapons: As the wargame unfolded, a regional crisis quickly escalated, partly because of the interconnectedness of a multi-domain fight involving a capable adversary. The </w:t>
      </w:r>
      <w:r w:rsidRPr="001931D3">
        <w:rPr>
          <w:rStyle w:val="Style13ptBold"/>
          <w:b w:val="0"/>
          <w:color w:val="000000" w:themeColor="text1"/>
          <w:sz w:val="22"/>
        </w:rPr>
        <w:t xml:space="preserve">wargame participants emphasized the challenges in containing </w:t>
      </w:r>
      <w:r w:rsidRPr="001931D3">
        <w:rPr>
          <w:rStyle w:val="StyleUnderline"/>
          <w:color w:val="000000" w:themeColor="text1"/>
          <w:u w:val="none"/>
        </w:rPr>
        <w:t>horizontal escalation</w:t>
      </w:r>
      <w:r w:rsidRPr="001931D3">
        <w:rPr>
          <w:rStyle w:val="Style13ptBold"/>
          <w:b w:val="0"/>
          <w:color w:val="000000" w:themeColor="text1"/>
          <w:sz w:val="22"/>
        </w:rPr>
        <w:t xml:space="preserve"> once space control capabilities are employed</w:t>
      </w:r>
      <w:r w:rsidRPr="001931D3">
        <w:rPr>
          <w:b/>
          <w:bCs/>
          <w:color w:val="000000" w:themeColor="text1"/>
        </w:rPr>
        <w:t xml:space="preserve"> </w:t>
      </w:r>
      <w:r w:rsidRPr="001931D3">
        <w:rPr>
          <w:color w:val="000000" w:themeColor="text1"/>
        </w:rPr>
        <w:t>to achieve limited national objectives. Lack of shared understanding of consequences/proportionality</w:t>
      </w:r>
      <w:r w:rsidRPr="001931D3">
        <w:rPr>
          <w:b/>
          <w:bCs/>
          <w:color w:val="000000" w:themeColor="text1"/>
        </w:rPr>
        <w:t xml:space="preserve"> </w:t>
      </w:r>
      <w:r w:rsidRPr="001931D3">
        <w:rPr>
          <w:rStyle w:val="Style13ptBold"/>
          <w:b w:val="0"/>
          <w:color w:val="000000" w:themeColor="text1"/>
          <w:sz w:val="22"/>
        </w:rPr>
        <w:t>States have</w:t>
      </w:r>
      <w:r w:rsidRPr="001931D3">
        <w:rPr>
          <w:b/>
          <w:bCs/>
          <w:color w:val="000000" w:themeColor="text1"/>
        </w:rPr>
        <w:t xml:space="preserve"> </w:t>
      </w:r>
      <w:proofErr w:type="gramStart"/>
      <w:r w:rsidRPr="001931D3">
        <w:rPr>
          <w:color w:val="000000" w:themeColor="text1"/>
        </w:rPr>
        <w:t xml:space="preserve">fairly </w:t>
      </w:r>
      <w:r w:rsidRPr="001931D3">
        <w:rPr>
          <w:rStyle w:val="StyleUnderline"/>
          <w:color w:val="000000" w:themeColor="text1"/>
          <w:u w:val="none"/>
        </w:rPr>
        <w:t>similar</w:t>
      </w:r>
      <w:proofErr w:type="gramEnd"/>
      <w:r w:rsidRPr="001931D3">
        <w:rPr>
          <w:rStyle w:val="StyleUnderline"/>
          <w:color w:val="000000" w:themeColor="text1"/>
          <w:u w:val="none"/>
        </w:rPr>
        <w:t xml:space="preserve"> understandings</w:t>
      </w:r>
      <w:r w:rsidRPr="001931D3">
        <w:rPr>
          <w:color w:val="000000" w:themeColor="text1"/>
        </w:rPr>
        <w:t xml:space="preserve"> </w:t>
      </w:r>
      <w:r w:rsidRPr="001931D3">
        <w:rPr>
          <w:rStyle w:val="Style13ptBold"/>
          <w:b w:val="0"/>
          <w:color w:val="000000" w:themeColor="text1"/>
          <w:sz w:val="22"/>
        </w:rPr>
        <w:t>of</w:t>
      </w:r>
      <w:r w:rsidRPr="001931D3">
        <w:rPr>
          <w:color w:val="000000" w:themeColor="text1"/>
        </w:rPr>
        <w:t xml:space="preserve"> the </w:t>
      </w:r>
      <w:r w:rsidRPr="001931D3">
        <w:rPr>
          <w:rStyle w:val="Style13ptBold"/>
          <w:b w:val="0"/>
          <w:color w:val="000000" w:themeColor="text1"/>
          <w:sz w:val="22"/>
        </w:rPr>
        <w:t xml:space="preserve">implications of military actions on the </w:t>
      </w:r>
      <w:r w:rsidRPr="001931D3">
        <w:rPr>
          <w:rStyle w:val="StyleUnderline"/>
          <w:color w:val="000000" w:themeColor="text1"/>
          <w:u w:val="none"/>
        </w:rPr>
        <w:t>ground</w:t>
      </w:r>
      <w:r w:rsidRPr="001931D3">
        <w:rPr>
          <w:color w:val="000000" w:themeColor="text1"/>
        </w:rPr>
        <w:t xml:space="preserve">, in the </w:t>
      </w:r>
      <w:r w:rsidRPr="001931D3">
        <w:rPr>
          <w:rStyle w:val="StyleUnderline"/>
          <w:color w:val="000000" w:themeColor="text1"/>
          <w:u w:val="none"/>
        </w:rPr>
        <w:t>air</w:t>
      </w:r>
      <w:r w:rsidRPr="001931D3">
        <w:rPr>
          <w:color w:val="000000" w:themeColor="text1"/>
        </w:rPr>
        <w:t xml:space="preserve">, </w:t>
      </w:r>
      <w:r w:rsidRPr="001931D3">
        <w:rPr>
          <w:rStyle w:val="Style13ptBold"/>
          <w:b w:val="0"/>
          <w:color w:val="000000" w:themeColor="text1"/>
          <w:sz w:val="22"/>
        </w:rPr>
        <w:t>and</w:t>
      </w:r>
      <w:r w:rsidRPr="001931D3">
        <w:rPr>
          <w:color w:val="000000" w:themeColor="text1"/>
        </w:rPr>
        <w:t xml:space="preserve"> at </w:t>
      </w:r>
      <w:r w:rsidRPr="001931D3">
        <w:rPr>
          <w:rStyle w:val="StyleUnderline"/>
          <w:color w:val="000000" w:themeColor="text1"/>
          <w:u w:val="none"/>
        </w:rPr>
        <w:t>sea</w:t>
      </w:r>
      <w:r w:rsidRPr="001931D3">
        <w:rPr>
          <w:color w:val="000000" w:themeColor="text1"/>
        </w:rPr>
        <w:t>,</w:t>
      </w:r>
      <w:r w:rsidRPr="001931D3">
        <w:rPr>
          <w:b/>
          <w:bCs/>
          <w:color w:val="000000" w:themeColor="text1"/>
        </w:rPr>
        <w:t xml:space="preserve"> </w:t>
      </w:r>
      <w:r w:rsidRPr="001931D3">
        <w:rPr>
          <w:color w:val="000000" w:themeColor="text1"/>
        </w:rPr>
        <w:t xml:space="preserve">built over decades of experience. The United States and the Soviet Union/Russia have built some shared understanding of each </w:t>
      </w:r>
      <w:proofErr w:type="gramStart"/>
      <w:r w:rsidRPr="001931D3">
        <w:rPr>
          <w:color w:val="000000" w:themeColor="text1"/>
        </w:rPr>
        <w:t>other‘</w:t>
      </w:r>
      <w:proofErr w:type="gramEnd"/>
      <w:r w:rsidRPr="001931D3">
        <w:rPr>
          <w:color w:val="000000" w:themeColor="text1"/>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1931D3">
        <w:rPr>
          <w:color w:val="000000" w:themeColor="text1"/>
          <w:u w:val="single"/>
        </w:rPr>
        <w:t xml:space="preserve">). </w:t>
      </w:r>
      <w:r w:rsidRPr="001931D3">
        <w:rPr>
          <w:rStyle w:val="StyleUnderline"/>
        </w:rPr>
        <w:t xml:space="preserve">Because of a lack of experience </w:t>
      </w:r>
      <w:r w:rsidRPr="001931D3">
        <w:rPr>
          <w:rStyle w:val="StyleUnderline"/>
          <w:highlight w:val="green"/>
        </w:rPr>
        <w:t xml:space="preserve">in </w:t>
      </w:r>
      <w:r w:rsidRPr="001931D3">
        <w:rPr>
          <w:rStyle w:val="StyleUnderline"/>
        </w:rPr>
        <w:t xml:space="preserve">hostilities that target </w:t>
      </w:r>
      <w:r w:rsidRPr="001931D3">
        <w:rPr>
          <w:rStyle w:val="StyleUnderline"/>
          <w:highlight w:val="green"/>
        </w:rPr>
        <w:t>space</w:t>
      </w:r>
      <w:r w:rsidRPr="001931D3">
        <w:rPr>
          <w:rStyle w:val="StyleUnderline"/>
        </w:rPr>
        <w:t xml:space="preserve">-based capabilities, </w:t>
      </w:r>
      <w:r w:rsidRPr="001931D3">
        <w:rPr>
          <w:rStyle w:val="StyleUnderline"/>
          <w:highlight w:val="green"/>
        </w:rPr>
        <w:t>it is not</w:t>
      </w:r>
      <w:r w:rsidRPr="001931D3">
        <w:rPr>
          <w:rStyle w:val="StyleUnderline"/>
        </w:rPr>
        <w:t xml:space="preserve"> entirely </w:t>
      </w:r>
      <w:r w:rsidRPr="001931D3">
        <w:rPr>
          <w:rStyle w:val="StyleUnderline"/>
          <w:highlight w:val="green"/>
        </w:rPr>
        <w:t>clear</w:t>
      </w:r>
      <w:r w:rsidRPr="001931D3">
        <w:rPr>
          <w:color w:val="000000" w:themeColor="text1"/>
        </w:rPr>
        <w:t xml:space="preserve"> what the proper response to a space activity is </w:t>
      </w:r>
      <w:r w:rsidRPr="001931D3">
        <w:rPr>
          <w:rStyle w:val="StyleUnderline"/>
        </w:rPr>
        <w:t xml:space="preserve">and </w:t>
      </w:r>
      <w:r w:rsidRPr="001931D3">
        <w:rPr>
          <w:rStyle w:val="StyleUnderline"/>
          <w:highlight w:val="green"/>
        </w:rPr>
        <w:t>where the</w:t>
      </w:r>
      <w:r w:rsidRPr="001931D3">
        <w:rPr>
          <w:rStyle w:val="StyleUnderline"/>
        </w:rPr>
        <w:t xml:space="preserve"> escalation thresholds or </w:t>
      </w:r>
      <w:r w:rsidRPr="001931D3">
        <w:rPr>
          <w:rStyle w:val="StyleUnderline"/>
          <w:highlight w:val="green"/>
        </w:rPr>
        <w:t>“red lines” lie</w:t>
      </w:r>
      <w:r w:rsidRPr="001931D3">
        <w:rPr>
          <w:color w:val="000000" w:themeColor="text1"/>
          <w:u w:val="single"/>
        </w:rPr>
        <w:t>.</w:t>
      </w:r>
      <w:r w:rsidRPr="001931D3">
        <w:rPr>
          <w:color w:val="000000" w:themeColor="text1"/>
        </w:rPr>
        <w:t xml:space="preserve"> Exacerbating this is the asymmetry in space investments; not all actors will assign the same value to a given target or same escalatory nature to different weapons. </w:t>
      </w:r>
    </w:p>
    <w:p w14:paraId="157A6C3B" w14:textId="77777777" w:rsidR="00D54731" w:rsidRPr="006742E6" w:rsidRDefault="00D54731" w:rsidP="00D54731">
      <w:pPr>
        <w:rPr>
          <w:color w:val="000000" w:themeColor="text1"/>
          <w:sz w:val="16"/>
        </w:rPr>
      </w:pPr>
    </w:p>
    <w:p w14:paraId="1496D4B3" w14:textId="77777777" w:rsidR="00D54731" w:rsidRPr="006742E6" w:rsidRDefault="00D54731" w:rsidP="00D54731">
      <w:pPr>
        <w:pStyle w:val="Heading4"/>
        <w:rPr>
          <w:rFonts w:cs="Calibri"/>
        </w:rPr>
      </w:pPr>
      <w:r w:rsidRPr="006742E6">
        <w:rPr>
          <w:rFonts w:cs="Calibri"/>
        </w:rPr>
        <w:t xml:space="preserve">Nuclear war causes extinction. </w:t>
      </w:r>
    </w:p>
    <w:p w14:paraId="796A9284" w14:textId="77777777" w:rsidR="00D54731" w:rsidRPr="006742E6" w:rsidRDefault="00D54731" w:rsidP="00D54731">
      <w:pPr>
        <w:rPr>
          <w:sz w:val="16"/>
          <w:szCs w:val="16"/>
        </w:rPr>
      </w:pPr>
      <w:r w:rsidRPr="006742E6">
        <w:rPr>
          <w:rStyle w:val="Heading4Char"/>
        </w:rPr>
        <w:t>Starr ’17</w:t>
      </w:r>
      <w:r w:rsidRPr="006742E6">
        <w:t xml:space="preserve"> </w:t>
      </w:r>
      <w:r w:rsidRPr="006742E6">
        <w:rPr>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3">
        <w:r w:rsidRPr="006742E6">
          <w:rPr>
            <w:rStyle w:val="Hyperlink"/>
            <w:sz w:val="16"/>
            <w:szCs w:val="16"/>
          </w:rPr>
          <w:t>https://fas.org/2017/01/turning-a-blind-eye-towards-armageddon-u-s-leaders-reject-nuclear-winter-studies/</w:t>
        </w:r>
      </w:hyperlink>
      <w:r w:rsidRPr="006742E6">
        <w:rPr>
          <w:sz w:val="16"/>
          <w:szCs w:val="16"/>
        </w:rPr>
        <w:t>; Federation of American Scientists; accessed 11/24/18; TV) [AV]</w:t>
      </w:r>
    </w:p>
    <w:p w14:paraId="0883DAB3" w14:textId="77777777" w:rsidR="00D54731" w:rsidRPr="00E51FE0" w:rsidRDefault="00D54731" w:rsidP="00D54731">
      <w:pPr>
        <w:rPr>
          <w:rFonts w:eastAsia="Calibri"/>
        </w:rPr>
      </w:pPr>
      <w:r w:rsidRPr="00E51FE0">
        <w:rPr>
          <w:rFonts w:eastAsia="Calibri"/>
          <w:u w:val="single"/>
        </w:rPr>
        <w:t>The detonation of an atomic bomb</w:t>
      </w:r>
      <w:r w:rsidRPr="00E51FE0">
        <w:rPr>
          <w:rFonts w:eastAsia="Calibri"/>
        </w:rPr>
        <w:t xml:space="preserve"> with this explosive power </w:t>
      </w:r>
      <w:r w:rsidRPr="00E51FE0">
        <w:rPr>
          <w:rFonts w:eastAsia="Calibri"/>
          <w:u w:val="single"/>
        </w:rPr>
        <w:t xml:space="preserve">will </w:t>
      </w:r>
      <w:r w:rsidRPr="00E51FE0">
        <w:rPr>
          <w:rFonts w:eastAsia="Calibri"/>
          <w:b/>
          <w:u w:val="single"/>
        </w:rPr>
        <w:t>instantly ignite fires</w:t>
      </w:r>
      <w:r w:rsidRPr="00E51FE0">
        <w:rPr>
          <w:rFonts w:eastAsia="Calibri"/>
          <w:u w:val="single"/>
        </w:rPr>
        <w:t xml:space="preserve"> over</w:t>
      </w:r>
      <w:r w:rsidRPr="00E51FE0">
        <w:rPr>
          <w:rFonts w:eastAsia="Calibri"/>
        </w:rPr>
        <w:t xml:space="preserve"> a surface area of </w:t>
      </w:r>
      <w:r w:rsidRPr="00E51FE0">
        <w:rPr>
          <w:rFonts w:eastAsia="Calibri"/>
          <w:u w:val="single"/>
        </w:rPr>
        <w:t>three to five</w:t>
      </w:r>
      <w:r w:rsidRPr="00E51FE0">
        <w:rPr>
          <w:rFonts w:eastAsia="Calibri"/>
        </w:rPr>
        <w:t xml:space="preserve"> square </w:t>
      </w:r>
      <w:r w:rsidRPr="00E51FE0">
        <w:rPr>
          <w:rFonts w:eastAsia="Calibri"/>
          <w:u w:val="single"/>
        </w:rPr>
        <w:t>miles. In</w:t>
      </w:r>
      <w:r w:rsidRPr="00E51FE0">
        <w:rPr>
          <w:rFonts w:eastAsia="Calibri"/>
        </w:rPr>
        <w:t xml:space="preserve"> the </w:t>
      </w:r>
      <w:r w:rsidRPr="00E51FE0">
        <w:rPr>
          <w:rFonts w:eastAsia="Calibri"/>
          <w:u w:val="single"/>
        </w:rPr>
        <w:t>recent studies</w:t>
      </w:r>
      <w:r w:rsidRPr="00E51FE0">
        <w:rPr>
          <w:rFonts w:eastAsia="Calibri"/>
        </w:rPr>
        <w:t xml:space="preserve">, the </w:t>
      </w:r>
      <w:r w:rsidRPr="00E51FE0">
        <w:rPr>
          <w:rFonts w:eastAsia="Calibri"/>
          <w:u w:val="single"/>
        </w:rPr>
        <w:t xml:space="preserve">scientists calculated that the </w:t>
      </w:r>
      <w:r w:rsidRPr="00E51FE0">
        <w:rPr>
          <w:rFonts w:eastAsia="Calibri"/>
          <w:b/>
          <w:u w:val="single"/>
        </w:rPr>
        <w:t>blast</w:t>
      </w:r>
      <w:r w:rsidRPr="00E51FE0">
        <w:rPr>
          <w:rFonts w:eastAsia="Calibri"/>
          <w:u w:val="single"/>
        </w:rPr>
        <w:t xml:space="preserve">, </w:t>
      </w:r>
      <w:r w:rsidRPr="00E51FE0">
        <w:rPr>
          <w:rFonts w:eastAsia="Calibri"/>
          <w:b/>
          <w:u w:val="single"/>
        </w:rPr>
        <w:t>fire</w:t>
      </w:r>
      <w:r w:rsidRPr="00E51FE0">
        <w:rPr>
          <w:rFonts w:eastAsia="Calibri"/>
          <w:u w:val="single"/>
        </w:rPr>
        <w:t xml:space="preserve">, and </w:t>
      </w:r>
      <w:r w:rsidRPr="00E51FE0">
        <w:rPr>
          <w:rFonts w:eastAsia="Calibri"/>
          <w:b/>
          <w:u w:val="single"/>
        </w:rPr>
        <w:t>radiation</w:t>
      </w:r>
      <w:r w:rsidRPr="00E51FE0">
        <w:rPr>
          <w:rFonts w:eastAsia="Calibri"/>
          <w:u w:val="single"/>
        </w:rPr>
        <w:t xml:space="preserve"> from a war</w:t>
      </w:r>
      <w:r w:rsidRPr="00E51FE0">
        <w:rPr>
          <w:rFonts w:eastAsia="Calibri"/>
        </w:rPr>
        <w:t xml:space="preserve"> fought </w:t>
      </w:r>
      <w:r w:rsidRPr="00E51FE0">
        <w:rPr>
          <w:rFonts w:eastAsia="Calibri"/>
          <w:u w:val="single"/>
        </w:rPr>
        <w:t xml:space="preserve">with 100 atomic bombs could produce </w:t>
      </w:r>
      <w:r w:rsidRPr="00E51FE0">
        <w:rPr>
          <w:rFonts w:eastAsia="Calibri"/>
          <w:b/>
          <w:u w:val="single"/>
        </w:rPr>
        <w:t>direct fatalities</w:t>
      </w:r>
      <w:r w:rsidRPr="00E51FE0">
        <w:rPr>
          <w:rFonts w:eastAsia="Calibri"/>
          <w:u w:val="single"/>
        </w:rPr>
        <w:t xml:space="preserve"> comparable to</w:t>
      </w:r>
      <w:r w:rsidRPr="00E51FE0">
        <w:rPr>
          <w:rFonts w:eastAsia="Calibri"/>
        </w:rPr>
        <w:t xml:space="preserve"> all of those worldwide in </w:t>
      </w:r>
      <w:r w:rsidRPr="00E51FE0">
        <w:rPr>
          <w:rFonts w:eastAsia="Calibri"/>
          <w:u w:val="single"/>
        </w:rPr>
        <w:t>World War II, or to those</w:t>
      </w:r>
      <w:r w:rsidRPr="00E51FE0">
        <w:rPr>
          <w:rFonts w:eastAsia="Calibri"/>
        </w:rPr>
        <w:t xml:space="preserve"> once </w:t>
      </w:r>
      <w:r w:rsidRPr="00E51FE0">
        <w:rPr>
          <w:rFonts w:eastAsia="Calibri"/>
          <w:u w:val="single"/>
        </w:rPr>
        <w:t>estimated for a “</w:t>
      </w:r>
      <w:r w:rsidRPr="00E51FE0">
        <w:rPr>
          <w:rFonts w:eastAsia="Calibri"/>
          <w:b/>
          <w:u w:val="single"/>
        </w:rPr>
        <w:t>counterforce</w:t>
      </w:r>
      <w:r w:rsidRPr="00E51FE0">
        <w:rPr>
          <w:rFonts w:eastAsia="Calibri"/>
          <w:u w:val="single"/>
        </w:rPr>
        <w:t xml:space="preserve">” </w:t>
      </w:r>
      <w:r w:rsidRPr="00E51FE0">
        <w:rPr>
          <w:rFonts w:eastAsia="Calibri"/>
          <w:b/>
          <w:highlight w:val="green"/>
          <w:u w:val="single"/>
        </w:rPr>
        <w:t>nuclear war</w:t>
      </w:r>
      <w:r w:rsidRPr="00E51FE0">
        <w:rPr>
          <w:rFonts w:eastAsia="Calibri"/>
        </w:rPr>
        <w:t xml:space="preserve"> between the superpowers. However, </w:t>
      </w:r>
      <w:r w:rsidRPr="00E51FE0">
        <w:rPr>
          <w:rFonts w:eastAsia="Calibri"/>
          <w:u w:val="single"/>
        </w:rPr>
        <w:t xml:space="preserve">the </w:t>
      </w:r>
      <w:r w:rsidRPr="00E51FE0">
        <w:rPr>
          <w:rFonts w:eastAsia="Calibri"/>
          <w:b/>
          <w:u w:val="single"/>
        </w:rPr>
        <w:t>long-term environmental effects</w:t>
      </w:r>
      <w:r w:rsidRPr="00E51FE0">
        <w:rPr>
          <w:rFonts w:eastAsia="Calibri"/>
        </w:rPr>
        <w:t xml:space="preserve"> of the war </w:t>
      </w:r>
      <w:r w:rsidRPr="00E51FE0">
        <w:rPr>
          <w:rFonts w:eastAsia="Calibri"/>
          <w:b/>
          <w:highlight w:val="green"/>
          <w:u w:val="single"/>
        </w:rPr>
        <w:t>could</w:t>
      </w:r>
      <w:r w:rsidRPr="00E51FE0">
        <w:rPr>
          <w:rFonts w:eastAsia="Calibri"/>
          <w:b/>
          <w:u w:val="single"/>
        </w:rPr>
        <w:t xml:space="preserve"> </w:t>
      </w:r>
      <w:r w:rsidRPr="00E51FE0">
        <w:rPr>
          <w:rFonts w:eastAsia="Calibri"/>
        </w:rPr>
        <w:t xml:space="preserve">significantly </w:t>
      </w:r>
      <w:r w:rsidRPr="00E51FE0">
        <w:rPr>
          <w:rFonts w:eastAsia="Calibri"/>
          <w:u w:val="single"/>
        </w:rPr>
        <w:t>disrupt</w:t>
      </w:r>
      <w:r w:rsidRPr="00E51FE0">
        <w:rPr>
          <w:rFonts w:eastAsia="Calibri"/>
        </w:rPr>
        <w:t xml:space="preserve"> the </w:t>
      </w:r>
      <w:r w:rsidRPr="00E51FE0">
        <w:rPr>
          <w:rFonts w:eastAsia="Calibri"/>
          <w:u w:val="single"/>
        </w:rPr>
        <w:t>global weather for</w:t>
      </w:r>
      <w:r w:rsidRPr="00E51FE0">
        <w:rPr>
          <w:rFonts w:eastAsia="Calibri"/>
        </w:rPr>
        <w:t xml:space="preserve"> at least </w:t>
      </w:r>
      <w:r w:rsidRPr="00E51FE0">
        <w:rPr>
          <w:rFonts w:eastAsia="Calibri"/>
          <w:u w:val="single"/>
        </w:rPr>
        <w:t>a decade, which would</w:t>
      </w:r>
      <w:r w:rsidRPr="00E51FE0">
        <w:rPr>
          <w:rFonts w:eastAsia="Calibri"/>
        </w:rPr>
        <w:t xml:space="preserve"> likely </w:t>
      </w:r>
      <w:r w:rsidRPr="00E51FE0">
        <w:rPr>
          <w:rFonts w:eastAsia="Calibri"/>
          <w:b/>
          <w:highlight w:val="green"/>
          <w:u w:val="single"/>
        </w:rPr>
        <w:t>result in</w:t>
      </w:r>
      <w:r w:rsidRPr="00E51FE0">
        <w:rPr>
          <w:rFonts w:eastAsia="Calibri"/>
          <w:u w:val="single"/>
        </w:rPr>
        <w:t xml:space="preserve"> a </w:t>
      </w:r>
      <w:r w:rsidRPr="00E51FE0">
        <w:rPr>
          <w:rFonts w:eastAsia="Calibri"/>
        </w:rPr>
        <w:t xml:space="preserve">vast </w:t>
      </w:r>
      <w:r w:rsidRPr="00E51FE0">
        <w:rPr>
          <w:rFonts w:eastAsia="Calibri"/>
          <w:b/>
          <w:highlight w:val="green"/>
          <w:u w:val="single"/>
        </w:rPr>
        <w:t>global famine</w:t>
      </w:r>
      <w:r w:rsidRPr="00E51FE0">
        <w:rPr>
          <w:rFonts w:eastAsia="Calibri"/>
        </w:rPr>
        <w:t xml:space="preserve">. The scientists predicted that </w:t>
      </w:r>
      <w:r w:rsidRPr="00E51FE0">
        <w:rPr>
          <w:rFonts w:eastAsia="Calibri"/>
          <w:b/>
          <w:u w:val="single"/>
        </w:rPr>
        <w:t>nuclear firestorms</w:t>
      </w:r>
      <w:r w:rsidRPr="00E51FE0">
        <w:rPr>
          <w:rFonts w:eastAsia="Calibri"/>
        </w:rPr>
        <w:t xml:space="preserve"> in the burning cities </w:t>
      </w:r>
      <w:r w:rsidRPr="00E51FE0">
        <w:rPr>
          <w:rFonts w:eastAsia="Calibri"/>
          <w:u w:val="single"/>
        </w:rPr>
        <w:t>would cause</w:t>
      </w:r>
      <w:r w:rsidRPr="00E51FE0">
        <w:rPr>
          <w:rFonts w:eastAsia="Calibri"/>
        </w:rPr>
        <w:t xml:space="preserve"> at least </w:t>
      </w:r>
      <w:r w:rsidRPr="00E51FE0">
        <w:rPr>
          <w:rFonts w:eastAsia="Calibri"/>
          <w:u w:val="single"/>
        </w:rPr>
        <w:t xml:space="preserve">five million tons of </w:t>
      </w:r>
      <w:r w:rsidRPr="00E51FE0">
        <w:rPr>
          <w:rFonts w:eastAsia="Calibri"/>
          <w:b/>
          <w:u w:val="single"/>
        </w:rPr>
        <w:t>black carbon smoke</w:t>
      </w:r>
      <w:r w:rsidRPr="00E51FE0">
        <w:rPr>
          <w:rFonts w:eastAsia="Calibri"/>
          <w:u w:val="single"/>
        </w:rPr>
        <w:t xml:space="preserve"> to</w:t>
      </w:r>
      <w:r w:rsidRPr="00E51FE0">
        <w:rPr>
          <w:rFonts w:eastAsia="Calibri"/>
        </w:rPr>
        <w:t xml:space="preserve"> quickly </w:t>
      </w:r>
      <w:r w:rsidRPr="00E51FE0">
        <w:rPr>
          <w:rFonts w:eastAsia="Calibri"/>
          <w:u w:val="single"/>
        </w:rPr>
        <w:t>rise</w:t>
      </w:r>
      <w:r w:rsidRPr="00E51FE0">
        <w:rPr>
          <w:rFonts w:eastAsia="Calibri"/>
        </w:rPr>
        <w:t xml:space="preserve"> above cloud level </w:t>
      </w:r>
      <w:r w:rsidRPr="00E51FE0">
        <w:rPr>
          <w:rFonts w:eastAsia="Calibri"/>
          <w:u w:val="single"/>
        </w:rPr>
        <w:t>into the stratosphere</w:t>
      </w:r>
      <w:r w:rsidRPr="00E51FE0">
        <w:rPr>
          <w:rFonts w:eastAsia="Calibri"/>
        </w:rPr>
        <w:t xml:space="preserve">, where it could not be rained out. </w:t>
      </w:r>
      <w:r w:rsidRPr="00E51FE0">
        <w:rPr>
          <w:rFonts w:eastAsia="Calibri"/>
          <w:u w:val="single"/>
        </w:rPr>
        <w:t xml:space="preserve">The smoke would circle the Earth in </w:t>
      </w:r>
      <w:r w:rsidRPr="00E51FE0">
        <w:rPr>
          <w:rFonts w:eastAsia="Calibri"/>
          <w:b/>
          <w:u w:val="single"/>
        </w:rPr>
        <w:t>less than two weeks</w:t>
      </w:r>
      <w:r w:rsidRPr="00E51FE0">
        <w:rPr>
          <w:rFonts w:eastAsia="Calibri"/>
          <w:u w:val="single"/>
        </w:rPr>
        <w:t xml:space="preserve"> and</w:t>
      </w:r>
      <w:r w:rsidRPr="00E51FE0">
        <w:rPr>
          <w:rFonts w:eastAsia="Calibri"/>
        </w:rPr>
        <w:t xml:space="preserve"> would </w:t>
      </w:r>
      <w:r w:rsidRPr="00E51FE0">
        <w:rPr>
          <w:rFonts w:eastAsia="Calibri"/>
          <w:u w:val="single"/>
        </w:rPr>
        <w:t xml:space="preserve">form </w:t>
      </w:r>
      <w:r w:rsidRPr="00E51FE0">
        <w:rPr>
          <w:rFonts w:eastAsia="Calibri"/>
          <w:b/>
          <w:highlight w:val="green"/>
          <w:u w:val="single"/>
        </w:rPr>
        <w:t>a</w:t>
      </w:r>
      <w:r w:rsidRPr="00E51FE0">
        <w:rPr>
          <w:rFonts w:eastAsia="Calibri"/>
        </w:rPr>
        <w:t xml:space="preserve"> global </w:t>
      </w:r>
      <w:r w:rsidRPr="00E51FE0">
        <w:rPr>
          <w:rFonts w:eastAsia="Calibri"/>
          <w:b/>
          <w:u w:val="single"/>
        </w:rPr>
        <w:t xml:space="preserve">stratospheric </w:t>
      </w:r>
      <w:r w:rsidRPr="00E51FE0">
        <w:rPr>
          <w:rFonts w:eastAsia="Calibri"/>
          <w:b/>
          <w:highlight w:val="green"/>
          <w:u w:val="single"/>
        </w:rPr>
        <w:t>smoke layer</w:t>
      </w:r>
      <w:r w:rsidRPr="00E51FE0">
        <w:rPr>
          <w:rFonts w:eastAsia="Calibri"/>
          <w:u w:val="single"/>
        </w:rPr>
        <w:t xml:space="preserve"> that </w:t>
      </w:r>
      <w:r w:rsidRPr="00E51FE0">
        <w:rPr>
          <w:rFonts w:eastAsia="Calibri"/>
          <w:b/>
          <w:highlight w:val="green"/>
          <w:u w:val="single"/>
        </w:rPr>
        <w:t>would remain for</w:t>
      </w:r>
      <w:r w:rsidRPr="00E51FE0">
        <w:rPr>
          <w:rFonts w:eastAsia="Calibri"/>
          <w:u w:val="single"/>
        </w:rPr>
        <w:t xml:space="preserve"> more than </w:t>
      </w:r>
      <w:r w:rsidRPr="00E51FE0">
        <w:rPr>
          <w:rFonts w:eastAsia="Calibri"/>
          <w:b/>
          <w:highlight w:val="green"/>
          <w:u w:val="single"/>
        </w:rPr>
        <w:t>a decade</w:t>
      </w:r>
      <w:r w:rsidRPr="00E51FE0">
        <w:rPr>
          <w:rFonts w:eastAsia="Calibri"/>
          <w:u w:val="single"/>
        </w:rPr>
        <w:t>. The smoke would absorb</w:t>
      </w:r>
      <w:r w:rsidRPr="00E51FE0">
        <w:rPr>
          <w:rFonts w:eastAsia="Calibri"/>
        </w:rPr>
        <w:t xml:space="preserve"> warming </w:t>
      </w:r>
      <w:r w:rsidRPr="00E51FE0">
        <w:rPr>
          <w:rFonts w:eastAsia="Calibri"/>
          <w:u w:val="single"/>
        </w:rPr>
        <w:t xml:space="preserve">sunlight, which would </w:t>
      </w:r>
      <w:r w:rsidRPr="00E51FE0">
        <w:rPr>
          <w:rFonts w:eastAsia="Calibri"/>
          <w:b/>
          <w:u w:val="single"/>
        </w:rPr>
        <w:t>heat the smoke</w:t>
      </w:r>
      <w:r w:rsidRPr="00E51FE0">
        <w:rPr>
          <w:rFonts w:eastAsia="Calibri"/>
          <w:u w:val="single"/>
        </w:rPr>
        <w:t xml:space="preserve"> to</w:t>
      </w:r>
      <w:r w:rsidRPr="00E51FE0">
        <w:rPr>
          <w:rFonts w:eastAsia="Calibri"/>
        </w:rPr>
        <w:t xml:space="preserve"> temperatures near </w:t>
      </w:r>
      <w:r w:rsidRPr="00E51FE0">
        <w:rPr>
          <w:rFonts w:eastAsia="Calibri"/>
          <w:u w:val="single"/>
        </w:rPr>
        <w:t xml:space="preserve">the boiling point of water, </w:t>
      </w:r>
      <w:r w:rsidRPr="00E51FE0">
        <w:rPr>
          <w:rFonts w:eastAsia="Calibri"/>
        </w:rPr>
        <w:t>producing</w:t>
      </w:r>
      <w:r w:rsidRPr="00E51FE0">
        <w:rPr>
          <w:rFonts w:eastAsia="Calibri"/>
          <w:b/>
          <w:highlight w:val="green"/>
          <w:u w:val="single"/>
        </w:rPr>
        <w:t xml:space="preserve"> ozone losses of</w:t>
      </w:r>
      <w:r w:rsidRPr="00E51FE0">
        <w:rPr>
          <w:rFonts w:eastAsia="Calibri"/>
        </w:rPr>
        <w:t xml:space="preserve"> 20 to</w:t>
      </w:r>
      <w:r w:rsidRPr="00E51FE0">
        <w:rPr>
          <w:rFonts w:eastAsia="Calibri"/>
          <w:b/>
          <w:u w:val="single"/>
        </w:rPr>
        <w:t xml:space="preserve"> </w:t>
      </w:r>
      <w:r w:rsidRPr="00E51FE0">
        <w:rPr>
          <w:rFonts w:eastAsia="Calibri"/>
          <w:b/>
          <w:highlight w:val="green"/>
          <w:u w:val="single"/>
        </w:rPr>
        <w:t>50 percent</w:t>
      </w:r>
      <w:r w:rsidRPr="00E51FE0">
        <w:rPr>
          <w:rFonts w:eastAsia="Calibri"/>
          <w:b/>
          <w:u w:val="single"/>
        </w:rPr>
        <w:t xml:space="preserve"> </w:t>
      </w:r>
      <w:proofErr w:type="gramStart"/>
      <w:r w:rsidRPr="00E51FE0">
        <w:rPr>
          <w:rFonts w:eastAsia="Calibri"/>
        </w:rPr>
        <w:t>over populated</w:t>
      </w:r>
      <w:proofErr w:type="gramEnd"/>
      <w:r w:rsidRPr="00E51FE0">
        <w:rPr>
          <w:rFonts w:eastAsia="Calibri"/>
        </w:rPr>
        <w:t xml:space="preserve"> areas. </w:t>
      </w:r>
      <w:r w:rsidRPr="00E51FE0">
        <w:rPr>
          <w:rFonts w:eastAsia="Calibri"/>
          <w:u w:val="single"/>
        </w:rPr>
        <w:t>This would</w:t>
      </w:r>
      <w:r w:rsidRPr="00E51FE0">
        <w:rPr>
          <w:rFonts w:eastAsia="Calibri"/>
        </w:rPr>
        <w:t xml:space="preserve"> almost </w:t>
      </w:r>
      <w:r w:rsidRPr="00E51FE0">
        <w:rPr>
          <w:rFonts w:eastAsia="Calibri"/>
          <w:u w:val="single"/>
        </w:rPr>
        <w:t>double the amount of UV-B reaching</w:t>
      </w:r>
      <w:r w:rsidRPr="00E51FE0">
        <w:rPr>
          <w:rFonts w:eastAsia="Calibri"/>
        </w:rPr>
        <w:t xml:space="preserve"> the most populated regions of </w:t>
      </w:r>
      <w:r w:rsidRPr="00E51FE0">
        <w:rPr>
          <w:rFonts w:eastAsia="Calibri"/>
          <w:u w:val="single"/>
        </w:rPr>
        <w:t>the mid-latitudes</w:t>
      </w:r>
      <w:r w:rsidRPr="00E51FE0">
        <w:rPr>
          <w:rFonts w:eastAsia="Calibri"/>
        </w:rPr>
        <w:t xml:space="preserve">, and it would create UV-B indices unprecedented in human history. In North America and Central Europe, </w:t>
      </w:r>
      <w:r w:rsidRPr="00E51FE0">
        <w:rPr>
          <w:rFonts w:eastAsia="Calibri"/>
          <w:u w:val="single"/>
        </w:rPr>
        <w:t>the time required to get a</w:t>
      </w:r>
      <w:r w:rsidRPr="00E51FE0">
        <w:rPr>
          <w:rFonts w:eastAsia="Calibri"/>
        </w:rPr>
        <w:t xml:space="preserve"> painful </w:t>
      </w:r>
      <w:r w:rsidRPr="00E51FE0">
        <w:rPr>
          <w:rFonts w:eastAsia="Calibri"/>
          <w:u w:val="single"/>
        </w:rPr>
        <w:t>sunburn</w:t>
      </w:r>
      <w:r w:rsidRPr="00E51FE0">
        <w:rPr>
          <w:rFonts w:eastAsia="Calibri"/>
        </w:rPr>
        <w:t xml:space="preserve"> at mid-day in June </w:t>
      </w:r>
      <w:r w:rsidRPr="00E51FE0">
        <w:rPr>
          <w:rFonts w:eastAsia="Calibri"/>
          <w:u w:val="single"/>
        </w:rPr>
        <w:t>could decrease to</w:t>
      </w:r>
      <w:r w:rsidRPr="00E51FE0">
        <w:rPr>
          <w:rFonts w:eastAsia="Calibri"/>
        </w:rPr>
        <w:t xml:space="preserve"> as little as </w:t>
      </w:r>
      <w:r w:rsidRPr="00E51FE0">
        <w:rPr>
          <w:rFonts w:eastAsia="Calibri"/>
          <w:u w:val="single"/>
        </w:rPr>
        <w:t>six minutes</w:t>
      </w:r>
      <w:r w:rsidRPr="00E51FE0">
        <w:rPr>
          <w:rFonts w:eastAsia="Calibri"/>
        </w:rPr>
        <w:t xml:space="preserve"> for fair-skinned individuals. </w:t>
      </w:r>
      <w:r w:rsidRPr="00E51FE0">
        <w:rPr>
          <w:rFonts w:eastAsia="Calibri"/>
          <w:u w:val="single"/>
        </w:rPr>
        <w:t>As the smoke</w:t>
      </w:r>
      <w:r w:rsidRPr="00E51FE0">
        <w:rPr>
          <w:rFonts w:eastAsia="Calibri"/>
        </w:rPr>
        <w:t xml:space="preserve"> layer </w:t>
      </w:r>
      <w:r w:rsidRPr="00E51FE0">
        <w:rPr>
          <w:rFonts w:eastAsia="Calibri"/>
          <w:u w:val="single"/>
        </w:rPr>
        <w:t>blocked</w:t>
      </w:r>
      <w:r w:rsidRPr="00E51FE0">
        <w:rPr>
          <w:rFonts w:eastAsia="Calibri"/>
        </w:rPr>
        <w:t xml:space="preserve"> warming </w:t>
      </w:r>
      <w:r w:rsidRPr="00E51FE0">
        <w:rPr>
          <w:rFonts w:eastAsia="Calibri"/>
          <w:u w:val="single"/>
        </w:rPr>
        <w:t>sunlight</w:t>
      </w:r>
      <w:r w:rsidRPr="00E51FE0">
        <w:rPr>
          <w:rFonts w:eastAsia="Calibri"/>
        </w:rPr>
        <w:t xml:space="preserve"> from reaching the Earth’s surface, </w:t>
      </w:r>
      <w:r w:rsidRPr="00E51FE0">
        <w:rPr>
          <w:rFonts w:eastAsia="Calibri"/>
          <w:u w:val="single"/>
        </w:rPr>
        <w:t xml:space="preserve">it would produce the </w:t>
      </w:r>
      <w:r w:rsidRPr="00E51FE0">
        <w:rPr>
          <w:rFonts w:eastAsia="Calibri"/>
          <w:b/>
          <w:u w:val="single"/>
        </w:rPr>
        <w:t>coldest</w:t>
      </w:r>
      <w:r w:rsidRPr="00E51FE0">
        <w:rPr>
          <w:rFonts w:eastAsia="Calibri"/>
        </w:rPr>
        <w:t xml:space="preserve"> average </w:t>
      </w:r>
      <w:r w:rsidRPr="00E51FE0">
        <w:rPr>
          <w:rFonts w:eastAsia="Calibri"/>
          <w:b/>
          <w:u w:val="single"/>
        </w:rPr>
        <w:t>surface temperatures</w:t>
      </w:r>
      <w:r w:rsidRPr="00E51FE0">
        <w:rPr>
          <w:rFonts w:eastAsia="Calibri"/>
          <w:u w:val="single"/>
        </w:rPr>
        <w:t xml:space="preserve"> in</w:t>
      </w:r>
      <w:r w:rsidRPr="00E51FE0">
        <w:rPr>
          <w:rFonts w:eastAsia="Calibri"/>
        </w:rPr>
        <w:t xml:space="preserve"> the last </w:t>
      </w:r>
      <w:r w:rsidRPr="00E51FE0">
        <w:rPr>
          <w:rFonts w:eastAsia="Calibri"/>
          <w:u w:val="single"/>
        </w:rPr>
        <w:t>1,000 years</w:t>
      </w:r>
      <w:r w:rsidRPr="00E51FE0">
        <w:rPr>
          <w:rFonts w:eastAsia="Calibri"/>
        </w:rPr>
        <w:t xml:space="preserve">. The scientists calculated that </w:t>
      </w:r>
      <w:r w:rsidRPr="00E51FE0">
        <w:rPr>
          <w:rFonts w:eastAsia="Calibri"/>
          <w:u w:val="single"/>
        </w:rPr>
        <w:t xml:space="preserve">global </w:t>
      </w:r>
      <w:r w:rsidRPr="00E51FE0">
        <w:rPr>
          <w:rFonts w:eastAsia="Calibri"/>
          <w:b/>
          <w:highlight w:val="green"/>
          <w:u w:val="single"/>
        </w:rPr>
        <w:t xml:space="preserve">food production would decrease </w:t>
      </w:r>
      <w:r w:rsidRPr="00E51FE0">
        <w:rPr>
          <w:rFonts w:eastAsia="Calibri"/>
        </w:rPr>
        <w:t xml:space="preserve">by 20 to </w:t>
      </w:r>
      <w:r w:rsidRPr="00E51FE0">
        <w:rPr>
          <w:rFonts w:eastAsia="Calibri"/>
          <w:b/>
          <w:highlight w:val="green"/>
          <w:u w:val="single"/>
        </w:rPr>
        <w:t>40 percent</w:t>
      </w:r>
      <w:r w:rsidRPr="00E51FE0">
        <w:rPr>
          <w:rFonts w:eastAsia="Calibri"/>
        </w:rPr>
        <w:t xml:space="preserve"> during a five-year period following such a war. Medical experts have predicted that the shortening of growing seasons and corresponding </w:t>
      </w:r>
      <w:r w:rsidRPr="00E51FE0">
        <w:rPr>
          <w:rFonts w:eastAsia="Calibri"/>
          <w:u w:val="single"/>
        </w:rPr>
        <w:t>decreases in agricultural production could cause</w:t>
      </w:r>
      <w:r w:rsidRPr="00E51FE0">
        <w:rPr>
          <w:rFonts w:eastAsia="Calibri"/>
        </w:rPr>
        <w:t xml:space="preserve"> up to </w:t>
      </w:r>
      <w:r w:rsidRPr="00E51FE0">
        <w:rPr>
          <w:rFonts w:eastAsia="Calibri"/>
          <w:b/>
          <w:u w:val="single"/>
        </w:rPr>
        <w:t>two billion</w:t>
      </w:r>
      <w:r w:rsidRPr="00E51FE0">
        <w:rPr>
          <w:rFonts w:eastAsia="Calibri"/>
        </w:rPr>
        <w:t xml:space="preserve"> people </w:t>
      </w:r>
      <w:r w:rsidRPr="00E51FE0">
        <w:rPr>
          <w:rFonts w:eastAsia="Calibri"/>
          <w:u w:val="single"/>
        </w:rPr>
        <w:t>to</w:t>
      </w:r>
      <w:r w:rsidRPr="00E51FE0">
        <w:rPr>
          <w:rFonts w:eastAsia="Calibri"/>
        </w:rPr>
        <w:t xml:space="preserve"> </w:t>
      </w:r>
      <w:r w:rsidRPr="00E51FE0">
        <w:rPr>
          <w:rFonts w:eastAsia="Calibri"/>
          <w:u w:val="single"/>
        </w:rPr>
        <w:t xml:space="preserve">perish from </w:t>
      </w:r>
      <w:r w:rsidRPr="00E51FE0">
        <w:rPr>
          <w:rFonts w:eastAsia="Calibri"/>
          <w:b/>
          <w:u w:val="single"/>
        </w:rPr>
        <w:t>famine</w:t>
      </w:r>
      <w:r w:rsidRPr="00E51FE0">
        <w:rPr>
          <w:rFonts w:eastAsia="Calibri"/>
        </w:rPr>
        <w:t xml:space="preserve">. The </w:t>
      </w:r>
      <w:r w:rsidRPr="00E51FE0">
        <w:rPr>
          <w:rFonts w:eastAsia="Calibri"/>
          <w:u w:val="single"/>
        </w:rPr>
        <w:t>climatologists</w:t>
      </w:r>
      <w:r w:rsidRPr="00E51FE0">
        <w:rPr>
          <w:rFonts w:eastAsia="Calibri"/>
        </w:rPr>
        <w:t xml:space="preserve"> also </w:t>
      </w:r>
      <w:r w:rsidRPr="00E51FE0">
        <w:rPr>
          <w:rFonts w:eastAsia="Calibri"/>
          <w:u w:val="single"/>
        </w:rPr>
        <w:t>investigated the effects of a nuclear war fought with</w:t>
      </w:r>
      <w:r w:rsidRPr="00E51FE0">
        <w:rPr>
          <w:rFonts w:eastAsia="Calibri"/>
        </w:rPr>
        <w:t xml:space="preserve"> the vastly more powerful modern</w:t>
      </w:r>
      <w:r w:rsidRPr="00E51FE0">
        <w:rPr>
          <w:rFonts w:eastAsia="Calibri"/>
          <w:b/>
          <w:u w:val="single"/>
        </w:rPr>
        <w:t xml:space="preserve"> thermonuclear </w:t>
      </w:r>
      <w:r w:rsidRPr="00E51FE0">
        <w:rPr>
          <w:rFonts w:eastAsia="Calibri"/>
        </w:rPr>
        <w:t>weapons</w:t>
      </w:r>
      <w:r w:rsidRPr="00E51FE0">
        <w:rPr>
          <w:rFonts w:eastAsia="Calibri"/>
          <w:u w:val="single"/>
        </w:rPr>
        <w:t xml:space="preserve"> possessed by the U</w:t>
      </w:r>
      <w:r w:rsidRPr="00E51FE0">
        <w:rPr>
          <w:rFonts w:eastAsia="Calibri"/>
        </w:rPr>
        <w:t xml:space="preserve">nited </w:t>
      </w:r>
      <w:r w:rsidRPr="00E51FE0">
        <w:rPr>
          <w:rFonts w:eastAsia="Calibri"/>
          <w:u w:val="single"/>
        </w:rPr>
        <w:t>S</w:t>
      </w:r>
      <w:r w:rsidRPr="00E51FE0">
        <w:rPr>
          <w:rFonts w:eastAsia="Calibri"/>
        </w:rPr>
        <w:t xml:space="preserve">tates, </w:t>
      </w:r>
      <w:r w:rsidRPr="00E51FE0">
        <w:rPr>
          <w:rFonts w:eastAsia="Calibri"/>
          <w:u w:val="single"/>
        </w:rPr>
        <w:t>Russia, China, France, and England. Some</w:t>
      </w:r>
      <w:r w:rsidRPr="00E51FE0">
        <w:rPr>
          <w:rFonts w:eastAsia="Calibri"/>
        </w:rPr>
        <w:t xml:space="preserve"> of the thermonuclear weapons constructed during the 1950s and 1960s were 1,000 times more powerful</w:t>
      </w:r>
      <w:r w:rsidRPr="00E51FE0">
        <w:rPr>
          <w:rFonts w:eastAsia="Calibri"/>
          <w:u w:val="single"/>
        </w:rPr>
        <w:t xml:space="preserve"> than an atomic bomb</w:t>
      </w:r>
      <w:r w:rsidRPr="00E51FE0">
        <w:rPr>
          <w:rFonts w:eastAsia="Calibri"/>
        </w:rPr>
        <w:t xml:space="preserve">. During the last 30 years, the average size of thermonuclear or “strategic” nuclear weapons has decreased. Yet today, </w:t>
      </w:r>
      <w:r w:rsidRPr="00E51FE0">
        <w:rPr>
          <w:rFonts w:eastAsia="Calibri"/>
          <w:u w:val="single"/>
        </w:rPr>
        <w:t>each of the</w:t>
      </w:r>
      <w:r w:rsidRPr="00E51FE0">
        <w:rPr>
          <w:rFonts w:eastAsia="Calibri"/>
        </w:rPr>
        <w:t xml:space="preserve"> approximately </w:t>
      </w:r>
      <w:r w:rsidRPr="00E51FE0">
        <w:rPr>
          <w:rFonts w:eastAsia="Calibri"/>
          <w:u w:val="single"/>
        </w:rPr>
        <w:t>3,540</w:t>
      </w:r>
      <w:r w:rsidRPr="00E51FE0">
        <w:rPr>
          <w:rFonts w:eastAsia="Calibri"/>
        </w:rPr>
        <w:t xml:space="preserve"> strategic </w:t>
      </w:r>
      <w:r w:rsidRPr="00E51FE0">
        <w:rPr>
          <w:rFonts w:eastAsia="Calibri"/>
          <w:u w:val="single"/>
        </w:rPr>
        <w:t>weapons deployed by the U</w:t>
      </w:r>
      <w:r w:rsidRPr="00E51FE0">
        <w:rPr>
          <w:rFonts w:eastAsia="Calibri"/>
        </w:rPr>
        <w:t xml:space="preserve">nited </w:t>
      </w:r>
      <w:r w:rsidRPr="00E51FE0">
        <w:rPr>
          <w:rFonts w:eastAsia="Calibri"/>
          <w:u w:val="single"/>
        </w:rPr>
        <w:t>S</w:t>
      </w:r>
      <w:r w:rsidRPr="00E51FE0">
        <w:rPr>
          <w:rFonts w:eastAsia="Calibri"/>
        </w:rPr>
        <w:t xml:space="preserve">tates </w:t>
      </w:r>
      <w:r w:rsidRPr="00E51FE0">
        <w:rPr>
          <w:rFonts w:eastAsia="Calibri"/>
          <w:u w:val="single"/>
        </w:rPr>
        <w:t>and Russia is</w:t>
      </w:r>
      <w:r w:rsidRPr="00E51FE0">
        <w:rPr>
          <w:rFonts w:eastAsia="Calibri"/>
        </w:rPr>
        <w:t xml:space="preserve"> seven to </w:t>
      </w:r>
      <w:r w:rsidRPr="00E51FE0">
        <w:rPr>
          <w:rFonts w:eastAsia="Calibri"/>
          <w:b/>
          <w:u w:val="single"/>
        </w:rPr>
        <w:t>80 times</w:t>
      </w:r>
      <w:r w:rsidRPr="00E51FE0">
        <w:rPr>
          <w:rFonts w:eastAsia="Calibri"/>
          <w:u w:val="single"/>
        </w:rPr>
        <w:t xml:space="preserve"> more powerful than the</w:t>
      </w:r>
      <w:r w:rsidRPr="00E51FE0">
        <w:rPr>
          <w:rFonts w:eastAsia="Calibri"/>
        </w:rPr>
        <w:t xml:space="preserve"> atomic bombs modeled in the </w:t>
      </w:r>
      <w:r w:rsidRPr="00E51FE0">
        <w:rPr>
          <w:rFonts w:eastAsia="Calibri"/>
          <w:u w:val="single"/>
        </w:rPr>
        <w:t xml:space="preserve">India-Pakistan study. The smallest </w:t>
      </w:r>
      <w:r w:rsidRPr="00E51FE0">
        <w:rPr>
          <w:rFonts w:eastAsia="Calibri"/>
        </w:rPr>
        <w:t xml:space="preserve">strategic nuclear weapon </w:t>
      </w:r>
      <w:r w:rsidRPr="00E51FE0">
        <w:rPr>
          <w:rFonts w:eastAsia="Calibri"/>
          <w:u w:val="single"/>
        </w:rPr>
        <w:t xml:space="preserve">has an explosive power of </w:t>
      </w:r>
      <w:r w:rsidRPr="00E51FE0">
        <w:rPr>
          <w:rFonts w:eastAsia="Calibri"/>
          <w:b/>
          <w:u w:val="single"/>
        </w:rPr>
        <w:t>100,000 tons of TNT</w:t>
      </w:r>
      <w:r w:rsidRPr="00E51FE0">
        <w:rPr>
          <w:rFonts w:eastAsia="Calibri"/>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E51FE0">
        <w:rPr>
          <w:rFonts w:eastAsia="Calibri"/>
          <w:b/>
          <w:highlight w:val="green"/>
          <w:u w:val="single"/>
        </w:rPr>
        <w:t>war</w:t>
      </w:r>
      <w:r w:rsidRPr="00E51FE0">
        <w:rPr>
          <w:rFonts w:eastAsia="Calibri"/>
          <w:b/>
          <w:u w:val="single"/>
        </w:rPr>
        <w:t xml:space="preserve"> </w:t>
      </w:r>
      <w:r w:rsidRPr="00E51FE0">
        <w:rPr>
          <w:rFonts w:eastAsia="Calibri"/>
          <w:u w:val="single"/>
        </w:rPr>
        <w:t>fought with</w:t>
      </w:r>
      <w:r w:rsidRPr="00E51FE0">
        <w:rPr>
          <w:rFonts w:eastAsia="Calibri"/>
        </w:rPr>
        <w:t xml:space="preserve"> hundreds or thousands of </w:t>
      </w:r>
      <w:r w:rsidRPr="00E51FE0">
        <w:rPr>
          <w:rFonts w:eastAsia="Calibri"/>
          <w:u w:val="single"/>
        </w:rPr>
        <w:t>U.S. and Russian</w:t>
      </w:r>
      <w:r w:rsidRPr="00E51FE0">
        <w:rPr>
          <w:rFonts w:eastAsia="Calibri"/>
        </w:rPr>
        <w:t xml:space="preserve"> strategic </w:t>
      </w:r>
      <w:r w:rsidRPr="00E51FE0">
        <w:rPr>
          <w:rFonts w:eastAsia="Calibri"/>
          <w:u w:val="single"/>
        </w:rPr>
        <w:t xml:space="preserve">nuclear weapons </w:t>
      </w:r>
      <w:r w:rsidRPr="00E51FE0">
        <w:rPr>
          <w:rFonts w:eastAsia="Calibri"/>
        </w:rPr>
        <w:t xml:space="preserve">would </w:t>
      </w:r>
      <w:r w:rsidRPr="00E51FE0">
        <w:rPr>
          <w:rFonts w:eastAsia="Calibri"/>
          <w:b/>
          <w:highlight w:val="green"/>
          <w:u w:val="single"/>
        </w:rPr>
        <w:t>ignite immense</w:t>
      </w:r>
      <w:r w:rsidRPr="00E51FE0">
        <w:rPr>
          <w:rFonts w:eastAsia="Calibri"/>
        </w:rPr>
        <w:t xml:space="preserve"> </w:t>
      </w:r>
      <w:r w:rsidRPr="00E51FE0">
        <w:rPr>
          <w:rFonts w:eastAsia="Calibri"/>
          <w:b/>
          <w:u w:val="single"/>
        </w:rPr>
        <w:t xml:space="preserve">nuclear </w:t>
      </w:r>
      <w:r w:rsidRPr="00E51FE0">
        <w:rPr>
          <w:rFonts w:eastAsia="Calibri"/>
          <w:b/>
          <w:highlight w:val="green"/>
          <w:u w:val="single"/>
        </w:rPr>
        <w:t>firestorms</w:t>
      </w:r>
      <w:r w:rsidRPr="00E51FE0">
        <w:rPr>
          <w:rFonts w:eastAsia="Calibri"/>
          <w:b/>
          <w:u w:val="single"/>
        </w:rPr>
        <w:t xml:space="preserve"> </w:t>
      </w:r>
      <w:r w:rsidRPr="00E51FE0">
        <w:rPr>
          <w:rFonts w:eastAsia="Calibri"/>
          <w:u w:val="single"/>
        </w:rPr>
        <w:t>covering</w:t>
      </w:r>
      <w:r w:rsidRPr="00E51FE0">
        <w:rPr>
          <w:rFonts w:eastAsia="Calibri"/>
        </w:rPr>
        <w:t xml:space="preserve"> land surface areas of many thousands or </w:t>
      </w:r>
      <w:r w:rsidRPr="00E51FE0">
        <w:rPr>
          <w:rFonts w:eastAsia="Calibri"/>
          <w:b/>
          <w:u w:val="single"/>
        </w:rPr>
        <w:t>tens of thousands</w:t>
      </w:r>
      <w:r w:rsidRPr="00E51FE0">
        <w:rPr>
          <w:rFonts w:eastAsia="Calibri"/>
          <w:u w:val="single"/>
        </w:rPr>
        <w:t xml:space="preserve"> of square miles</w:t>
      </w:r>
      <w:r w:rsidRPr="00E51FE0">
        <w:rPr>
          <w:rFonts w:eastAsia="Calibri"/>
        </w:rPr>
        <w:t xml:space="preserve">. The scientists calculated that </w:t>
      </w:r>
      <w:r w:rsidRPr="00E51FE0">
        <w:rPr>
          <w:rFonts w:eastAsia="Calibri"/>
          <w:u w:val="single"/>
        </w:rPr>
        <w:t>these fires would produce</w:t>
      </w:r>
      <w:r w:rsidRPr="00E51FE0">
        <w:rPr>
          <w:rFonts w:eastAsia="Calibri"/>
        </w:rPr>
        <w:t xml:space="preserve"> up to </w:t>
      </w:r>
      <w:r w:rsidRPr="00E51FE0">
        <w:rPr>
          <w:rFonts w:eastAsia="Calibri"/>
          <w:b/>
          <w:u w:val="single"/>
        </w:rPr>
        <w:t>180 million tons</w:t>
      </w:r>
      <w:r w:rsidRPr="00E51FE0">
        <w:rPr>
          <w:rFonts w:eastAsia="Calibri"/>
          <w:u w:val="single"/>
        </w:rPr>
        <w:t xml:space="preserve"> of black</w:t>
      </w:r>
      <w:r w:rsidRPr="00E51FE0">
        <w:rPr>
          <w:rFonts w:eastAsia="Calibri"/>
        </w:rPr>
        <w:t xml:space="preserve"> carbon soot and</w:t>
      </w:r>
      <w:r w:rsidRPr="00E51FE0">
        <w:rPr>
          <w:rFonts w:eastAsia="Calibri"/>
          <w:b/>
          <w:u w:val="single"/>
        </w:rPr>
        <w:t xml:space="preserve"> </w:t>
      </w:r>
      <w:r w:rsidRPr="00E51FE0">
        <w:rPr>
          <w:rFonts w:eastAsia="Calibri"/>
          <w:b/>
          <w:highlight w:val="green"/>
          <w:u w:val="single"/>
        </w:rPr>
        <w:t>smoke</w:t>
      </w:r>
      <w:r w:rsidRPr="00E51FE0">
        <w:rPr>
          <w:rFonts w:eastAsia="Calibri"/>
          <w:u w:val="single"/>
        </w:rPr>
        <w:t>, which would form a</w:t>
      </w:r>
      <w:r w:rsidRPr="00E51FE0">
        <w:rPr>
          <w:rFonts w:eastAsia="Calibri"/>
        </w:rPr>
        <w:t xml:space="preserve"> dense, </w:t>
      </w:r>
      <w:r w:rsidRPr="00E51FE0">
        <w:rPr>
          <w:rFonts w:eastAsia="Calibri"/>
          <w:b/>
          <w:u w:val="single"/>
        </w:rPr>
        <w:t>global stratospheric smoke layer</w:t>
      </w:r>
      <w:r w:rsidRPr="00E51FE0">
        <w:rPr>
          <w:rFonts w:eastAsia="Calibri"/>
          <w:u w:val="single"/>
        </w:rPr>
        <w:t>. The smoke would remain</w:t>
      </w:r>
      <w:r w:rsidRPr="00E51FE0">
        <w:rPr>
          <w:rFonts w:eastAsia="Calibri"/>
        </w:rPr>
        <w:t xml:space="preserve"> in the stratosphere </w:t>
      </w:r>
      <w:r w:rsidRPr="00E51FE0">
        <w:rPr>
          <w:rFonts w:eastAsia="Calibri"/>
          <w:u w:val="single"/>
        </w:rPr>
        <w:t>for</w:t>
      </w:r>
      <w:r w:rsidRPr="00E51FE0">
        <w:rPr>
          <w:rFonts w:eastAsia="Calibri"/>
        </w:rPr>
        <w:t xml:space="preserve"> 10 to </w:t>
      </w:r>
      <w:r w:rsidRPr="00E51FE0">
        <w:rPr>
          <w:rFonts w:eastAsia="Calibri"/>
          <w:b/>
          <w:u w:val="single"/>
        </w:rPr>
        <w:t>20 years</w:t>
      </w:r>
      <w:r w:rsidRPr="00E51FE0">
        <w:rPr>
          <w:rFonts w:eastAsia="Calibri"/>
        </w:rPr>
        <w:t xml:space="preserve">, and </w:t>
      </w:r>
      <w:r w:rsidRPr="00E51FE0">
        <w:rPr>
          <w:rFonts w:eastAsia="Calibri"/>
          <w:u w:val="single"/>
        </w:rPr>
        <w:t xml:space="preserve">it </w:t>
      </w:r>
      <w:r w:rsidRPr="00E51FE0">
        <w:rPr>
          <w:rFonts w:eastAsia="Calibri"/>
          <w:b/>
          <w:highlight w:val="green"/>
          <w:u w:val="single"/>
        </w:rPr>
        <w:t>would block</w:t>
      </w:r>
      <w:r w:rsidRPr="00E51FE0">
        <w:rPr>
          <w:rFonts w:eastAsia="Calibri"/>
        </w:rPr>
        <w:t xml:space="preserve"> as much as </w:t>
      </w:r>
      <w:r w:rsidRPr="00E51FE0">
        <w:rPr>
          <w:rFonts w:eastAsia="Calibri"/>
          <w:b/>
          <w:highlight w:val="green"/>
          <w:u w:val="single"/>
        </w:rPr>
        <w:t>70 percent of sunlight</w:t>
      </w:r>
      <w:r w:rsidRPr="00E51FE0">
        <w:rPr>
          <w:rFonts w:eastAsia="Calibri"/>
          <w:u w:val="single"/>
        </w:rPr>
        <w:t xml:space="preserve"> from reaching the</w:t>
      </w:r>
      <w:r w:rsidRPr="00E51FE0">
        <w:rPr>
          <w:rFonts w:eastAsia="Calibri"/>
        </w:rPr>
        <w:t xml:space="preserve"> surface of the </w:t>
      </w:r>
      <w:r w:rsidRPr="00E51FE0">
        <w:rPr>
          <w:rFonts w:eastAsia="Calibri"/>
          <w:u w:val="single"/>
        </w:rPr>
        <w:t>Northern Hemisphere</w:t>
      </w:r>
      <w:r w:rsidRPr="00E51FE0">
        <w:rPr>
          <w:rFonts w:eastAsia="Calibri"/>
        </w:rPr>
        <w:t xml:space="preserve"> and 35 percent from the Southern Hemisphere. So much sunlight would be blocked by the smoke that </w:t>
      </w:r>
      <w:r w:rsidRPr="00E51FE0">
        <w:rPr>
          <w:rFonts w:eastAsia="Calibri"/>
          <w:u w:val="single"/>
        </w:rPr>
        <w:t>the</w:t>
      </w:r>
      <w:r w:rsidRPr="00E51FE0">
        <w:rPr>
          <w:rFonts w:eastAsia="Calibri"/>
        </w:rPr>
        <w:t xml:space="preserve"> noonday </w:t>
      </w:r>
      <w:r w:rsidRPr="00E51FE0">
        <w:rPr>
          <w:rFonts w:eastAsia="Calibri"/>
          <w:u w:val="single"/>
        </w:rPr>
        <w:t>sun would resemble a full moon</w:t>
      </w:r>
      <w:r w:rsidRPr="00E51FE0">
        <w:rPr>
          <w:rFonts w:eastAsia="Calibri"/>
        </w:rPr>
        <w:t xml:space="preserve"> at midnight. Under such conditions, </w:t>
      </w:r>
      <w:r w:rsidRPr="00E51FE0">
        <w:rPr>
          <w:rFonts w:eastAsia="Calibri"/>
          <w:u w:val="single"/>
        </w:rPr>
        <w:t>it would only require</w:t>
      </w:r>
      <w:r w:rsidRPr="00E51FE0">
        <w:rPr>
          <w:rFonts w:eastAsia="Calibri"/>
        </w:rPr>
        <w:t xml:space="preserve"> a matter of </w:t>
      </w:r>
      <w:r w:rsidRPr="00E51FE0">
        <w:rPr>
          <w:rFonts w:eastAsia="Calibri"/>
          <w:u w:val="single"/>
        </w:rPr>
        <w:t>days</w:t>
      </w:r>
      <w:r w:rsidRPr="00E51FE0">
        <w:rPr>
          <w:rFonts w:eastAsia="Calibri"/>
        </w:rPr>
        <w:t xml:space="preserve"> or weeks </w:t>
      </w:r>
      <w:r w:rsidRPr="00E51FE0">
        <w:rPr>
          <w:rFonts w:eastAsia="Calibri"/>
          <w:u w:val="single"/>
        </w:rPr>
        <w:t>for</w:t>
      </w:r>
      <w:r w:rsidRPr="00E51FE0">
        <w:rPr>
          <w:rFonts w:eastAsia="Calibri"/>
        </w:rPr>
        <w:t xml:space="preserve"> daily minimum </w:t>
      </w:r>
      <w:r w:rsidRPr="00E51FE0">
        <w:rPr>
          <w:rFonts w:eastAsia="Calibri"/>
          <w:b/>
          <w:highlight w:val="green"/>
          <w:u w:val="single"/>
        </w:rPr>
        <w:t>temperatures</w:t>
      </w:r>
      <w:r w:rsidRPr="00E51FE0">
        <w:rPr>
          <w:rFonts w:eastAsia="Calibri"/>
          <w:u w:val="single"/>
        </w:rPr>
        <w:t xml:space="preserve"> to </w:t>
      </w:r>
      <w:r w:rsidRPr="00E51FE0">
        <w:rPr>
          <w:rFonts w:eastAsia="Calibri"/>
          <w:b/>
          <w:highlight w:val="green"/>
          <w:u w:val="single"/>
        </w:rPr>
        <w:t>fall below freezing</w:t>
      </w:r>
      <w:r w:rsidRPr="00E51FE0">
        <w:rPr>
          <w:rFonts w:eastAsia="Calibri"/>
          <w:u w:val="single"/>
        </w:rPr>
        <w:t xml:space="preserve"> in</w:t>
      </w:r>
      <w:r w:rsidRPr="00E51FE0">
        <w:rPr>
          <w:rFonts w:eastAsia="Calibri"/>
        </w:rPr>
        <w:t xml:space="preserve"> the largest </w:t>
      </w:r>
      <w:r w:rsidRPr="00E51FE0">
        <w:rPr>
          <w:rFonts w:eastAsia="Calibri"/>
          <w:u w:val="single"/>
        </w:rPr>
        <w:t>agricultural areas</w:t>
      </w:r>
      <w:r w:rsidRPr="00E51FE0">
        <w:rPr>
          <w:rFonts w:eastAsia="Calibri"/>
        </w:rPr>
        <w:t xml:space="preserve"> of the Northern Hemisphere, where freezing temperatures would occur every day for a period of between one to more than two years. </w:t>
      </w:r>
      <w:r w:rsidRPr="00E51FE0">
        <w:rPr>
          <w:rFonts w:eastAsia="Calibri"/>
          <w:u w:val="single"/>
        </w:rPr>
        <w:t>Average surface temperatures would become</w:t>
      </w:r>
      <w:r w:rsidRPr="00E51FE0">
        <w:rPr>
          <w:rFonts w:eastAsia="Calibri"/>
        </w:rPr>
        <w:t xml:space="preserve"> </w:t>
      </w:r>
      <w:r w:rsidRPr="00E51FE0">
        <w:rPr>
          <w:rFonts w:eastAsia="Calibri"/>
          <w:u w:val="single"/>
        </w:rPr>
        <w:t>colder than</w:t>
      </w:r>
      <w:r w:rsidRPr="00E51FE0">
        <w:rPr>
          <w:rFonts w:eastAsia="Calibri"/>
        </w:rPr>
        <w:t xml:space="preserve"> those experienced 18,000 years ago at </w:t>
      </w:r>
      <w:r w:rsidRPr="00E51FE0">
        <w:rPr>
          <w:rFonts w:eastAsia="Calibri"/>
          <w:u w:val="single"/>
        </w:rPr>
        <w:t>the height of the last Ice Age</w:t>
      </w:r>
      <w:r w:rsidRPr="00E51FE0">
        <w:rPr>
          <w:rFonts w:eastAsia="Calibri"/>
        </w:rPr>
        <w:t xml:space="preserve">, and </w:t>
      </w:r>
      <w:r w:rsidRPr="00E51FE0">
        <w:rPr>
          <w:rFonts w:eastAsia="Calibri"/>
          <w:u w:val="single"/>
        </w:rPr>
        <w:t>the</w:t>
      </w:r>
      <w:r w:rsidRPr="00E51FE0">
        <w:rPr>
          <w:rFonts w:eastAsia="Calibri"/>
        </w:rPr>
        <w:t xml:space="preserve"> prolonged </w:t>
      </w:r>
      <w:r w:rsidRPr="00E51FE0">
        <w:rPr>
          <w:rFonts w:eastAsia="Calibri"/>
          <w:u w:val="single"/>
        </w:rPr>
        <w:t>cold would cause</w:t>
      </w:r>
      <w:r w:rsidRPr="00E51FE0">
        <w:rPr>
          <w:rFonts w:eastAsia="Calibri"/>
        </w:rPr>
        <w:t xml:space="preserve"> average </w:t>
      </w:r>
      <w:r w:rsidRPr="00E51FE0">
        <w:rPr>
          <w:rFonts w:eastAsia="Calibri"/>
          <w:u w:val="single"/>
        </w:rPr>
        <w:t>rainfall to decrease by</w:t>
      </w:r>
      <w:r w:rsidRPr="00E51FE0">
        <w:rPr>
          <w:rFonts w:eastAsia="Calibri"/>
        </w:rPr>
        <w:t xml:space="preserve"> up to </w:t>
      </w:r>
      <w:r w:rsidRPr="00E51FE0">
        <w:rPr>
          <w:rFonts w:eastAsia="Calibri"/>
          <w:u w:val="single"/>
        </w:rPr>
        <w:t>90%.</w:t>
      </w:r>
      <w:r w:rsidRPr="00E51FE0">
        <w:rPr>
          <w:rFonts w:eastAsia="Calibri"/>
        </w:rPr>
        <w:t xml:space="preserve"> Growing seasons would be </w:t>
      </w:r>
      <w:proofErr w:type="gramStart"/>
      <w:r w:rsidRPr="00E51FE0">
        <w:rPr>
          <w:rFonts w:eastAsia="Calibri"/>
        </w:rPr>
        <w:t>completely eliminated</w:t>
      </w:r>
      <w:proofErr w:type="gramEnd"/>
      <w:r w:rsidRPr="00E51FE0">
        <w:rPr>
          <w:rFonts w:eastAsia="Calibri"/>
        </w:rPr>
        <w:t xml:space="preserve"> for more than a decade; </w:t>
      </w:r>
      <w:r w:rsidRPr="00E51FE0">
        <w:rPr>
          <w:rFonts w:eastAsia="Calibri"/>
          <w:u w:val="single"/>
        </w:rPr>
        <w:t xml:space="preserve">it would be </w:t>
      </w:r>
      <w:r w:rsidRPr="00E51FE0">
        <w:rPr>
          <w:rFonts w:eastAsia="Calibri"/>
          <w:b/>
          <w:u w:val="single"/>
        </w:rPr>
        <w:t>too cold and dark</w:t>
      </w:r>
      <w:r w:rsidRPr="00E51FE0">
        <w:rPr>
          <w:rFonts w:eastAsia="Calibri"/>
          <w:u w:val="single"/>
        </w:rPr>
        <w:t xml:space="preserve"> to grow</w:t>
      </w:r>
      <w:r w:rsidRPr="00E51FE0">
        <w:rPr>
          <w:rFonts w:eastAsia="Calibri"/>
        </w:rPr>
        <w:t xml:space="preserve"> food </w:t>
      </w:r>
      <w:r w:rsidRPr="00E51FE0">
        <w:rPr>
          <w:rFonts w:eastAsia="Calibri"/>
          <w:u w:val="single"/>
        </w:rPr>
        <w:t xml:space="preserve">crops, </w:t>
      </w:r>
      <w:r w:rsidRPr="00E51FE0">
        <w:rPr>
          <w:rFonts w:eastAsia="Calibri"/>
          <w:b/>
          <w:highlight w:val="green"/>
          <w:u w:val="single"/>
        </w:rPr>
        <w:t>which would doom the</w:t>
      </w:r>
      <w:r w:rsidRPr="00E51FE0">
        <w:rPr>
          <w:rFonts w:eastAsia="Calibri"/>
        </w:rPr>
        <w:t xml:space="preserve"> majority of the </w:t>
      </w:r>
      <w:r w:rsidRPr="00E51FE0">
        <w:rPr>
          <w:rFonts w:eastAsia="Calibri"/>
          <w:b/>
          <w:highlight w:val="green"/>
          <w:u w:val="single"/>
        </w:rPr>
        <w:t>human population.</w:t>
      </w:r>
      <w:r w:rsidRPr="00E51FE0">
        <w:rPr>
          <w:rFonts w:eastAsia="Calibri"/>
          <w:u w:val="single"/>
        </w:rPr>
        <w:t xml:space="preserve"> </w:t>
      </w:r>
      <w:r w:rsidRPr="00E51FE0">
        <w:rPr>
          <w:rFonts w:eastAsia="Calibri"/>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E51FE0">
        <w:rPr>
          <w:rFonts w:eastAsia="Calibri"/>
        </w:rPr>
        <w:t>alarm</w:t>
      </w:r>
      <w:proofErr w:type="gramEnd"/>
      <w:r w:rsidRPr="00E51FE0">
        <w:rPr>
          <w:rFonts w:eastAsia="Calibri"/>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4569CB89" w14:textId="77777777" w:rsidR="00D54731" w:rsidRPr="006742E6" w:rsidRDefault="00D54731" w:rsidP="00D54731">
      <w:pPr>
        <w:rPr>
          <w:color w:val="000000" w:themeColor="text1"/>
          <w:sz w:val="16"/>
        </w:rPr>
      </w:pPr>
    </w:p>
    <w:p w14:paraId="06B21DB1" w14:textId="77777777" w:rsidR="00D54731" w:rsidRPr="00ED4A15" w:rsidRDefault="00D54731" w:rsidP="00D54731"/>
    <w:bookmarkEnd w:id="1"/>
    <w:p w14:paraId="7A29B762" w14:textId="45CAA05F" w:rsidR="00D54731" w:rsidRPr="00355308" w:rsidRDefault="00D54731" w:rsidP="00D54731">
      <w:pPr>
        <w:pStyle w:val="Heading3"/>
        <w:rPr>
          <w:rFonts w:cs="Calibri"/>
        </w:rPr>
      </w:pPr>
      <w:r>
        <w:rPr>
          <w:rFonts w:cs="Calibri"/>
        </w:rPr>
        <w:t>1AC – Util</w:t>
      </w:r>
    </w:p>
    <w:p w14:paraId="2D6D31A0" w14:textId="77777777" w:rsidR="00D54731" w:rsidRPr="00355308" w:rsidRDefault="00D54731" w:rsidP="00D54731">
      <w:pPr>
        <w:pStyle w:val="Heading4"/>
        <w:rPr>
          <w:rFonts w:cs="Calibri"/>
        </w:rPr>
      </w:pPr>
      <w:bookmarkStart w:id="2" w:name="_heading=h.30j0zll" w:colFirst="0" w:colLast="0"/>
      <w:bookmarkEnd w:id="2"/>
      <w:r w:rsidRPr="00355308">
        <w:rPr>
          <w:rFonts w:cs="Calibri"/>
        </w:rPr>
        <w:t xml:space="preserve">The standard is maximizing expected wellbeing. </w:t>
      </w:r>
    </w:p>
    <w:p w14:paraId="511586E3" w14:textId="77777777" w:rsidR="00D54731" w:rsidRPr="00355308" w:rsidRDefault="00D54731" w:rsidP="00D54731">
      <w:pPr>
        <w:pStyle w:val="Heading4"/>
        <w:rPr>
          <w:rFonts w:cs="Calibri"/>
        </w:rPr>
      </w:pPr>
      <w:r w:rsidRPr="00355308">
        <w:rPr>
          <w:rFonts w:cs="Calibri"/>
        </w:rPr>
        <w:t>Prefer it:</w:t>
      </w:r>
    </w:p>
    <w:p w14:paraId="41E4A268" w14:textId="77777777" w:rsidR="00D54731" w:rsidRPr="00355308" w:rsidRDefault="00D54731" w:rsidP="00D54731">
      <w:pPr>
        <w:pStyle w:val="Heading4"/>
        <w:rPr>
          <w:rFonts w:cs="Calibri"/>
        </w:rPr>
      </w:pPr>
      <w:r w:rsidRPr="00355308">
        <w:rPr>
          <w:rFonts w:cs="Calibri"/>
        </w:rPr>
        <w:t>1] Actor specificity:</w:t>
      </w:r>
    </w:p>
    <w:p w14:paraId="7B3757DA" w14:textId="77777777" w:rsidR="00D54731" w:rsidRPr="00355308" w:rsidRDefault="00D54731" w:rsidP="00D54731">
      <w:pPr>
        <w:pStyle w:val="Heading4"/>
        <w:tabs>
          <w:tab w:val="left" w:pos="5490"/>
        </w:tabs>
        <w:rPr>
          <w:rFonts w:cs="Calibri"/>
        </w:rPr>
      </w:pPr>
      <w:r w:rsidRPr="00355308">
        <w:rPr>
          <w:rFonts w:cs="Calibri"/>
        </w:rPr>
        <w:t>A] Aggregation – every policy benefits some and harms others, which also means side constraints freeze action.</w:t>
      </w:r>
    </w:p>
    <w:p w14:paraId="153251DD" w14:textId="77777777" w:rsidR="00D54731" w:rsidRPr="00355308" w:rsidRDefault="00D54731" w:rsidP="00D54731">
      <w:pPr>
        <w:pStyle w:val="Heading4"/>
        <w:rPr>
          <w:rFonts w:cs="Calibri"/>
        </w:rPr>
      </w:pPr>
      <w:r w:rsidRPr="00355308">
        <w:rPr>
          <w:rFonts w:cs="Calibri"/>
        </w:rPr>
        <w:t>B] No act-omission distinction – choosing to omit is an act itself – governments decide not to act which means being presented with the aff creates a choice between two actions, neither of which is an omission</w:t>
      </w:r>
    </w:p>
    <w:p w14:paraId="4DD63A9D" w14:textId="1C84523C" w:rsidR="00D54731" w:rsidRDefault="00D54731" w:rsidP="0003636A">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1B53919B" w14:textId="77777777" w:rsidR="0003636A" w:rsidRPr="0003636A" w:rsidRDefault="0003636A" w:rsidP="0003636A"/>
    <w:p w14:paraId="2E93896E" w14:textId="77777777" w:rsidR="00D54731" w:rsidRPr="00355308" w:rsidRDefault="00D54731" w:rsidP="00D54731">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D0C061E" w14:textId="77777777" w:rsidR="00D54731" w:rsidRPr="00355308" w:rsidRDefault="00D54731" w:rsidP="00D54731"/>
    <w:p w14:paraId="01539FD8" w14:textId="77777777" w:rsidR="00D54731" w:rsidRPr="00355308" w:rsidRDefault="00D54731" w:rsidP="00D54731">
      <w:pPr>
        <w:pStyle w:val="Heading4"/>
        <w:rPr>
          <w:rFonts w:cs="Calibri"/>
        </w:rPr>
      </w:pPr>
      <w:bookmarkStart w:id="3" w:name="_heading=h.1fob9te" w:colFirst="0" w:colLast="0"/>
      <w:bookmarkEnd w:id="3"/>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027C729" w14:textId="77777777" w:rsidR="00D54731" w:rsidRPr="00355308" w:rsidRDefault="00D54731" w:rsidP="00D54731"/>
    <w:p w14:paraId="1AB4069B" w14:textId="4AB6440F" w:rsidR="0003636A" w:rsidRPr="00355308" w:rsidRDefault="0003636A" w:rsidP="0003636A">
      <w:pPr>
        <w:pStyle w:val="Heading4"/>
        <w:rPr>
          <w:rFonts w:cs="Calibri"/>
        </w:rPr>
      </w:pPr>
      <w:r>
        <w:rPr>
          <w:rFonts w:cs="Calibri"/>
        </w:rPr>
        <w:t xml:space="preserve">4] </w:t>
      </w:r>
      <w:r w:rsidRPr="00355308">
        <w:rPr>
          <w:rFonts w:cs="Calibri"/>
        </w:rPr>
        <w:t>Extinction comes first!</w:t>
      </w:r>
    </w:p>
    <w:p w14:paraId="076E1E1C" w14:textId="77777777" w:rsidR="0003636A" w:rsidRPr="00355308" w:rsidRDefault="0003636A" w:rsidP="0003636A">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2685DBAF" w14:textId="77777777" w:rsidR="0003636A" w:rsidRPr="00355308" w:rsidRDefault="0003636A" w:rsidP="0003636A">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w:t>
      </w:r>
      <w:proofErr w:type="gramStart"/>
      <w:r w:rsidRPr="00355308">
        <w:t>consists</w:t>
      </w:r>
      <w:proofErr w:type="gramEnd"/>
      <w:r w:rsidRPr="00355308">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55308">
        <w:t>actually desires</w:t>
      </w:r>
      <w:proofErr w:type="gramEnd"/>
      <w:r w:rsidRPr="00355308">
        <w:t xml:space="preserve">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to </w:t>
      </w:r>
      <w:proofErr w:type="gramStart"/>
      <w:r w:rsidRPr="00355308">
        <w:t>all of</w:t>
      </w:r>
      <w:proofErr w:type="gramEnd"/>
      <w:r w:rsidRPr="00355308">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 xml:space="preserve">We should also </w:t>
      </w:r>
      <w:proofErr w:type="gramStart"/>
      <w:r w:rsidRPr="00355308">
        <w:rPr>
          <w:b/>
          <w:highlight w:val="green"/>
          <w:u w:val="single"/>
        </w:rPr>
        <w:t>take into account</w:t>
      </w:r>
      <w:proofErr w:type="gramEnd"/>
      <w:r w:rsidRPr="00355308">
        <w:rPr>
          <w:b/>
          <w:highlight w:val="green"/>
          <w:u w:val="single"/>
        </w:rPr>
        <w:t xml:space="preserve">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 xml:space="preserve">they would have </w:t>
      </w:r>
      <w:proofErr w:type="gramStart"/>
      <w:r w:rsidRPr="00355308">
        <w:rPr>
          <w:b/>
          <w:u w:val="single"/>
        </w:rPr>
        <w:t>pretty strong</w:t>
      </w:r>
      <w:proofErr w:type="gramEnd"/>
      <w:r w:rsidRPr="00355308">
        <w:rPr>
          <w:b/>
          <w:u w:val="single"/>
        </w:rPr>
        <w:t xml:space="preserve">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w:t>
      </w:r>
      <w:proofErr w:type="gramStart"/>
      <w:r w:rsidRPr="00355308">
        <w:t>for the reason that</w:t>
      </w:r>
      <w:proofErr w:type="gramEnd"/>
      <w:r w:rsidRPr="00355308">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 xml:space="preserve">seem to be </w:t>
      </w:r>
      <w:proofErr w:type="gramStart"/>
      <w:r w:rsidRPr="00355308">
        <w:rPr>
          <w:b/>
          <w:u w:val="single"/>
        </w:rPr>
        <w:t>fairly implausible</w:t>
      </w:r>
      <w:proofErr w:type="gramEnd"/>
      <w:r w:rsidRPr="00355308">
        <w:rPr>
          <w:b/>
          <w:u w:val="single"/>
        </w:rPr>
        <w:t xml:space="preserve"> views.</w:t>
      </w:r>
      <w:r w:rsidRPr="00355308">
        <w:t xml:space="preserve"> And </w:t>
      </w:r>
      <w:r w:rsidRPr="00355308">
        <w:rPr>
          <w:b/>
          <w:u w:val="single"/>
        </w:rPr>
        <w:t xml:space="preserve">even if things did not go well for our ancestors, I am optimistic that they will overall go fantastically well for our </w:t>
      </w:r>
      <w:proofErr w:type="gramStart"/>
      <w:r w:rsidRPr="00355308">
        <w:rPr>
          <w:b/>
          <w:u w:val="single"/>
        </w:rPr>
        <w:t>descendants, if</w:t>
      </w:r>
      <w:proofErr w:type="gramEnd"/>
      <w:r w:rsidRPr="00355308">
        <w:rPr>
          <w:b/>
          <w:u w:val="single"/>
        </w:rPr>
        <w:t xml:space="preserve">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7849954C" w14:textId="3CB9F824" w:rsidR="0003636A" w:rsidRDefault="003400DD" w:rsidP="003400DD">
      <w:pPr>
        <w:pStyle w:val="Heading3"/>
      </w:pPr>
      <w:bookmarkStart w:id="4" w:name="_heading=h.1t3h5sf" w:colFirst="0" w:colLast="0"/>
      <w:bookmarkEnd w:id="4"/>
      <w:r>
        <w:t xml:space="preserve">1AC – </w:t>
      </w:r>
      <w:proofErr w:type="spellStart"/>
      <w:r>
        <w:t>Underview</w:t>
      </w:r>
      <w:proofErr w:type="spellEnd"/>
    </w:p>
    <w:p w14:paraId="6C70356B" w14:textId="36998B09" w:rsidR="00C40773" w:rsidRPr="00C40773" w:rsidRDefault="00C40773" w:rsidP="00C40773">
      <w:pPr>
        <w:pStyle w:val="Heading4"/>
        <w:rPr>
          <w:rFonts w:cs="Calibri"/>
          <w:color w:val="000000" w:themeColor="text1"/>
        </w:rPr>
      </w:pPr>
      <w:bookmarkStart w:id="5" w:name="_Hlk92562018"/>
      <w:bookmarkStart w:id="6" w:name="_Hlk32052741"/>
      <w:bookmarkStart w:id="7" w:name="_Hlk92018825"/>
      <w:r>
        <w:rPr>
          <w:rFonts w:cs="Calibri"/>
          <w:color w:val="000000" w:themeColor="text1"/>
        </w:rPr>
        <w:t>1</w:t>
      </w:r>
      <w:r w:rsidRPr="006742E6">
        <w:rPr>
          <w:rFonts w:cs="Calibri"/>
          <w:color w:val="000000" w:themeColor="text1"/>
        </w:rPr>
        <w:t xml:space="preserve">] </w:t>
      </w:r>
      <w:bookmarkStart w:id="8" w:name="_Hlk93775292"/>
      <w:bookmarkStart w:id="9" w:name="_Hlk92639857"/>
      <w:r w:rsidRPr="006742E6">
        <w:rPr>
          <w:rFonts w:cs="Calibri"/>
          <w:color w:val="000000" w:themeColor="text1"/>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6742E6">
        <w:rPr>
          <w:rFonts w:cs="Calibri"/>
          <w:color w:val="000000" w:themeColor="text1"/>
        </w:rPr>
        <w:t>arg</w:t>
      </w:r>
      <w:proofErr w:type="spellEnd"/>
      <w:r w:rsidRPr="006742E6">
        <w:rPr>
          <w:rFonts w:cs="Calibri"/>
          <w:color w:val="000000" w:themeColor="text1"/>
        </w:rPr>
        <w:t xml:space="preserve"> and make the 2AR impossible, d) competing </w:t>
      </w:r>
      <w:proofErr w:type="spellStart"/>
      <w:r w:rsidRPr="006742E6">
        <w:rPr>
          <w:rFonts w:cs="Calibri"/>
          <w:color w:val="000000" w:themeColor="text1"/>
        </w:rPr>
        <w:t>interps</w:t>
      </w:r>
      <w:proofErr w:type="spellEnd"/>
      <w:r w:rsidRPr="006742E6">
        <w:rPr>
          <w:rFonts w:cs="Calibri"/>
          <w:color w:val="000000" w:themeColor="text1"/>
        </w:rPr>
        <w:t xml:space="preserve"> – 1AR </w:t>
      </w:r>
      <w:proofErr w:type="spellStart"/>
      <w:r w:rsidRPr="006742E6">
        <w:rPr>
          <w:rFonts w:cs="Calibri"/>
          <w:color w:val="000000" w:themeColor="text1"/>
        </w:rPr>
        <w:t>interps</w:t>
      </w:r>
      <w:proofErr w:type="spellEnd"/>
      <w:r w:rsidRPr="006742E6">
        <w:rPr>
          <w:rFonts w:cs="Calibri"/>
          <w:color w:val="000000" w:themeColor="text1"/>
        </w:rPr>
        <w:t xml:space="preserve"> aren’t bidirectional and the neg should have to defend their norm since they have more time, e) no 2NR theory – 2-to-1 time tradeoff makes it devastating for the 2AR</w:t>
      </w:r>
      <w:bookmarkEnd w:id="8"/>
      <w:r w:rsidRPr="006742E6">
        <w:rPr>
          <w:rFonts w:cs="Calibri"/>
          <w:color w:val="000000" w:themeColor="text1"/>
        </w:rPr>
        <w:t xml:space="preserve">, </w:t>
      </w:r>
      <w:bookmarkStart w:id="10" w:name="_Hlk13734666"/>
      <w:r w:rsidRPr="006742E6">
        <w:rPr>
          <w:rFonts w:cs="Calibri"/>
          <w:color w:val="000000" w:themeColor="text1"/>
        </w:rPr>
        <w:t>g) voters – fairness because debate’s a game that needs rules to evaluate it and education since it gives us portable skills for life like research and thinking</w:t>
      </w:r>
      <w:bookmarkEnd w:id="9"/>
      <w:r w:rsidRPr="006742E6">
        <w:rPr>
          <w:rFonts w:cs="Calibri"/>
          <w:color w:val="000000" w:themeColor="text1"/>
        </w:rPr>
        <w:t>.</w:t>
      </w:r>
      <w:bookmarkEnd w:id="6"/>
      <w:bookmarkEnd w:id="7"/>
      <w:bookmarkEnd w:id="10"/>
    </w:p>
    <w:p w14:paraId="68010762" w14:textId="441D6431" w:rsidR="00C40773" w:rsidRPr="006742E6" w:rsidRDefault="00C40773" w:rsidP="00C40773">
      <w:pPr>
        <w:pStyle w:val="Heading4"/>
        <w:rPr>
          <w:rFonts w:cs="Calibri"/>
          <w:color w:val="000000" w:themeColor="text1"/>
        </w:rPr>
      </w:pPr>
      <w:r>
        <w:rPr>
          <w:rFonts w:cs="Calibri"/>
          <w:color w:val="000000" w:themeColor="text1"/>
        </w:rPr>
        <w:t>2</w:t>
      </w:r>
      <w:r w:rsidRPr="006742E6">
        <w:rPr>
          <w:rFonts w:cs="Calibri"/>
          <w:color w:val="000000" w:themeColor="text1"/>
        </w:rPr>
        <w:t xml:space="preserve">] </w:t>
      </w:r>
      <w:bookmarkStart w:id="11" w:name="_Hlk92018831"/>
      <w:r w:rsidRPr="006742E6">
        <w:rPr>
          <w:rFonts w:cs="Calibri"/>
          <w:color w:val="000000" w:themeColor="text1"/>
        </w:rPr>
        <w:t>Nothing in the 1AC triggers presumption or permissibility – but they should affirm:</w:t>
      </w:r>
    </w:p>
    <w:p w14:paraId="0A8523BB" w14:textId="77777777" w:rsidR="00C40773" w:rsidRPr="006742E6" w:rsidRDefault="00C40773" w:rsidP="00C40773">
      <w:pPr>
        <w:pStyle w:val="Heading4"/>
        <w:rPr>
          <w:rFonts w:cs="Calibri"/>
          <w:color w:val="000000" w:themeColor="text1"/>
        </w:rPr>
      </w:pPr>
      <w:r w:rsidRPr="006742E6">
        <w:rPr>
          <w:rFonts w:cs="Calibri"/>
          <w:color w:val="000000" w:themeColor="text1"/>
        </w:rPr>
        <w:t xml:space="preserve">A] 1ar time skew means 1ar has to answer 7 minutes of offense and hedge against a </w:t>
      </w:r>
      <w:proofErr w:type="gramStart"/>
      <w:r w:rsidRPr="006742E6">
        <w:rPr>
          <w:rFonts w:cs="Calibri"/>
          <w:color w:val="000000" w:themeColor="text1"/>
        </w:rPr>
        <w:t>6 minute</w:t>
      </w:r>
      <w:proofErr w:type="gramEnd"/>
      <w:r w:rsidRPr="006742E6">
        <w:rPr>
          <w:rFonts w:cs="Calibri"/>
          <w:color w:val="000000" w:themeColor="text1"/>
        </w:rPr>
        <w:t xml:space="preserve"> 2nr collapse, if the neg can’t prove the aff false you should presume its true</w:t>
      </w:r>
    </w:p>
    <w:p w14:paraId="30B86A57" w14:textId="77777777" w:rsidR="00C40773" w:rsidRPr="006742E6" w:rsidRDefault="00C40773" w:rsidP="00C40773">
      <w:pPr>
        <w:pStyle w:val="Heading4"/>
        <w:rPr>
          <w:rFonts w:cs="Calibri"/>
          <w:color w:val="000000" w:themeColor="text1"/>
        </w:rPr>
      </w:pPr>
      <w:r w:rsidRPr="006742E6">
        <w:rPr>
          <w:rFonts w:cs="Calibri"/>
          <w:color w:val="000000" w:themeColor="text1"/>
        </w:rPr>
        <w:t xml:space="preserve">B] You presume statements true unless proven false – If I tell you my name is </w:t>
      </w:r>
      <w:proofErr w:type="gramStart"/>
      <w:r w:rsidRPr="006742E6">
        <w:rPr>
          <w:rFonts w:cs="Calibri"/>
          <w:color w:val="000000" w:themeColor="text1"/>
        </w:rPr>
        <w:t>Jonathan</w:t>
      </w:r>
      <w:proofErr w:type="gramEnd"/>
      <w:r w:rsidRPr="006742E6">
        <w:rPr>
          <w:rFonts w:cs="Calibri"/>
          <w:color w:val="000000" w:themeColor="text1"/>
        </w:rPr>
        <w:t xml:space="preserve"> you believe me unless you have evidence to the contrary</w:t>
      </w:r>
    </w:p>
    <w:p w14:paraId="2DD4684B" w14:textId="77777777" w:rsidR="00C40773" w:rsidRPr="006742E6" w:rsidRDefault="00C40773" w:rsidP="00C40773">
      <w:pPr>
        <w:pStyle w:val="Heading4"/>
        <w:rPr>
          <w:rFonts w:cs="Calibri"/>
          <w:color w:val="000000" w:themeColor="text1"/>
        </w:rPr>
      </w:pPr>
      <w:r w:rsidRPr="006742E6">
        <w:rPr>
          <w:rFonts w:cs="Calibri"/>
          <w:color w:val="000000" w:themeColor="text1"/>
        </w:rPr>
        <w:t>C] Presuming statements are false is impossible – we can’t operate in the world if we can’t trust anything we hear</w:t>
      </w:r>
    </w:p>
    <w:p w14:paraId="48B1D32C" w14:textId="77777777" w:rsidR="00C40773" w:rsidRPr="006742E6" w:rsidRDefault="00C40773" w:rsidP="00C40773">
      <w:pPr>
        <w:pStyle w:val="Heading4"/>
        <w:rPr>
          <w:rFonts w:cs="Calibri"/>
          <w:color w:val="000000" w:themeColor="text1"/>
        </w:rPr>
      </w:pPr>
      <w:r w:rsidRPr="006742E6">
        <w:rPr>
          <w:rFonts w:cs="Calibri"/>
          <w:color w:val="000000" w:themeColor="text1"/>
        </w:rPr>
        <w:t>D] triggers kill substantive education and force a 1ar restart so you should punish them for doing so</w:t>
      </w:r>
    </w:p>
    <w:p w14:paraId="68FF153A" w14:textId="1B378668" w:rsidR="00C40773" w:rsidRDefault="00C40773" w:rsidP="00C40773">
      <w:pPr>
        <w:pStyle w:val="Heading4"/>
        <w:rPr>
          <w:rFonts w:cs="Calibri"/>
          <w:color w:val="000000" w:themeColor="text1"/>
        </w:rPr>
      </w:pPr>
      <w:r>
        <w:rPr>
          <w:rFonts w:cs="Calibri"/>
          <w:color w:val="000000" w:themeColor="text1"/>
        </w:rPr>
        <w:t>3</w:t>
      </w:r>
      <w:r w:rsidRPr="006742E6">
        <w:rPr>
          <w:rFonts w:cs="Calibri"/>
          <w:color w:val="000000" w:themeColor="text1"/>
        </w:rPr>
        <w:t xml:space="preserve">] Allow 2ar responses to </w:t>
      </w:r>
      <w:proofErr w:type="spellStart"/>
      <w:r w:rsidRPr="006742E6">
        <w:rPr>
          <w:rFonts w:cs="Calibri"/>
          <w:color w:val="000000" w:themeColor="text1"/>
        </w:rPr>
        <w:t>blippy</w:t>
      </w:r>
      <w:proofErr w:type="spellEnd"/>
      <w:r w:rsidRPr="006742E6">
        <w:rPr>
          <w:rFonts w:cs="Calibri"/>
          <w:color w:val="000000" w:themeColor="text1"/>
        </w:rPr>
        <w:t xml:space="preserve"> 1nc tricks—key to protect time-crunched 1ars and disincentivize blip-storms that aren’t complete arguments</w:t>
      </w:r>
    </w:p>
    <w:p w14:paraId="1BF6AB73" w14:textId="1B46B6DA" w:rsidR="00146EF9" w:rsidRPr="006742E6" w:rsidRDefault="00146EF9" w:rsidP="00146EF9">
      <w:pPr>
        <w:pStyle w:val="Heading4"/>
        <w:rPr>
          <w:rFonts w:cs="Calibri"/>
        </w:rPr>
      </w:pPr>
      <w:bookmarkStart w:id="12" w:name="_Hlk87025564"/>
      <w:bookmarkStart w:id="13" w:name="_Hlk91956262"/>
      <w:r>
        <w:rPr>
          <w:rFonts w:cs="Calibri"/>
        </w:rPr>
        <w:t xml:space="preserve">4] </w:t>
      </w:r>
      <w:r w:rsidRPr="006742E6">
        <w:rPr>
          <w:rFonts w:cs="Calibri"/>
        </w:rPr>
        <w:t xml:space="preserve">Extinction isn’t white paranoia and apocalyptic reps are good </w:t>
      </w:r>
    </w:p>
    <w:p w14:paraId="0BAF2D0C" w14:textId="51C489B4" w:rsidR="00146EF9" w:rsidRPr="006742E6" w:rsidRDefault="00146EF9" w:rsidP="00146EF9">
      <w:r w:rsidRPr="006742E6">
        <w:rPr>
          <w:rStyle w:val="Style13ptBold"/>
        </w:rPr>
        <w:t>Thompson 18</w:t>
      </w:r>
      <w:r w:rsidRPr="006742E6">
        <w:t xml:space="preserve"> [Nicole </w:t>
      </w:r>
      <w:proofErr w:type="spellStart"/>
      <w:r w:rsidRPr="006742E6">
        <w:t>Akoukou</w:t>
      </w:r>
      <w:proofErr w:type="spellEnd"/>
      <w:r w:rsidRPr="006742E6">
        <w:t xml:space="preserve">. Chicago-based creative writer. 4-6-2018. "Why I will not allow the fear of a nuclear attack to be white-washed." </w:t>
      </w:r>
      <w:proofErr w:type="spellStart"/>
      <w:r w:rsidRPr="006742E6">
        <w:t>RaceBaitR</w:t>
      </w:r>
      <w:proofErr w:type="spellEnd"/>
      <w:r w:rsidRPr="006742E6">
        <w:t>. http://racebaitr.com/2018/04/06/2087/#]</w:t>
      </w:r>
    </w:p>
    <w:p w14:paraId="3AE06124" w14:textId="77777777" w:rsidR="00ED6AB8" w:rsidRDefault="00146EF9" w:rsidP="00146EF9">
      <w:pPr>
        <w:rPr>
          <w:rStyle w:val="StyleUnderline"/>
        </w:rPr>
      </w:pPr>
      <w:r w:rsidRPr="006742E6">
        <w:rPr>
          <w:rStyle w:val="StyleUnderline"/>
        </w:rPr>
        <w:t>I couldn’t spare empathy for a white</w:t>
      </w:r>
      <w:r w:rsidRPr="006742E6">
        <w:t xml:space="preserve"> woman </w:t>
      </w:r>
      <w:r w:rsidRPr="006742E6">
        <w:rPr>
          <w:rStyle w:val="StyleUnderline"/>
        </w:rPr>
        <w:t>whose biggest fear was something that hadn’t happened yet and might not. Meanwhile, my most significant fears were in motion</w:t>
      </w:r>
      <w:r w:rsidRPr="006742E6">
        <w:t xml:space="preserve">: </w:t>
      </w:r>
      <w:r w:rsidRPr="006742E6">
        <w:rPr>
          <w:rStyle w:val="StyleUnderline"/>
        </w:rPr>
        <w:t>women and men dying in cells</w:t>
      </w:r>
      <w:r w:rsidRPr="006742E6">
        <w:t xml:space="preserve"> after being wrongly imprisoned, </w:t>
      </w:r>
      <w:r w:rsidRPr="006742E6">
        <w:rPr>
          <w:rStyle w:val="StyleUnderline"/>
        </w:rPr>
        <w:t>choked out for peddling cigarettes, or shot to death</w:t>
      </w:r>
      <w:r w:rsidRPr="006742E6">
        <w:t xml:space="preserve"> during ‘routine’ traffic stops. I twitch when my partner is late, worried that a cantankerous cop has brutalized or shot him because he wouldn’t prostrate himself. </w:t>
      </w:r>
      <w:r w:rsidRPr="006742E6">
        <w:rPr>
          <w:rStyle w:val="StyleUnderline"/>
        </w:rPr>
        <w:t>As a woman of color, I am aware of</w:t>
      </w:r>
      <w:r w:rsidRPr="006742E6">
        <w:t xml:space="preserve"> the </w:t>
      </w:r>
      <w:r w:rsidRPr="006742E6">
        <w:rPr>
          <w:rStyle w:val="StyleUnderline"/>
        </w:rPr>
        <w:t>multiple types of violence that threaten me currently—not theoretically. Street harassment</w:t>
      </w:r>
      <w:r w:rsidRPr="006742E6">
        <w:t xml:space="preserve">, excessively affecting me as a Black woman, has blindsided me since I was eleven. A premature body meant </w:t>
      </w:r>
      <w:r w:rsidRPr="006742E6">
        <w:rPr>
          <w:rStyle w:val="StyleUnderline"/>
        </w:rPr>
        <w:t>being</w:t>
      </w:r>
      <w:r w:rsidRPr="006742E6">
        <w:t xml:space="preserve"> </w:t>
      </w:r>
      <w:r w:rsidRPr="006742E6">
        <w:rPr>
          <w:rStyle w:val="StyleUnderline"/>
        </w:rPr>
        <w:t>catcalled</w:t>
      </w:r>
      <w:r w:rsidRPr="006742E6">
        <w:t xml:space="preserve"> before I’d discussed the birds and the bees. It meant being </w:t>
      </w:r>
      <w:r w:rsidRPr="006742E6">
        <w:rPr>
          <w:rStyle w:val="StyleUnderline"/>
        </w:rPr>
        <w:t>followed, whistled at, or groped</w:t>
      </w:r>
      <w:r w:rsidRPr="006742E6">
        <w:t xml:space="preserve">. As an adult, while navigating through neighborhoods with extinguished </w:t>
      </w:r>
      <w:proofErr w:type="gramStart"/>
      <w:r w:rsidRPr="006742E6">
        <w:t>street lights</w:t>
      </w:r>
      <w:proofErr w:type="gramEnd"/>
      <w:r w:rsidRPr="006742E6">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6742E6">
        <w:t>Ever</w:t>
      </w:r>
      <w:proofErr w:type="spellEnd"/>
      <w:r w:rsidRPr="006742E6">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6742E6">
        <w:t>A majority of</w:t>
      </w:r>
      <w:proofErr w:type="gramEnd"/>
      <w:r w:rsidRPr="006742E6">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6742E6">
        <w:t>to</w:t>
      </w:r>
      <w:proofErr w:type="gramEnd"/>
      <w:r w:rsidRPr="006742E6">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6742E6">
        <w:rPr>
          <w:rStyle w:val="StyleUnderline"/>
        </w:rPr>
        <w:t>I departed thinking, “fear of nuclear demolition is just some white shit</w:t>
      </w:r>
      <w:r w:rsidRPr="006742E6">
        <w:t xml:space="preserve">.” Sadly, that thought would not last long. </w:t>
      </w:r>
      <w:r w:rsidRPr="006742E6">
        <w:rPr>
          <w:rStyle w:val="StyleUnderline"/>
        </w:rPr>
        <w:t>I still vibe with Harriot’s statement, “Black people have lived under the specter of having our existence erased on a white man’s whim since we stepped on</w:t>
      </w:r>
      <w:r w:rsidRPr="006742E6">
        <w:t xml:space="preserve">to the </w:t>
      </w:r>
      <w:r w:rsidRPr="006742E6">
        <w:rPr>
          <w:rStyle w:val="StyleUnderline"/>
        </w:rPr>
        <w:t>shore</w:t>
      </w:r>
      <w:r w:rsidRPr="006742E6">
        <w:t xml:space="preserve"> at Jamestown Landing.” </w:t>
      </w:r>
      <w:r w:rsidRPr="006742E6">
        <w:rPr>
          <w:rStyle w:val="StyleUnderline"/>
        </w:rPr>
        <w:t>However</w:t>
      </w:r>
      <w:r w:rsidRPr="006742E6">
        <w:t xml:space="preserve">, a friend—a Black friend—ignited my nuclear paranoia by sharing theories about when it might happen and who faced the greatest threat. </w:t>
      </w:r>
      <w:proofErr w:type="gramStart"/>
      <w:r w:rsidRPr="006742E6">
        <w:t>In an attempt to</w:t>
      </w:r>
      <w:proofErr w:type="gramEnd"/>
      <w:r w:rsidRPr="006742E6">
        <w:t xml:space="preserve"> ease my friend’s fear, I leaned in to listen but accidentally toppled down the rabbit hole too. I forked through curated news feeds. I sifted through “fake news,” “actual news,” and foreign news sources. Suddenly, an idea took root: </w:t>
      </w:r>
      <w:r w:rsidRPr="006742E6">
        <w:rPr>
          <w:rStyle w:val="StyleUnderline"/>
          <w:highlight w:val="green"/>
        </w:rPr>
        <w:t>nuclear strike would disproportionately impact Black</w:t>
      </w:r>
      <w:r w:rsidRPr="006742E6">
        <w:rPr>
          <w:rStyle w:val="StyleUnderline"/>
        </w:rPr>
        <w:t xml:space="preserve"> people, </w:t>
      </w:r>
      <w:r w:rsidRPr="006742E6">
        <w:rPr>
          <w:rStyle w:val="StyleUnderline"/>
          <w:highlight w:val="green"/>
        </w:rPr>
        <w:t>brown</w:t>
      </w:r>
      <w:r w:rsidRPr="006742E6">
        <w:rPr>
          <w:rStyle w:val="StyleUnderline"/>
        </w:rPr>
        <w:t xml:space="preserve"> people, </w:t>
      </w:r>
      <w:r w:rsidRPr="006742E6">
        <w:rPr>
          <w:rStyle w:val="StyleUnderline"/>
          <w:highlight w:val="green"/>
        </w:rPr>
        <w:t xml:space="preserve">and low-income individuals. </w:t>
      </w:r>
      <w:r w:rsidRPr="006742E6">
        <w:rPr>
          <w:rStyle w:val="StyleUnderline"/>
        </w:rPr>
        <w:t>North Korea won’t target the plain sight racists of Portland</w:t>
      </w:r>
      <w:r w:rsidRPr="006742E6">
        <w:t xml:space="preserve">, Oregon, </w:t>
      </w:r>
      <w:r w:rsidRPr="006742E6">
        <w:rPr>
          <w:rStyle w:val="StyleUnderline"/>
        </w:rPr>
        <w:t xml:space="preserve">the violently </w:t>
      </w:r>
      <w:proofErr w:type="spellStart"/>
      <w:r w:rsidRPr="006742E6">
        <w:rPr>
          <w:rStyle w:val="StyleUnderline"/>
        </w:rPr>
        <w:t>microaggressive</w:t>
      </w:r>
      <w:proofErr w:type="spellEnd"/>
      <w:r w:rsidRPr="006742E6">
        <w:rPr>
          <w:rStyle w:val="StyleUnderline"/>
        </w:rPr>
        <w:t xml:space="preserve"> liberals of the rural Northwest, or the white-hooded </w:t>
      </w:r>
      <w:proofErr w:type="spellStart"/>
      <w:r w:rsidRPr="006742E6">
        <w:rPr>
          <w:rStyle w:val="StyleUnderline"/>
        </w:rPr>
        <w:t>klansmen</w:t>
      </w:r>
      <w:proofErr w:type="spellEnd"/>
      <w:r w:rsidRPr="006742E6">
        <w:t xml:space="preserve"> </w:t>
      </w:r>
      <w:r w:rsidRPr="006742E6">
        <w:rPr>
          <w:rStyle w:val="StyleUnderline"/>
        </w:rPr>
        <w:t>of</w:t>
      </w:r>
      <w:r w:rsidRPr="006742E6">
        <w:t xml:space="preserve"> Diamondhead, </w:t>
      </w:r>
      <w:r w:rsidRPr="006742E6">
        <w:rPr>
          <w:rStyle w:val="StyleUnderline"/>
        </w:rPr>
        <w:t xml:space="preserve">Mississippi. No, under the instruction of the supreme leader Kim Jong-un, North Korea will likely </w:t>
      </w:r>
      <w:r w:rsidRPr="006742E6">
        <w:rPr>
          <w:rStyle w:val="StyleUnderline"/>
          <w:highlight w:val="green"/>
        </w:rPr>
        <w:t>strike densely populated urban areas</w:t>
      </w:r>
      <w:r w:rsidRPr="006742E6">
        <w:t xml:space="preserve">, such as Los Angeles, Chicago, Washington D.C., and New York City. </w:t>
      </w:r>
      <w:r w:rsidRPr="006742E6">
        <w:rPr>
          <w:rStyle w:val="StyleUnderline"/>
        </w:rPr>
        <w:t xml:space="preserve">These locations stand-out as targets </w:t>
      </w:r>
      <w:r w:rsidRPr="006742E6">
        <w:rPr>
          <w:rStyle w:val="StyleUnderline"/>
          <w:highlight w:val="green"/>
        </w:rPr>
        <w:t>for</w:t>
      </w:r>
      <w:r w:rsidRPr="006742E6">
        <w:rPr>
          <w:rStyle w:val="StyleUnderline"/>
        </w:rPr>
        <w:t xml:space="preserve"> a nuclear strike because they are densely populated</w:t>
      </w:r>
      <w:r w:rsidRPr="006742E6">
        <w:t xml:space="preserve"> U.S. population centers. </w:t>
      </w:r>
      <w:r w:rsidRPr="006742E6">
        <w:rPr>
          <w:rStyle w:val="StyleUnderline"/>
        </w:rPr>
        <w:t xml:space="preserve">Attacking the heart of the nation or populous cities would translate to </w:t>
      </w:r>
      <w:r w:rsidRPr="006742E6">
        <w:rPr>
          <w:rStyle w:val="StyleUnderline"/>
          <w:highlight w:val="green"/>
        </w:rPr>
        <w:t>more casualties</w:t>
      </w:r>
      <w:r w:rsidRPr="006742E6">
        <w:t xml:space="preserve">. With that in mind, it’s not lost on me that </w:t>
      </w:r>
      <w:r w:rsidRPr="006742E6">
        <w:rPr>
          <w:rStyle w:val="StyleUnderline"/>
        </w:rPr>
        <w:t xml:space="preserve">the most populous </w:t>
      </w:r>
      <w:r w:rsidRPr="006742E6">
        <w:rPr>
          <w:rStyle w:val="StyleUnderline"/>
          <w:highlight w:val="green"/>
        </w:rPr>
        <w:t>cities</w:t>
      </w:r>
      <w:r w:rsidRPr="006742E6">
        <w:rPr>
          <w:rStyle w:val="StyleUnderline"/>
        </w:rPr>
        <w:t xml:space="preserve"> in the United States </w:t>
      </w:r>
      <w:r w:rsidRPr="006742E6">
        <w:rPr>
          <w:rStyle w:val="StyleUnderline"/>
          <w:highlight w:val="green"/>
        </w:rPr>
        <w:t>boast sizeable</w:t>
      </w:r>
      <w:r w:rsidRPr="006742E6">
        <w:rPr>
          <w:rStyle w:val="StyleUnderline"/>
        </w:rPr>
        <w:t xml:space="preserve"> diverse populations, or more plainly put: </w:t>
      </w:r>
      <w:r w:rsidRPr="006742E6">
        <w:rPr>
          <w:rStyle w:val="StyleUnderline"/>
          <w:highlight w:val="green"/>
        </w:rPr>
        <w:t>Black populations</w:t>
      </w:r>
      <w:r w:rsidRPr="006742E6">
        <w:rPr>
          <w:rStyle w:val="StyleUnderline"/>
        </w:rPr>
        <w:t xml:space="preserve">. </w:t>
      </w:r>
    </w:p>
    <w:p w14:paraId="658326EA" w14:textId="77777777" w:rsidR="00ED6AB8" w:rsidRDefault="00ED6AB8" w:rsidP="00146EF9">
      <w:pPr>
        <w:rPr>
          <w:rStyle w:val="StyleUnderline"/>
        </w:rPr>
      </w:pPr>
    </w:p>
    <w:p w14:paraId="5A5FE978" w14:textId="4CFB734D" w:rsidR="00146EF9" w:rsidRPr="006742E6" w:rsidRDefault="00146EF9" w:rsidP="00146EF9">
      <w:pPr>
        <w:rPr>
          <w:u w:val="single"/>
        </w:rPr>
      </w:pPr>
      <w:proofErr w:type="gramStart"/>
      <w:r w:rsidRPr="006742E6">
        <w:t>This shit</w:t>
      </w:r>
      <w:proofErr w:type="gramEnd"/>
      <w:r w:rsidRPr="006742E6">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6742E6">
        <w:rPr>
          <w:rStyle w:val="StyleUnderline"/>
        </w:rPr>
        <w:t>The practice of preparing for a nuclear holocaust sometimes feels comical, particularly when acknowledging that there has long been a war on Black people in this country</w:t>
      </w:r>
      <w:r w:rsidRPr="006742E6">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742E6">
        <w:rPr>
          <w:rStyle w:val="StyleUnderline"/>
        </w:rPr>
        <w:t xml:space="preserve"> </w:t>
      </w:r>
      <w:proofErr w:type="gramStart"/>
      <w:r w:rsidRPr="006742E6">
        <w:rPr>
          <w:rStyle w:val="StyleUnderline"/>
        </w:rPr>
        <w:t>In light of</w:t>
      </w:r>
      <w:proofErr w:type="gramEnd"/>
      <w:r w:rsidRPr="006742E6">
        <w:rPr>
          <w:rStyle w:val="StyleUnderline"/>
        </w:rPr>
        <w:t xml:space="preserve"> this homecoming, we now flirt with a new, larger fear of a Black genocide</w:t>
      </w:r>
      <w:r w:rsidRPr="006742E6">
        <w:t xml:space="preserve">. </w:t>
      </w:r>
      <w:r w:rsidRPr="006742E6">
        <w:rPr>
          <w:rStyle w:val="StyleUnderline"/>
        </w:rPr>
        <w:t xml:space="preserve">America has always worked towards Black eradication through a steady stream of life-threatening inequality, but </w:t>
      </w:r>
      <w:r w:rsidRPr="006742E6">
        <w:rPr>
          <w:rStyle w:val="StyleUnderline"/>
          <w:highlight w:val="green"/>
        </w:rPr>
        <w:t>nuclear war on American soil would be swift</w:t>
      </w:r>
      <w:r w:rsidRPr="006742E6">
        <w:rPr>
          <w:highlight w:val="green"/>
        </w:rPr>
        <w:t>.</w:t>
      </w:r>
      <w:r w:rsidRPr="006742E6">
        <w:t xml:space="preserve"> And </w:t>
      </w:r>
      <w:r w:rsidRPr="006742E6">
        <w:rPr>
          <w:rStyle w:val="StyleUnderline"/>
          <w:highlight w:val="green"/>
        </w:rPr>
        <w:t xml:space="preserve">for this </w:t>
      </w:r>
      <w:proofErr w:type="gramStart"/>
      <w:r w:rsidRPr="006742E6">
        <w:rPr>
          <w:rStyle w:val="StyleUnderline"/>
          <w:highlight w:val="green"/>
        </w:rPr>
        <w:t>reason</w:t>
      </w:r>
      <w:proofErr w:type="gramEnd"/>
      <w:r w:rsidRPr="006742E6">
        <w:rPr>
          <w:rStyle w:val="StyleUnderline"/>
          <w:highlight w:val="green"/>
        </w:rPr>
        <w:t xml:space="preserve"> I’ve grown tired of whiteness</w:t>
      </w:r>
      <w:r w:rsidRPr="006742E6">
        <w:rPr>
          <w:highlight w:val="green"/>
        </w:rPr>
        <w:t xml:space="preserve"> </w:t>
      </w:r>
      <w:r w:rsidRPr="006742E6">
        <w:rPr>
          <w:rStyle w:val="StyleUnderline"/>
          <w:highlight w:val="green"/>
        </w:rPr>
        <w:t>being at the center of the nuclear conversation. The race-neutral approach</w:t>
      </w:r>
      <w:r w:rsidRPr="006742E6">
        <w:rPr>
          <w:rStyle w:val="StyleUnderline"/>
        </w:rPr>
        <w:t xml:space="preserve"> to the dialogue, and a tendency to continue to promote the idea that missiles will land in suburban and rural backyards, instead of inner-city playgrounds, </w:t>
      </w:r>
      <w:r w:rsidRPr="006742E6">
        <w:rPr>
          <w:rStyle w:val="StyleUnderline"/>
          <w:highlight w:val="green"/>
        </w:rPr>
        <w:t>is false</w:t>
      </w:r>
      <w:r w:rsidRPr="006742E6">
        <w:rPr>
          <w:rStyle w:val="StyleUnderline"/>
        </w:rPr>
        <w:t xml:space="preserve">. </w:t>
      </w:r>
      <w:r w:rsidRPr="006742E6">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6742E6">
        <w:rPr>
          <w:rStyle w:val="StyleUnderline"/>
          <w:highlight w:val="green"/>
        </w:rPr>
        <w:t>devastation</w:t>
      </w:r>
      <w:r w:rsidRPr="006742E6">
        <w:rPr>
          <w:rStyle w:val="StyleUnderline"/>
        </w:rPr>
        <w:t xml:space="preserve"> from the attack </w:t>
      </w:r>
      <w:r w:rsidRPr="006742E6">
        <w:rPr>
          <w:rStyle w:val="StyleUnderline"/>
          <w:highlight w:val="green"/>
        </w:rPr>
        <w:t>is</w:t>
      </w:r>
      <w:r w:rsidRPr="006742E6">
        <w:rPr>
          <w:rStyle w:val="StyleUnderline"/>
        </w:rPr>
        <w:t xml:space="preserve"> completely </w:t>
      </w:r>
      <w:proofErr w:type="gramStart"/>
      <w:r w:rsidRPr="006742E6">
        <w:rPr>
          <w:rStyle w:val="StyleUnderline"/>
          <w:highlight w:val="green"/>
        </w:rPr>
        <w:t>white-washed</w:t>
      </w:r>
      <w:proofErr w:type="gramEnd"/>
      <w:r w:rsidRPr="006742E6">
        <w:rPr>
          <w:rStyle w:val="StyleUnderline"/>
        </w:rPr>
        <w:t>, leaving out the more likely victims which are the more densely populated (Black) areas</w:t>
      </w:r>
      <w:r w:rsidRPr="006742E6">
        <w:t xml:space="preserve">. </w:t>
      </w:r>
      <w:r w:rsidRPr="006742E6">
        <w:rPr>
          <w:rStyle w:val="StyleUnderline"/>
          <w:highlight w:val="green"/>
        </w:rPr>
        <w:t>Death</w:t>
      </w:r>
      <w:r w:rsidRPr="006742E6">
        <w:rPr>
          <w:rStyle w:val="StyleUnderline"/>
        </w:rPr>
        <w:t xml:space="preserve"> tolls would be high for white populations, yes, but large-scale losses of Black and brown folks would outpace that number, due to placement and poverty. That number </w:t>
      </w:r>
      <w:r w:rsidRPr="006742E6">
        <w:rPr>
          <w:rStyle w:val="StyleUnderline"/>
          <w:highlight w:val="green"/>
        </w:rPr>
        <w:t>would be pushed higher by limited access to</w:t>
      </w:r>
      <w:r w:rsidRPr="006742E6">
        <w:rPr>
          <w:rStyle w:val="StyleUnderline"/>
        </w:rPr>
        <w:t xml:space="preserve"> premium </w:t>
      </w:r>
      <w:r w:rsidRPr="006742E6">
        <w:rPr>
          <w:rStyle w:val="StyleUnderline"/>
          <w:highlight w:val="green"/>
        </w:rPr>
        <w:t>health care</w:t>
      </w:r>
      <w:r w:rsidRPr="006742E6">
        <w:rPr>
          <w:rStyle w:val="StyleUnderline"/>
        </w:rPr>
        <w:t xml:space="preserve">, wealth, </w:t>
      </w:r>
      <w:r w:rsidRPr="006742E6">
        <w:rPr>
          <w:rStyle w:val="StyleUnderline"/>
          <w:highlight w:val="green"/>
        </w:rPr>
        <w:t>and resources. The effects of radiation sickness</w:t>
      </w:r>
      <w:r w:rsidRPr="006742E6">
        <w:rPr>
          <w:rStyle w:val="StyleUnderline"/>
        </w:rPr>
        <w:t xml:space="preserve">, burns, compounded injuries, and malnutrition would throttle Black and brown communities and </w:t>
      </w:r>
      <w:r w:rsidRPr="006742E6">
        <w:rPr>
          <w:rStyle w:val="StyleUnderline"/>
          <w:highlight w:val="green"/>
        </w:rPr>
        <w:t>would mark us for generations</w:t>
      </w:r>
      <w:r w:rsidRPr="006742E6">
        <w:rPr>
          <w:rStyle w:val="StyleUnderline"/>
        </w:rPr>
        <w:t xml:space="preserve">. It’s </w:t>
      </w:r>
      <w:r w:rsidRPr="006742E6">
        <w:rPr>
          <w:rStyle w:val="StyleUnderline"/>
          <w:highlight w:val="green"/>
        </w:rPr>
        <w:t>for that reason</w:t>
      </w:r>
      <w:r w:rsidRPr="006742E6">
        <w:rPr>
          <w:rStyle w:val="StyleUnderline"/>
        </w:rPr>
        <w:t xml:space="preserve"> that we </w:t>
      </w:r>
      <w:proofErr w:type="gramStart"/>
      <w:r w:rsidRPr="006742E6">
        <w:rPr>
          <w:rStyle w:val="StyleUnderline"/>
        </w:rPr>
        <w:t>have to</w:t>
      </w:r>
      <w:proofErr w:type="gramEnd"/>
      <w:r w:rsidRPr="006742E6">
        <w:rPr>
          <w:rStyle w:val="StyleUnderline"/>
        </w:rPr>
        <w:t xml:space="preserve"> do more to foster</w:t>
      </w:r>
      <w:r w:rsidRPr="006742E6">
        <w:t xml:space="preserve"> disaster </w:t>
      </w:r>
      <w:r w:rsidRPr="006742E6">
        <w:rPr>
          <w:rStyle w:val="StyleUnderline"/>
        </w:rPr>
        <w:t xml:space="preserve">preparedness among Black people where we can. </w:t>
      </w:r>
      <w:r w:rsidRPr="006742E6">
        <w:rPr>
          <w:rStyle w:val="StyleUnderline"/>
          <w:highlight w:val="green"/>
        </w:rPr>
        <w:t>Black people deserve the space to explore nuclear unease, even if we have competing</w:t>
      </w:r>
      <w:r w:rsidRPr="006742E6">
        <w:rPr>
          <w:rStyle w:val="StyleUnderline"/>
        </w:rPr>
        <w:t xml:space="preserve"> threats, </w:t>
      </w:r>
      <w:r w:rsidRPr="006742E6">
        <w:rPr>
          <w:rStyle w:val="StyleUnderline"/>
          <w:highlight w:val="green"/>
        </w:rPr>
        <w:t>anxieties</w:t>
      </w:r>
      <w:r w:rsidRPr="006742E6">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bookmarkEnd w:id="12"/>
    <w:p w14:paraId="2C8C7EB5" w14:textId="77777777" w:rsidR="00146EF9" w:rsidRPr="006742E6" w:rsidRDefault="00146EF9" w:rsidP="00146EF9"/>
    <w:bookmarkEnd w:id="5"/>
    <w:bookmarkEnd w:id="11"/>
    <w:bookmarkEnd w:id="13"/>
    <w:p w14:paraId="635233CA" w14:textId="77777777" w:rsidR="00C40773" w:rsidRPr="00C40773" w:rsidRDefault="00C40773" w:rsidP="00C40773"/>
    <w:sectPr w:rsidR="00C40773" w:rsidRPr="00C407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9E7ADB"/>
    <w:rsid w:val="000139A3"/>
    <w:rsid w:val="0003636A"/>
    <w:rsid w:val="00100833"/>
    <w:rsid w:val="00104529"/>
    <w:rsid w:val="00105942"/>
    <w:rsid w:val="00107396"/>
    <w:rsid w:val="00144A4C"/>
    <w:rsid w:val="00146EF9"/>
    <w:rsid w:val="00176AB0"/>
    <w:rsid w:val="00177B7D"/>
    <w:rsid w:val="0018322D"/>
    <w:rsid w:val="001B5776"/>
    <w:rsid w:val="001E527A"/>
    <w:rsid w:val="001F78CE"/>
    <w:rsid w:val="00251FC7"/>
    <w:rsid w:val="002855A7"/>
    <w:rsid w:val="002B146A"/>
    <w:rsid w:val="002B5E17"/>
    <w:rsid w:val="00315690"/>
    <w:rsid w:val="00316B75"/>
    <w:rsid w:val="00325646"/>
    <w:rsid w:val="003400DD"/>
    <w:rsid w:val="003460F2"/>
    <w:rsid w:val="0038158C"/>
    <w:rsid w:val="003902BA"/>
    <w:rsid w:val="003A09E2"/>
    <w:rsid w:val="00407037"/>
    <w:rsid w:val="004605D6"/>
    <w:rsid w:val="004B5165"/>
    <w:rsid w:val="004C60E8"/>
    <w:rsid w:val="004E3579"/>
    <w:rsid w:val="004E728B"/>
    <w:rsid w:val="004F39E0"/>
    <w:rsid w:val="00537BD5"/>
    <w:rsid w:val="0057268A"/>
    <w:rsid w:val="005D2912"/>
    <w:rsid w:val="006065BD"/>
    <w:rsid w:val="00645FA9"/>
    <w:rsid w:val="00647866"/>
    <w:rsid w:val="00665003"/>
    <w:rsid w:val="006660F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07CE"/>
    <w:rsid w:val="0091627E"/>
    <w:rsid w:val="0097032B"/>
    <w:rsid w:val="009D2EAD"/>
    <w:rsid w:val="009D54B2"/>
    <w:rsid w:val="009E1922"/>
    <w:rsid w:val="009E7ADB"/>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0773"/>
    <w:rsid w:val="00C83417"/>
    <w:rsid w:val="00C9604F"/>
    <w:rsid w:val="00CA19AA"/>
    <w:rsid w:val="00CC5298"/>
    <w:rsid w:val="00CD736E"/>
    <w:rsid w:val="00CD798D"/>
    <w:rsid w:val="00CE161E"/>
    <w:rsid w:val="00CF59A8"/>
    <w:rsid w:val="00D325A9"/>
    <w:rsid w:val="00D36A8A"/>
    <w:rsid w:val="00D54731"/>
    <w:rsid w:val="00D61409"/>
    <w:rsid w:val="00D6691E"/>
    <w:rsid w:val="00D71170"/>
    <w:rsid w:val="00DA1C92"/>
    <w:rsid w:val="00DA25D4"/>
    <w:rsid w:val="00DA6538"/>
    <w:rsid w:val="00E15E75"/>
    <w:rsid w:val="00E5262C"/>
    <w:rsid w:val="00EC7DC4"/>
    <w:rsid w:val="00ED30CF"/>
    <w:rsid w:val="00ED6AB8"/>
    <w:rsid w:val="00F176EF"/>
    <w:rsid w:val="00F45E10"/>
    <w:rsid w:val="00F6364A"/>
    <w:rsid w:val="00F72A6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025D"/>
  <w15:chartTrackingRefBased/>
  <w15:docId w15:val="{964F6F19-B892-4283-994D-C16213F4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iC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7ADB"/>
    <w:rPr>
      <w:rFonts w:cs="Calibri"/>
    </w:rPr>
  </w:style>
  <w:style w:type="paragraph" w:styleId="Heading1">
    <w:name w:val="heading 1"/>
    <w:aliases w:val="Pocket"/>
    <w:basedOn w:val="Normal"/>
    <w:next w:val="Normal"/>
    <w:link w:val="Heading1Char"/>
    <w:qFormat/>
    <w:rsid w:val="009E7A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7A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9E7A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3"/>
    <w:unhideWhenUsed/>
    <w:qFormat/>
    <w:rsid w:val="009E7ADB"/>
    <w:pPr>
      <w:keepNext/>
      <w:keepLines/>
      <w:spacing w:before="40" w:after="0"/>
      <w:outlineLvl w:val="3"/>
    </w:pPr>
    <w:rPr>
      <w:rFonts w:eastAsiaTheme="majorEastAsia" w:cstheme="majorBidi"/>
      <w:b/>
      <w:iCs w:val="0"/>
      <w:sz w:val="26"/>
    </w:rPr>
  </w:style>
  <w:style w:type="paragraph" w:styleId="Heading5">
    <w:name w:val="heading 5"/>
    <w:basedOn w:val="Normal"/>
    <w:next w:val="Normal"/>
    <w:link w:val="Heading5Char"/>
    <w:uiPriority w:val="9"/>
    <w:unhideWhenUsed/>
    <w:qFormat/>
    <w:rsid w:val="00D5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E7A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ADB"/>
  </w:style>
  <w:style w:type="character" w:customStyle="1" w:styleId="Heading1Char">
    <w:name w:val="Heading 1 Char"/>
    <w:aliases w:val="Pocket Char"/>
    <w:basedOn w:val="DefaultParagraphFont"/>
    <w:link w:val="Heading1"/>
    <w:rsid w:val="009E7ADB"/>
    <w:rPr>
      <w:rFonts w:eastAsiaTheme="majorEastAsia"/>
      <w:b/>
      <w:sz w:val="52"/>
      <w:szCs w:val="32"/>
    </w:rPr>
  </w:style>
  <w:style w:type="character" w:customStyle="1" w:styleId="Heading2Char">
    <w:name w:val="Heading 2 Char"/>
    <w:aliases w:val="Hat Char"/>
    <w:basedOn w:val="DefaultParagraphFont"/>
    <w:link w:val="Heading2"/>
    <w:uiPriority w:val="1"/>
    <w:rsid w:val="009E7ADB"/>
    <w:rPr>
      <w:rFonts w:eastAsiaTheme="majorEastAsia"/>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9E7ADB"/>
    <w:rPr>
      <w:rFonts w:eastAsiaTheme="majorEastAsia"/>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3"/>
    <w:rsid w:val="009E7ADB"/>
    <w:rPr>
      <w:rFonts w:eastAsiaTheme="majorEastAsia"/>
      <w:b/>
      <w:iCs w:val="0"/>
      <w:sz w:val="26"/>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9E7ADB"/>
    <w:rPr>
      <w:rFonts w:ascii="Calibri" w:hAnsi="Calibri" w:cs="Calibri"/>
      <w:b/>
      <w:i w:val="0"/>
      <w:iCs w:val="0"/>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9E7ADB"/>
    <w:rPr>
      <w:b/>
      <w:bCs/>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6"/>
    <w:qFormat/>
    <w:rsid w:val="009E7AD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9E7ADB"/>
    <w:rPr>
      <w:color w:val="auto"/>
      <w:u w:val="none"/>
    </w:rPr>
  </w:style>
  <w:style w:type="character" w:styleId="FollowedHyperlink">
    <w:name w:val="FollowedHyperlink"/>
    <w:basedOn w:val="DefaultParagraphFont"/>
    <w:uiPriority w:val="99"/>
    <w:semiHidden/>
    <w:unhideWhenUsed/>
    <w:rsid w:val="009E7ADB"/>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D547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b w:val="0"/>
      <w:sz w:val="22"/>
      <w:szCs w:val="22"/>
    </w:rPr>
  </w:style>
  <w:style w:type="paragraph" w:customStyle="1" w:styleId="textbold">
    <w:name w:val="text bold"/>
    <w:basedOn w:val="Normal"/>
    <w:link w:val="Emphasis"/>
    <w:uiPriority w:val="7"/>
    <w:qFormat/>
    <w:rsid w:val="00D5473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val="0"/>
      <w:u w:val="single"/>
    </w:rPr>
  </w:style>
  <w:style w:type="character" w:customStyle="1" w:styleId="Heading5Char">
    <w:name w:val="Heading 5 Char"/>
    <w:basedOn w:val="DefaultParagraphFont"/>
    <w:link w:val="Heading5"/>
    <w:uiPriority w:val="9"/>
    <w:rsid w:val="00D54731"/>
    <w:rPr>
      <w:rFonts w:asciiTheme="majorHAnsi" w:eastAsiaTheme="majorEastAsia" w:hAnsiTheme="majorHAns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tificamerican.com/podcast/episode/the-sneaky-danger-of-space-dust/" TargetMode="External"/><Relationship Id="rId13" Type="http://schemas.openxmlformats.org/officeDocument/2006/relationships/hyperlink" Target="https://gizmodo.com/what-would-happen-if-all-our-satellites-were-suddenly-d-1709006681" TargetMode="External"/><Relationship Id="rId18" Type="http://schemas.openxmlformats.org/officeDocument/2006/relationships/hyperlink" Target="https://www.orfonline.org/research/if-space-is-the-province-of-mankind-who-owns-its-resources-47561/" TargetMode="External"/><Relationship Id="rId3" Type="http://schemas.openxmlformats.org/officeDocument/2006/relationships/styles" Target="styles.xml"/><Relationship Id="rId21" Type="http://schemas.openxmlformats.org/officeDocument/2006/relationships/hyperlink" Target="https://nautil.us/mining-in-space-could-lead-to-conflicts-on-earth-2-7300/" TargetMode="External"/><Relationship Id="rId7" Type="http://schemas.openxmlformats.org/officeDocument/2006/relationships/hyperlink" Target="https://www.science.org/doi/full/10.1126/science.abd3402" TargetMode="External"/><Relationship Id="rId12" Type="http://schemas.openxmlformats.org/officeDocument/2006/relationships/hyperlink" Target="https://www.newscientist.com/article/mg22630235-100-dust-from-asteroid-mining-spells-danger-for-satellites/" TargetMode="External"/><Relationship Id="rId17" Type="http://schemas.openxmlformats.org/officeDocument/2006/relationships/hyperlink" Target="https://scholarship.law.wm.edu/cgi/viewcontent.cgi?article=1653&amp;context=wmelp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llinoisjltp.com/journal/wp-content/uploads/2016/11/Foster.pdf" TargetMode="External"/><Relationship Id="rId20" Type="http://schemas.openxmlformats.org/officeDocument/2006/relationships/hyperlink" Target="https://www.mining.com/experts-warn-of-brewing-space-mining-war-among-us-china-and-russia/" TargetMode="External"/><Relationship Id="rId1" Type="http://schemas.openxmlformats.org/officeDocument/2006/relationships/customXml" Target="../customXml/item1.xml"/><Relationship Id="rId6" Type="http://schemas.openxmlformats.org/officeDocument/2006/relationships/hyperlink" Target="https://iislweb.org/docs/Diederiks2007.pdf" TargetMode="External"/><Relationship Id="rId11" Type="http://schemas.openxmlformats.org/officeDocument/2006/relationships/hyperlink" Target="http://aip.scitation.org/doi/full/10.1063/1.498083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usinessinsider.com/russia-says-space-junk-could-spark-war-2016-1" TargetMode="External"/><Relationship Id="rId23"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orbitaldebris.jsc.nasa.gov/faq.html" TargetMode="External"/><Relationship Id="rId19" Type="http://schemas.openxmlformats.org/officeDocument/2006/relationships/hyperlink" Target="https://www.abc.net.au/news/2018-08-24/conflict-in-space-is-inevitable-expert-warns/10146314" TargetMode="External"/><Relationship Id="rId4" Type="http://schemas.openxmlformats.org/officeDocument/2006/relationships/settings" Target="settings.xml"/><Relationship Id="rId9" Type="http://schemas.openxmlformats.org/officeDocument/2006/relationships/hyperlink" Target="https://www.scientificamerican.com/article/orbital-debris-space-fence/" TargetMode="External"/><Relationship Id="rId14" Type="http://schemas.openxmlformats.org/officeDocument/2006/relationships/hyperlink" Target="https://www.tandfonline.com/doi/full/10.1080/25751654.2021.1942681" TargetMode="External"/><Relationship Id="rId22"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15221</Words>
  <Characters>86765</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8</cp:revision>
  <dcterms:created xsi:type="dcterms:W3CDTF">2022-02-06T15:33:00Z</dcterms:created>
  <dcterms:modified xsi:type="dcterms:W3CDTF">2022-02-06T16:10:00Z</dcterms:modified>
</cp:coreProperties>
</file>