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AA676" w14:textId="77777777" w:rsidR="00E16FD2" w:rsidRDefault="00E16FD2" w:rsidP="00E16FD2">
      <w:pPr>
        <w:pStyle w:val="Heading3"/>
      </w:pPr>
      <w:bookmarkStart w:id="0" w:name="_Hlk93071916"/>
      <w:r>
        <w:t>1AC – Framework</w:t>
      </w:r>
    </w:p>
    <w:p w14:paraId="7610C685" w14:textId="77777777" w:rsidR="00E16FD2" w:rsidRPr="0094014A" w:rsidRDefault="00E16FD2" w:rsidP="00E16FD2">
      <w:pPr>
        <w:pStyle w:val="Heading4"/>
        <w:rPr>
          <w:rFonts w:cs="Calibri"/>
        </w:rPr>
      </w:pPr>
      <w:r w:rsidRPr="005F04F4">
        <w:rPr>
          <w:rFonts w:cs="Calibri"/>
        </w:rPr>
        <w:t>Agents must be practical reasoners –  </w:t>
      </w:r>
    </w:p>
    <w:p w14:paraId="7C9CCB5B" w14:textId="77777777" w:rsidR="00E16FD2" w:rsidRPr="00557A09" w:rsidRDefault="00E16FD2" w:rsidP="00E16FD2"/>
    <w:p w14:paraId="263269C1" w14:textId="77777777" w:rsidR="00E16FD2" w:rsidRPr="004A7D5F" w:rsidRDefault="00E16FD2" w:rsidP="00E16FD2">
      <w:pPr>
        <w:pStyle w:val="Heading4"/>
        <w:rPr>
          <w:rFonts w:cs="Calibri"/>
        </w:rPr>
      </w:pPr>
      <w:r w:rsidRPr="005F04F4">
        <w:rPr>
          <w:rFonts w:cs="Calibri"/>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770FE927" w14:textId="77777777" w:rsidR="00E16FD2" w:rsidRPr="008D5108" w:rsidRDefault="00E16FD2" w:rsidP="00E16FD2"/>
    <w:p w14:paraId="3870676B" w14:textId="77777777" w:rsidR="00E16FD2" w:rsidRPr="00AE4932" w:rsidRDefault="00E16FD2" w:rsidP="00E16FD2">
      <w:pPr>
        <w:pStyle w:val="Heading4"/>
        <w:rPr>
          <w:rFonts w:eastAsia="Times New Roman" w:cs="Calibri"/>
          <w:color w:val="000000"/>
        </w:rPr>
      </w:pPr>
      <w:r w:rsidRPr="005F04F4">
        <w:rPr>
          <w:rFonts w:eastAsia="Times New Roman" w:cs="Calibri"/>
          <w:color w:val="000000"/>
        </w:rPr>
        <w:t xml:space="preserve">[2] Action Theory – every action can be broken </w:t>
      </w:r>
      <w:r>
        <w:rPr>
          <w:rFonts w:eastAsia="Times New Roman" w:cs="Calibri"/>
          <w:color w:val="000000"/>
        </w:rPr>
        <w:t xml:space="preserve">into </w:t>
      </w:r>
      <w:r w:rsidRPr="005F04F4">
        <w:rPr>
          <w:rFonts w:eastAsia="Times New Roman" w:cs="Calibri"/>
          <w:color w:val="000000"/>
        </w:rPr>
        <w:t xml:space="preserve">infinite </w:t>
      </w:r>
      <w:r>
        <w:rPr>
          <w:rFonts w:eastAsia="Times New Roman" w:cs="Calibri"/>
          <w:color w:val="000000"/>
        </w:rPr>
        <w:t>small actions</w:t>
      </w:r>
      <w:r w:rsidRPr="005F04F4">
        <w:rPr>
          <w:rFonts w:eastAsia="Times New Roman" w:cs="Calibri"/>
          <w:color w:val="000000"/>
        </w:rPr>
        <w:t xml:space="preserve">, </w:t>
      </w:r>
      <w:proofErr w:type="gramStart"/>
      <w:r w:rsidRPr="005F04F4">
        <w:rPr>
          <w:rFonts w:eastAsia="Times New Roman" w:cs="Calibri"/>
          <w:color w:val="000000"/>
        </w:rPr>
        <w:t>i.e.</w:t>
      </w:r>
      <w:proofErr w:type="gramEnd"/>
      <w:r w:rsidRPr="005F04F4">
        <w:rPr>
          <w:rFonts w:eastAsia="Times New Roman" w:cs="Calibri"/>
          <w:color w:val="000000"/>
        </w:rPr>
        <w:t xml:space="preserve"> me </w:t>
      </w:r>
      <w:r w:rsidRPr="005F04F4">
        <w:rPr>
          <w:rFonts w:cs="Calibri"/>
        </w:rPr>
        <w:t>moving my arm can be broken down to the infinite moments of every state my arm is in. Only reason can unify these movements because we use practical reason to achieve our goals, means</w:t>
      </w:r>
      <w:r w:rsidRPr="005F04F4">
        <w:rPr>
          <w:rFonts w:eastAsia="Times New Roman" w:cs="Calibri"/>
          <w:color w:val="000000"/>
        </w:rPr>
        <w:t xml:space="preserve"> all actions collapse to reason</w:t>
      </w:r>
    </w:p>
    <w:p w14:paraId="4B3C3D3A" w14:textId="77777777" w:rsidR="00E16FD2" w:rsidRPr="008D5108" w:rsidRDefault="00E16FD2" w:rsidP="00E16FD2"/>
    <w:p w14:paraId="6105AD3D" w14:textId="77777777" w:rsidR="00E16FD2" w:rsidRPr="005F04F4" w:rsidRDefault="00E16FD2" w:rsidP="00E16FD2">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31D3EED4" w14:textId="77777777" w:rsidR="00E16FD2" w:rsidRDefault="00E16FD2" w:rsidP="00E16FD2">
      <w:pPr>
        <w:spacing w:after="120"/>
        <w:rPr>
          <w:color w:val="000000"/>
        </w:rPr>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[Allen W. Wood, (Stanford University, California) "Kantian Ethics" Cambridge University Press, 2007, https://www.cambridge.org/core/books/kantian-ethics/769B8CD9FCC74DB6870189AE1645FAC8, DOA:8-12-2020 // WWBW rct st]</w:t>
      </w:r>
    </w:p>
    <w:p w14:paraId="2A7E038C" w14:textId="77777777" w:rsidR="00E16FD2" w:rsidRDefault="00E16FD2" w:rsidP="00E16FD2">
      <w:pPr>
        <w:spacing w:after="120"/>
        <w:rPr>
          <w:b/>
          <w:bCs/>
          <w:color w:val="000000"/>
          <w:u w:val="single"/>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 xml:space="preserve">(G 4:417). This is the claim that you rationally ought to do something </w:t>
      </w:r>
      <w:proofErr w:type="gramStart"/>
      <w:r w:rsidRPr="005F04F4">
        <w:rPr>
          <w:color w:val="000000"/>
          <w:sz w:val="16"/>
        </w:rPr>
        <w:t>whether or not</w:t>
      </w:r>
      <w:proofErr w:type="gramEnd"/>
      <w:r w:rsidRPr="005F04F4">
        <w:rPr>
          <w:color w:val="000000"/>
          <w:sz w:val="16"/>
        </w:rPr>
        <w:t xml:space="preserve">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proofErr w:type="gramStart"/>
      <w:r w:rsidRPr="005F04F4">
        <w:rPr>
          <w:b/>
          <w:bCs/>
          <w:color w:val="000000"/>
          <w:u w:val="single"/>
          <w:shd w:val="clear" w:color="auto" w:fill="00FBFF"/>
        </w:rPr>
        <w:t>and</w:t>
      </w:r>
      <w:r w:rsidRPr="005F04F4">
        <w:rPr>
          <w:b/>
          <w:bCs/>
          <w:color w:val="000000"/>
          <w:u w:val="single"/>
        </w:rPr>
        <w:t xml:space="preserve"> also</w:t>
      </w:r>
      <w:proofErr w:type="gramEnd"/>
      <w:r w:rsidRPr="005F04F4">
        <w:rPr>
          <w:b/>
          <w:bCs/>
          <w:color w:val="000000"/>
          <w:u w:val="single"/>
        </w:rPr>
        <w:t xml:space="preserve">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 xml:space="preserve">But to regard one’s capacities in this way is also to take a certain attitude toward oneself as the being that has and exercises those capacities. It is to esteem oneself – </w:t>
      </w:r>
      <w:proofErr w:type="gramStart"/>
      <w:r w:rsidRPr="005F04F4">
        <w:rPr>
          <w:b/>
          <w:bCs/>
          <w:color w:val="000000"/>
          <w:u w:val="single"/>
        </w:rPr>
        <w:t>and also</w:t>
      </w:r>
      <w:proofErr w:type="gramEnd"/>
      <w:r w:rsidRPr="005F04F4">
        <w:rPr>
          <w:b/>
          <w:bCs/>
          <w:color w:val="000000"/>
          <w:u w:val="single"/>
        </w:rPr>
        <w:t xml:space="preserve">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esteemed as </w:t>
      </w:r>
      <w:r w:rsidRPr="005F04F4">
        <w:rPr>
          <w:b/>
          <w:bCs/>
          <w:color w:val="000000"/>
          <w:u w:val="single"/>
          <w:shd w:val="clear" w:color="auto" w:fill="00FBFF"/>
        </w:rPr>
        <w:t>unconditionally good,</w:t>
      </w:r>
      <w:r w:rsidRPr="005F04F4">
        <w:rPr>
          <w:b/>
          <w:bCs/>
          <w:color w:val="000000"/>
          <w:u w:val="single"/>
        </w:rPr>
        <w:t xml:space="preserve"> as an </w:t>
      </w:r>
      <w:proofErr w:type="gramStart"/>
      <w:r w:rsidRPr="005F04F4">
        <w:rPr>
          <w:b/>
          <w:bCs/>
          <w:color w:val="000000"/>
          <w:u w:val="single"/>
        </w:rPr>
        <w:t>end in itself</w:t>
      </w:r>
      <w:proofErr w:type="gramEnd"/>
      <w:r w:rsidRPr="005F04F4">
        <w:rPr>
          <w:b/>
          <w:bCs/>
          <w:color w:val="000000"/>
          <w:u w:val="single"/>
        </w:rPr>
        <w:t xml:space="preserve">.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w:t>
      </w:r>
      <w:proofErr w:type="gramStart"/>
      <w:r w:rsidRPr="005F04F4">
        <w:rPr>
          <w:color w:val="000000"/>
          <w:sz w:val="16"/>
        </w:rPr>
        <w:t>good</w:t>
      </w:r>
      <w:proofErr w:type="gramEnd"/>
      <w:r w:rsidRPr="005F04F4">
        <w:rPr>
          <w:color w:val="000000"/>
          <w:sz w:val="16"/>
        </w:rPr>
        <w:t xml:space="preserve"> or evil, have equal (absolute) worth as ends in themselves. For Kantian ethics </w:t>
      </w:r>
      <w:r w:rsidRPr="005F04F4">
        <w:rPr>
          <w:b/>
          <w:bCs/>
          <w:color w:val="000000"/>
          <w:u w:val="single"/>
        </w:rPr>
        <w:t xml:space="preserve">the rational nature in every person is an end </w:t>
      </w:r>
      <w:proofErr w:type="gramStart"/>
      <w:r w:rsidRPr="005F04F4">
        <w:rPr>
          <w:b/>
          <w:bCs/>
          <w:color w:val="000000"/>
          <w:u w:val="single"/>
        </w:rPr>
        <w:t>in itself whether</w:t>
      </w:r>
      <w:proofErr w:type="gramEnd"/>
      <w:r w:rsidRPr="005F04F4">
        <w:rPr>
          <w:b/>
          <w:bCs/>
          <w:color w:val="000000"/>
          <w:u w:val="single"/>
        </w:rPr>
        <w:t xml:space="preserve"> the person is morally good or bad.</w:t>
      </w:r>
    </w:p>
    <w:p w14:paraId="3F5AE51B" w14:textId="77777777" w:rsidR="00E16FD2" w:rsidRPr="008D5108" w:rsidRDefault="00E16FD2" w:rsidP="00E16FD2">
      <w:pPr>
        <w:spacing w:after="120"/>
        <w:rPr>
          <w:sz w:val="16"/>
        </w:rPr>
      </w:pPr>
    </w:p>
    <w:p w14:paraId="1D140F15" w14:textId="77777777" w:rsidR="00E16FD2" w:rsidRPr="008D5108" w:rsidRDefault="00E16FD2" w:rsidP="00E16FD2">
      <w:pPr>
        <w:pStyle w:val="Heading4"/>
        <w:rPr>
          <w:bCs/>
        </w:rPr>
      </w:pPr>
      <w:r>
        <w:t xml:space="preserve">[4] </w:t>
      </w:r>
      <w:r w:rsidRPr="00A234B5">
        <w:rPr>
          <w:u w:val="single"/>
        </w:rPr>
        <w:t>Epistemology</w:t>
      </w:r>
      <w:r w:rsidRPr="005F04F4">
        <w:t xml:space="preserve"> – ethics must begin a priori, meaning they can’t be derived from our experience. </w:t>
      </w:r>
    </w:p>
    <w:p w14:paraId="25935D0A" w14:textId="77777777" w:rsidR="00E16FD2" w:rsidRPr="008D5108" w:rsidRDefault="00E16FD2" w:rsidP="00E16FD2">
      <w:pPr>
        <w:pStyle w:val="Heading4"/>
        <w:rPr>
          <w:bCs/>
        </w:rPr>
      </w:pPr>
      <w:r w:rsidRPr="005F04F4">
        <w:t>[</w:t>
      </w:r>
      <w:r>
        <w:t>A</w:t>
      </w:r>
      <w:r w:rsidRPr="005F04F4">
        <w:t xml:space="preserve">] </w:t>
      </w:r>
      <w:r w:rsidRPr="00A234B5">
        <w:rPr>
          <w:u w:val="single"/>
        </w:rPr>
        <w:t>Uncertainty</w:t>
      </w:r>
      <w:r w:rsidRPr="005F04F4">
        <w:t xml:space="preserve"> – </w:t>
      </w:r>
      <w:r>
        <w:t>everyone</w:t>
      </w:r>
      <w:r w:rsidRPr="005F04F4">
        <w:t xml:space="preserve"> has different experiences so we can’t have a unified perspective on what is good </w:t>
      </w:r>
      <w:r>
        <w:t>and bad</w:t>
      </w:r>
      <w:r w:rsidRPr="005F04F4">
        <w:t xml:space="preserve"> – even roughly aggregat</w:t>
      </w:r>
      <w:r>
        <w:t xml:space="preserve">ing fails since </w:t>
      </w:r>
      <w:r w:rsidRPr="005F04F4">
        <w:t xml:space="preserve">there’ll always be a case when it fails so the framework o/w on probability. </w:t>
      </w:r>
    </w:p>
    <w:p w14:paraId="21651C41" w14:textId="77777777" w:rsidR="00E16FD2" w:rsidRPr="007A30D9" w:rsidRDefault="00E16FD2" w:rsidP="00E16FD2">
      <w:pPr>
        <w:pStyle w:val="Heading4"/>
      </w:pPr>
      <w:r>
        <w:t xml:space="preserve">[B] </w:t>
      </w:r>
      <w:r w:rsidRPr="00A234B5">
        <w:rPr>
          <w:u w:val="single"/>
        </w:rPr>
        <w:t>Is/Ought Gap</w:t>
      </w:r>
      <w:r w:rsidRPr="008C2ACE">
        <w:t xml:space="preserve"> – </w:t>
      </w:r>
      <w:r w:rsidRPr="00E2718D">
        <w:t>experience in the phenomenal world only tells us what is, not what ought to be. But it’s impossible to derive an ought from descriptive premises, so there needs to be additional a priori premises within the noumenal world to make a moral theory.</w:t>
      </w:r>
    </w:p>
    <w:p w14:paraId="3EF9B85D" w14:textId="77777777" w:rsidR="00E16FD2" w:rsidRPr="005F04F4" w:rsidRDefault="00E16FD2" w:rsidP="00E16FD2"/>
    <w:p w14:paraId="0D229DF5" w14:textId="77777777" w:rsidR="00E16FD2" w:rsidRDefault="00E16FD2" w:rsidP="00E16FD2">
      <w:pPr>
        <w:pStyle w:val="Heading4"/>
      </w:pPr>
      <w:r>
        <w:t xml:space="preserve">Reason requires that maxims we act upon must be universalizable – A. Any reasoner would know that two plus two equals four because there is no a priori distinction between agents so norms must be universally valid. B. Any non-universalizable norm justifies someone’s ability to impede on your ends – it’s impossible to will a violation of freedom since deciding to do so </w:t>
      </w:r>
      <w:proofErr w:type="gramStart"/>
      <w:r>
        <w:t>would will</w:t>
      </w:r>
      <w:proofErr w:type="gramEnd"/>
      <w:r>
        <w:t xml:space="preserve"> incompatible ends since it logically entails justifying willing a violation of your own freedom.</w:t>
      </w:r>
    </w:p>
    <w:p w14:paraId="04126F23" w14:textId="77777777" w:rsidR="00E16FD2" w:rsidRPr="005F04F4" w:rsidRDefault="00E16FD2" w:rsidP="00E16FD2"/>
    <w:p w14:paraId="523E4EDB" w14:textId="77777777" w:rsidR="00E16FD2" w:rsidRPr="005F04F4" w:rsidRDefault="00E16FD2" w:rsidP="00E16FD2">
      <w:pPr>
        <w:pStyle w:val="Heading4"/>
        <w:rPr>
          <w:rFonts w:cs="Calibri"/>
        </w:rPr>
      </w:pPr>
      <w:r w:rsidRPr="005F04F4">
        <w:rPr>
          <w:rFonts w:cs="Calibri"/>
        </w:rPr>
        <w:t xml:space="preserve">Only a collective </w:t>
      </w:r>
      <w:r>
        <w:rPr>
          <w:rFonts w:cs="Calibri"/>
        </w:rPr>
        <w:t>will with</w:t>
      </w:r>
      <w:r w:rsidRPr="005F04F4">
        <w:rPr>
          <w:rFonts w:cs="Calibri"/>
        </w:rPr>
        <w:t xml:space="preserve"> power over individuals can guarantee the enforcement of good maxims. Thus, the standard is consistency with </w:t>
      </w:r>
      <w:r>
        <w:rPr>
          <w:rFonts w:cs="Calibri"/>
        </w:rPr>
        <w:t>the omnilateral will.</w:t>
      </w:r>
    </w:p>
    <w:p w14:paraId="3B6409CA" w14:textId="77777777" w:rsidR="00E16FD2" w:rsidRPr="005F04F4" w:rsidRDefault="00E16FD2" w:rsidP="00E16FD2"/>
    <w:p w14:paraId="07D8693F" w14:textId="77777777" w:rsidR="00E16FD2" w:rsidRPr="001C6C52" w:rsidRDefault="00E16FD2" w:rsidP="00E16FD2">
      <w:pPr>
        <w:pStyle w:val="Heading4"/>
        <w:rPr>
          <w:rFonts w:cs="Calibri"/>
        </w:rPr>
      </w:pPr>
      <w:r w:rsidRPr="005F04F4">
        <w:rPr>
          <w:rFonts w:cs="Calibri"/>
        </w:rPr>
        <w:t xml:space="preserve">Impact calc – </w:t>
      </w:r>
    </w:p>
    <w:p w14:paraId="144A47B8" w14:textId="77777777" w:rsidR="00E16FD2" w:rsidRPr="005F04F4" w:rsidRDefault="00E16FD2" w:rsidP="00E16FD2">
      <w:pPr>
        <w:pStyle w:val="Heading4"/>
      </w:pPr>
      <w:r w:rsidRPr="005F04F4">
        <w:t xml:space="preserve">[1] Only the </w:t>
      </w:r>
      <w:r>
        <w:t xml:space="preserve">omnilateral </w:t>
      </w:r>
      <w:proofErr w:type="gramStart"/>
      <w:r>
        <w:t>will</w:t>
      </w:r>
      <w:r w:rsidRPr="005F04F4">
        <w:t xml:space="preserve"> can</w:t>
      </w:r>
      <w:proofErr w:type="gramEnd"/>
      <w:r w:rsidRPr="005F04F4">
        <w:t xml:space="preserve"> motivate action – it’s external to wills of agents so it can obligate them all to follow certain rules – unilateral wills fail since they would involve one person coercing other people under their will and there would be no obligation to follow a person.</w:t>
      </w:r>
    </w:p>
    <w:p w14:paraId="00AE094E" w14:textId="77777777" w:rsidR="00E16FD2" w:rsidRPr="00C32E73" w:rsidRDefault="00E16FD2" w:rsidP="00E16FD2">
      <w:pPr>
        <w:pStyle w:val="Heading4"/>
      </w:pPr>
      <w:r w:rsidRPr="005F04F4">
        <w:t xml:space="preserve">[2] Consequences fail – A) </w:t>
      </w:r>
      <w:r w:rsidRPr="00362015">
        <w:rPr>
          <w:u w:val="single"/>
        </w:rPr>
        <w:t>Induction</w:t>
      </w:r>
      <w:r w:rsidRPr="005F04F4">
        <w:t xml:space="preserve"> </w:t>
      </w:r>
      <w:r w:rsidRPr="00362015">
        <w:rPr>
          <w:u w:val="single"/>
        </w:rPr>
        <w:t>Fails</w:t>
      </w:r>
      <w:r w:rsidRPr="005F04F4">
        <w:t xml:space="preserve"> – You only </w:t>
      </w:r>
      <w:r>
        <w:t xml:space="preserve">believe it </w:t>
      </w:r>
      <w:r w:rsidRPr="005F04F4">
        <w:t xml:space="preserve">works because past experiences have </w:t>
      </w:r>
      <w:r>
        <w:t>said</w:t>
      </w:r>
      <w:r w:rsidRPr="005F04F4">
        <w:t xml:space="preserve"> it has, but that itself </w:t>
      </w:r>
      <w:r>
        <w:t xml:space="preserve">is </w:t>
      </w:r>
      <w:r w:rsidRPr="005F04F4">
        <w:t>a form of induction</w:t>
      </w:r>
      <w:r>
        <w:t xml:space="preserve"> which </w:t>
      </w:r>
      <w:r w:rsidRPr="005F04F4">
        <w:t xml:space="preserve">that’s circular B) </w:t>
      </w:r>
      <w:r w:rsidRPr="00362015">
        <w:rPr>
          <w:u w:val="single"/>
        </w:rPr>
        <w:t>Butterfly Effect</w:t>
      </w:r>
      <w:r w:rsidRPr="005F04F4">
        <w:t xml:space="preserve"> – Every action has an infinite number of consequences</w:t>
      </w:r>
      <w:r>
        <w:t xml:space="preserve"> </w:t>
      </w:r>
      <w:r w:rsidRPr="005F04F4">
        <w:t xml:space="preserve">– me picking up a pen could cause nuclear war a hundred years down – you can’t quantify the infinite amount of pain and pleasure to come C) </w:t>
      </w:r>
      <w:r w:rsidRPr="00362015">
        <w:rPr>
          <w:u w:val="single"/>
        </w:rPr>
        <w:t>Aggregation fails</w:t>
      </w:r>
      <w:r w:rsidRPr="005F04F4">
        <w:t xml:space="preserve"> – everyone has different feelings of pain and pleasure, so you can’t universalize that and say it’s good – it’s impossible to measure something that’s completely subjective D) </w:t>
      </w:r>
      <w:r w:rsidRPr="00362015">
        <w:rPr>
          <w:u w:val="single"/>
        </w:rPr>
        <w:t>Culpability</w:t>
      </w:r>
      <w:r w:rsidRPr="005F04F4">
        <w:t xml:space="preserve"> – any consequence can lead to another consequence so it’s impossible to assign obligations since you can’t pinpoint a specific actor that caused a consequence.</w:t>
      </w:r>
    </w:p>
    <w:p w14:paraId="2FA7B64D" w14:textId="77777777" w:rsidR="00E16FD2" w:rsidRDefault="00E16FD2" w:rsidP="00E16FD2">
      <w:pPr>
        <w:pStyle w:val="Heading3"/>
      </w:pPr>
      <w:bookmarkStart w:id="1" w:name="_Hlk93071925"/>
      <w:bookmarkEnd w:id="0"/>
      <w:r>
        <w:t>1AC – Offense</w:t>
      </w:r>
    </w:p>
    <w:p w14:paraId="50096DF5" w14:textId="77777777" w:rsidR="00E16FD2" w:rsidRPr="00EF3BB6" w:rsidRDefault="00E16FD2" w:rsidP="00E16FD2">
      <w:pPr>
        <w:pStyle w:val="Heading4"/>
        <w:rPr>
          <w:rFonts w:cs="Calibri"/>
        </w:rPr>
      </w:pPr>
      <w:r w:rsidRPr="005F04F4">
        <w:rPr>
          <w:rFonts w:cs="Calibri"/>
        </w:rPr>
        <w:t>I defend “</w:t>
      </w:r>
      <w:r w:rsidRPr="0037707C">
        <w:rPr>
          <w:rFonts w:cs="Calibri"/>
        </w:rPr>
        <w:t>Resolved: The appropriation of outer space by private entities is unjust.”</w:t>
      </w:r>
      <w:r>
        <w:rPr>
          <w:rFonts w:cs="Calibri"/>
        </w:rPr>
        <w:t xml:space="preserve"> as a general principle.</w:t>
      </w:r>
    </w:p>
    <w:p w14:paraId="14CC2803" w14:textId="77777777" w:rsidR="00E16FD2" w:rsidRPr="00A6310B" w:rsidRDefault="00E16FD2" w:rsidP="00E16FD2">
      <w:pPr>
        <w:pStyle w:val="Heading4"/>
        <w:rPr>
          <w:rFonts w:cs="Calibri"/>
        </w:rPr>
      </w:pPr>
      <w:r w:rsidRPr="005F04F4">
        <w:rPr>
          <w:rFonts w:cs="Calibri"/>
        </w:rPr>
        <w:t>I’m willing clarify or specify whatever you want me to in CX if it doesn’t force me to abandon my maxim. Check all</w:t>
      </w:r>
      <w:r>
        <w:rPr>
          <w:rFonts w:cs="Calibri"/>
        </w:rPr>
        <w:t xml:space="preserve"> </w:t>
      </w:r>
      <w:r w:rsidRPr="00DC16AC">
        <w:rPr>
          <w:rFonts w:cs="Calibri"/>
          <w:u w:val="single"/>
        </w:rPr>
        <w:t>spec</w:t>
      </w:r>
      <w:r w:rsidRPr="005F04F4">
        <w:rPr>
          <w:rFonts w:cs="Calibri"/>
        </w:rPr>
        <w:t xml:space="preserve"> interps in CX – I could’ve met them before the NC and abuse would’ve been solved.</w:t>
      </w:r>
      <w:r>
        <w:rPr>
          <w:rFonts w:cs="Calibri"/>
        </w:rPr>
        <w:t xml:space="preserve"> PICs don’t negate – they don’t disprove the general thesis of the affirmative.</w:t>
      </w:r>
    </w:p>
    <w:p w14:paraId="7727A858" w14:textId="77777777" w:rsidR="00E16FD2" w:rsidRPr="00CB7CC3" w:rsidRDefault="00E16FD2" w:rsidP="00E16FD2">
      <w:pPr>
        <w:pStyle w:val="Heading4"/>
      </w:pPr>
      <w:r>
        <w:t xml:space="preserve">[1] Property is an external right – it is something that we don’t innately have a right to by virtue of </w:t>
      </w:r>
      <w:proofErr w:type="gramStart"/>
      <w:r>
        <w:t>existing, but</w:t>
      </w:r>
      <w:proofErr w:type="gramEnd"/>
      <w:r>
        <w:t xml:space="preserve"> acquire once we exercise our freedom. However, this is impossible when there is no state to create property divisions.</w:t>
      </w:r>
    </w:p>
    <w:p w14:paraId="47722D15" w14:textId="77777777" w:rsidR="00E16FD2" w:rsidRDefault="00E16FD2" w:rsidP="00E16FD2">
      <w:r w:rsidRPr="00670A5C">
        <w:rPr>
          <w:rStyle w:val="Style13ptBold"/>
        </w:rPr>
        <w:t>Stilz</w:t>
      </w:r>
      <w:r>
        <w:rPr>
          <w:rStyle w:val="Style13ptBold"/>
        </w:rPr>
        <w:t xml:space="preserve"> 1</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Muse.jhu, "Project MUSE - Liberal Loyalty", https://muse.jhu.edu/book/30179)//phs st</w:t>
      </w:r>
    </w:p>
    <w:p w14:paraId="023854E0" w14:textId="77777777" w:rsidR="00E16FD2" w:rsidRPr="00DB7D02" w:rsidRDefault="00E16FD2" w:rsidP="00E16FD2">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w:t>
      </w:r>
      <w:proofErr w:type="gramStart"/>
      <w:r w:rsidRPr="00ED2E79">
        <w:rPr>
          <w:sz w:val="14"/>
        </w:rPr>
        <w:t>one</w:t>
      </w:r>
      <w:proofErr w:type="gramEnd"/>
      <w:r w:rsidRPr="00ED2E79">
        <w:rPr>
          <w:sz w:val="14"/>
        </w:rPr>
        <w:t xml:space="preserve"> I will use throughout this book, it is worth a few words of clarification here. </w:t>
      </w:r>
      <w:r w:rsidRPr="00E55CDD">
        <w:rPr>
          <w:rStyle w:val="Emphasis"/>
          <w:highlight w:val="green"/>
        </w:rPr>
        <w:t>To be free</w:t>
      </w:r>
      <w:r w:rsidRPr="00BB15F8">
        <w:rPr>
          <w:rStyle w:val="Emphasis"/>
        </w:rPr>
        <w:t xml:space="preserve">-as-independent, as all these thinkers conceive it, </w:t>
      </w:r>
      <w:r w:rsidRPr="00E55CDD">
        <w:rPr>
          <w:rStyle w:val="Emphasis"/>
          <w:highlight w:val="gree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E55CDD">
        <w:rPr>
          <w:rStyle w:val="Emphasis"/>
          <w:highlight w:val="green"/>
        </w:rPr>
        <w:t>freedom is thus</w:t>
      </w:r>
      <w:r w:rsidRPr="00BB15F8">
        <w:rPr>
          <w:rStyle w:val="Emphasis"/>
        </w:rPr>
        <w:t xml:space="preserve"> particularly </w:t>
      </w:r>
      <w:r w:rsidRPr="00E55CDD">
        <w:rPr>
          <w:rStyle w:val="Emphasis"/>
          <w:highlight w:val="gree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 xml:space="preserve">being unable to hike up a mountain because you have tied me up, or because I </w:t>
      </w:r>
      <w:proofErr w:type="gramStart"/>
      <w:r w:rsidRPr="00BB15F8">
        <w:rPr>
          <w:rStyle w:val="Emphasis"/>
        </w:rPr>
        <w:t>have to</w:t>
      </w:r>
      <w:proofErr w:type="gramEnd"/>
      <w:r w:rsidRPr="00BB15F8">
        <w:rPr>
          <w:rStyle w:val="Emphasis"/>
        </w:rPr>
        <w:t xml:space="preserve">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always refers to a relation between one person’s will and anoth- er’s: to be unfree is to be forced to obey someone else’s will rather than one’s own.</w:t>
      </w:r>
      <w:r>
        <w:rPr>
          <w:rStyle w:val="Emphasis"/>
        </w:rPr>
        <w:t xml:space="preserve"> </w:t>
      </w:r>
      <w:r w:rsidRPr="00ED2E79">
        <w:rPr>
          <w:sz w:val="14"/>
        </w:rPr>
        <w:t xml:space="preserve">For both Kant and Simmons, attaining this sort of freedom as indepen- dence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inde- pendence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indepen- dence from being coerced or constrained by another person’s will in car- rying out our choices. This, he says, is the “only original right belonging to man by virtue of his humanity.” </w:t>
      </w:r>
      <w:r w:rsidRPr="002A44A7">
        <w:rPr>
          <w:rStyle w:val="Emphasis"/>
        </w:rPr>
        <w:t>Freedom (independence from being constrained by another’s choice [Willku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iuris), as well as being a human being beyond reproach (iusti), since </w:t>
      </w:r>
      <w:r w:rsidRPr="002A44A7">
        <w:rPr>
          <w:rStyle w:val="Emphasis"/>
        </w:rPr>
        <w:t>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promis- ing them something, whether what he says is true and sincere or untrue and insincere</w:t>
      </w:r>
      <w:r w:rsidRPr="00ED2E79">
        <w:rPr>
          <w:sz w:val="14"/>
        </w:rPr>
        <w:t xml:space="preserve"> (veriloquium aut falsiloquium); for it is entirely up to them whether they want to believe him or not. (MM, 6:238) As the sole human right, for Kant, the right to freedom as independence gives us several kinds of prerogatives. First, it gives us the title to do any- thing to other people that we may do to them without </w:t>
      </w:r>
      <w:proofErr w:type="gramStart"/>
      <w:r w:rsidRPr="00ED2E79">
        <w:rPr>
          <w:sz w:val="14"/>
        </w:rPr>
        <w:t>actually diminish</w:t>
      </w:r>
      <w:proofErr w:type="gramEnd"/>
      <w:r w:rsidRPr="00ED2E79">
        <w:rPr>
          <w:sz w:val="14"/>
        </w:rPr>
        <w:t xml:space="preserve">- ing their freedom as independence, like simply communicating our thoughts to them: it thus grounds rights to </w:t>
      </w:r>
      <w:r w:rsidRPr="00E55CDD">
        <w:rPr>
          <w:rStyle w:val="Emphasis"/>
          <w:highlight w:val="green"/>
        </w:rPr>
        <w:t>freedom</w:t>
      </w:r>
      <w:r w:rsidRPr="00ED2E79">
        <w:rPr>
          <w:sz w:val="14"/>
        </w:rPr>
        <w:t xml:space="preserve"> of speech and thought. Second, </w:t>
      </w:r>
      <w:r w:rsidRPr="00497BD8">
        <w:rPr>
          <w:rStyle w:val="Emphasis"/>
        </w:rPr>
        <w:t xml:space="preserve">it </w:t>
      </w:r>
      <w:r w:rsidRPr="00E55CDD">
        <w:rPr>
          <w:rStyle w:val="Emphasis"/>
          <w:highlight w:val="green"/>
        </w:rPr>
        <w:t>gives us title to insist that we not be bound by any restrictions to freedom that are not reciprocal</w:t>
      </w:r>
      <w:r w:rsidRPr="00497BD8">
        <w:rPr>
          <w:rStyle w:val="Emphasis"/>
        </w:rPr>
        <w:t xml:space="preserve"> restrictions, </w:t>
      </w:r>
      <w:r w:rsidRPr="00E55CDD">
        <w:rPr>
          <w:rStyle w:val="Emphasis"/>
          <w:highlight w:val="green"/>
        </w:rPr>
        <w:t>that do not bind other people</w:t>
      </w:r>
      <w:r w:rsidRPr="00497BD8">
        <w:rPr>
          <w:rStyle w:val="Emphasis"/>
        </w:rPr>
        <w:t xml:space="preserve"> in the same way: it justifies </w:t>
      </w:r>
      <w:r w:rsidRPr="00E55CDD">
        <w:rPr>
          <w:rStyle w:val="Emphasis"/>
          <w:highlight w:val="gree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w:t>
      </w:r>
      <w:proofErr w:type="gramStart"/>
      <w:r w:rsidRPr="00ED2E79">
        <w:rPr>
          <w:sz w:val="14"/>
        </w:rPr>
        <w:t>So</w:t>
      </w:r>
      <w:proofErr w:type="gramEnd"/>
      <w:r w:rsidRPr="00ED2E79">
        <w:rPr>
          <w:sz w:val="14"/>
        </w:rPr>
        <w:t xml:space="preserve">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E55CDD">
        <w:rPr>
          <w:rStyle w:val="Emphasis"/>
          <w:highlight w:val="green"/>
        </w:rPr>
        <w:t>I am externally free only when I can do something to further my projects</w:t>
      </w:r>
      <w:r w:rsidRPr="005D59A0">
        <w:rPr>
          <w:rStyle w:val="Emphasis"/>
        </w:rPr>
        <w:t xml:space="preserve">. And </w:t>
      </w:r>
      <w:r w:rsidRPr="00E55CDD">
        <w:rPr>
          <w:rStyle w:val="Emphasis"/>
          <w:highlight w:val="green"/>
        </w:rPr>
        <w:t>this means that I must be able to</w:t>
      </w:r>
      <w:r w:rsidRPr="005D59A0">
        <w:rPr>
          <w:rStyle w:val="Emphasis"/>
        </w:rPr>
        <w:t xml:space="preserve"> </w:t>
      </w:r>
      <w:proofErr w:type="gramStart"/>
      <w:r w:rsidRPr="005D59A0">
        <w:rPr>
          <w:rStyle w:val="Emphasis"/>
        </w:rPr>
        <w:t>actually take</w:t>
      </w:r>
      <w:proofErr w:type="gramEnd"/>
      <w:r w:rsidRPr="005D59A0">
        <w:rPr>
          <w:rStyle w:val="Emphasis"/>
        </w:rPr>
        <w:t xml:space="preserve"> up some means to my ends without fear of your interference with my acts. External freedom thus involves the </w:t>
      </w:r>
      <w:r w:rsidRPr="00E55CDD">
        <w:rPr>
          <w:rStyle w:val="Emphasis"/>
          <w:highlight w:val="gree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w:t>
      </w:r>
      <w:proofErr w:type="gramStart"/>
      <w:r w:rsidRPr="00ED2E79">
        <w:rPr>
          <w:sz w:val="14"/>
        </w:rPr>
        <w:t>a</w:t>
      </w:r>
      <w:proofErr w:type="gramEnd"/>
      <w:r w:rsidRPr="00ED2E79">
        <w:rPr>
          <w:sz w:val="14"/>
        </w:rPr>
        <w:t xml:space="preserve">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(meum).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 xml:space="preserve">do not belong to us by </w:t>
      </w:r>
      <w:proofErr w:type="gramStart"/>
      <w:r w:rsidRPr="001866D5">
        <w:rPr>
          <w:rStyle w:val="Emphasis"/>
        </w:rPr>
        <w:t>birth, but</w:t>
      </w:r>
      <w:proofErr w:type="gramEnd"/>
      <w:r w:rsidRPr="001866D5">
        <w:rPr>
          <w:rStyle w:val="Emphasis"/>
        </w:rPr>
        <w:t xml:space="preserve">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(praestatio); (3) another’s status in relation to me”</w:t>
      </w:r>
      <w:r w:rsidRPr="00ED2E79">
        <w:rPr>
          <w:sz w:val="14"/>
        </w:rPr>
        <w:t xml:space="preserve"> (MM, 6:248</w:t>
      </w:r>
      <w:r w:rsidRPr="001866D5">
        <w:rPr>
          <w:rStyle w:val="Emphasis"/>
        </w:rPr>
        <w:t>). These three kinds of acquired rights specify (1) my claims of ownership or prop- erty;</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sion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cludes that </w:t>
      </w:r>
      <w:r w:rsidRPr="00354099">
        <w:rPr>
          <w:rStyle w:val="Emphasis"/>
        </w:rPr>
        <w:t>we cannot acquire these sorts of rights without a state.</w:t>
      </w:r>
      <w:r w:rsidRPr="00ED2E79">
        <w:rPr>
          <w:sz w:val="14"/>
        </w:rPr>
        <w:t xml:space="preserve"> One reason for this is that </w:t>
      </w:r>
      <w:r w:rsidRPr="00E55CDD">
        <w:rPr>
          <w:rStyle w:val="Emphasis"/>
          <w:highlight w:val="green"/>
        </w:rPr>
        <w:t>unlike our titles to</w:t>
      </w:r>
      <w:r w:rsidRPr="00354099">
        <w:rPr>
          <w:rStyle w:val="Emphasis"/>
        </w:rPr>
        <w:t xml:space="preserve"> freedom of thought and communication or to </w:t>
      </w:r>
      <w:r w:rsidRPr="00E55CDD">
        <w:rPr>
          <w:rStyle w:val="Emphasis"/>
          <w:highlight w:val="green"/>
        </w:rPr>
        <w:t>minimal bodily inviolability,</w:t>
      </w:r>
      <w:r w:rsidRPr="00354099">
        <w:rPr>
          <w:rStyle w:val="Emphasis"/>
        </w:rPr>
        <w:t xml:space="preserve"> </w:t>
      </w:r>
      <w:r w:rsidRPr="00E55CDD">
        <w:rPr>
          <w:rStyle w:val="Emphasis"/>
          <w:highlight w:val="green"/>
        </w:rPr>
        <w:t>our rights to specific external objects are not naturally determinate. Freedom as independence requires</w:t>
      </w:r>
      <w:r w:rsidRPr="00354099">
        <w:rPr>
          <w:rStyle w:val="Emphasis"/>
        </w:rPr>
        <w:t xml:space="preserve"> that </w:t>
      </w:r>
      <w:r w:rsidRPr="00E55CDD">
        <w:rPr>
          <w:rStyle w:val="Emphasis"/>
          <w:highlight w:val="green"/>
        </w:rPr>
        <w:t>I</w:t>
      </w:r>
      <w:r w:rsidRPr="00354099">
        <w:rPr>
          <w:rStyle w:val="Emphasis"/>
        </w:rPr>
        <w:t xml:space="preserve"> have rights of </w:t>
      </w:r>
      <w:r w:rsidRPr="00E55CDD">
        <w:rPr>
          <w:rStyle w:val="Emphasis"/>
          <w:highlight w:val="green"/>
        </w:rPr>
        <w:t>control</w:t>
      </w:r>
      <w:r w:rsidRPr="00354099">
        <w:rPr>
          <w:rStyle w:val="Emphasis"/>
        </w:rPr>
        <w:t xml:space="preserve"> over </w:t>
      </w:r>
      <w:r w:rsidRPr="00E55CDD">
        <w:rPr>
          <w:rStyle w:val="Emphasis"/>
          <w:highlight w:val="green"/>
        </w:rPr>
        <w:t>a</w:t>
      </w:r>
      <w:r w:rsidRPr="00354099">
        <w:rPr>
          <w:rStyle w:val="Emphasis"/>
        </w:rPr>
        <w:t xml:space="preserve"> particular </w:t>
      </w:r>
      <w:r w:rsidRPr="00E55CDD">
        <w:rPr>
          <w:rStyle w:val="Emphasis"/>
          <w:highlight w:val="green"/>
        </w:rPr>
        <w:t>body (my own), but not that I have rights</w:t>
      </w:r>
      <w:r w:rsidRPr="00354099">
        <w:rPr>
          <w:rStyle w:val="Emphasis"/>
        </w:rPr>
        <w:t xml:space="preserve"> of control </w:t>
      </w:r>
      <w:r w:rsidRPr="00E55CDD">
        <w:rPr>
          <w:rStyle w:val="Emphasis"/>
          <w:highlight w:val="green"/>
        </w:rPr>
        <w:t>over a particular object</w:t>
      </w:r>
      <w:r w:rsidRPr="00354099">
        <w:rPr>
          <w:rStyle w:val="Emphasis"/>
        </w:rPr>
        <w:t xml:space="preserve">. In order to be free-as-independent, I must have a right to some sphere of property, but </w:t>
      </w:r>
      <w:r w:rsidRPr="00E55CDD">
        <w:rPr>
          <w:rStyle w:val="Emphasis"/>
          <w:highlight w:val="green"/>
        </w:rPr>
        <w:t>it does not matter which specific objects I have a right to</w:t>
      </w:r>
      <w:r w:rsidRPr="00ED2E79">
        <w:rPr>
          <w:sz w:val="14"/>
        </w:rPr>
        <w:t xml:space="preserve">.22 Kant’s position can perhaps be made more intuitive if we reflect that </w:t>
      </w:r>
      <w:r w:rsidRPr="00E55CDD">
        <w:rPr>
          <w:rStyle w:val="Emphasis"/>
          <w:highlight w:val="green"/>
        </w:rPr>
        <w:t>any system of prop- erty will require the existence of</w:t>
      </w:r>
      <w:r w:rsidRPr="009465E0">
        <w:rPr>
          <w:rStyle w:val="Emphasis"/>
        </w:rPr>
        <w:t xml:space="preserve"> a set of </w:t>
      </w:r>
      <w:r w:rsidRPr="00E55CDD">
        <w:rPr>
          <w:rStyle w:val="Emphasis"/>
          <w:highlight w:val="green"/>
        </w:rPr>
        <w:t>rules</w:t>
      </w:r>
      <w:r w:rsidRPr="009465E0">
        <w:rPr>
          <w:rStyle w:val="Emphasis"/>
        </w:rPr>
        <w:t xml:space="preserve"> that is complex and to some extent conventional: rules </w:t>
      </w:r>
      <w:r w:rsidRPr="00E55CDD">
        <w:rPr>
          <w:rStyle w:val="Emphasis"/>
          <w:highlight w:val="gree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condi- tions of publicly recognized spousal or parental rights, and how to distrib- ute opportunities, education, and income. </w:t>
      </w:r>
      <w:r w:rsidRPr="00E55CDD">
        <w:rPr>
          <w:rStyle w:val="Emphasis"/>
          <w:highlight w:val="green"/>
        </w:rPr>
        <w:t>The conditions</w:t>
      </w:r>
      <w:r w:rsidRPr="009465E0">
        <w:rPr>
          <w:rStyle w:val="Emphasis"/>
        </w:rPr>
        <w:t xml:space="preserve"> specifying these sorts of rights </w:t>
      </w:r>
      <w:r w:rsidRPr="00E55CDD">
        <w:rPr>
          <w:rStyle w:val="Emphasis"/>
          <w:highlight w:val="green"/>
        </w:rPr>
        <w:t>would be</w:t>
      </w:r>
      <w:r w:rsidRPr="009465E0">
        <w:rPr>
          <w:rStyle w:val="Emphasis"/>
        </w:rPr>
        <w:t xml:space="preserve"> imprecise </w:t>
      </w:r>
      <w:r w:rsidRPr="00E55CDD">
        <w:rPr>
          <w:rStyle w:val="Emphasis"/>
          <w:highlight w:val="green"/>
        </w:rPr>
        <w:t>and difficult to judge in a state of nature.</w:t>
      </w:r>
      <w:r>
        <w:rPr>
          <w:rStyle w:val="Emphasis"/>
        </w:rPr>
        <w:t xml:space="preserve"> </w:t>
      </w:r>
      <w:r w:rsidRPr="00ED2E79">
        <w:rPr>
          <w:sz w:val="14"/>
        </w:rPr>
        <w:t xml:space="preserve">The basic thought here is that </w:t>
      </w:r>
      <w:r w:rsidRPr="00E55CDD">
        <w:rPr>
          <w:rStyle w:val="Emphasis"/>
          <w:highlight w:val="green"/>
        </w:rPr>
        <w:t>while a principle of equal freedom pro- vides</w:t>
      </w:r>
      <w:r w:rsidRPr="009465E0">
        <w:rPr>
          <w:rStyle w:val="Emphasis"/>
        </w:rPr>
        <w:t xml:space="preserve"> us some </w:t>
      </w:r>
      <w:r w:rsidRPr="00E55CDD">
        <w:rPr>
          <w:rStyle w:val="Emphasis"/>
          <w:highlight w:val="gree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xml:space="preserve">. Nevertheless, many possible systems of property— collective allocation, market socialism, unfettered private ownership— are potentially consistent with that sense of equal freedom. And under each one of these many possible systems, there will again be many possible </w:t>
      </w:r>
      <w:proofErr w:type="gramStart"/>
      <w:r w:rsidRPr="00ED2E79">
        <w:rPr>
          <w:sz w:val="14"/>
        </w:rPr>
        <w:t>particular rules</w:t>
      </w:r>
      <w:proofErr w:type="gramEnd"/>
      <w:r w:rsidRPr="00ED2E79">
        <w:rPr>
          <w:sz w:val="14"/>
        </w:rPr>
        <w:t xml:space="preserve"> consistent with everyone’s freedom—rules about the pre- cise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461CCB79" w14:textId="77777777" w:rsidR="00E16FD2" w:rsidRDefault="00E16FD2" w:rsidP="00E16FD2">
      <w:pPr>
        <w:pStyle w:val="Heading4"/>
      </w:pPr>
      <w:r>
        <w:t>[2] In outer space, there is no governing authority and thus claiming property imposes your will over others.</w:t>
      </w:r>
    </w:p>
    <w:p w14:paraId="59B6C058" w14:textId="77777777" w:rsidR="00E16FD2" w:rsidRDefault="00E16FD2" w:rsidP="00E16FD2">
      <w:r w:rsidRPr="00670A5C">
        <w:rPr>
          <w:rStyle w:val="Style13ptBold"/>
        </w:rPr>
        <w:t>Stilz</w:t>
      </w:r>
      <w:r>
        <w:rPr>
          <w:rStyle w:val="Style13ptBold"/>
        </w:rPr>
        <w:t xml:space="preserve"> 2</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Muse.jhu, "Project MUSE - Liberal Loyalty", https://muse.jhu.edu/book/30179)//phs st</w:t>
      </w:r>
    </w:p>
    <w:p w14:paraId="52FDC337" w14:textId="77777777" w:rsidR="00E16FD2" w:rsidRDefault="00E16FD2" w:rsidP="00E16FD2">
      <w:pPr>
        <w:rPr>
          <w:sz w:val="10"/>
        </w:rPr>
      </w:pPr>
      <w:r w:rsidRPr="00617DF4">
        <w:rPr>
          <w:sz w:val="10"/>
        </w:rPr>
        <w:t xml:space="preserve">It might seem, then, that Kant, like Simmons, would hold that although our acquired rights are initially indefinite, our private acts of appropria- tion in a state of nature can function to </w:t>
      </w:r>
      <w:proofErr w:type="gramStart"/>
      <w:r w:rsidRPr="00617DF4">
        <w:rPr>
          <w:sz w:val="10"/>
        </w:rPr>
        <w:t>more clearly delimit their contours</w:t>
      </w:r>
      <w:proofErr w:type="gramEnd"/>
      <w:r w:rsidRPr="00617DF4">
        <w:rPr>
          <w:sz w:val="10"/>
        </w:rPr>
        <w:t xml:space="preserve">.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w:t>
      </w:r>
      <w:proofErr w:type="gramStart"/>
      <w:r w:rsidRPr="00617DF4">
        <w:rPr>
          <w:sz w:val="10"/>
        </w:rPr>
        <w:t xml:space="preserve">In order </w:t>
      </w:r>
      <w:r w:rsidRPr="006F3BAF">
        <w:rPr>
          <w:rStyle w:val="Emphasis"/>
        </w:rPr>
        <w:t>to</w:t>
      </w:r>
      <w:proofErr w:type="gramEnd"/>
      <w:r w:rsidRPr="006F3BAF">
        <w:rPr>
          <w:rStyle w:val="Emphasis"/>
        </w:rPr>
        <w:t xml:space="preserve">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E55CDD">
        <w:rPr>
          <w:rStyle w:val="Emphasis"/>
          <w:highlight w:val="green"/>
        </w:rPr>
        <w:t>our private acts of</w:t>
      </w:r>
      <w:r w:rsidRPr="00E81CF6">
        <w:rPr>
          <w:rStyle w:val="Emphasis"/>
        </w:rPr>
        <w:t xml:space="preserve"> </w:t>
      </w:r>
      <w:r w:rsidRPr="00E55CDD">
        <w:rPr>
          <w:rStyle w:val="Emphasis"/>
          <w:highlight w:val="gree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55CDD">
        <w:rPr>
          <w:rStyle w:val="Emphasis"/>
          <w:highlight w:val="green"/>
        </w:rPr>
        <w:t>in a state of nature</w:t>
      </w:r>
      <w:r w:rsidRPr="00E81CF6">
        <w:rPr>
          <w:rStyle w:val="Emphasis"/>
        </w:rPr>
        <w:t xml:space="preserve">, for Kant, </w:t>
      </w:r>
      <w:r w:rsidRPr="00902962">
        <w:rPr>
          <w:rStyle w:val="Emphasis"/>
        </w:rPr>
        <w:t>seems to be that we</w:t>
      </w:r>
      <w:r w:rsidRPr="00E55CDD">
        <w:rPr>
          <w:rStyle w:val="Emphasis"/>
          <w:highlight w:val="green"/>
        </w:rPr>
        <w:t xml:space="preserve"> cannot unilaterally</w:t>
      </w:r>
      <w:r w:rsidRPr="00E81CF6">
        <w:rPr>
          <w:rStyle w:val="Emphasis"/>
        </w:rPr>
        <w:t xml:space="preserve">—through private will— </w:t>
      </w:r>
      <w:r w:rsidRPr="00E55CDD">
        <w:rPr>
          <w:rStyle w:val="Emphasis"/>
          <w:highlight w:val="gree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55CDD">
        <w:rPr>
          <w:rStyle w:val="Emphasis"/>
          <w:highlight w:val="green"/>
        </w:rPr>
        <w:t>claiming</w:t>
      </w:r>
      <w:r w:rsidRPr="00E81CF6">
        <w:rPr>
          <w:rStyle w:val="Emphasis"/>
        </w:rPr>
        <w:t xml:space="preserve"> to interpret the a priori general will on another person’s behalf, says Kant, </w:t>
      </w:r>
      <w:r w:rsidRPr="00E55CDD">
        <w:rPr>
          <w:rStyle w:val="Emphasis"/>
          <w:highlight w:val="gree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E55CDD">
        <w:rPr>
          <w:rStyle w:val="Emphasis"/>
          <w:highlight w:val="green"/>
        </w:rPr>
        <w:t>My will to appro- priate</w:t>
      </w:r>
      <w:r w:rsidRPr="00617DF4">
        <w:rPr>
          <w:sz w:val="10"/>
        </w:rPr>
        <w:t xml:space="preserve">, in the belief that my appropriation is justifiable to others, </w:t>
      </w:r>
      <w:r w:rsidRPr="00E55CDD">
        <w:rPr>
          <w:rStyle w:val="Emphasis"/>
          <w:highlight w:val="green"/>
        </w:rPr>
        <w:t>cannot yet serve as a (coercive) law</w:t>
      </w:r>
      <w:r w:rsidRPr="00E81CF6">
        <w:rPr>
          <w:rStyle w:val="Emphasis"/>
        </w:rPr>
        <w:t xml:space="preserve"> for everyone else, because </w:t>
      </w:r>
      <w:r w:rsidRPr="00E55CDD">
        <w:rPr>
          <w:rStyle w:val="Emphasis"/>
          <w:highlight w:val="green"/>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E55CDD">
        <w:rPr>
          <w:rStyle w:val="Emphasis"/>
          <w:highlight w:val="green"/>
        </w:rPr>
        <w:t>each person is an equally authoritative judge, it is</w:t>
      </w:r>
      <w:r w:rsidRPr="00617DF4">
        <w:rPr>
          <w:rStyle w:val="Emphasis"/>
        </w:rPr>
        <w:t xml:space="preserve"> therefore </w:t>
      </w:r>
      <w:r w:rsidRPr="00E55CDD">
        <w:rPr>
          <w:rStyle w:val="Emphasis"/>
          <w:highlight w:val="green"/>
        </w:rPr>
        <w:t>impossi- ble—in a state of nature—to put [them] under an obligation of justice that [they]</w:t>
      </w:r>
      <w:r w:rsidRPr="00617DF4">
        <w:rPr>
          <w:rStyle w:val="Emphasis"/>
        </w:rPr>
        <w:t xml:space="preserve"> himself </w:t>
      </w:r>
      <w:r w:rsidRPr="00E55CDD">
        <w:rPr>
          <w:rStyle w:val="Emphasis"/>
          <w:highlight w:val="green"/>
        </w:rPr>
        <w:t>do</w:t>
      </w:r>
      <w:r w:rsidRPr="00617DF4">
        <w:rPr>
          <w:rStyle w:val="Emphasis"/>
        </w:rPr>
        <w:t xml:space="preserve">es </w:t>
      </w:r>
      <w:r w:rsidRPr="00E55CDD">
        <w:rPr>
          <w:rStyle w:val="Emphasis"/>
          <w:highlight w:val="green"/>
        </w:rPr>
        <w:t>not 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w:t>
      </w:r>
      <w:proofErr w:type="gramStart"/>
      <w:r w:rsidRPr="00617DF4">
        <w:rPr>
          <w:sz w:val="10"/>
        </w:rPr>
        <w:t>), since</w:t>
      </w:r>
      <w:proofErr w:type="gramEnd"/>
      <w:r w:rsidRPr="00617DF4">
        <w:rPr>
          <w:sz w:val="10"/>
        </w:rPr>
        <w:t xml:space="preserv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E55CDD">
        <w:rPr>
          <w:rStyle w:val="Emphasis"/>
          <w:highlight w:val="green"/>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w:t>
      </w:r>
      <w:proofErr w:type="gramStart"/>
      <w:r w:rsidRPr="00617DF4">
        <w:rPr>
          <w:sz w:val="10"/>
        </w:rPr>
        <w:t>particular wills</w:t>
      </w:r>
      <w:proofErr w:type="gramEnd"/>
      <w:r w:rsidRPr="00617DF4">
        <w:rPr>
          <w:sz w:val="10"/>
        </w:rPr>
        <w:t xml:space="preserve">—based on our private judgments—are not? Fundamentally, Kant argues that </w:t>
      </w:r>
      <w:r w:rsidRPr="00E55CDD">
        <w:rPr>
          <w:rStyle w:val="Emphasis"/>
          <w:highlight w:val="green"/>
        </w:rPr>
        <w:t>defining</w:t>
      </w:r>
      <w:r w:rsidRPr="00405008">
        <w:rPr>
          <w:rStyle w:val="Emphasis"/>
        </w:rPr>
        <w:t xml:space="preserve"> and enforcing both our rights over our bodies and </w:t>
      </w:r>
      <w:r w:rsidRPr="00E55CDD">
        <w:rPr>
          <w:rStyle w:val="Emphasis"/>
          <w:highlight w:val="green"/>
        </w:rPr>
        <w:t>our rights to external objects through public</w:t>
      </w:r>
      <w:r w:rsidRPr="00405008">
        <w:rPr>
          <w:rStyle w:val="Emphasis"/>
        </w:rPr>
        <w:t xml:space="preserve"> and nonarbitrary </w:t>
      </w:r>
      <w:r w:rsidRPr="00E55CDD">
        <w:rPr>
          <w:rStyle w:val="Emphasis"/>
          <w:highlight w:val="green"/>
        </w:rPr>
        <w:t>laws is the only way to secure ourselves against</w:t>
      </w:r>
      <w:r w:rsidRPr="00405008">
        <w:rPr>
          <w:rStyle w:val="Emphasis"/>
        </w:rPr>
        <w:t xml:space="preserve"> the </w:t>
      </w:r>
      <w:r w:rsidRPr="00E55CDD">
        <w:rPr>
          <w:rStyle w:val="Emphasis"/>
          <w:highlight w:val="gree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E55CDD">
        <w:rPr>
          <w:rStyle w:val="Emphasis"/>
          <w:highlight w:val="green"/>
        </w:rPr>
        <w:t>property distribution</w:t>
      </w:r>
      <w:r w:rsidRPr="00684B8D">
        <w:rPr>
          <w:rStyle w:val="Emphasis"/>
        </w:rPr>
        <w:t xml:space="preserve"> to which we could all hypothetically consent </w:t>
      </w:r>
      <w:r w:rsidRPr="00E55CDD">
        <w:rPr>
          <w:rStyle w:val="Emphasis"/>
          <w:highlight w:val="green"/>
        </w:rPr>
        <w:t>must</w:t>
      </w:r>
      <w:r w:rsidRPr="00684B8D">
        <w:rPr>
          <w:rStyle w:val="Emphasis"/>
        </w:rPr>
        <w:t xml:space="preserve"> necessarily </w:t>
      </w:r>
      <w:r w:rsidRPr="00E55CDD">
        <w:rPr>
          <w:rStyle w:val="Emphasis"/>
          <w:highlight w:val="green"/>
        </w:rPr>
        <w:t>be</w:t>
      </w:r>
      <w:r w:rsidRPr="00684B8D">
        <w:rPr>
          <w:rStyle w:val="Emphasis"/>
        </w:rPr>
        <w:t xml:space="preserve"> one that is </w:t>
      </w:r>
      <w:r w:rsidRPr="00E55CDD">
        <w:rPr>
          <w:rStyle w:val="Emphasis"/>
          <w:highlight w:val="gree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6C36E740" w14:textId="77777777" w:rsidR="00E16FD2" w:rsidRDefault="00E16FD2" w:rsidP="00E16FD2">
      <w:pPr>
        <w:pStyle w:val="Heading4"/>
      </w:pPr>
      <w:r>
        <w:t>[3] In the state of nature, everyone is an equal arbitrator of justice – that makes rights violations impossible to resolve.</w:t>
      </w:r>
    </w:p>
    <w:p w14:paraId="11526D07" w14:textId="77777777" w:rsidR="00E16FD2" w:rsidRPr="00122E01" w:rsidRDefault="00E16FD2" w:rsidP="00E16FD2">
      <w:r w:rsidRPr="00670A5C">
        <w:rPr>
          <w:rStyle w:val="Style13ptBold"/>
        </w:rPr>
        <w:t>Stilz</w:t>
      </w:r>
      <w:r>
        <w:rPr>
          <w:rStyle w:val="Style13ptBold"/>
        </w:rPr>
        <w:t xml:space="preserve"> 3</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Muse.jhu, "Project MUSE - Liberal Loyalty", https://muse.jhu.edu/book/30179)//phs st</w:t>
      </w:r>
    </w:p>
    <w:p w14:paraId="222D52E0" w14:textId="77777777" w:rsidR="00E16FD2" w:rsidRPr="00122E01" w:rsidRDefault="00E16FD2" w:rsidP="00E16FD2">
      <w:pPr>
        <w:rPr>
          <w:sz w:val="16"/>
        </w:rPr>
      </w:pPr>
      <w:r w:rsidRPr="00122E01">
        <w:rPr>
          <w:sz w:val="16"/>
        </w:rPr>
        <w:t xml:space="preserve">The Problem of Unilateral Interpretation Kant centrally appeals to the idea that </w:t>
      </w:r>
      <w:r w:rsidRPr="00E55CDD">
        <w:rPr>
          <w:rStyle w:val="Emphasis"/>
          <w:highlight w:val="gree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E55CDD">
        <w:rPr>
          <w:rStyle w:val="Emphasis"/>
          <w:highlight w:val="green"/>
        </w:rPr>
        <w:t>it does not yet place other people under a correlative duty. That would be</w:t>
      </w:r>
      <w:r w:rsidRPr="00DE2645">
        <w:rPr>
          <w:rStyle w:val="Emphasis"/>
        </w:rPr>
        <w:t xml:space="preserve"> so </w:t>
      </w:r>
      <w:r w:rsidRPr="00E55CDD">
        <w:rPr>
          <w:rStyle w:val="Emphasis"/>
          <w:highlight w:val="green"/>
        </w:rPr>
        <w:t>only if all individuals shared [their]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interpreta- tions is the one that simply is valid as a matter of moral fact. That may be so. </w:t>
      </w:r>
      <w:r w:rsidRPr="001E5C96">
        <w:rPr>
          <w:rStyle w:val="Emphasis"/>
        </w:rPr>
        <w:t xml:space="preserve">But </w:t>
      </w:r>
      <w:proofErr w:type="gramStart"/>
      <w:r w:rsidRPr="00E55CDD">
        <w:rPr>
          <w:rStyle w:val="Emphasis"/>
          <w:highlight w:val="green"/>
        </w:rPr>
        <w:t>as long as</w:t>
      </w:r>
      <w:proofErr w:type="gramEnd"/>
      <w:r w:rsidRPr="00E55CDD">
        <w:rPr>
          <w:rStyle w:val="Emphasis"/>
          <w:highlight w:val="green"/>
        </w:rPr>
        <w:t xml:space="preserve"> we remain in a state of nature</w:t>
      </w:r>
      <w:r w:rsidRPr="001E5C96">
        <w:rPr>
          <w:rStyle w:val="Emphasis"/>
        </w:rPr>
        <w:t xml:space="preserve">, even this true view of right must remain unrealized, since </w:t>
      </w:r>
      <w:r w:rsidRPr="00E55CDD">
        <w:rPr>
          <w:rStyle w:val="Emphasis"/>
          <w:highlight w:val="green"/>
        </w:rPr>
        <w:t>each person</w:t>
      </w:r>
      <w:r w:rsidRPr="001E5C96">
        <w:rPr>
          <w:rStyle w:val="Emphasis"/>
        </w:rPr>
        <w:t xml:space="preserve">, being an equally au- thoritative judge, </w:t>
      </w:r>
      <w:r w:rsidRPr="00E55CDD">
        <w:rPr>
          <w:rStyle w:val="Emphasis"/>
          <w:highlight w:val="green"/>
        </w:rPr>
        <w:t xml:space="preserve">has a right to enforce [their] own interpretation of justice, which means the </w:t>
      </w:r>
      <w:r w:rsidRPr="00251A3D">
        <w:rPr>
          <w:rStyle w:val="Emphasis"/>
        </w:rPr>
        <w:t xml:space="preserve">true view of </w:t>
      </w:r>
      <w:r w:rsidRPr="00E55CDD">
        <w:rPr>
          <w:rStyle w:val="Emphasis"/>
          <w:highlight w:val="green"/>
        </w:rPr>
        <w:t>right places the person under no duties when it does not correspond with the person’s own.</w:t>
      </w:r>
      <w:r w:rsidRPr="00122E01">
        <w:rPr>
          <w:sz w:val="16"/>
        </w:rPr>
        <w:t xml:space="preserve"> So </w:t>
      </w:r>
      <w:proofErr w:type="gramStart"/>
      <w:r w:rsidRPr="00122E01">
        <w:rPr>
          <w:sz w:val="16"/>
        </w:rPr>
        <w:t>as long as</w:t>
      </w:r>
      <w:proofErr w:type="gramEnd"/>
      <w:r w:rsidRPr="00122E01">
        <w:rPr>
          <w:sz w:val="16"/>
        </w:rPr>
        <w:t xml:space="preserve">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E55CDD">
        <w:rPr>
          <w:rStyle w:val="Emphasis"/>
          <w:highlight w:val="green"/>
        </w:rPr>
        <w:t>to claim that authority over someone else</w:t>
      </w:r>
      <w:r w:rsidRPr="00251A3D">
        <w:rPr>
          <w:rStyle w:val="Emphasis"/>
        </w:rPr>
        <w:t xml:space="preserve">, Kant thinks, </w:t>
      </w:r>
      <w:r w:rsidRPr="00E55CDD">
        <w:rPr>
          <w:rStyle w:val="Emphasis"/>
          <w:highlight w:val="green"/>
        </w:rPr>
        <w:t xml:space="preserve">is </w:t>
      </w:r>
      <w:proofErr w:type="gramStart"/>
      <w:r w:rsidRPr="00E55CDD">
        <w:rPr>
          <w:rStyle w:val="Emphasis"/>
          <w:highlight w:val="green"/>
        </w:rPr>
        <w:t>refuse</w:t>
      </w:r>
      <w:proofErr w:type="gramEnd"/>
      <w:r w:rsidRPr="00E55CDD">
        <w:rPr>
          <w:rStyle w:val="Emphasis"/>
          <w:highlight w:val="green"/>
        </w:rPr>
        <w:t xml:space="preserv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a procedure for the determination of objec- tive rights is a constitutive feature of justice, since a common process of adjudication is logically necessary if anyone’s rights are to impose any objective duties on other people.33 Objective rights are rights that are de- termined through such a process of adjudication</w:t>
      </w:r>
      <w:r w:rsidRPr="00122E01">
        <w:rPr>
          <w:sz w:val="16"/>
        </w:rPr>
        <w:t xml:space="preserve">, and that impose recog- nizable duties on us even when we disagree about what justice requires. </w:t>
      </w:r>
      <w:r w:rsidRPr="00E55CDD">
        <w:rPr>
          <w:rStyle w:val="Emphasis"/>
          <w:highlight w:val="green"/>
        </w:rPr>
        <w:t xml:space="preserve">If each </w:t>
      </w:r>
      <w:r w:rsidRPr="00C052FA">
        <w:rPr>
          <w:rStyle w:val="Emphasis"/>
        </w:rPr>
        <w:t>person</w:t>
      </w:r>
      <w:r w:rsidRPr="00E55CDD">
        <w:rPr>
          <w:rStyle w:val="Emphasis"/>
          <w:highlight w:val="green"/>
        </w:rPr>
        <w:t xml:space="preserve"> is</w:t>
      </w:r>
      <w:r w:rsidRPr="00C052FA">
        <w:rPr>
          <w:rStyle w:val="Emphasis"/>
        </w:rPr>
        <w:t xml:space="preserve"> </w:t>
      </w:r>
      <w:r w:rsidRPr="00E55CDD">
        <w:rPr>
          <w:rStyle w:val="Emphasis"/>
          <w:highlight w:val="green"/>
        </w:rPr>
        <w:t xml:space="preserve">threatened with violence every time another person’s </w:t>
      </w:r>
      <w:r w:rsidRPr="00C052FA">
        <w:rPr>
          <w:rStyle w:val="Emphasis"/>
        </w:rPr>
        <w:t xml:space="preserve">private </w:t>
      </w:r>
      <w:r w:rsidRPr="00E55CDD">
        <w:rPr>
          <w:rStyle w:val="Emphasis"/>
          <w:highlight w:val="green"/>
        </w:rPr>
        <w:t>interpretation of justice</w:t>
      </w:r>
      <w:r w:rsidRPr="00C052FA">
        <w:rPr>
          <w:rStyle w:val="Emphasis"/>
        </w:rPr>
        <w:t xml:space="preserve"> </w:t>
      </w:r>
      <w:r w:rsidRPr="00E55CDD">
        <w:rPr>
          <w:rStyle w:val="Emphasis"/>
          <w:highlight w:val="green"/>
        </w:rPr>
        <w:t>disagrees</w:t>
      </w:r>
      <w:r w:rsidRPr="00C052FA">
        <w:rPr>
          <w:rStyle w:val="Emphasis"/>
        </w:rPr>
        <w:t xml:space="preserve"> with her own</w:t>
      </w:r>
      <w:r w:rsidRPr="00E55CDD">
        <w:rPr>
          <w:rStyle w:val="Emphasis"/>
          <w:highlight w:val="green"/>
        </w:rPr>
        <w:t>, [they] cannot possi- bly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E55CDD">
        <w:rPr>
          <w:rStyle w:val="Emphasis"/>
          <w:highlight w:val="green"/>
        </w:rPr>
        <w:t>justice demands</w:t>
      </w:r>
      <w:r w:rsidRPr="00E55CDD">
        <w:rPr>
          <w:sz w:val="16"/>
          <w:highlight w:val="green"/>
        </w:rPr>
        <w:t>,</w:t>
      </w:r>
      <w:r w:rsidRPr="00122E01">
        <w:rPr>
          <w:sz w:val="16"/>
        </w:rPr>
        <w:t xml:space="preserve"> then, is </w:t>
      </w:r>
      <w:r w:rsidRPr="00E55CDD">
        <w:rPr>
          <w:rStyle w:val="Emphasis"/>
          <w:highlight w:val="green"/>
        </w:rPr>
        <w:t>a mechanism</w:t>
      </w:r>
      <w:r w:rsidRPr="00C052FA">
        <w:rPr>
          <w:rStyle w:val="Emphasis"/>
        </w:rPr>
        <w:t xml:space="preserve"> by which people can have their rights guaranteed in the exter- nal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indepen- dence, </w:t>
      </w:r>
      <w:r w:rsidRPr="00C052FA">
        <w:rPr>
          <w:rStyle w:val="Emphasis"/>
        </w:rPr>
        <w:t>imagine for a moment that you and I are state-of-nature neighbors. Say we have managed to resolve the indeterminacy of our property rights somewhat, perhaps by appropriating only in accordance with our inter- pretation of Kant’s a priori general will</w:t>
      </w:r>
      <w:r w:rsidRPr="00122E01">
        <w:rPr>
          <w:sz w:val="16"/>
        </w:rPr>
        <w:t xml:space="preserve">, or by coordinating our expecta- tions based on the most salient just system. </w:t>
      </w:r>
      <w:proofErr w:type="gramStart"/>
      <w:r w:rsidRPr="00C052FA">
        <w:rPr>
          <w:rStyle w:val="Emphasis"/>
        </w:rPr>
        <w:t>So</w:t>
      </w:r>
      <w:proofErr w:type="gramEnd"/>
      <w:r w:rsidRPr="00C052FA">
        <w:rPr>
          <w:rStyle w:val="Emphasis"/>
        </w:rPr>
        <w:t xml:space="preserve"> we have hit on some right- ful boundary that sets off your property from mine, such that if I desire to live side by side with you in peace, simply by respecting your basic rights</w:t>
      </w:r>
      <w:r w:rsidRPr="00122E01">
        <w:rPr>
          <w:sz w:val="16"/>
        </w:rPr>
        <w:t xml:space="preserve">, I ought to be able to do so. Let’s call our initial “property-owning” equilibrium E1. </w:t>
      </w:r>
      <w:r w:rsidRPr="00C052FA">
        <w:rPr>
          <w:rStyle w:val="Emphasis"/>
        </w:rPr>
        <w:t>Now suppose some dispute arises between us over whether your prop- erty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appro- priation we are working with to make it likely parties acting in good faith might disagree. </w:t>
      </w:r>
      <w:r w:rsidRPr="00E55CDD">
        <w:rPr>
          <w:rStyle w:val="Emphasis"/>
          <w:highlight w:val="green"/>
        </w:rPr>
        <w:t>In our state-of-nature system</w:t>
      </w:r>
      <w:r w:rsidRPr="00E55CDD">
        <w:rPr>
          <w:sz w:val="16"/>
          <w:highlight w:val="green"/>
        </w:rPr>
        <w:t>,</w:t>
      </w:r>
      <w:r w:rsidRPr="00122E01">
        <w:rPr>
          <w:sz w:val="16"/>
        </w:rPr>
        <w:t xml:space="preserve"> however, </w:t>
      </w:r>
      <w:r w:rsidRPr="00E55CDD">
        <w:rPr>
          <w:rStyle w:val="Emphasis"/>
          <w:highlight w:val="green"/>
        </w:rPr>
        <w:t>the interpretation of what right</w:t>
      </w:r>
      <w:r w:rsidRPr="005855B1">
        <w:rPr>
          <w:rStyle w:val="Emphasis"/>
        </w:rPr>
        <w:t xml:space="preserve"> actually </w:t>
      </w:r>
      <w:r w:rsidRPr="00E55CDD">
        <w:rPr>
          <w:rStyle w:val="Emphasis"/>
          <w:highlight w:val="green"/>
        </w:rPr>
        <w:t>requires in</w:t>
      </w:r>
      <w:r w:rsidRPr="005855B1">
        <w:rPr>
          <w:rStyle w:val="Emphasis"/>
        </w:rPr>
        <w:t xml:space="preserve"> this </w:t>
      </w:r>
      <w:r w:rsidRPr="00E55CDD">
        <w:rPr>
          <w:rStyle w:val="Emphasis"/>
          <w:highlight w:val="green"/>
        </w:rPr>
        <w:t>contingency is left up to you</w:t>
      </w:r>
      <w:r w:rsidRPr="00122E01">
        <w:rPr>
          <w:sz w:val="16"/>
        </w:rPr>
        <w:t xml:space="preserve">, along with the choice of </w:t>
      </w:r>
      <w:proofErr w:type="gramStart"/>
      <w:r w:rsidRPr="00122E01">
        <w:rPr>
          <w:sz w:val="16"/>
        </w:rPr>
        <w:t>whether or not</w:t>
      </w:r>
      <w:proofErr w:type="gramEnd"/>
      <w:r w:rsidRPr="00122E01">
        <w:rPr>
          <w:sz w:val="16"/>
        </w:rPr>
        <w:t xml:space="preserve"> to exercise your coercive rights to re- dress any (perceived) violation. </w:t>
      </w:r>
      <w:proofErr w:type="gramStart"/>
      <w:r w:rsidRPr="00122E01">
        <w:rPr>
          <w:sz w:val="16"/>
        </w:rPr>
        <w:t>So</w:t>
      </w:r>
      <w:proofErr w:type="gramEnd"/>
      <w:r w:rsidRPr="00122E01">
        <w:rPr>
          <w:sz w:val="16"/>
        </w:rPr>
        <w:t xml:space="preserve">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E55CDD">
        <w:rPr>
          <w:rStyle w:val="Emphasis"/>
          <w:highlight w:val="green"/>
        </w:rPr>
        <w:t>I am under no obligation to submit to you: I am an equally authori- tative interpreter of justice.</w:t>
      </w:r>
      <w:r w:rsidRPr="00122E01">
        <w:rPr>
          <w:sz w:val="16"/>
        </w:rPr>
        <w:t xml:space="preserve"> I may object to the rightfulness of your bound- ary-crossing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w:t>
      </w:r>
      <w:proofErr w:type="gramStart"/>
      <w:r w:rsidRPr="00122E01">
        <w:rPr>
          <w:sz w:val="16"/>
        </w:rPr>
        <w:t>So</w:t>
      </w:r>
      <w:proofErr w:type="gramEnd"/>
      <w:r w:rsidRPr="00122E01">
        <w:rPr>
          <w:sz w:val="16"/>
        </w:rPr>
        <w:t xml:space="preserve">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E55CDD">
        <w:rPr>
          <w:rStyle w:val="Emphasis"/>
          <w:highlight w:val="green"/>
        </w:rPr>
        <w:t>in our state of nature, the only thing that can decide the matter</w:t>
      </w:r>
      <w:r w:rsidRPr="009F5A74">
        <w:rPr>
          <w:rStyle w:val="Emphasis"/>
        </w:rPr>
        <w:t xml:space="preserve"> between us </w:t>
      </w:r>
      <w:r w:rsidRPr="00E55CDD">
        <w:rPr>
          <w:rStyle w:val="Emphasis"/>
          <w:highlight w:val="green"/>
        </w:rPr>
        <w:t xml:space="preserve">is a contest of </w:t>
      </w:r>
      <w:proofErr w:type="gramStart"/>
      <w:r w:rsidRPr="00E55CDD">
        <w:rPr>
          <w:rStyle w:val="Emphasis"/>
          <w:highlight w:val="green"/>
        </w:rPr>
        <w:t>strength, since</w:t>
      </w:r>
      <w:proofErr w:type="gramEnd"/>
      <w:r w:rsidRPr="00E55CDD">
        <w:rPr>
          <w:rStyle w:val="Emphasis"/>
          <w:highlight w:val="green"/>
        </w:rPr>
        <w:t xml:space="preserv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The point of using force in the name of justice is to assure people of that to which they are entitled. But if force is being used to further contradic- tory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pensation for my supposed infringement—say, one-quarter of my prop- erty.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E55CDD">
        <w:rPr>
          <w:rStyle w:val="Emphasis"/>
          <w:highlight w:val="green"/>
        </w:rPr>
        <w:t>the only reason you</w:t>
      </w:r>
      <w:r w:rsidRPr="00037087">
        <w:rPr>
          <w:rStyle w:val="Emphasis"/>
        </w:rPr>
        <w:t xml:space="preserve"> now </w:t>
      </w:r>
      <w:r w:rsidRPr="00E55CDD">
        <w:rPr>
          <w:rStyle w:val="Emphasis"/>
          <w:highlight w:val="green"/>
        </w:rPr>
        <w:t>possess more of the total is that you were stronger,</w:t>
      </w:r>
      <w:r w:rsidRPr="00037087">
        <w:rPr>
          <w:rStyle w:val="Emphasis"/>
        </w:rPr>
        <w:t xml:space="preserve"> not that I was convinced by your interpretation of justice. But the bounds of our sphere of </w:t>
      </w:r>
      <w:r w:rsidRPr="00E55CDD">
        <w:rPr>
          <w:rStyle w:val="Emphasis"/>
          <w:highlight w:val="green"/>
        </w:rPr>
        <w:t>control in the external world ought not</w:t>
      </w:r>
      <w:r w:rsidRPr="00037087">
        <w:rPr>
          <w:rStyle w:val="Emphasis"/>
        </w:rPr>
        <w:t xml:space="preserve"> to </w:t>
      </w:r>
      <w:r w:rsidRPr="00E55CDD">
        <w:rPr>
          <w:rStyle w:val="Emphasis"/>
          <w:highlight w:val="gree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spect even when we disagree about what justice requires—and adjudicate our conflicting claims in a way that is consistent with our continued inde- pendence from each other. The idea is that if we want to possess claims that, as objective rights, are </w:t>
      </w:r>
      <w:proofErr w:type="gramStart"/>
      <w:r w:rsidRPr="00122E01">
        <w:rPr>
          <w:sz w:val="16"/>
        </w:rPr>
        <w:t>actually respected</w:t>
      </w:r>
      <w:proofErr w:type="gramEnd"/>
      <w:r w:rsidRPr="00122E01">
        <w:rPr>
          <w:sz w:val="16"/>
        </w:rPr>
        <w:t xml:space="preserve"> by others in the external world, we will need to recognize one and only one common set of rules about rights, not a variety of competing private interpretations that coer- cively struggle for the upper hand.</w:t>
      </w:r>
    </w:p>
    <w:bookmarkEnd w:id="1"/>
    <w:p w14:paraId="3FD13118" w14:textId="7DB956DE" w:rsidR="00A95652" w:rsidRDefault="00E16FD2" w:rsidP="00E16FD2">
      <w:pPr>
        <w:pStyle w:val="Heading3"/>
      </w:pPr>
      <w:r>
        <w:t>1AC – Underview</w:t>
      </w:r>
    </w:p>
    <w:p w14:paraId="69BA8181" w14:textId="6D1DA576" w:rsidR="00901590" w:rsidRDefault="00901590" w:rsidP="00901590">
      <w:pPr>
        <w:pStyle w:val="Heading4"/>
      </w:pPr>
      <w:bookmarkStart w:id="2" w:name="_Hlk93071953"/>
      <w:bookmarkStart w:id="3" w:name="_Hlk95055790"/>
      <w:bookmarkStart w:id="4" w:name="_Hlk94301012"/>
      <w:r>
        <w:rPr>
          <w:rFonts w:eastAsia="Times New Roman"/>
        </w:rPr>
        <w:t>1</w:t>
      </w:r>
      <w:r w:rsidRPr="00044772">
        <w:rPr>
          <w:rFonts w:eastAsia="Times New Roman"/>
        </w:rPr>
        <w:t xml:space="preserve">] </w:t>
      </w:r>
      <w:r>
        <w:t>Interp – provided that the 1ac framework is not utilitarian, the negative must concede the offense under the 1ac framework.</w:t>
      </w:r>
    </w:p>
    <w:p w14:paraId="33072C13" w14:textId="77777777" w:rsidR="00901590" w:rsidRPr="00366208" w:rsidRDefault="00901590" w:rsidP="00901590">
      <w:pPr>
        <w:pStyle w:val="Heading4"/>
      </w:pPr>
      <w:bookmarkStart w:id="5" w:name="_Hlk93149860"/>
      <w:bookmarkStart w:id="6" w:name="_Hlk93071988"/>
      <w:bookmarkEnd w:id="2"/>
      <w:r>
        <w:t>A] Strat skew – 1) it’s impossible for the 1AR to win both layers of framing and offense when you can frame me mout and read a bunch of turns to the aff making the round impossible in 4 minutes – especially since the 2N can collapse on either the framework or contention for 6 minutes, 2) neg reactivity advantage, aff disclosure, and 1N time allocation means they can craft a perfect 1nc – conceding one layer of substance solves since it gives me weighing recourse and strategic 1AR maneuvers without having to brute force both</w:t>
      </w:r>
    </w:p>
    <w:p w14:paraId="701F51F7" w14:textId="2561A431" w:rsidR="00901590" w:rsidRPr="00AE3CC1" w:rsidRDefault="00901590" w:rsidP="00901590">
      <w:pPr>
        <w:pStyle w:val="Heading4"/>
      </w:pPr>
      <w:bookmarkStart w:id="7" w:name="_Hlk93149861"/>
      <w:bookmarkEnd w:id="5"/>
      <w:r>
        <w:t xml:space="preserve">B] Clash – we pick and choose whether to debate offense or framework and when, which means we have more discussion of each one every round. Depth outweighs since reading 1 page of 100 different books is useless and superficial. Breadth is solved across multiple rounds when people choose a different layer in each. That hijacks </w:t>
      </w:r>
      <w:proofErr w:type="gramStart"/>
      <w:r>
        <w:t>all of</w:t>
      </w:r>
      <w:proofErr w:type="gramEnd"/>
      <w:r>
        <w:t xml:space="preserve"> your offense since they contest both the framework and the offense, while maintaining the 1AR ability to win substance.</w:t>
      </w:r>
      <w:bookmarkEnd w:id="3"/>
      <w:bookmarkEnd w:id="6"/>
    </w:p>
    <w:p w14:paraId="0F332078" w14:textId="35432633" w:rsidR="00901590" w:rsidRPr="008F26C2" w:rsidRDefault="00901590" w:rsidP="00901590">
      <w:pPr>
        <w:pStyle w:val="Heading4"/>
      </w:pPr>
      <w:bookmarkStart w:id="8" w:name="_Hlk93072013"/>
      <w:bookmarkEnd w:id="4"/>
      <w:bookmarkEnd w:id="7"/>
      <w:r>
        <w:t>2] I</w:t>
      </w:r>
      <w:r>
        <w:t>deal theory is good and inevitable.</w:t>
      </w:r>
    </w:p>
    <w:p w14:paraId="37714661" w14:textId="77777777" w:rsidR="00901590" w:rsidRPr="0036278C" w:rsidRDefault="00901590" w:rsidP="00901590">
      <w:r w:rsidRPr="004D3BBB">
        <w:rPr>
          <w:rStyle w:val="Style13ptBold"/>
        </w:rPr>
        <w:t>Shelby 13</w:t>
      </w:r>
      <w:r>
        <w:t xml:space="preserve"> [Tommie Shelby, “Racial Realities and Corrective Justice: A Reply to Charles Mills,” </w:t>
      </w:r>
      <w:r w:rsidRPr="004D3BBB">
        <w:rPr>
          <w:i/>
        </w:rPr>
        <w:t>Critical Philosophy of Race</w:t>
      </w:r>
      <w:r>
        <w:t>, Vol. 1, No. 2 (2013), pp. 145-162] AG</w:t>
      </w:r>
    </w:p>
    <w:p w14:paraId="0FA5C637" w14:textId="77777777" w:rsidR="00901590" w:rsidRDefault="00901590" w:rsidP="00901590">
      <w:pPr>
        <w:rPr>
          <w:sz w:val="16"/>
        </w:rPr>
      </w:pPr>
      <w:r w:rsidRPr="0036278C">
        <w:rPr>
          <w:sz w:val="16"/>
        </w:rPr>
        <w:t xml:space="preserve">On the Rawlsian view, </w:t>
      </w:r>
      <w:r w:rsidRPr="00E55CDD">
        <w:rPr>
          <w:rStyle w:val="StyleUnderline"/>
          <w:highlight w:val="green"/>
        </w:rPr>
        <w:t>injustices are</w:t>
      </w:r>
      <w:r w:rsidRPr="0036278C">
        <w:rPr>
          <w:sz w:val="16"/>
        </w:rPr>
        <w:t xml:space="preserve"> conceptualized as </w:t>
      </w:r>
      <w:r w:rsidRPr="00E55CDD">
        <w:rPr>
          <w:rStyle w:val="StyleUnderline"/>
          <w:highlight w:val="green"/>
        </w:rPr>
        <w:t>deviations from the ideal principles of justice, in</w:t>
      </w:r>
      <w:r w:rsidRPr="00FF2BAB">
        <w:rPr>
          <w:rStyle w:val="StyleUnderline"/>
        </w:rPr>
        <w:t xml:space="preserve"> much </w:t>
      </w:r>
      <w:r w:rsidRPr="00E55CDD">
        <w:rPr>
          <w:rStyle w:val="StyleUnderline"/>
          <w:highlight w:val="green"/>
        </w:rPr>
        <w:t>the same way that fallacious reasoning is</w:t>
      </w:r>
      <w:r w:rsidRPr="00FF2BAB">
        <w:rPr>
          <w:rStyle w:val="StyleUnderline"/>
        </w:rPr>
        <w:t xml:space="preserve"> conceived as a </w:t>
      </w:r>
      <w:r w:rsidRPr="00E55CDD">
        <w:rPr>
          <w:rStyle w:val="StyleUnderline"/>
          <w:highlight w:val="green"/>
        </w:rPr>
        <w:t>deviation from</w:t>
      </w:r>
      <w:r w:rsidRPr="00FF2BAB">
        <w:rPr>
          <w:rStyle w:val="StyleUnderline"/>
        </w:rPr>
        <w:t xml:space="preserve"> the rules of </w:t>
      </w:r>
      <w:r w:rsidRPr="00E55CDD">
        <w:rPr>
          <w:rStyle w:val="StyleUnderline"/>
          <w:highlight w:val="green"/>
        </w:rPr>
        <w:t>logic</w:t>
      </w:r>
      <w:r w:rsidRPr="00FF2BAB">
        <w:rPr>
          <w:rStyle w:val="StyleUnderline"/>
        </w:rPr>
        <w:t>al inference</w:t>
      </w:r>
      <w:r w:rsidRPr="0036278C">
        <w:rPr>
          <w:sz w:val="16"/>
        </w:rPr>
        <w:t xml:space="preserve">. An injustice is a failure on the part of individuals or social arrangements to satisfy what the ideal principles of justice demand. Thus, </w:t>
      </w:r>
      <w:r w:rsidRPr="00E55CDD">
        <w:rPr>
          <w:rStyle w:val="StyleUnderline"/>
          <w:highlight w:val="green"/>
        </w:rPr>
        <w:t>charges of injustice presuppose ideals of justice, which</w:t>
      </w:r>
      <w:r w:rsidRPr="00FF2BAB">
        <w:rPr>
          <w:rStyle w:val="StyleUnderline"/>
        </w:rPr>
        <w:t xml:space="preserve"> </w:t>
      </w:r>
      <w:proofErr w:type="gramStart"/>
      <w:r w:rsidRPr="00FF2BAB">
        <w:rPr>
          <w:rStyle w:val="StyleUnderline"/>
        </w:rPr>
        <w:t xml:space="preserve">particular </w:t>
      </w:r>
      <w:r w:rsidRPr="00E55CDD">
        <w:rPr>
          <w:rStyle w:val="StyleUnderline"/>
          <w:highlight w:val="green"/>
        </w:rPr>
        <w:t>individuals</w:t>
      </w:r>
      <w:proofErr w:type="gramEnd"/>
      <w:r w:rsidRPr="00FF2BAB">
        <w:rPr>
          <w:rStyle w:val="StyleUnderline"/>
        </w:rPr>
        <w:t xml:space="preserve"> and institutions </w:t>
      </w:r>
      <w:r w:rsidRPr="00E55CDD">
        <w:rPr>
          <w:rStyle w:val="StyleUnderline"/>
          <w:highlight w:val="green"/>
        </w:rPr>
        <w:t>can</w:t>
      </w:r>
      <w:r w:rsidRPr="00FF2BAB">
        <w:rPr>
          <w:rStyle w:val="StyleUnderline"/>
        </w:rPr>
        <w:t xml:space="preserve"> and often do </w:t>
      </w:r>
      <w:r w:rsidRPr="00E55CDD">
        <w:rPr>
          <w:rStyle w:val="StyleUnderline"/>
          <w:highlight w:val="green"/>
        </w:rPr>
        <w:t>depart from</w:t>
      </w:r>
      <w:r w:rsidRPr="0036278C">
        <w:rPr>
          <w:sz w:val="16"/>
        </w:rPr>
        <w:t xml:space="preserve">. Such deviations can be small or great, </w:t>
      </w:r>
      <w:proofErr w:type="gramStart"/>
      <w:r w:rsidRPr="0036278C">
        <w:rPr>
          <w:sz w:val="16"/>
        </w:rPr>
        <w:t>minor</w:t>
      </w:r>
      <w:proofErr w:type="gramEnd"/>
      <w:r w:rsidRPr="0036278C">
        <w:rPr>
          <w:sz w:val="16"/>
        </w:rPr>
        <w:t xml:space="preserve"> or serious, and </w:t>
      </w:r>
      <w:r w:rsidRPr="00E55CDD">
        <w:rPr>
          <w:rStyle w:val="StyleUnderline"/>
          <w:highlight w:val="green"/>
        </w:rPr>
        <w:t>depending on the</w:t>
      </w:r>
      <w:r w:rsidRPr="0036278C">
        <w:rPr>
          <w:sz w:val="16"/>
        </w:rPr>
        <w:t xml:space="preserve"> size and nature of </w:t>
      </w:r>
      <w:r w:rsidRPr="00FF2BAB">
        <w:rPr>
          <w:rStyle w:val="StyleUnderline"/>
        </w:rPr>
        <w:t xml:space="preserve">the </w:t>
      </w:r>
      <w:r w:rsidRPr="00E55CDD">
        <w:rPr>
          <w:rStyle w:val="StyleUnderline"/>
          <w:highlight w:val="green"/>
        </w:rPr>
        <w:t>gap between ideals and practice</w:t>
      </w:r>
      <w:r w:rsidRPr="0036278C">
        <w:rPr>
          <w:sz w:val="16"/>
        </w:rPr>
        <w:t xml:space="preserve"> (and also on whether these deviations are avoidable or blameworthy), </w:t>
      </w:r>
      <w:r w:rsidRPr="00E55CDD">
        <w:rPr>
          <w:rStyle w:val="StyleUnderline"/>
          <w:highlight w:val="green"/>
        </w:rPr>
        <w:t>different remedies will be required</w:t>
      </w:r>
      <w:r w:rsidRPr="00FF2BAB">
        <w:rPr>
          <w:rStyle w:val="StyleUnderline"/>
        </w:rPr>
        <w:t>.</w:t>
      </w:r>
      <w:r>
        <w:rPr>
          <w:rStyle w:val="StyleUnderline"/>
        </w:rPr>
        <w:t xml:space="preserve"> </w:t>
      </w:r>
      <w:r w:rsidRPr="00FF2BAB">
        <w:rPr>
          <w:rStyle w:val="StyleUnderline"/>
        </w:rPr>
        <w:t>Nonideal theory specifies and justifies the principles that should guide our responses to such deviations from ideal justice</w:t>
      </w:r>
      <w:r w:rsidRPr="0036278C">
        <w:rPr>
          <w:sz w:val="16"/>
        </w:rPr>
        <w:t xml:space="preserve">.17 Within nonideal theory (and here I focus on domestic rather than global justice), we should distinguish at least four sets of principles: 1. Principles of reform and revolution: the principles that should guide efforts to bring an unjust institutional arrangement more in line with justice such that the society’s members have a more just (though not necessarily perfectly just) society within which to live. 2. Principles of rectification: the principles that should guide the steps a society takes to remedy or make amends for the injuries and losses the oppressed have suffered </w:t>
      </w:r>
      <w:proofErr w:type="gramStart"/>
      <w:r w:rsidRPr="0036278C">
        <w:rPr>
          <w:sz w:val="16"/>
        </w:rPr>
        <w:t>as a result of</w:t>
      </w:r>
      <w:proofErr w:type="gramEnd"/>
      <w:r w:rsidRPr="0036278C">
        <w:rPr>
          <w:sz w:val="16"/>
        </w:rPr>
        <w:t xml:space="preserve"> past injustice. 3. Penal principles: the principles that should guide the policies a society relies on when responding to individual noncompliance with what justice requires (e.g., principles for punishment, detention, and deportation). 4. Political ethics: the duties and permissions individuals have under unjust social conditions, that is, the principles that should guide their response to injustice. Rawls’s theory provides some direction for (1) and (4), and some limited guidance for (3). But he provides almost no help with (2). And it is (2)—principles of rectification—that is Mills’s chief concern and the main concern of many black radicals. Most of my work has focused on principles of reform and revolution and political ethics (particularly the political ethics of the oppressed), and on the relationship between the two. Yet I certainly see value in work defending principles of rectification Indeed, we can view the principles of reform and revolution and the principles of rectification as jointly constituting a theory of corrective justice. Principles of type (1) have to do with altering the basic structure of a society so that it better approximates a well-ordered society. Type (2) principles address the need to make amends to those burdened and harmed by unjust basic structures. Type (1) principles are forward looking, oriented toward establishing a just society. Type (2) principles are backward looking, oriented toward settling unpaid moral debts. To see that (1) and (2) are distinct it is enough to observe that one could fully pay reparations to the victims of past racial injustice and yet their society remain unjust, including racially unjust. Rawls is concerned with corrective justice, but he thinks of it as encompassing more than laying down principles for making amends to the victims of past injustice. He conceives of it as also including the philosophical arm of reform or revolutionary efforts to establish a society regulated by a mutual commitment to justice, a well-ordered society. When the principles of justice function as a goal of reform or revolution, what the reformers and revolutionaries are ultimately aiming at is this: a society in which the principles are fully realized in its institutions and citizens support and comply with institutional rules because these are in accord with their shared conception of justice. It is in this way that ideal theory serves as a guide for nonideal theory. Mills might accept this more expansive conception of corrective justice and even concede that Rawls’s ideal theory can aid us in its development. But I suspect he would still have doubts about ideal theory’s helpfulness in developing the rectificatory dimension of nonideal theory. After all, Rawls’s two principles are supposed to provide a basis for citizens to judge the validity of their claims of justice on their social system. One kind of claim citizens may make (on their own behalf or on behalf of others) is that they or others are due reparations for harms they have incurred </w:t>
      </w:r>
      <w:proofErr w:type="gramStart"/>
      <w:r w:rsidRPr="0036278C">
        <w:rPr>
          <w:sz w:val="16"/>
        </w:rPr>
        <w:t>as a result of</w:t>
      </w:r>
      <w:proofErr w:type="gramEnd"/>
      <w:r w:rsidRPr="0036278C">
        <w:rPr>
          <w:sz w:val="16"/>
        </w:rPr>
        <w:t xml:space="preserve"> serious injustice. Does Rawls provide any guidance for judging the validity of such claims? Mills </w:t>
      </w:r>
      <w:proofErr w:type="gramStart"/>
      <w:r w:rsidRPr="0036278C">
        <w:rPr>
          <w:sz w:val="16"/>
        </w:rPr>
        <w:t>is</w:t>
      </w:r>
      <w:proofErr w:type="gramEnd"/>
      <w:r w:rsidRPr="0036278C">
        <w:rPr>
          <w:sz w:val="16"/>
        </w:rPr>
        <w:t xml:space="preserve"> skeptical. He asserts, “Surely forty years is long enough—especially in a society to whose creation racism has been central—for there to be a significant body of work by now showing how one derives principles of rectificatory racial justice (a “pressing and urgent matter” [Rawls, Theory, 9] if ever there was one) from the idealtheory principles!” (23, note 6) In reply I would note that serving as a guide for nonideal theory is not the same as serving as a set of axioms from which theorems of rectification can be directly deduced. I doubt that ideal theory could play this latter justificatory role. And it should not surprise us if auxiliary precepts of justice were required for a fully adequate theory of compensatory justice. (The same would presumably be true of penal principles. After all, one cannot strictly derive a principle of proportionality in punishment from the two principles of justice either.)18 What ideal theory can provide, however, are evaluative standards for judging when such rectification is prima facie called for—namely, when culpable violations of the principles of justice have caused serious and identifiable harm. The ideal principles (particularly the equal liberty principle) help to explain what was wrong with, say, Jim Crow and Apartheid and why the damage they did to their victims warrants various corrective measures, perhaps including reparations. The trouble with </w:t>
      </w:r>
      <w:r w:rsidRPr="00FF2BAB">
        <w:rPr>
          <w:rStyle w:val="StyleUnderline"/>
        </w:rPr>
        <w:t>Mills</w:t>
      </w:r>
      <w:r w:rsidRPr="0036278C">
        <w:rPr>
          <w:sz w:val="16"/>
        </w:rPr>
        <w:t xml:space="preserve">’s view is that he </w:t>
      </w:r>
      <w:r w:rsidRPr="00FF2BAB">
        <w:rPr>
          <w:rStyle w:val="StyleUnderline"/>
        </w:rPr>
        <w:t>regards nonideal theory as independent of ideal theory</w:t>
      </w:r>
      <w:r w:rsidRPr="0036278C">
        <w:rPr>
          <w:sz w:val="16"/>
        </w:rPr>
        <w:t xml:space="preserve">, indeed as an alternative to it. </w:t>
      </w:r>
      <w:r w:rsidRPr="00FF2BAB">
        <w:rPr>
          <w:rStyle w:val="StyleUnderline"/>
        </w:rPr>
        <w:t xml:space="preserve">But </w:t>
      </w:r>
      <w:r w:rsidRPr="00E55CDD">
        <w:rPr>
          <w:rStyle w:val="StyleUnderline"/>
          <w:highlight w:val="green"/>
        </w:rPr>
        <w:t>nonideal theory</w:t>
      </w:r>
      <w:r w:rsidRPr="00FF2BAB">
        <w:rPr>
          <w:rStyle w:val="StyleUnderline"/>
        </w:rPr>
        <w:t>—the study of the principles that should guide our responses to injustice—</w:t>
      </w:r>
      <w:r w:rsidRPr="00E55CDD">
        <w:rPr>
          <w:rStyle w:val="StyleUnderline"/>
          <w:highlight w:val="green"/>
        </w:rPr>
        <w:t>cannot succeed without knowing</w:t>
      </w:r>
      <w:r w:rsidRPr="00FF2BAB">
        <w:rPr>
          <w:rStyle w:val="StyleUnderline"/>
        </w:rPr>
        <w:t xml:space="preserve"> what the </w:t>
      </w:r>
      <w:r w:rsidRPr="00E55CDD">
        <w:rPr>
          <w:rStyle w:val="StyleUnderline"/>
          <w:highlight w:val="green"/>
        </w:rPr>
        <w:t>standards of justice</w:t>
      </w:r>
      <w:r w:rsidRPr="00FF2BAB">
        <w:rPr>
          <w:rStyle w:val="StyleUnderline"/>
        </w:rPr>
        <w:t xml:space="preserve"> are</w:t>
      </w:r>
      <w:r w:rsidRPr="0036278C">
        <w:rPr>
          <w:sz w:val="16"/>
        </w:rPr>
        <w:t xml:space="preserve"> (</w:t>
      </w:r>
      <w:r w:rsidRPr="00E55CDD">
        <w:rPr>
          <w:rStyle w:val="StyleUnderline"/>
          <w:highlight w:val="green"/>
        </w:rPr>
        <w:t>and</w:t>
      </w:r>
      <w:r w:rsidRPr="0036278C">
        <w:rPr>
          <w:sz w:val="16"/>
        </w:rPr>
        <w:t xml:space="preserve"> perhaps also </w:t>
      </w:r>
      <w:r w:rsidRPr="00E55CDD">
        <w:rPr>
          <w:rStyle w:val="StyleUnderline"/>
          <w:highlight w:val="green"/>
        </w:rPr>
        <w:t>what justifies these</w:t>
      </w:r>
      <w:r w:rsidRPr="00FF2BAB">
        <w:rPr>
          <w:rStyle w:val="StyleUnderline"/>
        </w:rPr>
        <w:t xml:space="preserve"> standards</w:t>
      </w:r>
      <w:r w:rsidRPr="0036278C">
        <w:rPr>
          <w:sz w:val="16"/>
        </w:rPr>
        <w:t xml:space="preserve">). It is not clear how we are to develop a philosophically adequate and complete theory of how to respond to social injustice without first knowing what makes a social scheme unjust. </w:t>
      </w:r>
      <w:r w:rsidRPr="00E55CDD">
        <w:rPr>
          <w:rStyle w:val="StyleUnderline"/>
          <w:highlight w:val="green"/>
        </w:rPr>
        <w:t>When dealing with gross injustices</w:t>
      </w:r>
      <w:r w:rsidRPr="00FF2BAB">
        <w:rPr>
          <w:rStyle w:val="StyleUnderline"/>
        </w:rPr>
        <w:t xml:space="preserve">, such as slavery, </w:t>
      </w:r>
      <w:r w:rsidRPr="00E55CDD">
        <w:rPr>
          <w:rStyle w:val="StyleUnderline"/>
          <w:highlight w:val="green"/>
        </w:rPr>
        <w:t>we may</w:t>
      </w:r>
      <w:r w:rsidRPr="0036278C">
        <w:rPr>
          <w:sz w:val="16"/>
        </w:rPr>
        <w:t xml:space="preserve"> of course be able to </w:t>
      </w:r>
      <w:r w:rsidRPr="008772CC">
        <w:rPr>
          <w:rStyle w:val="StyleUnderline"/>
        </w:rPr>
        <w:t>judge</w:t>
      </w:r>
      <w:r w:rsidRPr="00FF2BAB">
        <w:rPr>
          <w:rStyle w:val="StyleUnderline"/>
        </w:rPr>
        <w:t xml:space="preserve"> correctly that a social arrangement is unjust</w:t>
      </w:r>
      <w:r w:rsidRPr="0036278C">
        <w:rPr>
          <w:sz w:val="16"/>
        </w:rPr>
        <w:t xml:space="preserve"> simply </w:t>
      </w:r>
      <w:r w:rsidRPr="00FF2BAB">
        <w:rPr>
          <w:rStyle w:val="StyleUnderline"/>
        </w:rPr>
        <w:t xml:space="preserve">by observing it </w:t>
      </w:r>
      <w:r w:rsidRPr="0036278C">
        <w:rPr>
          <w:sz w:val="16"/>
        </w:rPr>
        <w:t xml:space="preserve">or having it described to us, </w:t>
      </w:r>
      <w:r w:rsidRPr="00E55CDD">
        <w:rPr>
          <w:rStyle w:val="StyleUnderline"/>
          <w:highlight w:val="green"/>
        </w:rPr>
        <w:t>rely</w:t>
      </w:r>
      <w:r w:rsidRPr="00FF2BAB">
        <w:rPr>
          <w:rStyle w:val="StyleUnderline"/>
        </w:rPr>
        <w:t xml:space="preserve">ing exclusively </w:t>
      </w:r>
      <w:r w:rsidRPr="00E55CDD">
        <w:rPr>
          <w:rStyle w:val="StyleUnderline"/>
          <w:highlight w:val="green"/>
        </w:rPr>
        <w:t>on</w:t>
      </w:r>
      <w:r w:rsidRPr="00FF2BAB">
        <w:rPr>
          <w:rStyle w:val="StyleUnderline"/>
        </w:rPr>
        <w:t xml:space="preserve"> our </w:t>
      </w:r>
      <w:r w:rsidRPr="00E55CDD">
        <w:rPr>
          <w:rStyle w:val="StyleUnderline"/>
          <w:highlight w:val="green"/>
        </w:rPr>
        <w:t>pre-theoretic</w:t>
      </w:r>
      <w:r w:rsidRPr="00FF2BAB">
        <w:rPr>
          <w:rStyle w:val="StyleUnderline"/>
        </w:rPr>
        <w:t xml:space="preserve"> moral </w:t>
      </w:r>
      <w:r w:rsidRPr="00E55CDD">
        <w:rPr>
          <w:rStyle w:val="StyleUnderline"/>
          <w:highlight w:val="green"/>
        </w:rPr>
        <w:t>convictions</w:t>
      </w:r>
      <w:r w:rsidRPr="0036278C">
        <w:rPr>
          <w:sz w:val="16"/>
        </w:rPr>
        <w:t xml:space="preserve">. We don’t need a theory for that. </w:t>
      </w:r>
      <w:r w:rsidRPr="00E55CDD">
        <w:rPr>
          <w:rStyle w:val="StyleUnderline"/>
          <w:highlight w:val="green"/>
        </w:rPr>
        <w:t>But</w:t>
      </w:r>
      <w:r w:rsidRPr="00FF2BAB">
        <w:rPr>
          <w:rStyle w:val="StyleUnderline"/>
        </w:rPr>
        <w:t xml:space="preserve"> </w:t>
      </w:r>
      <w:r w:rsidRPr="00E55CDD">
        <w:rPr>
          <w:rStyle w:val="StyleUnderline"/>
          <w:highlight w:val="green"/>
        </w:rPr>
        <w:t>with less manifest injustices</w:t>
      </w:r>
      <w:r w:rsidRPr="00FF2BAB">
        <w:rPr>
          <w:rStyle w:val="StyleUnderline"/>
        </w:rPr>
        <w:t xml:space="preserve">, or when our political values seem to conflict, or when we’re uncertain about what justice requires, or when there is great but honest disagreement about whether a </w:t>
      </w:r>
      <w:r w:rsidRPr="008772CC">
        <w:rPr>
          <w:rStyle w:val="StyleUnderline"/>
        </w:rPr>
        <w:t xml:space="preserve">practice is unjust, </w:t>
      </w:r>
      <w:r w:rsidRPr="00E55CDD">
        <w:rPr>
          <w:rStyle w:val="StyleUnderline"/>
          <w:highlight w:val="green"/>
        </w:rPr>
        <w:t>we won’t know which aspects of a society should be altered in the absence of a</w:t>
      </w:r>
      <w:r w:rsidRPr="008772CC">
        <w:rPr>
          <w:rStyle w:val="StyleUnderline"/>
        </w:rPr>
        <w:t xml:space="preserve"> more </w:t>
      </w:r>
      <w:r w:rsidRPr="00E55CDD">
        <w:rPr>
          <w:rStyle w:val="StyleUnderline"/>
          <w:highlight w:val="green"/>
        </w:rPr>
        <w:t>systematic conception of justice</w:t>
      </w:r>
      <w:r w:rsidRPr="0036278C">
        <w:rPr>
          <w:sz w:val="16"/>
        </w:rPr>
        <w:t>. Without a set of principles that enables us to identify the injustice-making features of a social system, we could not be confident in the direction social change should take, at least not if our aim is to realize a fully just society.</w:t>
      </w:r>
    </w:p>
    <w:p w14:paraId="69390F98" w14:textId="767B9754" w:rsidR="00901590" w:rsidRPr="00AE4932" w:rsidRDefault="006848D4" w:rsidP="00901590">
      <w:pPr>
        <w:pStyle w:val="Heading4"/>
      </w:pPr>
      <w:bookmarkStart w:id="9" w:name="_Hlk93072024"/>
      <w:bookmarkEnd w:id="8"/>
      <w:r>
        <w:t xml:space="preserve">3] </w:t>
      </w:r>
      <w:r w:rsidR="00901590">
        <w:t>Reject ad homs – Kant’s ideas are important precisely because his abstract ideas were more advanced than his political beliefs and ad homs don’t implicate the truth of Kant’s theory.</w:t>
      </w:r>
    </w:p>
    <w:p w14:paraId="4D182EF5" w14:textId="77777777" w:rsidR="00901590" w:rsidRPr="00993E13" w:rsidRDefault="00901590" w:rsidP="00901590">
      <w:r>
        <w:rPr>
          <w:rStyle w:val="Style13ptBold"/>
        </w:rPr>
        <w:t xml:space="preserve">Wood 07 </w:t>
      </w:r>
      <w:r w:rsidRPr="00B47228">
        <w:t>[Allen W. Wood, (S</w:t>
      </w:r>
      <w:r>
        <w:t>tanford University, California</w:t>
      </w:r>
      <w:r w:rsidRPr="00B47228">
        <w:t>) "Kantian</w:t>
      </w:r>
      <w:r>
        <w:t xml:space="preserve"> </w:t>
      </w:r>
      <w:r w:rsidRPr="00B47228">
        <w:t>Ethics" Cambridge University Press, 2007, https://www.cambridge.org/core/books/kantian-ethics/769B8CD9FCC74DB6870189AE1645FAC8, DOA:8-12-2020 // WWBW]</w:t>
      </w:r>
    </w:p>
    <w:p w14:paraId="33CE46B2" w14:textId="77777777" w:rsidR="00901590" w:rsidRPr="00D72586" w:rsidRDefault="00901590" w:rsidP="00901590">
      <w:pPr>
        <w:rPr>
          <w:sz w:val="16"/>
        </w:rPr>
      </w:pPr>
      <w:r w:rsidRPr="00993E13">
        <w:rPr>
          <w:sz w:val="16"/>
        </w:rPr>
        <w:t xml:space="preserve">This seems to me a fundamentally wrong way to look at the matter. For one thing, </w:t>
      </w:r>
      <w:r w:rsidRPr="00E55CDD">
        <w:rPr>
          <w:highlight w:val="green"/>
          <w:u w:val="single"/>
        </w:rPr>
        <w:t>great figures in</w:t>
      </w:r>
      <w:r w:rsidRPr="00993E13">
        <w:rPr>
          <w:u w:val="single"/>
        </w:rPr>
        <w:t xml:space="preserve"> the history of </w:t>
      </w:r>
      <w:r w:rsidRPr="00E55CDD">
        <w:rPr>
          <w:highlight w:val="green"/>
          <w:u w:val="single"/>
        </w:rPr>
        <w:t>philosophy are</w:t>
      </w:r>
      <w:r w:rsidRPr="00993E13">
        <w:rPr>
          <w:u w:val="single"/>
        </w:rPr>
        <w:t xml:space="preserve"> often </w:t>
      </w:r>
      <w:r w:rsidRPr="00E55CDD">
        <w:rPr>
          <w:highlight w:val="green"/>
          <w:u w:val="single"/>
        </w:rPr>
        <w:t>great</w:t>
      </w:r>
      <w:r w:rsidRPr="00993E13">
        <w:rPr>
          <w:u w:val="single"/>
        </w:rPr>
        <w:t xml:space="preserve"> precisely </w:t>
      </w:r>
      <w:r w:rsidRPr="00E55CDD">
        <w:rPr>
          <w:highlight w:val="green"/>
          <w:u w:val="single"/>
        </w:rPr>
        <w:t>because their insights into highly abstract matters of principle far outrun</w:t>
      </w:r>
      <w:r w:rsidRPr="00993E13">
        <w:rPr>
          <w:u w:val="single"/>
        </w:rPr>
        <w:t xml:space="preserve"> the capacity of their own time – and often enough, also </w:t>
      </w:r>
      <w:r w:rsidRPr="00E55CDD">
        <w:rPr>
          <w:highlight w:val="green"/>
          <w:u w:val="single"/>
        </w:rPr>
        <w:t>their own capacity</w:t>
      </w:r>
      <w:r w:rsidRPr="00993E13">
        <w:rPr>
          <w:u w:val="single"/>
        </w:rPr>
        <w:t xml:space="preserve"> – to understand fully </w:t>
      </w:r>
      <w:r w:rsidRPr="00E55CDD">
        <w:rPr>
          <w:highlight w:val="green"/>
          <w:u w:val="single"/>
        </w:rPr>
        <w:t>what these insights mean</w:t>
      </w:r>
      <w:r w:rsidRPr="00993E13">
        <w:rPr>
          <w:u w:val="single"/>
        </w:rPr>
        <w:t xml:space="preserve"> in practice.</w:t>
      </w:r>
      <w:r w:rsidRPr="00993E13">
        <w:rPr>
          <w:sz w:val="16"/>
        </w:rPr>
        <w:t xml:space="preserve"> To see this gap – either in the case of the philosopher or in the case of the entire age – as a case of simple hypocrisy is to misunderstand badly the relation of important philosophical principles to the historical conditions of their genesis. To a more judicious way of looking at things, it might even be expected that </w:t>
      </w:r>
      <w:r w:rsidRPr="00E55CDD">
        <w:rPr>
          <w:highlight w:val="green"/>
          <w:u w:val="single"/>
        </w:rPr>
        <w:t>the greatest philosophical insights will be those that furthest outrun the philosopher’s own ability to</w:t>
      </w:r>
      <w:r w:rsidRPr="00993E13">
        <w:rPr>
          <w:u w:val="single"/>
        </w:rPr>
        <w:t xml:space="preserve"> absorb and </w:t>
      </w:r>
      <w:r w:rsidRPr="00E55CDD">
        <w:rPr>
          <w:highlight w:val="green"/>
          <w:u w:val="single"/>
        </w:rPr>
        <w:t>apply them. Kant’s assertion of the equal dignity of rational nature in all persons is a striking example</w:t>
      </w:r>
      <w:r w:rsidRPr="00993E13">
        <w:rPr>
          <w:u w:val="single"/>
        </w:rPr>
        <w:t xml:space="preserve"> of this</w:t>
      </w:r>
      <w:r w:rsidRPr="00993E13">
        <w:rPr>
          <w:sz w:val="16"/>
        </w:rPr>
        <w:t xml:space="preserve">, when we come to some of his opinions about the family, political, and economic relations, and the concept of race. The other main disanalogy between the historical philosopher and the hypocritical politician is that when we study texts in the history of philosophy </w:t>
      </w:r>
      <w:proofErr w:type="gramStart"/>
      <w:r w:rsidRPr="00993E13">
        <w:rPr>
          <w:sz w:val="16"/>
        </w:rPr>
        <w:t>in order to</w:t>
      </w:r>
      <w:proofErr w:type="gramEnd"/>
      <w:r w:rsidRPr="00993E13">
        <w:rPr>
          <w:sz w:val="16"/>
        </w:rPr>
        <w:t xml:space="preserve"> learn from them, </w:t>
      </w:r>
      <w:r w:rsidRPr="00E55CDD">
        <w:rPr>
          <w:highlight w:val="green"/>
          <w:u w:val="single"/>
        </w:rPr>
        <w:t>we should care only marginally</w:t>
      </w:r>
      <w:r w:rsidRPr="00993E13">
        <w:rPr>
          <w:u w:val="single"/>
        </w:rPr>
        <w:t xml:space="preserve">, if at all, </w:t>
      </w:r>
      <w:r w:rsidRPr="00E55CDD">
        <w:rPr>
          <w:highlight w:val="green"/>
          <w:u w:val="single"/>
        </w:rPr>
        <w:t>about the moral character of the philosopher.</w:t>
      </w:r>
      <w:r w:rsidRPr="00993E13">
        <w:rPr>
          <w:sz w:val="16"/>
        </w:rPr>
        <w:t xml:space="preserve"> Politicians are people who wield power over us, and it is important that we be able to have personal trust in their sincere adherence to the principles they advocate. This is not true of long-dead philosophers whose texts we study, or at least it should not be. </w:t>
      </w:r>
      <w:r w:rsidRPr="00E55CDD">
        <w:rPr>
          <w:highlight w:val="green"/>
          <w:u w:val="single"/>
        </w:rPr>
        <w:t>What we learn</w:t>
      </w:r>
      <w:r w:rsidRPr="00993E13">
        <w:rPr>
          <w:u w:val="single"/>
        </w:rPr>
        <w:t xml:space="preserve"> from them </w:t>
      </w:r>
      <w:r w:rsidRPr="00E55CDD">
        <w:rPr>
          <w:highlight w:val="green"/>
          <w:u w:val="single"/>
        </w:rPr>
        <w:t>should rest not on the author’s moral authority but on</w:t>
      </w:r>
      <w:r w:rsidRPr="00993E13">
        <w:rPr>
          <w:u w:val="single"/>
        </w:rPr>
        <w:t xml:space="preserve"> the content of the doctrines and </w:t>
      </w:r>
      <w:r w:rsidRPr="00E55CDD">
        <w:rPr>
          <w:highlight w:val="green"/>
          <w:u w:val="single"/>
        </w:rPr>
        <w:t>the strength of the arguments</w:t>
      </w:r>
      <w:r w:rsidRPr="00993E13">
        <w:rPr>
          <w:u w:val="single"/>
        </w:rPr>
        <w:t xml:space="preserve"> for them. Whether </w:t>
      </w:r>
      <w:r w:rsidRPr="00E55CDD">
        <w:rPr>
          <w:highlight w:val="green"/>
          <w:u w:val="single"/>
        </w:rPr>
        <w:t>Kant’s personal adherence</w:t>
      </w:r>
      <w:r w:rsidRPr="00993E13">
        <w:rPr>
          <w:u w:val="single"/>
        </w:rPr>
        <w:t xml:space="preserve"> to the moral principles he articulated was sincere or hypocritical might be of interest to biographers, but it </w:t>
      </w:r>
      <w:r w:rsidRPr="00E55CDD">
        <w:rPr>
          <w:highlight w:val="green"/>
          <w:u w:val="single"/>
        </w:rPr>
        <w:t>should be of little or no interest to philosophers today who are attempting to construct a Kantian ethical theory.</w:t>
      </w:r>
      <w:r w:rsidRPr="00993E13">
        <w:rPr>
          <w:sz w:val="16"/>
        </w:rPr>
        <w:t xml:space="preserve"> 12</w:t>
      </w:r>
    </w:p>
    <w:p w14:paraId="1DDFB52C" w14:textId="09A6B66F" w:rsidR="00901590" w:rsidRDefault="0035710E" w:rsidP="00901590">
      <w:pPr>
        <w:pStyle w:val="Heading4"/>
      </w:pPr>
      <w:bookmarkStart w:id="10" w:name="_Hlk94346330"/>
      <w:bookmarkEnd w:id="9"/>
      <w:r>
        <w:t>4] T</w:t>
      </w:r>
      <w:r w:rsidR="00901590">
        <w:t xml:space="preserve">he role of the ballot is to determine the truth or falsity of the resolution. Prefer – </w:t>
      </w:r>
    </w:p>
    <w:p w14:paraId="2A3616E0" w14:textId="402A82DD" w:rsidR="00901590" w:rsidRDefault="0035710E" w:rsidP="00901590">
      <w:pPr>
        <w:pStyle w:val="Heading4"/>
      </w:pPr>
      <w:bookmarkStart w:id="11" w:name="_Hlk95562884"/>
      <w:r>
        <w:t>A</w:t>
      </w:r>
      <w:r w:rsidR="00901590">
        <w:t xml:space="preserve">] Text – five dictionaries define negate as to deny the truth of and affirms to prove true which means the only obligation of the judge is to vote on the resolution’s truth/falsity. Outweighs on commonality – it is abundantly clear that our roles are verified. </w:t>
      </w:r>
    </w:p>
    <w:p w14:paraId="78186A8F" w14:textId="0D3CBAD4" w:rsidR="00901590" w:rsidRDefault="0035710E" w:rsidP="00901590">
      <w:pPr>
        <w:pStyle w:val="Heading4"/>
      </w:pPr>
      <w:r>
        <w:t>B</w:t>
      </w:r>
      <w:r w:rsidR="00901590">
        <w:t>] Any other ROB enforces an external norm on debate, but only truth testing is intrinsic to the process of debate, i.e., proving statements true or false through argumentation. Constitutivism outweighs because you don’t have the jurisdiction to not test the truth of the resolution – if someone says you should break the rules of the game to have more fun then you should ignore them as a competition only makes sense when it has rules.</w:t>
      </w:r>
    </w:p>
    <w:p w14:paraId="60467A64" w14:textId="1AFAB32B" w:rsidR="00901590" w:rsidRPr="003D6C82" w:rsidRDefault="00A9411D" w:rsidP="00901590">
      <w:pPr>
        <w:pStyle w:val="Heading4"/>
        <w:ind w:right="-43"/>
        <w:rPr>
          <w:rFonts w:cs="Calibri"/>
        </w:rPr>
      </w:pPr>
      <w:bookmarkStart w:id="12" w:name="_Hlk93515096"/>
      <w:bookmarkEnd w:id="10"/>
      <w:bookmarkEnd w:id="11"/>
      <w:r>
        <w:rPr>
          <w:rFonts w:cs="Calibri"/>
        </w:rPr>
        <w:t>5</w:t>
      </w:r>
      <w:r w:rsidR="00901590">
        <w:rPr>
          <w:rFonts w:cs="Calibri"/>
        </w:rPr>
        <w:t xml:space="preserve">] </w:t>
      </w:r>
      <w:r w:rsidR="00901590" w:rsidRPr="003D6C82">
        <w:rPr>
          <w:rFonts w:cs="Calibri"/>
        </w:rPr>
        <w:t xml:space="preserve">Round the probability </w:t>
      </w:r>
      <w:r w:rsidR="00901590">
        <w:rPr>
          <w:rFonts w:cs="Calibri"/>
        </w:rPr>
        <w:t>of disads</w:t>
      </w:r>
      <w:r w:rsidR="00901590" w:rsidRPr="003D6C82">
        <w:rPr>
          <w:rFonts w:cs="Calibri"/>
        </w:rPr>
        <w:t xml:space="preserve"> to zero </w:t>
      </w:r>
    </w:p>
    <w:p w14:paraId="0AD234FC" w14:textId="77777777" w:rsidR="00901590" w:rsidRPr="003D6C82" w:rsidRDefault="00901590" w:rsidP="00901590">
      <w:pPr>
        <w:ind w:right="-43"/>
        <w:rPr>
          <w:sz w:val="16"/>
        </w:rPr>
      </w:pPr>
      <w:r w:rsidRPr="003D6C82">
        <w:rPr>
          <w:rStyle w:val="Style13ptBold"/>
        </w:rPr>
        <w:t>Menand 05</w:t>
      </w:r>
      <w:r w:rsidRPr="003D6C82">
        <w:rPr>
          <w:sz w:val="16"/>
        </w:rPr>
        <w:t xml:space="preserve"> Louis Menand (the Anne T. and Robert M. Bass Professor of English at Harvard University) “Everybody’s </w:t>
      </w:r>
      <w:proofErr w:type="gramStart"/>
      <w:r w:rsidRPr="003D6C82">
        <w:rPr>
          <w:sz w:val="16"/>
        </w:rPr>
        <w:t>An</w:t>
      </w:r>
      <w:proofErr w:type="gramEnd"/>
      <w:r w:rsidRPr="003D6C82">
        <w:rPr>
          <w:sz w:val="16"/>
        </w:rPr>
        <w:t xml:space="preserve"> Expert” The New Yorker 2005 http://www.newyorker.com/magazine/2005/12/05/everybodys-an-expert</w:t>
      </w:r>
    </w:p>
    <w:p w14:paraId="3D47552E" w14:textId="3F8B5F94" w:rsidR="00901590" w:rsidRDefault="00901590" w:rsidP="00901590">
      <w:pPr>
        <w:ind w:right="-43"/>
        <w:rPr>
          <w:sz w:val="16"/>
        </w:rPr>
      </w:pPr>
      <w:r w:rsidRPr="009A3C20">
        <w:rPr>
          <w:sz w:val="16"/>
        </w:rPr>
        <w:t xml:space="preserve">“Expert Political Judgment” is not a work of media criticism. Tetlock is a psychologist—he teaches at Berkeley—and his conclusions are based on </w:t>
      </w:r>
      <w:r w:rsidRPr="00862C0C">
        <w:rPr>
          <w:rStyle w:val="StyleUnderline"/>
          <w:highlight w:val="green"/>
        </w:rPr>
        <w:t xml:space="preserve">a </w:t>
      </w:r>
      <w:r w:rsidRPr="009A3C20">
        <w:rPr>
          <w:sz w:val="16"/>
        </w:rPr>
        <w:t>long-term</w:t>
      </w:r>
      <w:r w:rsidRPr="009A3C20">
        <w:rPr>
          <w:rStyle w:val="StyleUnderline"/>
        </w:rPr>
        <w:t xml:space="preserve"> </w:t>
      </w:r>
      <w:r w:rsidRPr="00862C0C">
        <w:rPr>
          <w:rStyle w:val="StyleUnderline"/>
          <w:highlight w:val="green"/>
        </w:rPr>
        <w:t>study</w:t>
      </w:r>
      <w:r w:rsidRPr="009A3C20">
        <w:rPr>
          <w:sz w:val="16"/>
        </w:rPr>
        <w:t xml:space="preserve"> that he </w:t>
      </w:r>
      <w:r w:rsidRPr="009A3C20">
        <w:rPr>
          <w:rStyle w:val="StyleUnderline"/>
        </w:rPr>
        <w:t>began twenty years ago</w:t>
      </w:r>
      <w:r w:rsidRPr="009A3C20">
        <w:rPr>
          <w:sz w:val="16"/>
        </w:rPr>
        <w:t xml:space="preserve">. He </w:t>
      </w:r>
      <w:r w:rsidRPr="00862C0C">
        <w:rPr>
          <w:rStyle w:val="StyleUnderline"/>
          <w:highlight w:val="green"/>
        </w:rPr>
        <w:t xml:space="preserve">picked </w:t>
      </w:r>
      <w:r w:rsidRPr="009A3C20">
        <w:rPr>
          <w:rStyle w:val="StyleUnderline"/>
        </w:rPr>
        <w:t>two hundred</w:t>
      </w:r>
      <w:r w:rsidRPr="009A3C20">
        <w:rPr>
          <w:sz w:val="16"/>
        </w:rPr>
        <w:t xml:space="preserve"> and </w:t>
      </w:r>
      <w:r w:rsidRPr="009A3C20">
        <w:rPr>
          <w:rStyle w:val="StyleUnderline"/>
        </w:rPr>
        <w:t xml:space="preserve">eighty-four </w:t>
      </w:r>
      <w:r w:rsidRPr="00862C0C">
        <w:rPr>
          <w:rStyle w:val="StyleUnderline"/>
          <w:highlight w:val="green"/>
        </w:rPr>
        <w:t xml:space="preserve">people who </w:t>
      </w:r>
      <w:r w:rsidRPr="009A3C20">
        <w:rPr>
          <w:rStyle w:val="StyleUnderline"/>
        </w:rPr>
        <w:t>made their living</w:t>
      </w:r>
      <w:r w:rsidRPr="009A3C20">
        <w:rPr>
          <w:sz w:val="16"/>
        </w:rPr>
        <w:t xml:space="preserve"> “commenting or </w:t>
      </w:r>
      <w:r w:rsidRPr="00862C0C">
        <w:rPr>
          <w:rStyle w:val="StyleUnderline"/>
          <w:highlight w:val="green"/>
        </w:rPr>
        <w:t>offer</w:t>
      </w:r>
      <w:r w:rsidRPr="009A3C20">
        <w:rPr>
          <w:sz w:val="16"/>
        </w:rPr>
        <w:t>ing</w:t>
      </w:r>
      <w:r w:rsidRPr="00862C0C">
        <w:rPr>
          <w:rStyle w:val="StyleUnderline"/>
          <w:highlight w:val="green"/>
        </w:rPr>
        <w:t xml:space="preserve"> advice on political and economic trends</w:t>
      </w:r>
      <w:r w:rsidRPr="009A3C20">
        <w:rPr>
          <w:sz w:val="16"/>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9A3C20">
        <w:rPr>
          <w:rStyle w:val="StyleUnderline"/>
        </w:rPr>
        <w:t>the experts</w:t>
      </w:r>
      <w:r w:rsidRPr="009A3C20">
        <w:rPr>
          <w:sz w:val="16"/>
        </w:rPr>
        <w:t xml:space="preserve"> had </w:t>
      </w:r>
      <w:r w:rsidRPr="009A3C20">
        <w:rPr>
          <w:rStyle w:val="StyleUnderline"/>
        </w:rPr>
        <w:t>made 82,361 forecasts</w:t>
      </w:r>
      <w:r w:rsidRPr="009A3C20">
        <w:rPr>
          <w:sz w:val="16"/>
        </w:rPr>
        <w:t xml:space="preserve">. Tetlock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Tetlock got a statistical handle on his task by putting most of the forecasting questions into a “three possible futures” form. </w:t>
      </w:r>
      <w:r w:rsidRPr="009A3C20">
        <w:rPr>
          <w:rStyle w:val="StyleUnderline"/>
        </w:rPr>
        <w:t xml:space="preserve">The </w:t>
      </w:r>
      <w:r w:rsidRPr="00862C0C">
        <w:rPr>
          <w:rStyle w:val="StyleUnderline"/>
          <w:highlight w:val="green"/>
        </w:rPr>
        <w:t>respondents were asked to rate the probability of</w:t>
      </w:r>
      <w:r w:rsidRPr="009A3C20">
        <w:rPr>
          <w:sz w:val="16"/>
        </w:rPr>
        <w:t xml:space="preserve"> three alternative outcomes:</w:t>
      </w:r>
      <w:r w:rsidRPr="009A3C20">
        <w:rPr>
          <w:rStyle w:val="StyleUnderline"/>
        </w:rPr>
        <w:t xml:space="preserve"> </w:t>
      </w:r>
      <w:r w:rsidRPr="00862C0C">
        <w:rPr>
          <w:rStyle w:val="StyleUnderline"/>
          <w:highlight w:val="green"/>
        </w:rPr>
        <w:t xml:space="preserve">the persistence of the status quo, more </w:t>
      </w:r>
      <w:r w:rsidRPr="009A3C20">
        <w:rPr>
          <w:sz w:val="16"/>
        </w:rPr>
        <w:t xml:space="preserve">of something (political freedom, economic growth), </w:t>
      </w:r>
      <w:r w:rsidRPr="00862C0C">
        <w:rPr>
          <w:rStyle w:val="StyleUnderline"/>
          <w:highlight w:val="green"/>
        </w:rPr>
        <w:t>or less of something</w:t>
      </w:r>
      <w:r w:rsidRPr="009A3C20">
        <w:rPr>
          <w:sz w:val="16"/>
        </w:rPr>
        <w:t xml:space="preserve"> (repression, recession).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862C0C">
        <w:rPr>
          <w:rStyle w:val="StyleUnderline"/>
          <w:highlight w:val="green"/>
        </w:rPr>
        <w:t>the experts performed worse than</w:t>
      </w:r>
      <w:r w:rsidRPr="009A3C20">
        <w:rPr>
          <w:sz w:val="16"/>
        </w:rPr>
        <w:t xml:space="preserve"> they would have if they had simply assigned an equal probability to all three outcomes—if they had given each possible future a thirty-three-per-cent chance of occurring. Human beings who spend their lives studying the state of the world, in other words, are poorer forecasters than</w:t>
      </w:r>
      <w:r w:rsidRPr="00862C0C">
        <w:rPr>
          <w:rStyle w:val="StyleUnderline"/>
          <w:highlight w:val="green"/>
        </w:rPr>
        <w:t xml:space="preserve"> dart-throwing monkeys</w:t>
      </w:r>
      <w:r w:rsidRPr="009A3C20">
        <w:rPr>
          <w:sz w:val="16"/>
        </w:rPr>
        <w:t>, who would have distributed their picks evenly over the three choices.</w:t>
      </w:r>
    </w:p>
    <w:p w14:paraId="2E720A0E" w14:textId="77777777" w:rsidR="00E2713C" w:rsidRDefault="00E2713C" w:rsidP="00E2713C">
      <w:pPr>
        <w:pStyle w:val="Heading4"/>
      </w:pPr>
      <w:r>
        <w:t xml:space="preserve">6] </w:t>
      </w:r>
      <w:r>
        <w:t>Infinite worlds means the aff is logical in one.</w:t>
      </w:r>
    </w:p>
    <w:p w14:paraId="67F88F3A" w14:textId="77777777" w:rsidR="00E2713C" w:rsidRDefault="00E2713C" w:rsidP="00E2713C">
      <w:pPr>
        <w:rPr>
          <w:sz w:val="16"/>
          <w:szCs w:val="16"/>
        </w:rPr>
      </w:pPr>
      <w:r w:rsidRPr="00E1331E">
        <w:rPr>
          <w:rFonts w:eastAsiaTheme="majorEastAsia"/>
          <w:b/>
          <w:bCs/>
          <w:sz w:val="26"/>
          <w:szCs w:val="26"/>
        </w:rPr>
        <w:t>Vaidman 2</w:t>
      </w:r>
      <w:r w:rsidRPr="00E1331E">
        <w:t xml:space="preserve"> </w:t>
      </w:r>
      <w:r>
        <w:rPr>
          <w:sz w:val="16"/>
          <w:szCs w:val="16"/>
        </w:rPr>
        <w:t>[V</w:t>
      </w:r>
      <w:r w:rsidRPr="00E1331E">
        <w:rPr>
          <w:sz w:val="16"/>
          <w:szCs w:val="16"/>
        </w:rPr>
        <w:t xml:space="preserve">aidman, Lev, 3-24-2002, "Many-Worlds Interpretation of Quantum Mechanics (Stanford Encyclopedia of Philosophy)," No Publication, </w:t>
      </w:r>
      <w:hyperlink r:id="rId8" w:history="1">
        <w:r w:rsidRPr="00DA0018">
          <w:rPr>
            <w:rStyle w:val="Hyperlink"/>
            <w:sz w:val="16"/>
            <w:szCs w:val="16"/>
          </w:rPr>
          <w:t>https://plato.stanford.edu/entries/qm-manyworlds/</w:t>
        </w:r>
      </w:hyperlink>
      <w:r>
        <w:rPr>
          <w:rStyle w:val="Hyperlink"/>
          <w:sz w:val="16"/>
          <w:szCs w:val="16"/>
        </w:rPr>
        <w:t>]</w:t>
      </w:r>
    </w:p>
    <w:p w14:paraId="459BA399" w14:textId="77777777" w:rsidR="00E2713C" w:rsidRPr="00E1331E" w:rsidRDefault="00E2713C" w:rsidP="00E2713C">
      <w:pPr>
        <w:rPr>
          <w:sz w:val="16"/>
          <w:szCs w:val="16"/>
        </w:rPr>
      </w:pPr>
      <w:r>
        <w:rPr>
          <w:sz w:val="16"/>
          <w:szCs w:val="16"/>
        </w:rPr>
        <w:t>-MWI: Multiple Worlds Interpretation</w:t>
      </w:r>
    </w:p>
    <w:p w14:paraId="60DE9731" w14:textId="578B0CD9" w:rsidR="00E2713C" w:rsidRDefault="00E2713C" w:rsidP="00E2713C">
      <w:pPr>
        <w:spacing w:after="0" w:line="240" w:lineRule="auto"/>
        <w:rPr>
          <w:rFonts w:eastAsia="Times New Roman"/>
          <w:bCs/>
          <w:color w:val="000000" w:themeColor="text1"/>
          <w:u w:val="single"/>
          <w:shd w:val="clear" w:color="auto" w:fill="FFFFFF"/>
          <w:lang w:eastAsia="zh-CN"/>
        </w:rPr>
      </w:pPr>
      <w:r w:rsidRPr="00FA7C30">
        <w:rPr>
          <w:rFonts w:eastAsia="Times New Roman"/>
          <w:bCs/>
          <w:color w:val="000000" w:themeColor="text1"/>
          <w:u w:val="single"/>
          <w:shd w:val="clear" w:color="auto" w:fill="FFFFFF"/>
          <w:lang w:eastAsia="zh-CN"/>
        </w:rPr>
        <w:t xml:space="preserve">The reason for </w:t>
      </w:r>
      <w:r w:rsidRPr="00862C0C">
        <w:rPr>
          <w:rFonts w:eastAsia="Times New Roman"/>
          <w:bCs/>
          <w:color w:val="000000" w:themeColor="text1"/>
          <w:highlight w:val="green"/>
          <w:u w:val="single"/>
          <w:shd w:val="clear" w:color="auto" w:fill="FFFFFF"/>
          <w:lang w:eastAsia="zh-CN"/>
        </w:rPr>
        <w:t xml:space="preserve">adopting the MWI </w:t>
      </w:r>
      <w:r w:rsidRPr="00FA7C30">
        <w:rPr>
          <w:rFonts w:eastAsia="Times New Roman"/>
          <w:bCs/>
          <w:color w:val="000000" w:themeColor="text1"/>
          <w:u w:val="single"/>
          <w:shd w:val="clear" w:color="auto" w:fill="FFFFFF"/>
          <w:lang w:eastAsia="zh-CN"/>
        </w:rPr>
        <w:t xml:space="preserve">is that it </w:t>
      </w:r>
      <w:r w:rsidRPr="00862C0C">
        <w:rPr>
          <w:rFonts w:eastAsia="Times New Roman"/>
          <w:bCs/>
          <w:color w:val="000000" w:themeColor="text1"/>
          <w:highlight w:val="green"/>
          <w:u w:val="single"/>
          <w:shd w:val="clear" w:color="auto" w:fill="FFFFFF"/>
          <w:lang w:eastAsia="zh-CN"/>
        </w:rPr>
        <w:t>avoids the collapse of the quantum wave</w:t>
      </w:r>
      <w:r w:rsidRPr="00FA7C30">
        <w:rPr>
          <w:rFonts w:eastAsia="Times New Roman"/>
          <w:bCs/>
          <w:color w:val="000000" w:themeColor="text1"/>
          <w:u w:val="single"/>
          <w:shd w:val="clear" w:color="auto" w:fill="FFFFFF"/>
          <w:lang w:eastAsia="zh-CN"/>
        </w:rPr>
        <w:t>.</w:t>
      </w:r>
      <w:r w:rsidRPr="00ED7AB0">
        <w:rPr>
          <w:rFonts w:eastAsia="Times New Roman"/>
          <w:bCs/>
          <w:color w:val="000000" w:themeColor="text1"/>
          <w:sz w:val="16"/>
          <w:shd w:val="clear" w:color="auto" w:fill="FFFFFF"/>
          <w:lang w:eastAsia="zh-CN"/>
        </w:rPr>
        <w:t xml:space="preserve"> (Other non-collapse theories are not better than MWI for various reasons, e.g., nonlocality of Bohmian mechanics; and the disadvantage of all of them is that they have some additional structure.) </w:t>
      </w:r>
      <w:r w:rsidRPr="00FA7C30">
        <w:rPr>
          <w:rFonts w:eastAsia="Times New Roman"/>
          <w:bCs/>
          <w:color w:val="000000" w:themeColor="text1"/>
          <w:u w:val="single"/>
          <w:shd w:val="clear" w:color="auto" w:fill="FFFFFF"/>
          <w:lang w:eastAsia="zh-CN"/>
        </w:rPr>
        <w:t xml:space="preserve">The collapse postulate is a physical law that differs from all known physics in two aspects: it is genuinely </w:t>
      </w:r>
      <w:proofErr w:type="gramStart"/>
      <w:r w:rsidRPr="00FA7C30">
        <w:rPr>
          <w:rFonts w:eastAsia="Times New Roman"/>
          <w:bCs/>
          <w:color w:val="000000" w:themeColor="text1"/>
          <w:u w:val="single"/>
          <w:shd w:val="clear" w:color="auto" w:fill="FFFFFF"/>
          <w:lang w:eastAsia="zh-CN"/>
        </w:rPr>
        <w:t>random</w:t>
      </w:r>
      <w:proofErr w:type="gramEnd"/>
      <w:r w:rsidRPr="00FA7C30">
        <w:rPr>
          <w:rFonts w:eastAsia="Times New Roman"/>
          <w:bCs/>
          <w:color w:val="000000" w:themeColor="text1"/>
          <w:u w:val="single"/>
          <w:shd w:val="clear" w:color="auto" w:fill="FFFFFF"/>
          <w:lang w:eastAsia="zh-CN"/>
        </w:rPr>
        <w:t xml:space="preserve"> and it involves some kind of action at a distance</w:t>
      </w:r>
      <w:r w:rsidRPr="00ED7AB0">
        <w:rPr>
          <w:rFonts w:eastAsia="Times New Roman"/>
          <w:bCs/>
          <w:color w:val="000000" w:themeColor="text1"/>
          <w:sz w:val="16"/>
          <w:shd w:val="clear" w:color="auto" w:fill="FFFFFF"/>
          <w:lang w:eastAsia="zh-CN"/>
        </w:rPr>
        <w:t xml:space="preserve">. According to the collapse postulate the outcome of a </w:t>
      </w:r>
      <w:r w:rsidRPr="00862C0C">
        <w:rPr>
          <w:rFonts w:eastAsia="Times New Roman"/>
          <w:bCs/>
          <w:color w:val="000000" w:themeColor="text1"/>
          <w:highlight w:val="green"/>
          <w:u w:val="single"/>
          <w:shd w:val="clear" w:color="auto" w:fill="FFFFFF"/>
          <w:lang w:eastAsia="zh-CN"/>
        </w:rPr>
        <w:t>quantum experiment is not determined by the initial conditions</w:t>
      </w:r>
      <w:r w:rsidRPr="00ED7AB0">
        <w:rPr>
          <w:rFonts w:eastAsia="Times New Roman"/>
          <w:bCs/>
          <w:color w:val="000000" w:themeColor="text1"/>
          <w:sz w:val="16"/>
          <w:shd w:val="clear" w:color="auto" w:fill="FFFFFF"/>
          <w:lang w:eastAsia="zh-CN"/>
        </w:rPr>
        <w:t xml:space="preserve"> of the Universe prior to the experiment: </w:t>
      </w:r>
      <w:r w:rsidRPr="00862C0C">
        <w:rPr>
          <w:rFonts w:eastAsia="Times New Roman"/>
          <w:bCs/>
          <w:color w:val="000000" w:themeColor="text1"/>
          <w:highlight w:val="green"/>
          <w:u w:val="single"/>
          <w:shd w:val="clear" w:color="auto" w:fill="FFFFFF"/>
          <w:lang w:eastAsia="zh-CN"/>
        </w:rPr>
        <w:t>only the probabilities are governed by the initial state</w:t>
      </w:r>
      <w:r w:rsidRPr="00ED7AB0">
        <w:rPr>
          <w:rFonts w:eastAsia="Times New Roman"/>
          <w:bCs/>
          <w:color w:val="000000" w:themeColor="text1"/>
          <w:sz w:val="16"/>
          <w:shd w:val="clear" w:color="auto" w:fill="FFFFFF"/>
          <w:lang w:eastAsia="zh-CN"/>
        </w:rPr>
        <w:t>. Moreover, Bell 1964 has shown that there cannot be a compatible local-variables theory that will make deterministic predictions</w:t>
      </w:r>
      <w:r w:rsidRPr="00862C0C">
        <w:rPr>
          <w:rFonts w:eastAsia="Times New Roman"/>
          <w:bCs/>
          <w:color w:val="000000" w:themeColor="text1"/>
          <w:highlight w:val="green"/>
          <w:u w:val="single"/>
          <w:shd w:val="clear" w:color="auto" w:fill="FFFFFF"/>
          <w:lang w:eastAsia="zh-CN"/>
        </w:rPr>
        <w:t xml:space="preserve">. There is no experimental evidence </w:t>
      </w:r>
      <w:r w:rsidRPr="00FA7C30">
        <w:rPr>
          <w:rFonts w:eastAsia="Times New Roman"/>
          <w:bCs/>
          <w:color w:val="000000" w:themeColor="text1"/>
          <w:u w:val="single"/>
          <w:shd w:val="clear" w:color="auto" w:fill="FFFFFF"/>
          <w:lang w:eastAsia="zh-CN"/>
        </w:rPr>
        <w:t xml:space="preserve">in favor of collapse and </w:t>
      </w:r>
      <w:r w:rsidRPr="00862C0C">
        <w:rPr>
          <w:rFonts w:eastAsia="Times New Roman"/>
          <w:bCs/>
          <w:color w:val="000000" w:themeColor="text1"/>
          <w:highlight w:val="green"/>
          <w:u w:val="single"/>
          <w:shd w:val="clear" w:color="auto" w:fill="FFFFFF"/>
          <w:lang w:eastAsia="zh-CN"/>
        </w:rPr>
        <w:t>against the MWI.</w:t>
      </w:r>
    </w:p>
    <w:p w14:paraId="0C78CBE8" w14:textId="0D8D2E15" w:rsidR="00E2713C" w:rsidRPr="00E2713C" w:rsidRDefault="0020282C" w:rsidP="0020282C">
      <w:pPr>
        <w:pStyle w:val="Heading4"/>
        <w:rPr>
          <w:rFonts w:eastAsia="Times New Roman"/>
          <w:shd w:val="clear" w:color="auto" w:fill="FFFFFF"/>
          <w:lang w:eastAsia="zh-CN"/>
        </w:rPr>
      </w:pPr>
      <w:r>
        <w:rPr>
          <w:rFonts w:eastAsia="Times New Roman"/>
          <w:shd w:val="clear" w:color="auto" w:fill="FFFFFF"/>
          <w:lang w:eastAsia="zh-CN"/>
        </w:rPr>
        <w:t xml:space="preserve">7] </w:t>
      </w:r>
      <w:r w:rsidRPr="0090379F">
        <w:t xml:space="preserve">Treat each theoretical argument as drop the debater – they </w:t>
      </w:r>
      <w:proofErr w:type="gramStart"/>
      <w:r w:rsidRPr="0090379F">
        <w:t>have the ability to</w:t>
      </w:r>
      <w:proofErr w:type="gramEnd"/>
      <w:r w:rsidRPr="0090379F">
        <w:t xml:space="preserve"> meet them but chose not to and its key to normset</w:t>
      </w:r>
    </w:p>
    <w:bookmarkEnd w:id="12"/>
    <w:p w14:paraId="12B00209" w14:textId="621B975F" w:rsidR="00901590" w:rsidRDefault="00E2713C" w:rsidP="00901590">
      <w:pPr>
        <w:pStyle w:val="Heading4"/>
      </w:pPr>
      <w:r>
        <w:t>8</w:t>
      </w:r>
      <w:r w:rsidR="00901590">
        <w:t>] Reject negative alternative advocacies –</w:t>
      </w:r>
    </w:p>
    <w:p w14:paraId="054AD6EF" w14:textId="77777777" w:rsidR="00901590" w:rsidRDefault="00901590" w:rsidP="00901590">
      <w:pPr>
        <w:pStyle w:val="Heading4"/>
      </w:pPr>
      <w:r>
        <w:t>A] They get access to infinite alternative advocacies, but I only get one aff</w:t>
      </w:r>
    </w:p>
    <w:p w14:paraId="23244320" w14:textId="77777777" w:rsidR="00901590" w:rsidRDefault="00901590" w:rsidP="00901590">
      <w:pPr>
        <w:pStyle w:val="Heading4"/>
      </w:pPr>
      <w:r>
        <w:t>B] I can’t predict every alternative advocacy which means its impossible to test their desirability</w:t>
      </w:r>
    </w:p>
    <w:p w14:paraId="412FF439" w14:textId="77777777" w:rsidR="00901590" w:rsidRPr="00CA2A4F" w:rsidRDefault="00901590" w:rsidP="00901590">
      <w:pPr>
        <w:pStyle w:val="Heading4"/>
      </w:pPr>
      <w:r>
        <w:t>C] They don’t disprove the general thesis of the aff</w:t>
      </w:r>
    </w:p>
    <w:p w14:paraId="67B90120" w14:textId="77777777" w:rsidR="00901590" w:rsidRPr="00FD7F63" w:rsidRDefault="00901590" w:rsidP="00901590">
      <w:pPr>
        <w:pStyle w:val="Heading4"/>
      </w:pPr>
      <w:r>
        <w:t>D] Negating requires a complete absence of an existing action not an alternative</w:t>
      </w:r>
    </w:p>
    <w:p w14:paraId="3F6D2156" w14:textId="77777777" w:rsidR="00901590" w:rsidRDefault="00901590" w:rsidP="00901590">
      <w:pPr>
        <w:rPr>
          <w:rStyle w:val="Emphasis"/>
        </w:rPr>
      </w:pPr>
      <w:r w:rsidRPr="00F3167B">
        <w:rPr>
          <w:rStyle w:val="Emphasis"/>
          <w:highlight w:val="green"/>
        </w:rPr>
        <w:t>Negate: to deny the existence of</w:t>
      </w:r>
    </w:p>
    <w:p w14:paraId="58A4AB9E" w14:textId="77777777" w:rsidR="00901590" w:rsidRDefault="00901590" w:rsidP="00901590">
      <w:r w:rsidRPr="00FD7F63">
        <w:rPr>
          <w:rStyle w:val="Style13ptBold"/>
          <w:sz w:val="24"/>
        </w:rPr>
        <w:t>That’s Dictionary.com</w:t>
      </w:r>
      <w:r w:rsidRPr="00FD7F63">
        <w:rPr>
          <w:rStyle w:val="Emphasis"/>
          <w:rFonts w:cstheme="majorBidi"/>
        </w:rPr>
        <w:t xml:space="preserve">- “Negate” </w:t>
      </w:r>
      <w:r w:rsidRPr="00FD7F63">
        <w:t xml:space="preserve">https://www.dictionary.com/browse/negate. </w:t>
      </w:r>
      <w:r>
        <w:t>VHS AI</w:t>
      </w:r>
    </w:p>
    <w:p w14:paraId="4058C243" w14:textId="77777777" w:rsidR="00901590" w:rsidRDefault="00901590" w:rsidP="00901590">
      <w:pPr>
        <w:pStyle w:val="Heading4"/>
      </w:pPr>
      <w:r>
        <w:t>E] Forces debaters to prep out every possible alternative advocacy which is impossible</w:t>
      </w:r>
    </w:p>
    <w:p w14:paraId="28215377" w14:textId="77777777" w:rsidR="00901590" w:rsidRDefault="00901590" w:rsidP="00901590">
      <w:pPr>
        <w:pStyle w:val="Heading4"/>
      </w:pPr>
      <w:r>
        <w:t xml:space="preserve">F] Breadth over depth – 1. Non-unique: You can research other advocacies outside </w:t>
      </w:r>
      <w:proofErr w:type="gramStart"/>
      <w:r>
        <w:t>debate</w:t>
      </w:r>
      <w:proofErr w:type="gramEnd"/>
      <w:r w:rsidRPr="004129DD">
        <w:t xml:space="preserve"> but this round is unique </w:t>
      </w:r>
      <w:r>
        <w:t>to our aff 2. Empirics: a 2008 study confirms of over 46 countries that that depth is significantly more valuable in high school settings</w:t>
      </w:r>
      <w:r>
        <w:rPr>
          <w:rStyle w:val="FootnoteReference"/>
        </w:rPr>
        <w:footnoteReference w:id="1"/>
      </w:r>
    </w:p>
    <w:p w14:paraId="218BCEE1" w14:textId="77777777" w:rsidR="00901590" w:rsidRDefault="00901590" w:rsidP="00901590">
      <w:pPr>
        <w:pStyle w:val="Heading4"/>
      </w:pPr>
      <w:r>
        <w:t xml:space="preserve">G] Moots the entire aff since you can just fiat an actor responsible for aff harms which means the aff can never weigh the case </w:t>
      </w:r>
    </w:p>
    <w:p w14:paraId="0B8C4EA1" w14:textId="77777777" w:rsidR="00901590" w:rsidRDefault="00901590" w:rsidP="00901590">
      <w:pPr>
        <w:pStyle w:val="Heading4"/>
      </w:pPr>
      <w:r>
        <w:t xml:space="preserve">H] In the real world we </w:t>
      </w:r>
      <w:proofErr w:type="gramStart"/>
      <w:r>
        <w:t>have to</w:t>
      </w:r>
      <w:proofErr w:type="gramEnd"/>
      <w:r>
        <w:t xml:space="preserve"> debate desirability with the plan we’re given</w:t>
      </w:r>
    </w:p>
    <w:p w14:paraId="20B13581" w14:textId="77777777" w:rsidR="00901590" w:rsidRPr="00231D82" w:rsidRDefault="00901590" w:rsidP="00901590">
      <w:pPr>
        <w:pStyle w:val="Heading4"/>
      </w:pPr>
      <w:r w:rsidRPr="00231D82">
        <w:t>I] Fiat is not a reciprocal privilege because it doesn't give either side an advantage</w:t>
      </w:r>
    </w:p>
    <w:p w14:paraId="495E667C" w14:textId="77777777" w:rsidR="00901590" w:rsidRDefault="00901590" w:rsidP="00901590">
      <w:pPr>
        <w:pStyle w:val="Heading4"/>
      </w:pPr>
      <w:r>
        <w:t xml:space="preserve">J] </w:t>
      </w:r>
      <w:r w:rsidRPr="00CA79B4">
        <w:rPr>
          <w:u w:val="single"/>
        </w:rPr>
        <w:t>Affirming is harder</w:t>
      </w:r>
      <w:r>
        <w:t xml:space="preserve"> - A] 7-4-6-3-time skew makes every 1ar speech a time crunch that can’t justify a proactive obligation </w:t>
      </w:r>
    </w:p>
    <w:p w14:paraId="4A467AD5" w14:textId="77777777" w:rsidR="00E16FD2" w:rsidRPr="00E16FD2" w:rsidRDefault="00E16FD2" w:rsidP="00E16FD2"/>
    <w:sectPr w:rsidR="00E16FD2" w:rsidRPr="00E16FD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4714F" w14:textId="77777777" w:rsidR="00FD7835" w:rsidRDefault="00FD7835" w:rsidP="00901590">
      <w:pPr>
        <w:spacing w:after="0" w:line="240" w:lineRule="auto"/>
      </w:pPr>
      <w:r>
        <w:separator/>
      </w:r>
    </w:p>
  </w:endnote>
  <w:endnote w:type="continuationSeparator" w:id="0">
    <w:p w14:paraId="64185135" w14:textId="77777777" w:rsidR="00FD7835" w:rsidRDefault="00FD7835" w:rsidP="00901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58714" w14:textId="77777777" w:rsidR="00FD7835" w:rsidRDefault="00FD7835" w:rsidP="00901590">
      <w:pPr>
        <w:spacing w:after="0" w:line="240" w:lineRule="auto"/>
      </w:pPr>
      <w:r>
        <w:separator/>
      </w:r>
    </w:p>
  </w:footnote>
  <w:footnote w:type="continuationSeparator" w:id="0">
    <w:p w14:paraId="72051718" w14:textId="77777777" w:rsidR="00FD7835" w:rsidRDefault="00FD7835" w:rsidP="00901590">
      <w:pPr>
        <w:spacing w:after="0" w:line="240" w:lineRule="auto"/>
      </w:pPr>
      <w:r>
        <w:continuationSeparator/>
      </w:r>
    </w:p>
  </w:footnote>
  <w:footnote w:id="1">
    <w:p w14:paraId="458E8DF8" w14:textId="77777777" w:rsidR="00901590" w:rsidRPr="004129DD" w:rsidRDefault="00901590" w:rsidP="00901590">
      <w:r>
        <w:rPr>
          <w:rStyle w:val="FootnoteReference"/>
        </w:rPr>
        <w:footnoteRef/>
      </w:r>
      <w:r>
        <w:t xml:space="preserve"> </w:t>
      </w:r>
      <w:r w:rsidRPr="00467F26">
        <w:rPr>
          <w:rFonts w:asciiTheme="minorHAnsi" w:hAnsiTheme="minorHAnsi" w:cstheme="minorHAnsi"/>
          <w:sz w:val="16"/>
        </w:rPr>
        <w:t xml:space="preserve">(Texas Panhandle P-16 Council, The Texas Panhandle P-16 Council is a consortium of Texas Panhandle Universities, all regional Community Colleges, 62 Panhandle Independent School Districts, Region 16 Education Service Center, representatives from Early Childhood and the community. The Texas Panhandle P-16 Council was formed to unify curriculum from pre-school through the senior year of college. The Council looks at ways to close-the-gaps in education, making it available to all.) 2010 “Breadth vs. Depth of High School Curriculum Content” </w:t>
      </w:r>
      <w:hyperlink r:id="rId1" w:history="1">
        <w:r w:rsidRPr="00467F26">
          <w:rPr>
            <w:rStyle w:val="Hyperlink"/>
            <w:rFonts w:asciiTheme="minorHAnsi" w:hAnsiTheme="minorHAnsi" w:cstheme="minorHAnsi"/>
            <w:sz w:val="16"/>
          </w:rPr>
          <w:t>http://www.panhandlep-16.net/users/0001/docs/Position%20Paper2.pdf</w:t>
        </w:r>
      </w:hyperlink>
      <w:r w:rsidRPr="00467F26">
        <w:rPr>
          <w:rFonts w:asciiTheme="minorHAnsi" w:hAnsiTheme="minorHAnsi" w:cstheme="minorHAnsi"/>
          <w:sz w:val="16"/>
        </w:rPr>
        <w:t xml:space="preserve"> [study methodology: ABSTRACT: Thisstudy relatesthe performance of college studentsin introductory science courses to the amount of content covered in their high school science courses. The sample includes 8310 studentsin introductory biology, chemistry, or physics coursesin 55 randomly chosen U.S. colleges and universities. Students who reported covering at least 1 major topic in depth, for a month or longer, in high school were found to earn higher grades in college science than did students who reported no coverage in depth. Students reporting breadth in their high school course, covering all major topics, did not appear to have any advantage in chemistry or physics and a significant disadvantage in biology. Care was taken to account for significant covariates: socioeconomic variables, English and mathematics proficiency, and rigor of their preparatory high science course. Alternative operationalizations of depth and breadth variables result in very similar findings. We conclude that teachers should use their judgment to reduce coverage in high school science courses and aim for mastery by extending at least 1 topic in depth over an extended period of time. !C 2008 Wiley Periodicals, Inc. Sci Ed 1 – 29, 2008]  ED – accessed 8/4/19</w:t>
      </w:r>
    </w:p>
    <w:p w14:paraId="08E944A7" w14:textId="77777777" w:rsidR="00901590" w:rsidRDefault="00901590" w:rsidP="00901590">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105299"/>
    <w:rsid w:val="000139A3"/>
    <w:rsid w:val="00100833"/>
    <w:rsid w:val="00104529"/>
    <w:rsid w:val="00105299"/>
    <w:rsid w:val="00105942"/>
    <w:rsid w:val="00107396"/>
    <w:rsid w:val="00144A4C"/>
    <w:rsid w:val="00176AB0"/>
    <w:rsid w:val="00177B7D"/>
    <w:rsid w:val="0018322D"/>
    <w:rsid w:val="001B5776"/>
    <w:rsid w:val="001E527A"/>
    <w:rsid w:val="001F78CE"/>
    <w:rsid w:val="0020282C"/>
    <w:rsid w:val="00251FC7"/>
    <w:rsid w:val="002855A7"/>
    <w:rsid w:val="002B146A"/>
    <w:rsid w:val="002B5E17"/>
    <w:rsid w:val="00315690"/>
    <w:rsid w:val="00316B75"/>
    <w:rsid w:val="00325646"/>
    <w:rsid w:val="003460F2"/>
    <w:rsid w:val="0035710E"/>
    <w:rsid w:val="0038158C"/>
    <w:rsid w:val="003902BA"/>
    <w:rsid w:val="003A09E2"/>
    <w:rsid w:val="00407037"/>
    <w:rsid w:val="004605D6"/>
    <w:rsid w:val="004B5165"/>
    <w:rsid w:val="004C60E8"/>
    <w:rsid w:val="004E3579"/>
    <w:rsid w:val="004E728B"/>
    <w:rsid w:val="004F39E0"/>
    <w:rsid w:val="00537BD5"/>
    <w:rsid w:val="0057268A"/>
    <w:rsid w:val="005D2912"/>
    <w:rsid w:val="006065BD"/>
    <w:rsid w:val="00645FA9"/>
    <w:rsid w:val="00647866"/>
    <w:rsid w:val="00665003"/>
    <w:rsid w:val="006848D4"/>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07CE"/>
    <w:rsid w:val="00901590"/>
    <w:rsid w:val="0091627E"/>
    <w:rsid w:val="0097032B"/>
    <w:rsid w:val="009D2EAD"/>
    <w:rsid w:val="009D54B2"/>
    <w:rsid w:val="009E1922"/>
    <w:rsid w:val="009F7ED2"/>
    <w:rsid w:val="00A93661"/>
    <w:rsid w:val="00A9411D"/>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47BF"/>
    <w:rsid w:val="00E15E75"/>
    <w:rsid w:val="00E16FD2"/>
    <w:rsid w:val="00E2713C"/>
    <w:rsid w:val="00E5262C"/>
    <w:rsid w:val="00EC7DC4"/>
    <w:rsid w:val="00ED30CF"/>
    <w:rsid w:val="00F176EF"/>
    <w:rsid w:val="00F45E10"/>
    <w:rsid w:val="00F6364A"/>
    <w:rsid w:val="00F72A69"/>
    <w:rsid w:val="00F9113A"/>
    <w:rsid w:val="00FD783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71CE1"/>
  <w15:chartTrackingRefBased/>
  <w15:docId w15:val="{42D58A77-7872-4DC0-8641-F5715F6FB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iC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05299"/>
    <w:rPr>
      <w:rFonts w:cs="Calibri"/>
    </w:rPr>
  </w:style>
  <w:style w:type="paragraph" w:styleId="Heading1">
    <w:name w:val="heading 1"/>
    <w:aliases w:val="Pocket"/>
    <w:basedOn w:val="Normal"/>
    <w:next w:val="Normal"/>
    <w:link w:val="Heading1Char"/>
    <w:qFormat/>
    <w:rsid w:val="001052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0529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10529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9"/>
    <w:unhideWhenUsed/>
    <w:qFormat/>
    <w:rsid w:val="00105299"/>
    <w:pPr>
      <w:keepNext/>
      <w:keepLines/>
      <w:spacing w:before="40" w:after="0"/>
      <w:outlineLvl w:val="3"/>
    </w:pPr>
    <w:rPr>
      <w:rFonts w:eastAsiaTheme="majorEastAsia" w:cstheme="majorBidi"/>
      <w:b/>
      <w:iCs w:val="0"/>
      <w:sz w:val="26"/>
    </w:rPr>
  </w:style>
  <w:style w:type="character" w:default="1" w:styleId="DefaultParagraphFont">
    <w:name w:val="Default Paragraph Font"/>
    <w:uiPriority w:val="1"/>
    <w:semiHidden/>
    <w:unhideWhenUsed/>
    <w:rsid w:val="001052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5299"/>
  </w:style>
  <w:style w:type="character" w:customStyle="1" w:styleId="Heading1Char">
    <w:name w:val="Heading 1 Char"/>
    <w:aliases w:val="Pocket Char"/>
    <w:basedOn w:val="DefaultParagraphFont"/>
    <w:link w:val="Heading1"/>
    <w:rsid w:val="00105299"/>
    <w:rPr>
      <w:rFonts w:eastAsiaTheme="majorEastAsia"/>
      <w:b/>
      <w:sz w:val="52"/>
      <w:szCs w:val="32"/>
    </w:rPr>
  </w:style>
  <w:style w:type="character" w:customStyle="1" w:styleId="Heading2Char">
    <w:name w:val="Heading 2 Char"/>
    <w:aliases w:val="Hat Char"/>
    <w:basedOn w:val="DefaultParagraphFont"/>
    <w:link w:val="Heading2"/>
    <w:uiPriority w:val="1"/>
    <w:rsid w:val="00105299"/>
    <w:rPr>
      <w:rFonts w:eastAsiaTheme="majorEastAsia"/>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105299"/>
    <w:rPr>
      <w:rFonts w:eastAsiaTheme="majorEastAsia"/>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105299"/>
    <w:rPr>
      <w:rFonts w:eastAsiaTheme="majorEastAsia"/>
      <w:b/>
      <w:iCs w:val="0"/>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105299"/>
    <w:rPr>
      <w:rFonts w:ascii="Calibri" w:hAnsi="Calibri" w:cs="Calibri"/>
      <w:b/>
      <w:i w:val="0"/>
      <w:iCs w:val="0"/>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05299"/>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105299"/>
    <w:rPr>
      <w:b w:val="0"/>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Read,TA"/>
    <w:basedOn w:val="DefaultParagraphFont"/>
    <w:link w:val="NoSpacing"/>
    <w:uiPriority w:val="99"/>
    <w:unhideWhenUsed/>
    <w:rsid w:val="00105299"/>
    <w:rPr>
      <w:color w:val="auto"/>
      <w:u w:val="none"/>
    </w:rPr>
  </w:style>
  <w:style w:type="character" w:styleId="FollowedHyperlink">
    <w:name w:val="FollowedHyperlink"/>
    <w:basedOn w:val="DefaultParagraphFont"/>
    <w:uiPriority w:val="99"/>
    <w:semiHidden/>
    <w:unhideWhenUsed/>
    <w:rsid w:val="00105299"/>
    <w:rPr>
      <w:color w:val="auto"/>
      <w:u w:val="none"/>
    </w:rPr>
  </w:style>
  <w:style w:type="paragraph" w:customStyle="1" w:styleId="textbold">
    <w:name w:val="text bold"/>
    <w:basedOn w:val="Normal"/>
    <w:link w:val="Emphasis"/>
    <w:uiPriority w:val="7"/>
    <w:qFormat/>
    <w:rsid w:val="00E16FD2"/>
    <w:pPr>
      <w:ind w:left="720"/>
      <w:jc w:val="both"/>
    </w:pPr>
    <w:rPr>
      <w:b/>
      <w:iCs w:val="0"/>
      <w:u w:val="single"/>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Medium Grid 21"/>
    <w:basedOn w:val="Heading1"/>
    <w:link w:val="Hyperlink"/>
    <w:autoRedefine/>
    <w:uiPriority w:val="99"/>
    <w:qFormat/>
    <w:rsid w:val="0090159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HAnsi"/>
      <w:b w:val="0"/>
      <w:sz w:val="22"/>
      <w:szCs w:val="22"/>
    </w:rPr>
  </w:style>
  <w:style w:type="character" w:styleId="FootnoteReference">
    <w:name w:val="footnote reference"/>
    <w:aliases w:val="FN Ref,footnote reference,fr,o,FR,(NECG) Footnote Reference"/>
    <w:basedOn w:val="DefaultParagraphFont"/>
    <w:unhideWhenUsed/>
    <w:qFormat/>
    <w:rsid w:val="00901590"/>
    <w:rPr>
      <w:vertAlign w:val="superscript"/>
    </w:rPr>
  </w:style>
  <w:style w:type="paragraph" w:styleId="FootnoteText">
    <w:name w:val="footnote text"/>
    <w:basedOn w:val="Normal"/>
    <w:link w:val="FootnoteTextChar"/>
    <w:uiPriority w:val="99"/>
    <w:unhideWhenUsed/>
    <w:qFormat/>
    <w:rsid w:val="00901590"/>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901590"/>
    <w:rPr>
      <w:rFonts w:asciiTheme="minorHAnsi" w:hAnsiTheme="minorHAnsi"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qm-manyworl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panhandlep-16.net/users/0001/docs/Position%20Paper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7537</Words>
  <Characters>42965</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9</cp:revision>
  <dcterms:created xsi:type="dcterms:W3CDTF">2022-02-19T18:59:00Z</dcterms:created>
  <dcterms:modified xsi:type="dcterms:W3CDTF">2022-02-19T19:06:00Z</dcterms:modified>
</cp:coreProperties>
</file>