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D074E" w14:textId="77777777" w:rsidR="00015A3D" w:rsidRPr="00161EED" w:rsidRDefault="00015A3D" w:rsidP="00015A3D">
      <w:pPr>
        <w:pStyle w:val="Heading3"/>
      </w:pPr>
      <w:r>
        <w:t>1AC – Framing (1)</w:t>
      </w:r>
    </w:p>
    <w:p w14:paraId="5DDDFF4B" w14:textId="77777777" w:rsidR="00015A3D" w:rsidRDefault="00015A3D" w:rsidP="00015A3D">
      <w:pPr>
        <w:pStyle w:val="Heading4"/>
      </w:pPr>
      <w:r>
        <w:t>Ethics must begin a priori –</w:t>
      </w:r>
    </w:p>
    <w:p w14:paraId="2897D6C9" w14:textId="77777777" w:rsidR="00015A3D" w:rsidRPr="00FE5F9F" w:rsidRDefault="00015A3D" w:rsidP="00015A3D">
      <w:pPr>
        <w:pStyle w:val="Heading4"/>
      </w:pPr>
      <w:r>
        <w:t>A] Unity of Action – evaluating action through reason is the only way to unify action as intent explains the entirety of an action – for example if I do my homework, I could infinitely divide that action into multiple smaller actions but only the intention to do my homework unifies the actions since anything else couldn’t classify actions as moral or not since we could just infinitely divide them.</w:t>
      </w:r>
    </w:p>
    <w:p w14:paraId="64179E21" w14:textId="77777777" w:rsidR="00015A3D" w:rsidRPr="00BD0111" w:rsidRDefault="00015A3D" w:rsidP="00015A3D">
      <w:pPr>
        <w:pStyle w:val="Heading4"/>
      </w:pPr>
      <w:r>
        <w:t>B] Is-ought gap – empiricism can only observe what is since that’s the only thing in our perception, not what ought to be, but it’s impossible to derive an ought from descriptive premises which requires a priori premises to form morality.</w:t>
      </w:r>
    </w:p>
    <w:p w14:paraId="791A5245" w14:textId="77777777" w:rsidR="00015A3D" w:rsidRPr="00FE5F9F" w:rsidRDefault="00015A3D" w:rsidP="00015A3D">
      <w:pPr>
        <w:pStyle w:val="Heading4"/>
      </w:pPr>
      <w:r>
        <w:t>C] Empirical uncertainty– evil demon could deceive us, dreaming, simulation, and inability to know other’s experiences makes empiricism an unreliable basis for universal ethics. Outweighs since it would be escapable since people could say they don’t experience the same.</w:t>
      </w:r>
    </w:p>
    <w:p w14:paraId="01D30BB2" w14:textId="77777777" w:rsidR="00015A3D" w:rsidRDefault="00015A3D" w:rsidP="00015A3D">
      <w:pPr>
        <w:pStyle w:val="Heading4"/>
      </w:pPr>
      <w:r>
        <w:t>D] Infallibility – practical reason is the only unescapable authority because to ask why we should be reasoners is to concede authority to reason since the question itself uses reason – anything else is nonbinding and arbitrary.</w:t>
      </w:r>
    </w:p>
    <w:p w14:paraId="18744B10" w14:textId="77777777" w:rsidR="00015A3D" w:rsidRDefault="00015A3D" w:rsidP="00015A3D"/>
    <w:p w14:paraId="40705C69" w14:textId="77777777" w:rsidR="00015A3D" w:rsidRPr="002E71E8" w:rsidRDefault="00015A3D" w:rsidP="00015A3D">
      <w:pPr>
        <w:pStyle w:val="Heading4"/>
      </w:pPr>
      <w:r>
        <w:t xml:space="preserve">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t>
      </w:r>
      <w:proofErr w:type="gramStart"/>
      <w:r>
        <w:t>would will</w:t>
      </w:r>
      <w:proofErr w:type="gramEnd"/>
      <w:r>
        <w:t xml:space="preserve"> incompatible ends since it logically entails justifying willing a violation of your own freedom.</w:t>
      </w:r>
    </w:p>
    <w:p w14:paraId="31961072" w14:textId="77777777" w:rsidR="00015A3D" w:rsidRDefault="00015A3D" w:rsidP="00015A3D"/>
    <w:p w14:paraId="6501B942" w14:textId="77777777" w:rsidR="00015A3D" w:rsidRDefault="00015A3D" w:rsidP="00015A3D">
      <w:pPr>
        <w:pStyle w:val="Heading4"/>
      </w:pPr>
      <w:r>
        <w:t>Thus, the standard is consistency with the categorical imperative. Prefer:</w:t>
      </w:r>
    </w:p>
    <w:p w14:paraId="0E2CFCA2" w14:textId="77777777" w:rsidR="00015A3D" w:rsidRPr="00DC5E7C" w:rsidRDefault="00015A3D" w:rsidP="00015A3D">
      <w:pPr>
        <w:pStyle w:val="Heading4"/>
        <w:rPr>
          <w:rFonts w:eastAsia="Times New Roman" w:cs="Calibri"/>
        </w:rPr>
      </w:pPr>
      <w:r w:rsidRPr="003D4D10">
        <w:rPr>
          <w:rFonts w:eastAsia="Times New Roman" w:cs="Calibri"/>
        </w:rPr>
        <w:t>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6EE49CA7" w14:textId="77777777" w:rsidR="00015A3D" w:rsidRDefault="00015A3D" w:rsidP="00015A3D">
      <w:pPr>
        <w:pStyle w:val="Heading4"/>
      </w:pPr>
      <w:r>
        <w:t xml:space="preserve">2] Consequences fail –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 you can’t compare between 1 migraine and 10 </w:t>
      </w:r>
      <w:proofErr w:type="gramStart"/>
      <w:r>
        <w:t>headache</w:t>
      </w:r>
      <w:proofErr w:type="gramEnd"/>
    </w:p>
    <w:p w14:paraId="535AAFA6" w14:textId="77777777" w:rsidR="00015A3D" w:rsidRDefault="00015A3D" w:rsidP="00015A3D">
      <w:pPr>
        <w:pStyle w:val="Heading4"/>
      </w:pPr>
      <w:r>
        <w:t xml:space="preserve">3] Ethical frameworks must be theoretically legitimate. Any standard is an interpretation of the word ought – thus, framework is a topicality debate about how to define terms of </w:t>
      </w:r>
      <w:proofErr w:type="spellStart"/>
      <w:r>
        <w:t>ther</w:t>
      </w:r>
      <w:proofErr w:type="spellEnd"/>
      <w:r>
        <w:t xml:space="preserve"> resolution. Prefer this definition –</w:t>
      </w:r>
    </w:p>
    <w:p w14:paraId="59114C3E" w14:textId="77777777" w:rsidR="00015A3D" w:rsidRDefault="00015A3D" w:rsidP="00015A3D">
      <w:pPr>
        <w:pStyle w:val="Heading4"/>
      </w:pPr>
      <w:r>
        <w:t>A] Resource disparities – a focus on evidence and statistics privileges debaters with the most preround prep which excludes lone-wolfs who lack huge evidence files. A debate under my framework can easily be won without any prep since only analytic arguments are required. Key to fairness so all people can engage.</w:t>
      </w:r>
    </w:p>
    <w:p w14:paraId="07A6D7AB" w14:textId="77777777" w:rsidR="00015A3D" w:rsidRPr="00F55FA3" w:rsidRDefault="00015A3D" w:rsidP="00015A3D">
      <w:pPr>
        <w:pStyle w:val="Heading4"/>
      </w:pPr>
      <w:r>
        <w:t xml:space="preserve">B] Resolvability – clarity of weighing under interpretation of my framework: perfect duties and imperfect duties. Duties in right. Explicit categories that supersede other categories. All other frameworks are consequentialist that use unquantifiable probability, magnitude, or probability x magnitude. Resolvability is an independent voter otherwise the judge </w:t>
      </w:r>
      <w:proofErr w:type="gramStart"/>
      <w:r>
        <w:t>cant</w:t>
      </w:r>
      <w:proofErr w:type="gramEnd"/>
      <w:r>
        <w:t>’ make a decision.</w:t>
      </w:r>
    </w:p>
    <w:p w14:paraId="26AC793D" w14:textId="77777777" w:rsidR="00015A3D" w:rsidRDefault="00015A3D" w:rsidP="00015A3D">
      <w:pPr>
        <w:pStyle w:val="Heading4"/>
      </w:pPr>
      <w:r>
        <w:t xml:space="preserve">4] Negative </w:t>
      </w:r>
      <w:proofErr w:type="spellStart"/>
      <w:r>
        <w:t>args</w:t>
      </w:r>
      <w:proofErr w:type="spellEnd"/>
      <w:r>
        <w:t xml:space="preserve"> presuppose the </w:t>
      </w:r>
      <w:proofErr w:type="spellStart"/>
      <w:r>
        <w:t>aff</w:t>
      </w:r>
      <w:proofErr w:type="spellEnd"/>
      <w:r>
        <w:t xml:space="preserve"> being true since they begin with a descriptive premise about the </w:t>
      </w:r>
      <w:proofErr w:type="spellStart"/>
      <w:r>
        <w:t>aff</w:t>
      </w:r>
      <w:proofErr w:type="spellEnd"/>
      <w:r>
        <w:t xml:space="preserve"> such as the </w:t>
      </w:r>
      <w:proofErr w:type="spellStart"/>
      <w:r>
        <w:t>aff</w:t>
      </w:r>
      <w:proofErr w:type="spellEnd"/>
      <w:r>
        <w:t xml:space="preserve"> does, and then justify why x is bad. But if the </w:t>
      </w:r>
      <w:proofErr w:type="spellStart"/>
      <w:r>
        <w:t>aff</w:t>
      </w:r>
      <w:proofErr w:type="spellEnd"/>
      <w:r>
        <w:t xml:space="preserve"> does not have truth value, that entails the descriptive premise would also not have truth value which is contradictory.</w:t>
      </w:r>
    </w:p>
    <w:p w14:paraId="41B3E2E4" w14:textId="77777777" w:rsidR="00015A3D" w:rsidRPr="0018717E" w:rsidRDefault="00015A3D" w:rsidP="00015A3D">
      <w:pPr>
        <w:pStyle w:val="Heading4"/>
      </w:pPr>
      <w:r>
        <w:t xml:space="preserve">5] Use epistemic </w:t>
      </w:r>
      <w:proofErr w:type="gramStart"/>
      <w:r>
        <w:t>confidence  -</w:t>
      </w:r>
      <w:proofErr w:type="gramEnd"/>
      <w:r>
        <w:t xml:space="preserve"> A] Logic – If three different doctors diagnosed you with three different diseases, you wouldn’t take 33 of all of the pills, B] Collapses – you use confidence to determine modesty being true which concedes the authority of confidence</w:t>
      </w:r>
    </w:p>
    <w:p w14:paraId="2D14147A" w14:textId="77777777" w:rsidR="00015A3D" w:rsidRDefault="00015A3D" w:rsidP="00015A3D">
      <w:pPr>
        <w:pStyle w:val="Heading4"/>
      </w:pPr>
      <w:r>
        <w:t xml:space="preserve">6] Infinite worlds means the </w:t>
      </w:r>
      <w:proofErr w:type="spellStart"/>
      <w:r>
        <w:t>aff</w:t>
      </w:r>
      <w:proofErr w:type="spellEnd"/>
      <w:r>
        <w:t xml:space="preserve"> is logical in one.</w:t>
      </w:r>
    </w:p>
    <w:p w14:paraId="76626961" w14:textId="77777777" w:rsidR="00015A3D" w:rsidRDefault="00015A3D" w:rsidP="00015A3D">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r>
        <w:rPr>
          <w:sz w:val="16"/>
          <w:szCs w:val="16"/>
        </w:rPr>
        <w:t>[</w:t>
      </w:r>
      <w:proofErr w:type="spellStart"/>
      <w:r>
        <w:rPr>
          <w:sz w:val="16"/>
          <w:szCs w:val="16"/>
        </w:rPr>
        <w:t>V</w:t>
      </w:r>
      <w:r w:rsidRPr="00E1331E">
        <w:rPr>
          <w:sz w:val="16"/>
          <w:szCs w:val="16"/>
        </w:rPr>
        <w:t>aidman</w:t>
      </w:r>
      <w:proofErr w:type="spellEnd"/>
      <w:r w:rsidRPr="00E1331E">
        <w:rPr>
          <w:sz w:val="16"/>
          <w:szCs w:val="16"/>
        </w:rPr>
        <w:t xml:space="preserve">, Lev, 3-24-2002, "Many-Worlds Interpretation of Quantum Mechanics (Stanford Encyclopedia of Philosophy)," No Publication, </w:t>
      </w:r>
      <w:hyperlink r:id="rId8" w:history="1">
        <w:r w:rsidRPr="00DA0018">
          <w:rPr>
            <w:rStyle w:val="Hyperlink"/>
            <w:sz w:val="16"/>
            <w:szCs w:val="16"/>
          </w:rPr>
          <w:t>https://plato.stanford.edu/entries/qm-manyworlds/</w:t>
        </w:r>
      </w:hyperlink>
      <w:r>
        <w:rPr>
          <w:rStyle w:val="Hyperlink"/>
          <w:sz w:val="16"/>
          <w:szCs w:val="16"/>
        </w:rPr>
        <w:t>]</w:t>
      </w:r>
    </w:p>
    <w:p w14:paraId="38719F02" w14:textId="77777777" w:rsidR="00015A3D" w:rsidRPr="00E1331E" w:rsidRDefault="00015A3D" w:rsidP="00015A3D">
      <w:pPr>
        <w:rPr>
          <w:sz w:val="16"/>
          <w:szCs w:val="16"/>
        </w:rPr>
      </w:pPr>
      <w:r>
        <w:rPr>
          <w:sz w:val="16"/>
          <w:szCs w:val="16"/>
        </w:rPr>
        <w:t>-MWI: Multiple Worlds Interpretation</w:t>
      </w:r>
    </w:p>
    <w:p w14:paraId="79EDD16F" w14:textId="77777777" w:rsidR="00015A3D" w:rsidRPr="00FA7C30" w:rsidRDefault="00015A3D" w:rsidP="00015A3D">
      <w:pPr>
        <w:spacing w:after="0" w:line="240" w:lineRule="auto"/>
        <w:rPr>
          <w:rFonts w:eastAsia="Times New Roman"/>
          <w:bCs/>
          <w:color w:val="000000" w:themeColor="text1"/>
          <w:u w:val="single"/>
          <w:shd w:val="clear" w:color="auto" w:fill="FFFFFF"/>
          <w:lang w:eastAsia="zh-CN"/>
        </w:rPr>
      </w:pPr>
      <w:r w:rsidRPr="00FA7C30">
        <w:rPr>
          <w:rFonts w:eastAsia="Times New Roman"/>
          <w:bCs/>
          <w:color w:val="000000" w:themeColor="text1"/>
          <w:u w:val="single"/>
          <w:shd w:val="clear" w:color="auto" w:fill="FFFFFF"/>
          <w:lang w:eastAsia="zh-CN"/>
        </w:rPr>
        <w:t xml:space="preserve">The reason for </w:t>
      </w:r>
      <w:r w:rsidRPr="00FA7C30">
        <w:rPr>
          <w:rFonts w:eastAsia="Times New Roman"/>
          <w:bCs/>
          <w:color w:val="000000" w:themeColor="text1"/>
          <w:highlight w:val="green"/>
          <w:u w:val="single"/>
          <w:shd w:val="clear" w:color="auto" w:fill="FFFFFF"/>
          <w:lang w:eastAsia="zh-CN"/>
        </w:rPr>
        <w:t xml:space="preserve">adopting the MWI </w:t>
      </w:r>
      <w:r w:rsidRPr="00FA7C30">
        <w:rPr>
          <w:rFonts w:eastAsia="Times New Roman"/>
          <w:bCs/>
          <w:color w:val="000000" w:themeColor="text1"/>
          <w:u w:val="single"/>
          <w:shd w:val="clear" w:color="auto" w:fill="FFFFFF"/>
          <w:lang w:eastAsia="zh-CN"/>
        </w:rPr>
        <w:t xml:space="preserve">is that it </w:t>
      </w:r>
      <w:r w:rsidRPr="00FA7C30">
        <w:rPr>
          <w:rFonts w:eastAsia="Times New Roman"/>
          <w:bCs/>
          <w:color w:val="000000" w:themeColor="text1"/>
          <w:highlight w:val="green"/>
          <w:u w:val="single"/>
          <w:shd w:val="clear" w:color="auto" w:fill="FFFFFF"/>
          <w:lang w:eastAsia="zh-CN"/>
        </w:rPr>
        <w:t>avoids the collapse of the quantum wave</w:t>
      </w:r>
      <w:r w:rsidRPr="00FA7C30">
        <w:rPr>
          <w:rFonts w:eastAsia="Times New Roman"/>
          <w:bCs/>
          <w:color w:val="000000" w:themeColor="text1"/>
          <w:u w:val="single"/>
          <w:shd w:val="clear" w:color="auto" w:fill="FFFFFF"/>
          <w:lang w:eastAsia="zh-CN"/>
        </w:rPr>
        <w:t>.</w:t>
      </w:r>
      <w:r w:rsidRPr="00ED7AB0">
        <w:rPr>
          <w:rFonts w:eastAsia="Times New Roman"/>
          <w:bCs/>
          <w:color w:val="000000" w:themeColor="text1"/>
          <w:sz w:val="16"/>
          <w:shd w:val="clear" w:color="auto" w:fill="FFFFFF"/>
          <w:lang w:eastAsia="zh-CN"/>
        </w:rPr>
        <w:t xml:space="preserve"> (Other non-collapse theories are not better than MWI for various reasons, e.g., nonlocality of </w:t>
      </w:r>
      <w:proofErr w:type="spellStart"/>
      <w:r w:rsidRPr="00ED7AB0">
        <w:rPr>
          <w:rFonts w:eastAsia="Times New Roman"/>
          <w:bCs/>
          <w:color w:val="000000" w:themeColor="text1"/>
          <w:sz w:val="16"/>
          <w:shd w:val="clear" w:color="auto" w:fill="FFFFFF"/>
          <w:lang w:eastAsia="zh-CN"/>
        </w:rPr>
        <w:t>Bohmian</w:t>
      </w:r>
      <w:proofErr w:type="spellEnd"/>
      <w:r w:rsidRPr="00ED7AB0">
        <w:rPr>
          <w:rFonts w:eastAsia="Times New Roman"/>
          <w:bCs/>
          <w:color w:val="000000" w:themeColor="text1"/>
          <w:sz w:val="16"/>
          <w:shd w:val="clear" w:color="auto" w:fill="FFFFFF"/>
          <w:lang w:eastAsia="zh-CN"/>
        </w:rPr>
        <w:t xml:space="preserve"> mechanics; and the disadvantage of all of them is that they have some additional structure.) </w:t>
      </w:r>
      <w:r w:rsidRPr="00FA7C30">
        <w:rPr>
          <w:rFonts w:eastAsia="Times New Roman"/>
          <w:bCs/>
          <w:color w:val="000000" w:themeColor="text1"/>
          <w:u w:val="single"/>
          <w:shd w:val="clear" w:color="auto" w:fill="FFFFFF"/>
          <w:lang w:eastAsia="zh-CN"/>
        </w:rPr>
        <w:t xml:space="preserve">The collapse postulate is a physical law that differs from all known physics in two aspects: it is genuinely </w:t>
      </w:r>
      <w:proofErr w:type="gramStart"/>
      <w:r w:rsidRPr="00FA7C30">
        <w:rPr>
          <w:rFonts w:eastAsia="Times New Roman"/>
          <w:bCs/>
          <w:color w:val="000000" w:themeColor="text1"/>
          <w:u w:val="single"/>
          <w:shd w:val="clear" w:color="auto" w:fill="FFFFFF"/>
          <w:lang w:eastAsia="zh-CN"/>
        </w:rPr>
        <w:t>random</w:t>
      </w:r>
      <w:proofErr w:type="gramEnd"/>
      <w:r w:rsidRPr="00FA7C30">
        <w:rPr>
          <w:rFonts w:eastAsia="Times New Roman"/>
          <w:bCs/>
          <w:color w:val="000000" w:themeColor="text1"/>
          <w:u w:val="single"/>
          <w:shd w:val="clear" w:color="auto" w:fill="FFFFFF"/>
          <w:lang w:eastAsia="zh-CN"/>
        </w:rPr>
        <w:t xml:space="preserve"> and it involves some kind of action at a distance</w:t>
      </w:r>
      <w:r w:rsidRPr="00ED7AB0">
        <w:rPr>
          <w:rFonts w:eastAsia="Times New Roman"/>
          <w:bCs/>
          <w:color w:val="000000" w:themeColor="text1"/>
          <w:sz w:val="16"/>
          <w:shd w:val="clear" w:color="auto" w:fill="FFFFFF"/>
          <w:lang w:eastAsia="zh-CN"/>
        </w:rPr>
        <w:t xml:space="preserve">. According to the collapse postulate the outcome of a </w:t>
      </w:r>
      <w:r w:rsidRPr="00FA7C30">
        <w:rPr>
          <w:rFonts w:eastAsia="Times New Roman"/>
          <w:bCs/>
          <w:color w:val="000000" w:themeColor="text1"/>
          <w:highlight w:val="green"/>
          <w:u w:val="single"/>
          <w:shd w:val="clear" w:color="auto" w:fill="FFFFFF"/>
          <w:lang w:eastAsia="zh-CN"/>
        </w:rPr>
        <w:t>quantum experiment is not determined by the initial conditions</w:t>
      </w:r>
      <w:r w:rsidRPr="00ED7AB0">
        <w:rPr>
          <w:rFonts w:eastAsia="Times New Roman"/>
          <w:bCs/>
          <w:color w:val="000000" w:themeColor="text1"/>
          <w:sz w:val="16"/>
          <w:shd w:val="clear" w:color="auto" w:fill="FFFFFF"/>
          <w:lang w:eastAsia="zh-CN"/>
        </w:rPr>
        <w:t xml:space="preserve"> of the Universe prior to the experiment: </w:t>
      </w:r>
      <w:r w:rsidRPr="00FA7C30">
        <w:rPr>
          <w:rFonts w:eastAsia="Times New Roman"/>
          <w:bCs/>
          <w:color w:val="000000" w:themeColor="text1"/>
          <w:highlight w:val="green"/>
          <w:u w:val="single"/>
          <w:shd w:val="clear" w:color="auto" w:fill="FFFFFF"/>
          <w:lang w:eastAsia="zh-CN"/>
        </w:rPr>
        <w:t>only the probabilities are governed by the initial state</w:t>
      </w:r>
      <w:r w:rsidRPr="00ED7AB0">
        <w:rPr>
          <w:rFonts w:eastAsia="Times New Roman"/>
          <w:bCs/>
          <w:color w:val="000000" w:themeColor="text1"/>
          <w:sz w:val="16"/>
          <w:shd w:val="clear" w:color="auto" w:fill="FFFFFF"/>
          <w:lang w:eastAsia="zh-CN"/>
        </w:rPr>
        <w:t>. Moreover, Bell 1964 has shown that there cannot be a compatible local-variables theory that will make deterministic predictions</w:t>
      </w:r>
      <w:r w:rsidRPr="00FA7C30">
        <w:rPr>
          <w:rFonts w:eastAsia="Times New Roman"/>
          <w:bCs/>
          <w:color w:val="000000" w:themeColor="text1"/>
          <w:highlight w:val="green"/>
          <w:u w:val="single"/>
          <w:shd w:val="clear" w:color="auto" w:fill="FFFFFF"/>
          <w:lang w:eastAsia="zh-CN"/>
        </w:rPr>
        <w:t xml:space="preserve">. There is no experimental evidence </w:t>
      </w:r>
      <w:r w:rsidRPr="00FA7C30">
        <w:rPr>
          <w:rFonts w:eastAsia="Times New Roman"/>
          <w:bCs/>
          <w:color w:val="000000" w:themeColor="text1"/>
          <w:u w:val="single"/>
          <w:shd w:val="clear" w:color="auto" w:fill="FFFFFF"/>
          <w:lang w:eastAsia="zh-CN"/>
        </w:rPr>
        <w:t xml:space="preserve">in favor of collapse and </w:t>
      </w:r>
      <w:r w:rsidRPr="00FA7C30">
        <w:rPr>
          <w:rFonts w:eastAsia="Times New Roman"/>
          <w:bCs/>
          <w:color w:val="000000" w:themeColor="text1"/>
          <w:highlight w:val="green"/>
          <w:u w:val="single"/>
          <w:shd w:val="clear" w:color="auto" w:fill="FFFFFF"/>
          <w:lang w:eastAsia="zh-CN"/>
        </w:rPr>
        <w:t>against the MWI.</w:t>
      </w:r>
    </w:p>
    <w:p w14:paraId="33889AFE" w14:textId="77777777" w:rsidR="00015A3D" w:rsidRDefault="00015A3D" w:rsidP="00015A3D">
      <w:pPr>
        <w:pStyle w:val="Heading4"/>
      </w:pPr>
      <w:r>
        <w:t>7] Negating affirms because it assumes that the 1AC is a statement worthy of contestation which means our arguments are legitimate.</w:t>
      </w:r>
    </w:p>
    <w:p w14:paraId="1AAECBEE" w14:textId="77777777" w:rsidR="00015A3D" w:rsidRPr="00F72822" w:rsidRDefault="00015A3D" w:rsidP="00015A3D">
      <w:pPr>
        <w:pStyle w:val="Heading4"/>
        <w:rPr>
          <w:rFonts w:cs="Calibri"/>
        </w:rPr>
      </w:pPr>
      <w:r>
        <w:t xml:space="preserve">8] </w:t>
      </w:r>
      <w:r w:rsidRPr="00F72822">
        <w:rPr>
          <w:rFonts w:cs="Calibri"/>
        </w:rPr>
        <w:t>The rules of logic claim that the only time a statement is invalid is if the antecedent is true, but the consequent is false.</w:t>
      </w:r>
    </w:p>
    <w:p w14:paraId="3ED23224" w14:textId="77777777" w:rsidR="00015A3D" w:rsidRDefault="00015A3D" w:rsidP="00015A3D">
      <w:r w:rsidRPr="00E62FB2">
        <w:rPr>
          <w:rStyle w:val="StyleUnderline"/>
        </w:rPr>
        <w:t>SEP</w:t>
      </w:r>
      <w:r>
        <w:t xml:space="preserve"> [Stanford Encyclopedia of Philosophy.] “An Introduction to Philosophy.” Stanford University. </w:t>
      </w:r>
      <w:hyperlink r:id="rId9" w:history="1">
        <w:r>
          <w:rPr>
            <w:rStyle w:val="Hyperlink"/>
          </w:rPr>
          <w:t>https://web.stanford.edu/~bobonich/dictionary/dictionary.html</w:t>
        </w:r>
      </w:hyperlink>
      <w:r>
        <w:t xml:space="preserve"> TG </w:t>
      </w:r>
      <w:r w:rsidRPr="00A07974">
        <w:rPr>
          <w:color w:val="FFFFFF" w:themeColor="background1"/>
        </w:rPr>
        <w:t>Massa</w:t>
      </w:r>
    </w:p>
    <w:p w14:paraId="20DA7043" w14:textId="77777777" w:rsidR="00015A3D" w:rsidRDefault="00015A3D" w:rsidP="00015A3D">
      <w:pPr>
        <w:rPr>
          <w:rStyle w:val="StyleUnderline"/>
        </w:rPr>
      </w:pPr>
      <w:r w:rsidRPr="00B76BBB">
        <w:rPr>
          <w:rStyle w:val="StyleUnderline"/>
        </w:rPr>
        <w:t>Conditional statement</w:t>
      </w:r>
      <w:r w:rsidRPr="0083660B">
        <w:rPr>
          <w:rStyle w:val="StyleUnderline"/>
        </w:rPr>
        <w:t>:</w:t>
      </w:r>
      <w:r>
        <w:rPr>
          <w:rStyle w:val="StyleUnderline"/>
        </w:rPr>
        <w:t xml:space="preserve"> </w:t>
      </w:r>
      <w:r w:rsidRPr="0083660B">
        <w:rPr>
          <w:rStyle w:val="StyleUnderline"/>
        </w:rPr>
        <w:t>an “if p, then q” compound statement</w:t>
      </w:r>
      <w:r w:rsidRPr="00AF02D7">
        <w:rPr>
          <w:sz w:val="16"/>
        </w:rPr>
        <w:t xml:space="preserve"> (ex. If I throw this ball into the air, it will come down)</w:t>
      </w:r>
      <w:r w:rsidRPr="00AF02D7">
        <w:rPr>
          <w:rStyle w:val="StyleUnderline"/>
        </w:rPr>
        <w:t xml:space="preserve">; p is called the antecedent, and q is the consequent. </w:t>
      </w:r>
      <w:r w:rsidRPr="00AF02D7">
        <w:rPr>
          <w:rStyle w:val="StyleUnderline"/>
          <w:highlight w:val="green"/>
        </w:rPr>
        <w:t xml:space="preserve">A </w:t>
      </w:r>
      <w:proofErr w:type="gramStart"/>
      <w:r w:rsidRPr="00AF02D7">
        <w:rPr>
          <w:rStyle w:val="StyleUnderline"/>
          <w:highlight w:val="green"/>
        </w:rPr>
        <w:t>conditional asserts</w:t>
      </w:r>
      <w:proofErr w:type="gramEnd"/>
      <w:r w:rsidRPr="00AF02D7">
        <w:rPr>
          <w:rStyle w:val="StyleUnderline"/>
          <w:highlight w:val="green"/>
        </w:rPr>
        <w:t xml:space="preserve"> </w:t>
      </w:r>
      <w:r w:rsidRPr="00AF02D7">
        <w:rPr>
          <w:rStyle w:val="StyleUnderline"/>
        </w:rPr>
        <w:t xml:space="preserve">that if its antecedent is true, its consequent is also true; any conditional with a </w:t>
      </w:r>
      <w:r w:rsidRPr="00AF02D7">
        <w:rPr>
          <w:rStyle w:val="StyleUnderline"/>
          <w:highlight w:val="green"/>
        </w:rPr>
        <w:t>true antecedent and</w:t>
      </w:r>
      <w:r w:rsidRPr="00AF02D7">
        <w:rPr>
          <w:rStyle w:val="StyleUnderline"/>
        </w:rPr>
        <w:t xml:space="preserve"> a </w:t>
      </w:r>
      <w:r w:rsidRPr="00AF02D7">
        <w:rPr>
          <w:rStyle w:val="StyleUnderline"/>
          <w:highlight w:val="green"/>
        </w:rPr>
        <w:t>false consequent must be false.  For any other combination</w:t>
      </w:r>
      <w:r w:rsidRPr="00AF02D7">
        <w:rPr>
          <w:rStyle w:val="StyleUnderline"/>
        </w:rPr>
        <w:t xml:space="preserve"> of true and false antecedents and consequents, </w:t>
      </w:r>
      <w:r w:rsidRPr="00AF02D7">
        <w:rPr>
          <w:rStyle w:val="StyleUnderline"/>
          <w:highlight w:val="green"/>
        </w:rPr>
        <w:t>the conditional</w:t>
      </w:r>
      <w:r w:rsidRPr="00AF02D7">
        <w:rPr>
          <w:rStyle w:val="StyleUnderline"/>
        </w:rPr>
        <w:t xml:space="preserve"> statement </w:t>
      </w:r>
      <w:r w:rsidRPr="00AF02D7">
        <w:rPr>
          <w:rStyle w:val="StyleUnderline"/>
          <w:highlight w:val="green"/>
        </w:rPr>
        <w:t>is true</w:t>
      </w:r>
      <w:r w:rsidRPr="00AF02D7">
        <w:rPr>
          <w:rStyle w:val="StyleUnderline"/>
        </w:rPr>
        <w:t>.</w:t>
      </w:r>
    </w:p>
    <w:p w14:paraId="7711845E" w14:textId="77777777" w:rsidR="00015A3D" w:rsidRPr="008D7545" w:rsidRDefault="00015A3D" w:rsidP="00015A3D">
      <w:pPr>
        <w:pStyle w:val="Heading4"/>
        <w:rPr>
          <w:rFonts w:cs="Calibri"/>
        </w:rPr>
      </w:pPr>
      <w:r>
        <w:rPr>
          <w:rFonts w:cs="Calibri"/>
        </w:rPr>
        <w:t>I</w:t>
      </w:r>
      <w:r w:rsidRPr="00F72822">
        <w:rPr>
          <w:rFonts w:cs="Calibri"/>
        </w:rPr>
        <w:t xml:space="preserve">f the </w:t>
      </w:r>
      <w:proofErr w:type="spellStart"/>
      <w:r w:rsidRPr="00F72822">
        <w:rPr>
          <w:rFonts w:cs="Calibri"/>
        </w:rPr>
        <w:t>aff</w:t>
      </w:r>
      <w:proofErr w:type="spellEnd"/>
      <w:r w:rsidRPr="00F72822">
        <w:rPr>
          <w:rFonts w:cs="Calibri"/>
        </w:rPr>
        <w:t xml:space="preserve"> is winning, they get the ballot is a tacit ballot conditional which means denying the premise proves the conclusion that I should get the ballot.</w:t>
      </w:r>
    </w:p>
    <w:p w14:paraId="760FF5AB" w14:textId="77777777" w:rsidR="00015A3D" w:rsidRDefault="00015A3D" w:rsidP="00015A3D">
      <w:pPr>
        <w:pStyle w:val="Heading4"/>
      </w:pPr>
      <w:r>
        <w:t xml:space="preserve">9] Decision Making Paradox – to judge we need a decision-making procedure to determine it is a good decision. But to choose a decision-making procedure requires another meta-level decision making procedure leading to infinite regress so just vote </w:t>
      </w:r>
      <w:proofErr w:type="spellStart"/>
      <w:r>
        <w:t>aff</w:t>
      </w:r>
      <w:proofErr w:type="spellEnd"/>
      <w:r>
        <w:t xml:space="preserve"> to break the paradox.</w:t>
      </w:r>
    </w:p>
    <w:p w14:paraId="70A0017A" w14:textId="77777777" w:rsidR="00015A3D" w:rsidRPr="001A53E5" w:rsidRDefault="00015A3D" w:rsidP="00015A3D">
      <w:pPr>
        <w:pStyle w:val="Heading3"/>
      </w:pPr>
      <w:bookmarkStart w:id="0" w:name="_Hlk86494989"/>
      <w:r>
        <w:t>1AC – Offense (1)</w:t>
      </w:r>
    </w:p>
    <w:p w14:paraId="456592A4" w14:textId="77777777" w:rsidR="00015A3D" w:rsidRPr="00161EED" w:rsidRDefault="00015A3D" w:rsidP="00015A3D">
      <w:pPr>
        <w:pStyle w:val="Heading4"/>
      </w:pPr>
      <w:r>
        <w:t xml:space="preserve">The negative and I affirm the resolution – Resolved: A just government ought to recognize the unconditional right of workers to strike. PICs don’t negate because they don’t’ disprove the general thesis of the </w:t>
      </w:r>
      <w:proofErr w:type="spellStart"/>
      <w:r>
        <w:t>aff</w:t>
      </w:r>
      <w:proofErr w:type="spellEnd"/>
      <w:r>
        <w:t>.</w:t>
      </w:r>
    </w:p>
    <w:p w14:paraId="64B77804" w14:textId="77777777" w:rsidR="00015A3D" w:rsidRPr="00AB5DC9" w:rsidRDefault="00015A3D" w:rsidP="00015A3D">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w:t>
      </w:r>
    </w:p>
    <w:p w14:paraId="6D841482" w14:textId="77777777" w:rsidR="00015A3D" w:rsidRPr="00170F0C" w:rsidRDefault="00015A3D" w:rsidP="00015A3D">
      <w:pPr>
        <w:pStyle w:val="Heading4"/>
      </w:pPr>
      <w:r>
        <w:t>A</w:t>
      </w:r>
      <w:r w:rsidRPr="00F72822">
        <w:t xml:space="preserve">ffirm means </w:t>
      </w:r>
      <w:r w:rsidRPr="00F72822">
        <w:rPr>
          <w:u w:val="single"/>
        </w:rPr>
        <w:t>to express agreement</w:t>
      </w:r>
      <w:r w:rsidRPr="00F72822">
        <w:rPr>
          <w:vertAlign w:val="superscript"/>
        </w:rPr>
        <w:footnoteReference w:id="2"/>
      </w:r>
      <w:r w:rsidRPr="00F72822">
        <w:t xml:space="preserve"> and </w:t>
      </w:r>
      <w:r>
        <w:t>I do.</w:t>
      </w:r>
    </w:p>
    <w:p w14:paraId="7F139E02" w14:textId="77777777" w:rsidR="00015A3D" w:rsidRPr="008B011D" w:rsidRDefault="00015A3D" w:rsidP="00015A3D">
      <w:pPr>
        <w:pStyle w:val="Heading4"/>
      </w:pPr>
      <w:r>
        <w:rPr>
          <w:rFonts w:eastAsia="Times New Roman"/>
        </w:rPr>
        <w:t>Workers are coerced into working if they do not have the power to strike – without the ability to strike, workers are treated as a mere means to an end which violates the categorical imperative.</w:t>
      </w:r>
    </w:p>
    <w:p w14:paraId="2EA1AA63" w14:textId="77777777" w:rsidR="00015A3D" w:rsidRPr="00D41F30" w:rsidRDefault="00015A3D" w:rsidP="00015A3D">
      <w:proofErr w:type="spellStart"/>
      <w:r w:rsidRPr="00D41F30">
        <w:rPr>
          <w:b/>
          <w:bCs/>
          <w:sz w:val="26"/>
          <w:szCs w:val="26"/>
        </w:rPr>
        <w:t>Chima</w:t>
      </w:r>
      <w:proofErr w:type="spellEnd"/>
      <w:r w:rsidRPr="00D41F30">
        <w:rPr>
          <w:b/>
          <w:bCs/>
          <w:sz w:val="26"/>
          <w:szCs w:val="26"/>
        </w:rPr>
        <w:t xml:space="preserve"> ‘13</w:t>
      </w:r>
      <w:r w:rsidRPr="00D41F30">
        <w:t xml:space="preserve"> </w:t>
      </w:r>
      <w:r w:rsidRPr="00D41F30">
        <w:rPr>
          <w:sz w:val="16"/>
          <w:szCs w:val="16"/>
        </w:rPr>
        <w:t xml:space="preserve">(Sylvester C </w:t>
      </w:r>
      <w:proofErr w:type="spellStart"/>
      <w:r w:rsidRPr="00D41F30">
        <w:rPr>
          <w:sz w:val="16"/>
          <w:szCs w:val="16"/>
        </w:rPr>
        <w:t>Chima</w:t>
      </w:r>
      <w:proofErr w:type="spellEnd"/>
      <w:r w:rsidRPr="00D41F30">
        <w:rPr>
          <w:sz w:val="16"/>
          <w:szCs w:val="16"/>
        </w:rPr>
        <w:t xml:space="preserve">, 1Programme of Bio &amp; Research Ethics and Medical Law, Nelson R Mandela School of Medicine &amp; School of Nursing and Public Health, College of Health Sciences, University of KwaZulu-Natal, Durban, South Africa, 12-19-2013, accessed on 6-22-2021, PubMed Central (PMC), "Global medicine: Is it ethical or morally justifiable for doctors and other healthcare workers to go on strike?", </w:t>
      </w:r>
      <w:hyperlink r:id="rId10" w:anchor="B64" w:history="1">
        <w:r w:rsidRPr="00D41F30">
          <w:rPr>
            <w:rStyle w:val="Hyperlink"/>
            <w:sz w:val="16"/>
            <w:szCs w:val="16"/>
          </w:rPr>
          <w:t>https://www.ncbi.nlm.nih.gov/pmc/articles/PMC3878318/#B64</w:t>
        </w:r>
      </w:hyperlink>
      <w:r w:rsidRPr="00D41F30">
        <w:rPr>
          <w:sz w:val="16"/>
          <w:szCs w:val="16"/>
        </w:rPr>
        <w:t xml:space="preserve">) // </w:t>
      </w:r>
      <w:proofErr w:type="spellStart"/>
      <w:r w:rsidRPr="00D41F30">
        <w:rPr>
          <w:sz w:val="16"/>
          <w:szCs w:val="16"/>
        </w:rPr>
        <w:t>VandegriftDD</w:t>
      </w:r>
      <w:proofErr w:type="spellEnd"/>
    </w:p>
    <w:p w14:paraId="0B1274F4" w14:textId="77777777" w:rsidR="00015A3D" w:rsidRPr="008F49CA" w:rsidRDefault="00015A3D" w:rsidP="00015A3D">
      <w:pPr>
        <w:spacing w:before="240" w:after="240" w:line="240" w:lineRule="auto"/>
        <w:rPr>
          <w:rFonts w:eastAsia="Times New Roman"/>
          <w:color w:val="000000" w:themeColor="text1"/>
          <w:sz w:val="16"/>
        </w:rPr>
      </w:pPr>
      <w:r w:rsidRPr="00C9087A">
        <w:rPr>
          <w:rFonts w:eastAsia="Times New Roman"/>
          <w:color w:val="000000" w:themeColor="text1"/>
          <w:sz w:val="16"/>
        </w:rPr>
        <w:t xml:space="preserve">One can also argue that </w:t>
      </w:r>
      <w:r w:rsidRPr="005427E1">
        <w:rPr>
          <w:rStyle w:val="Emphasis"/>
          <w:b w:val="0"/>
          <w:bCs/>
          <w:highlight w:val="green"/>
        </w:rPr>
        <w:t>denial of</w:t>
      </w:r>
      <w:r w:rsidRPr="005427E1">
        <w:rPr>
          <w:rStyle w:val="Emphasis"/>
          <w:b w:val="0"/>
          <w:bCs/>
        </w:rPr>
        <w:t xml:space="preserve"> such </w:t>
      </w:r>
      <w:r w:rsidRPr="005427E1">
        <w:rPr>
          <w:rStyle w:val="Emphasis"/>
          <w:b w:val="0"/>
          <w:bCs/>
          <w:highlight w:val="green"/>
        </w:rPr>
        <w:t>striking rights may</w:t>
      </w:r>
      <w:r w:rsidRPr="005427E1">
        <w:rPr>
          <w:rStyle w:val="Emphasis"/>
          <w:b w:val="0"/>
          <w:bCs/>
        </w:rPr>
        <w:t xml:space="preserve"> also </w:t>
      </w:r>
      <w:r w:rsidRPr="005427E1">
        <w:rPr>
          <w:rStyle w:val="Emphasis"/>
          <w:b w:val="0"/>
          <w:bCs/>
          <w:highlight w:val="green"/>
        </w:rPr>
        <w:t>be considered</w:t>
      </w:r>
      <w:r w:rsidRPr="005427E1">
        <w:rPr>
          <w:rStyle w:val="Emphasis"/>
          <w:b w:val="0"/>
          <w:bCs/>
        </w:rPr>
        <w:t xml:space="preserve"> unfair discrimination and therefore </w:t>
      </w:r>
      <w:r w:rsidRPr="005427E1">
        <w:rPr>
          <w:rStyle w:val="Emphasis"/>
          <w:b w:val="0"/>
          <w:bCs/>
          <w:highlight w:val="green"/>
        </w:rPr>
        <w:t>morally unjustifiable</w:t>
      </w:r>
      <w:r w:rsidRPr="00C9087A">
        <w:rPr>
          <w:rFonts w:eastAsia="Times New Roman"/>
          <w:color w:val="000000" w:themeColor="text1"/>
          <w:sz w:val="16"/>
        </w:rPr>
        <w:t xml:space="preserve">. 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w:t>
      </w:r>
      <w:proofErr w:type="gramStart"/>
      <w:r w:rsidRPr="00C9087A">
        <w:rPr>
          <w:rFonts w:eastAsia="Times New Roman"/>
          <w:color w:val="000000" w:themeColor="text1"/>
          <w:sz w:val="16"/>
        </w:rPr>
        <w:t>in light of</w:t>
      </w:r>
      <w:proofErr w:type="gramEnd"/>
      <w:r w:rsidRPr="00C9087A">
        <w:rPr>
          <w:rFonts w:eastAsia="Times New Roman"/>
          <w:color w:val="000000" w:themeColor="text1"/>
          <w:sz w:val="16"/>
        </w:rPr>
        <w:t xml:space="preserve"> what is owed a person [63]. For example, it may be argued that everybody is equally entitled to a just wage for just work. The philosopher Immanuel </w:t>
      </w:r>
      <w:r w:rsidRPr="005427E1">
        <w:rPr>
          <w:rStyle w:val="Emphasis"/>
          <w:b w:val="0"/>
          <w:bCs/>
        </w:rPr>
        <w:t>Kant based his moral theory on a categorical imperative</w:t>
      </w:r>
      <w:r w:rsidRPr="00C9087A">
        <w:rPr>
          <w:rFonts w:eastAsia="Times New Roman"/>
          <w:color w:val="000000" w:themeColor="text1"/>
          <w:sz w:val="16"/>
          <w:u w:val="single"/>
        </w:rPr>
        <w:t xml:space="preserve"> </w:t>
      </w:r>
      <w:r w:rsidRPr="004A27EE">
        <w:rPr>
          <w:rFonts w:eastAsia="Times New Roman"/>
          <w:color w:val="000000" w:themeColor="text1"/>
          <w:sz w:val="16"/>
        </w:rPr>
        <w:t xml:space="preserve">which encourages moral agents to act, based on a principle, which they would deem to become a universal law </w:t>
      </w:r>
      <w:r w:rsidRPr="00C9087A">
        <w:rPr>
          <w:rFonts w:eastAsia="Times New Roman"/>
          <w:color w:val="000000" w:themeColor="text1"/>
          <w:sz w:val="16"/>
        </w:rPr>
        <w:t xml:space="preserve">[64]. One can argue that the decision by any HCW to go on strike may not be </w:t>
      </w:r>
      <w:proofErr w:type="spellStart"/>
      <w:r w:rsidRPr="00C9087A">
        <w:rPr>
          <w:rFonts w:eastAsia="Times New Roman"/>
          <w:color w:val="000000" w:themeColor="text1"/>
          <w:sz w:val="16"/>
        </w:rPr>
        <w:t>universalisable</w:t>
      </w:r>
      <w:proofErr w:type="spellEnd"/>
      <w:r w:rsidRPr="00C9087A">
        <w:rPr>
          <w:rFonts w:eastAsia="Times New Roman"/>
          <w:color w:val="000000" w:themeColor="text1"/>
          <w:sz w:val="16"/>
        </w:rPr>
        <w:t xml:space="preserve">. However, looking at this decision from the principle of respect for autonomy, or freedom of choice, </w:t>
      </w:r>
      <w:r w:rsidRPr="00C9087A">
        <w:rPr>
          <w:rFonts w:eastAsia="Times New Roman"/>
          <w:color w:val="000000" w:themeColor="text1"/>
          <w:sz w:val="16"/>
          <w:u w:val="single"/>
        </w:rPr>
        <w:t xml:space="preserve">one can conclude that </w:t>
      </w:r>
      <w:r w:rsidRPr="005427E1">
        <w:rPr>
          <w:rStyle w:val="Emphasis"/>
          <w:b w:val="0"/>
          <w:bCs/>
        </w:rPr>
        <w:t>individual autonomy is a sentiment which is desirable for all human beings</w:t>
      </w:r>
      <w:r w:rsidRPr="00C9087A">
        <w:rPr>
          <w:rFonts w:eastAsia="Times New Roman"/>
          <w:color w:val="000000" w:themeColor="text1"/>
          <w:sz w:val="16"/>
        </w:rPr>
        <w:t xml:space="preserve">. Accordingly, </w:t>
      </w:r>
      <w:r w:rsidRPr="005427E1">
        <w:rPr>
          <w:rStyle w:val="Emphasis"/>
          <w:b w:val="0"/>
          <w:bCs/>
        </w:rPr>
        <w:t>every worker should be free to choose whether to work or not, based on a whether any specific set of conditions of their own choosing have been met</w:t>
      </w:r>
      <w:r w:rsidRPr="005427E1">
        <w:rPr>
          <w:rFonts w:eastAsia="Times New Roman"/>
          <w:b/>
          <w:bCs/>
          <w:color w:val="000000" w:themeColor="text1"/>
          <w:sz w:val="16"/>
        </w:rPr>
        <w:t xml:space="preserve">. </w:t>
      </w:r>
      <w:r w:rsidRPr="005427E1">
        <w:rPr>
          <w:rStyle w:val="Emphasis"/>
          <w:b w:val="0"/>
          <w:bCs/>
          <w:highlight w:val="green"/>
        </w:rPr>
        <w:t>Kant argues</w:t>
      </w:r>
      <w:r w:rsidRPr="005427E1">
        <w:rPr>
          <w:rStyle w:val="Emphasis"/>
          <w:b w:val="0"/>
          <w:bCs/>
        </w:rPr>
        <w:t xml:space="preserve"> further </w:t>
      </w:r>
      <w:proofErr w:type="gramStart"/>
      <w:r w:rsidRPr="005427E1">
        <w:rPr>
          <w:rStyle w:val="Emphasis"/>
          <w:b w:val="0"/>
          <w:bCs/>
          <w:highlight w:val="green"/>
        </w:rPr>
        <w:t>that moral agents</w:t>
      </w:r>
      <w:r w:rsidRPr="005427E1">
        <w:rPr>
          <w:rStyle w:val="Emphasis"/>
          <w:b w:val="0"/>
          <w:bCs/>
        </w:rPr>
        <w:t xml:space="preserve"> or individuals</w:t>
      </w:r>
      <w:proofErr w:type="gramEnd"/>
      <w:r w:rsidRPr="005427E1">
        <w:rPr>
          <w:rStyle w:val="Emphasis"/>
          <w:b w:val="0"/>
          <w:bCs/>
        </w:rPr>
        <w:t xml:space="preserve"> </w:t>
      </w:r>
      <w:r w:rsidRPr="005427E1">
        <w:rPr>
          <w:rStyle w:val="Emphasis"/>
          <w:b w:val="0"/>
          <w:bCs/>
          <w:highlight w:val="green"/>
        </w:rPr>
        <w:t>should be treated</w:t>
      </w:r>
      <w:r w:rsidRPr="005427E1">
        <w:rPr>
          <w:rStyle w:val="Emphasis"/>
          <w:b w:val="0"/>
          <w:bCs/>
        </w:rPr>
        <w:t xml:space="preserve">, "whether in your own person or in that of any other, </w:t>
      </w:r>
      <w:r w:rsidRPr="005427E1">
        <w:rPr>
          <w:rStyle w:val="Emphasis"/>
          <w:b w:val="0"/>
          <w:bCs/>
          <w:highlight w:val="green"/>
        </w:rPr>
        <w:t>never solely as a means</w:t>
      </w:r>
      <w:r w:rsidRPr="005427E1">
        <w:rPr>
          <w:rStyle w:val="Emphasis"/>
          <w:b w:val="0"/>
          <w:bCs/>
        </w:rPr>
        <w:t>, but always as an end</w:t>
      </w:r>
      <w:r w:rsidRPr="00C9087A">
        <w:rPr>
          <w:rFonts w:eastAsia="Times New Roman"/>
          <w:color w:val="000000" w:themeColor="text1"/>
          <w:sz w:val="16"/>
          <w:u w:val="single"/>
        </w:rPr>
        <w:t>"</w:t>
      </w:r>
      <w:r w:rsidRPr="00C9087A">
        <w:rPr>
          <w:rFonts w:eastAsia="Times New Roman"/>
          <w:color w:val="000000" w:themeColor="text1"/>
          <w:sz w:val="16"/>
        </w:rPr>
        <w:t xml:space="preserve"> [64]. This idea that individuals should be treated as ends in themselves has influenced political philosophy for </w:t>
      </w:r>
      <w:proofErr w:type="gramStart"/>
      <w:r w:rsidRPr="00C9087A">
        <w:rPr>
          <w:rFonts w:eastAsia="Times New Roman"/>
          <w:color w:val="000000" w:themeColor="text1"/>
          <w:sz w:val="16"/>
        </w:rPr>
        <w:t>centuries, and</w:t>
      </w:r>
      <w:proofErr w:type="gramEnd"/>
      <w:r w:rsidRPr="00C9087A">
        <w:rPr>
          <w:rFonts w:eastAsia="Times New Roman"/>
          <w:color w:val="000000" w:themeColor="text1"/>
          <w:sz w:val="16"/>
        </w:rPr>
        <w:t xml:space="preserve"> stresses the libertarian ideology that people should not have their individual freedoms curtailed either for others or for the good of society in general [10,64]. </w:t>
      </w:r>
      <w:r w:rsidRPr="005427E1">
        <w:rPr>
          <w:rStyle w:val="Emphasis"/>
          <w:b w:val="0"/>
          <w:bCs/>
          <w:highlight w:val="green"/>
        </w:rPr>
        <w:t>From this</w:t>
      </w:r>
      <w:r w:rsidRPr="005427E1">
        <w:rPr>
          <w:rStyle w:val="Emphasis"/>
          <w:b w:val="0"/>
          <w:bCs/>
        </w:rPr>
        <w:t xml:space="preserve"> axiomatic </w:t>
      </w:r>
      <w:r w:rsidRPr="005427E1">
        <w:rPr>
          <w:rStyle w:val="Emphasis"/>
          <w:b w:val="0"/>
          <w:bCs/>
          <w:highlight w:val="green"/>
        </w:rPr>
        <w:t>considerations</w:t>
      </w:r>
      <w:r w:rsidRPr="005427E1">
        <w:rPr>
          <w:rStyle w:val="Emphasis"/>
          <w:b w:val="0"/>
          <w:bCs/>
        </w:rPr>
        <w:t xml:space="preserve">, one can conclude that </w:t>
      </w:r>
      <w:r w:rsidRPr="005427E1">
        <w:rPr>
          <w:rStyle w:val="Emphasis"/>
          <w:b w:val="0"/>
          <w:bCs/>
          <w:highlight w:val="green"/>
        </w:rPr>
        <w:t>it would be unethical for people to be</w:t>
      </w:r>
      <w:r w:rsidRPr="005427E1">
        <w:rPr>
          <w:rStyle w:val="Emphasis"/>
          <w:b w:val="0"/>
          <w:bCs/>
        </w:rPr>
        <w:t xml:space="preserve"> used as slaves or be </w:t>
      </w:r>
      <w:r w:rsidRPr="005427E1">
        <w:rPr>
          <w:rStyle w:val="Emphasis"/>
          <w:b w:val="0"/>
          <w:bCs/>
          <w:highlight w:val="green"/>
        </w:rPr>
        <w:t>forced to work for inadequate</w:t>
      </w:r>
      <w:r w:rsidRPr="005427E1">
        <w:rPr>
          <w:rStyle w:val="Emphasis"/>
          <w:b w:val="0"/>
          <w:bCs/>
        </w:rPr>
        <w:t xml:space="preserve"> wages or under slave-like </w:t>
      </w:r>
      <w:r w:rsidRPr="005427E1">
        <w:rPr>
          <w:rStyle w:val="Emphasis"/>
          <w:b w:val="0"/>
          <w:bCs/>
          <w:highlight w:val="green"/>
        </w:rPr>
        <w:t>conditions</w:t>
      </w:r>
      <w:r w:rsidRPr="00C9087A">
        <w:rPr>
          <w:rFonts w:eastAsia="Times New Roman"/>
          <w:color w:val="000000" w:themeColor="text1"/>
          <w:sz w:val="16"/>
          <w:u w:val="single"/>
        </w:rPr>
        <w:t xml:space="preserve"> </w:t>
      </w:r>
      <w:r w:rsidRPr="00C9087A">
        <w:rPr>
          <w:rFonts w:eastAsia="Times New Roman"/>
          <w:color w:val="000000" w:themeColor="text1"/>
          <w:sz w:val="16"/>
        </w:rPr>
        <w:t xml:space="preserve">[4,10,12,51]. The issue of HCW strikes can also be analyzed from utilitarian principles as formulated by one of its major disciples JS Mills as follows [65]: The creed which accepts as the foundation of morals, utility, or the greatest happiness principle, holds that actions are right in proportion as they tend to promote happiness, wrong as they tend to produce the reverse of happiness. One can argue based on utilitarian principles that the </w:t>
      </w:r>
      <w:proofErr w:type="gramStart"/>
      <w:r w:rsidRPr="00C9087A">
        <w:rPr>
          <w:rFonts w:eastAsia="Times New Roman"/>
          <w:color w:val="000000" w:themeColor="text1"/>
          <w:sz w:val="16"/>
        </w:rPr>
        <w:t>short term</w:t>
      </w:r>
      <w:proofErr w:type="gramEnd"/>
      <w:r w:rsidRPr="00C9087A">
        <w:rPr>
          <w:rFonts w:eastAsia="Times New Roman"/>
          <w:color w:val="000000" w:themeColor="text1"/>
          <w:sz w:val="16"/>
        </w:rPr>
        <w:t xml:space="preserve"> suffering induced by doctor and HCW strikes can be mitigated by the long-term benefits such as improvement of healthcare services for the greatest number of people over time [2]. Even if the immediate gains are improved wages and conditions of employment for HCWs alone, in the long-term these will translate into better healthcare service delivery to the local community and society-at-large. </w:t>
      </w:r>
      <w:proofErr w:type="gramStart"/>
      <w:r w:rsidRPr="00C9087A">
        <w:rPr>
          <w:rFonts w:eastAsia="Times New Roman"/>
          <w:color w:val="000000" w:themeColor="text1"/>
          <w:sz w:val="16"/>
        </w:rPr>
        <w:t>Similarly</w:t>
      </w:r>
      <w:proofErr w:type="gramEnd"/>
      <w:r w:rsidRPr="00C9087A">
        <w:rPr>
          <w:rFonts w:eastAsia="Times New Roman"/>
          <w:color w:val="000000" w:themeColor="text1"/>
          <w:sz w:val="16"/>
        </w:rPr>
        <w:t xml:space="preserve"> </w:t>
      </w:r>
      <w:r w:rsidRPr="004A27EE">
        <w:rPr>
          <w:rFonts w:eastAsia="Times New Roman"/>
          <w:color w:val="000000" w:themeColor="text1"/>
          <w:sz w:val="16"/>
        </w:rPr>
        <w:t>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w:t>
      </w:r>
      <w:r w:rsidRPr="00C9087A">
        <w:rPr>
          <w:rFonts w:eastAsia="Times New Roman"/>
          <w:color w:val="000000" w:themeColor="text1"/>
          <w:sz w:val="16"/>
        </w:rPr>
        <w:t xml:space="preserve"> </w:t>
      </w:r>
      <w:r w:rsidRPr="005427E1">
        <w:rPr>
          <w:rStyle w:val="Emphasis"/>
          <w:b w:val="0"/>
          <w:bCs/>
        </w:rPr>
        <w:t>Protection of individual rights in employment helps to ensure that no group of citizens, are unfairly discriminated against in the quest for equal rights for all in a democratic society</w:t>
      </w:r>
      <w:r w:rsidRPr="005427E1">
        <w:rPr>
          <w:rFonts w:eastAsia="Times New Roman"/>
          <w:b/>
          <w:bCs/>
          <w:color w:val="000000" w:themeColor="text1"/>
          <w:sz w:val="16"/>
        </w:rPr>
        <w:t>.</w:t>
      </w:r>
    </w:p>
    <w:bookmarkEnd w:id="0"/>
    <w:p w14:paraId="5E1D7813" w14:textId="77777777" w:rsidR="00015A3D" w:rsidRDefault="00015A3D" w:rsidP="00015A3D">
      <w:pPr>
        <w:pStyle w:val="Heading3"/>
      </w:pPr>
      <w:r>
        <w:t>1AC – Disclosure</w:t>
      </w:r>
    </w:p>
    <w:p w14:paraId="2B945D07" w14:textId="77777777" w:rsidR="00015A3D" w:rsidRPr="00BB4AA7" w:rsidRDefault="00015A3D" w:rsidP="00015A3D">
      <w:pPr>
        <w:pStyle w:val="Heading4"/>
      </w:pPr>
      <w:r w:rsidRPr="00BB4AA7">
        <w:t xml:space="preserve">Interpretation: </w:t>
      </w:r>
      <w:r>
        <w:t>Debaters</w:t>
      </w:r>
      <w:r w:rsidRPr="00BB4AA7">
        <w:t xml:space="preserve"> must disclose all constructive speech docs open source with highlighting on the NDCA LD wiki within an hour after debating. </w:t>
      </w:r>
    </w:p>
    <w:p w14:paraId="75C18D23" w14:textId="4B2B41C4" w:rsidR="00015A3D" w:rsidRDefault="00015A3D" w:rsidP="00015A3D">
      <w:pPr>
        <w:pStyle w:val="Heading4"/>
      </w:pPr>
      <w:r w:rsidRPr="00BB4AA7">
        <w:t xml:space="preserve">Violation </w:t>
      </w:r>
      <w:r>
        <w:t xml:space="preserve">– </w:t>
      </w:r>
      <w:r>
        <w:t>I’ve inserted a screenshot</w:t>
      </w:r>
    </w:p>
    <w:p w14:paraId="5586D18C" w14:textId="3E10F1FA" w:rsidR="00015A3D" w:rsidRPr="00015A3D" w:rsidRDefault="00015A3D" w:rsidP="00015A3D">
      <w:r>
        <w:rPr>
          <w:noProof/>
        </w:rPr>
        <w:drawing>
          <wp:inline distT="0" distB="0" distL="0" distR="0" wp14:anchorId="74B50089" wp14:editId="323533CC">
            <wp:extent cx="10052050" cy="541528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52050" cy="5415280"/>
                    </a:xfrm>
                    <a:prstGeom prst="rect">
                      <a:avLst/>
                    </a:prstGeom>
                    <a:noFill/>
                    <a:ln>
                      <a:noFill/>
                    </a:ln>
                  </pic:spPr>
                </pic:pic>
              </a:graphicData>
            </a:graphic>
          </wp:inline>
        </w:drawing>
      </w:r>
    </w:p>
    <w:p w14:paraId="1D506F61" w14:textId="77777777" w:rsidR="00015A3D" w:rsidRPr="00BB4AA7" w:rsidRDefault="00015A3D" w:rsidP="00015A3D">
      <w:pPr>
        <w:pStyle w:val="Heading4"/>
      </w:pPr>
      <w:r w:rsidRPr="00BB4AA7">
        <w:rPr>
          <w:u w:val="single"/>
        </w:rPr>
        <w:t>Debate resource inequities</w:t>
      </w:r>
      <w:r w:rsidRPr="00BB4AA7">
        <w:t>—you’ll say people will steal cards, but that’s good—it’s the only way to truly level the playing field for students such as novices in under-privileged programs.</w:t>
      </w:r>
    </w:p>
    <w:p w14:paraId="31CD92DD" w14:textId="77777777" w:rsidR="00015A3D" w:rsidRPr="00BB4AA7" w:rsidRDefault="00015A3D" w:rsidP="00015A3D">
      <w:bookmarkStart w:id="1" w:name="_Hlk16090281"/>
      <w:bookmarkEnd w:id="1"/>
      <w:r w:rsidRPr="00BB4AA7">
        <w:rPr>
          <w:rStyle w:val="Style13ptBold"/>
        </w:rPr>
        <w:t>Antonucci 5</w:t>
      </w:r>
      <w:r w:rsidRPr="00BB4AA7">
        <w:rPr>
          <w:rFonts w:eastAsia="Times New Roman"/>
          <w:szCs w:val="20"/>
        </w:rPr>
        <w:t xml:space="preserve"> </w:t>
      </w:r>
      <w:r w:rsidRPr="00BB4AA7">
        <w:t>[Michael (Debate coach for Georgetown; former coach for Lexington High School); “[</w:t>
      </w:r>
      <w:proofErr w:type="spellStart"/>
      <w:r w:rsidRPr="00BB4AA7">
        <w:t>eDebate</w:t>
      </w:r>
      <w:proofErr w:type="spellEnd"/>
      <w:r w:rsidRPr="00BB4AA7">
        <w:t xml:space="preserve">] open source? resp to Morris”; December 8; </w:t>
      </w:r>
      <w:r w:rsidRPr="008750BC">
        <w:t>http://cedadebate.org/pipermail/mailman/2005</w:t>
      </w:r>
      <w:r>
        <w:t xml:space="preserve"> </w:t>
      </w:r>
      <w:r w:rsidRPr="008750BC">
        <w:t>December/060990.html</w:t>
      </w:r>
      <w:r w:rsidRPr="00BB4AA7">
        <w:t>]</w:t>
      </w:r>
    </w:p>
    <w:p w14:paraId="3687EBB9" w14:textId="77777777" w:rsidR="00015A3D" w:rsidRDefault="00015A3D" w:rsidP="00015A3D">
      <w:pPr>
        <w:rPr>
          <w:rFonts w:eastAsia="Times New Roman"/>
          <w:szCs w:val="20"/>
        </w:rPr>
      </w:pPr>
      <w:r w:rsidRPr="7F945F9A">
        <w:rPr>
          <w:rFonts w:eastAsia="Times New Roman"/>
        </w:rPr>
        <w:t xml:space="preserve">a. </w:t>
      </w:r>
      <w:proofErr w:type="gramStart"/>
      <w:r w:rsidRPr="7F945F9A">
        <w:rPr>
          <w:rStyle w:val="StyleUnderline"/>
          <w:highlight w:val="green"/>
        </w:rPr>
        <w:t>Open source</w:t>
      </w:r>
      <w:proofErr w:type="gramEnd"/>
      <w:r w:rsidRPr="7F945F9A">
        <w:rPr>
          <w:rStyle w:val="StyleUnderline"/>
          <w:highlight w:val="green"/>
        </w:rPr>
        <w:t xml:space="preserve"> systems are preferable</w:t>
      </w:r>
      <w:r w:rsidRPr="7F945F9A">
        <w:rPr>
          <w:rStyle w:val="StyleUnderline"/>
        </w:rPr>
        <w:t xml:space="preserve"> to the various punishment proposals in circulation</w:t>
      </w:r>
      <w:r w:rsidRPr="7F945F9A">
        <w:rPr>
          <w:rFonts w:eastAsia="Times New Roman"/>
        </w:rPr>
        <w:t xml:space="preserve">. </w:t>
      </w:r>
      <w:r w:rsidRPr="7F945F9A">
        <w:rPr>
          <w:rStyle w:val="StyleUnderline"/>
          <w:highlight w:val="green"/>
        </w:rPr>
        <w:t>It's better to share the wealth than limit production or participation</w:t>
      </w:r>
      <w:r w:rsidRPr="7F945F9A">
        <w:rPr>
          <w:rFonts w:eastAsia="Times New Roman"/>
        </w:rPr>
        <w:t xml:space="preserve">. Various flavors of argument communism appeal to different </w:t>
      </w:r>
      <w:proofErr w:type="gramStart"/>
      <w:r w:rsidRPr="7F945F9A">
        <w:rPr>
          <w:rFonts w:eastAsia="Times New Roman"/>
        </w:rPr>
        <w:t>people, but</w:t>
      </w:r>
      <w:proofErr w:type="gramEnd"/>
      <w:r w:rsidRPr="7F945F9A">
        <w:rPr>
          <w:rFonts w:eastAsia="Times New Roman"/>
        </w:rPr>
        <w:t xml:space="preserve"> </w:t>
      </w:r>
      <w:r w:rsidRPr="7F945F9A">
        <w:rPr>
          <w:rStyle w:val="StyleUnderline"/>
        </w:rPr>
        <w:t>banning interesting or useful research(</w:t>
      </w:r>
      <w:proofErr w:type="spellStart"/>
      <w:r w:rsidRPr="7F945F9A">
        <w:rPr>
          <w:rStyle w:val="StyleUnderline"/>
        </w:rPr>
        <w:t>ers</w:t>
      </w:r>
      <w:proofErr w:type="spellEnd"/>
      <w:r w:rsidRPr="7F945F9A">
        <w:rPr>
          <w:rStyle w:val="StyleUnderline"/>
        </w:rPr>
        <w:t>) seems like the most destructive solution possible</w:t>
      </w:r>
      <w:r w:rsidRPr="7F945F9A">
        <w:rPr>
          <w:rFonts w:eastAsia="Times New Roman"/>
        </w:rPr>
        <w:t>. Indeed</w:t>
      </w:r>
      <w:r w:rsidRPr="7F945F9A">
        <w:rPr>
          <w:rStyle w:val="StyleUnderline"/>
        </w:rPr>
        <w:t xml:space="preserve">, </w:t>
      </w:r>
      <w:r w:rsidRPr="7F945F9A">
        <w:rPr>
          <w:rStyle w:val="StyleUnderline"/>
          <w:highlight w:val="green"/>
        </w:rPr>
        <w:t>open systems may be the only structural, rule-based answer to resource inequities</w:t>
      </w:r>
      <w:r w:rsidRPr="7F945F9A">
        <w:rPr>
          <w:rFonts w:eastAsia="Times New Roman"/>
          <w:highlight w:val="green"/>
        </w:rPr>
        <w:t xml:space="preserve">. </w:t>
      </w:r>
      <w:r w:rsidRPr="7F945F9A">
        <w:rPr>
          <w:rStyle w:val="StyleUnderline"/>
          <w:highlight w:val="green"/>
        </w:rPr>
        <w:t>Every other proposal</w:t>
      </w:r>
      <w:r w:rsidRPr="7F945F9A">
        <w:rPr>
          <w:rFonts w:eastAsia="Times New Roman"/>
        </w:rPr>
        <w:t xml:space="preserve"> I've seen </w:t>
      </w:r>
      <w:r w:rsidRPr="7F945F9A">
        <w:rPr>
          <w:rStyle w:val="StyleUnderline"/>
        </w:rPr>
        <w:t xml:space="preserve">obviously </w:t>
      </w:r>
      <w:r w:rsidRPr="7F945F9A">
        <w:rPr>
          <w:rStyle w:val="StyleUnderline"/>
          <w:highlight w:val="green"/>
        </w:rPr>
        <w:t>fails at the level of enforcement</w:t>
      </w:r>
      <w:r w:rsidRPr="7F945F9A">
        <w:rPr>
          <w:rStyle w:val="StyleUnderline"/>
        </w:rPr>
        <w:t>. Revenue sharing (illegal), salary caps (unenforceable and possibly illegal) and personnel restrictions</w:t>
      </w:r>
      <w:r w:rsidRPr="7F945F9A">
        <w:rPr>
          <w:rFonts w:eastAsia="Times New Roman"/>
        </w:rPr>
        <w:t xml:space="preserve"> (circumvented faster than you can say 'information is fungible') </w:t>
      </w:r>
      <w:r w:rsidRPr="7F945F9A">
        <w:rPr>
          <w:rStyle w:val="StyleUnderline"/>
        </w:rPr>
        <w:t xml:space="preserve">don't work. This would - for better or worse. </w:t>
      </w:r>
      <w:r w:rsidRPr="7F945F9A">
        <w:rPr>
          <w:rFonts w:eastAsia="Times New Roman"/>
        </w:rPr>
        <w:t xml:space="preserve">b. With the help of a middling competent archivist, </w:t>
      </w:r>
      <w:r w:rsidRPr="7F945F9A">
        <w:rPr>
          <w:rStyle w:val="StyleUnderline"/>
          <w:highlight w:val="green"/>
        </w:rPr>
        <w:t xml:space="preserve">an </w:t>
      </w:r>
      <w:proofErr w:type="gramStart"/>
      <w:r w:rsidRPr="7F945F9A">
        <w:rPr>
          <w:rStyle w:val="StyleUnderline"/>
          <w:highlight w:val="green"/>
        </w:rPr>
        <w:t>open source</w:t>
      </w:r>
      <w:proofErr w:type="gramEnd"/>
      <w:r w:rsidRPr="7F945F9A">
        <w:rPr>
          <w:rStyle w:val="StyleUnderline"/>
          <w:highlight w:val="green"/>
        </w:rPr>
        <w:t xml:space="preserve"> system would reduce entry barriers. This is especially true on the novice or JV level</w:t>
      </w:r>
      <w:r w:rsidRPr="7F945F9A">
        <w:rPr>
          <w:rStyle w:val="StyleUnderline"/>
        </w:rPr>
        <w:t>. Young teams could plausibly subsist entirely on a diet of scavenged arguments</w:t>
      </w:r>
      <w:r w:rsidRPr="7F945F9A">
        <w:rPr>
          <w:rFonts w:eastAsia="Times New Roman"/>
        </w:rPr>
        <w:t>. A novice team might not wish to do so, but the option can't hurt. c</w:t>
      </w:r>
      <w:r w:rsidRPr="7F945F9A">
        <w:rPr>
          <w:rStyle w:val="StyleUnderline"/>
        </w:rPr>
        <w:t xml:space="preserve">. </w:t>
      </w:r>
      <w:r w:rsidRPr="7F945F9A">
        <w:rPr>
          <w:rStyle w:val="StyleUnderline"/>
          <w:highlight w:val="green"/>
        </w:rPr>
        <w:t xml:space="preserve">An </w:t>
      </w:r>
      <w:proofErr w:type="gramStart"/>
      <w:r w:rsidRPr="7F945F9A">
        <w:rPr>
          <w:rStyle w:val="StyleUnderline"/>
          <w:highlight w:val="green"/>
        </w:rPr>
        <w:t>open source</w:t>
      </w:r>
      <w:proofErr w:type="gramEnd"/>
      <w:r w:rsidRPr="7F945F9A">
        <w:rPr>
          <w:rStyle w:val="StyleUnderline"/>
          <w:highlight w:val="green"/>
        </w:rPr>
        <w:t xml:space="preserve"> system would fundamentally change the evidence economy </w:t>
      </w:r>
      <w:r w:rsidRPr="7F945F9A">
        <w:rPr>
          <w:rStyle w:val="Emphasis"/>
          <w:highlight w:val="green"/>
        </w:rPr>
        <w:t xml:space="preserve">without </w:t>
      </w:r>
      <w:proofErr w:type="spellStart"/>
      <w:r w:rsidRPr="7F945F9A">
        <w:rPr>
          <w:rStyle w:val="Emphasis"/>
          <w:highlight w:val="green"/>
        </w:rPr>
        <w:t>targetting</w:t>
      </w:r>
      <w:proofErr w:type="spellEnd"/>
      <w:r w:rsidRPr="7F945F9A">
        <w:rPr>
          <w:rStyle w:val="Emphasis"/>
          <w:highlight w:val="green"/>
        </w:rPr>
        <w:t xml:space="preserve"> anyone</w:t>
      </w:r>
      <w:r w:rsidRPr="7F945F9A">
        <w:rPr>
          <w:rStyle w:val="StyleUnderline"/>
          <w:highlight w:val="green"/>
        </w:rPr>
        <w:t xml:space="preserve"> </w:t>
      </w:r>
      <w:r w:rsidRPr="7F945F9A">
        <w:rPr>
          <w:rStyle w:val="StyleUnderline"/>
        </w:rPr>
        <w:t>or putting anyone out of a job</w:t>
      </w:r>
      <w:r w:rsidRPr="7F945F9A">
        <w:rPr>
          <w:rFonts w:eastAsia="Times New Roman"/>
        </w:rPr>
        <w:t xml:space="preserve">. It seems much smarter (and less bilious) to change the value of a professional card-cutter's work than send the KGB after specific counter-revolutionary teams. </w:t>
      </w:r>
    </w:p>
    <w:p w14:paraId="176ADDF8" w14:textId="77777777" w:rsidR="00015A3D" w:rsidRDefault="00015A3D" w:rsidP="00015A3D">
      <w:pPr>
        <w:pStyle w:val="Heading4"/>
      </w:pPr>
      <w:r w:rsidRPr="7F945F9A">
        <w:rPr>
          <w:u w:val="single"/>
        </w:rPr>
        <w:t>Evidence ethics</w:t>
      </w:r>
      <w:r>
        <w:t xml:space="preserve"> – open source is the only way to verify before </w:t>
      </w:r>
      <w:proofErr w:type="gramStart"/>
      <w:r>
        <w:t>round</w:t>
      </w:r>
      <w:proofErr w:type="gramEnd"/>
      <w:r>
        <w:t xml:space="preserve"> that cards aren’t miscut – otherwise you could have highlighted unethically. That’s a voter – maintaining ethical </w:t>
      </w:r>
      <w:proofErr w:type="spellStart"/>
      <w:r>
        <w:t>ev</w:t>
      </w:r>
      <w:proofErr w:type="spellEnd"/>
      <w:r>
        <w:t xml:space="preserve"> practices is key to being good academics and we should be able to verify you didn’t cheat</w:t>
      </w:r>
    </w:p>
    <w:p w14:paraId="79D22AB0" w14:textId="77777777" w:rsidR="00015A3D" w:rsidRPr="00BB4AA7" w:rsidRDefault="00015A3D" w:rsidP="00015A3D">
      <w:pPr>
        <w:pStyle w:val="Heading4"/>
      </w:pPr>
      <w:r w:rsidRPr="00BB4AA7">
        <w:t>Fairness is a voter – its constitutive of any competitive activity based on skills, wins, and losses – unfair practices skew the judge’s ability to determine the better debater</w:t>
      </w:r>
    </w:p>
    <w:p w14:paraId="0EBC999A" w14:textId="77777777" w:rsidR="00015A3D" w:rsidRPr="00BB4AA7" w:rsidRDefault="00015A3D" w:rsidP="00015A3D">
      <w:pPr>
        <w:pStyle w:val="Heading4"/>
      </w:pPr>
      <w:r w:rsidRPr="00BB4AA7">
        <w:t xml:space="preserve">Drop the debater to set a norm – if you </w:t>
      </w:r>
      <w:proofErr w:type="gramStart"/>
      <w:r w:rsidRPr="00BB4AA7">
        <w:t>lose</w:t>
      </w:r>
      <w:proofErr w:type="gramEnd"/>
      <w:r w:rsidRPr="00BB4AA7">
        <w:t xml:space="preserve"> you’ll open source from now on</w:t>
      </w:r>
    </w:p>
    <w:p w14:paraId="745D5F91" w14:textId="77777777" w:rsidR="00015A3D" w:rsidRPr="00BB4AA7" w:rsidRDefault="00015A3D" w:rsidP="00015A3D">
      <w:pPr>
        <w:pStyle w:val="Heading4"/>
      </w:pPr>
      <w:r w:rsidRPr="00BB4AA7">
        <w:t xml:space="preserve">Competing </w:t>
      </w:r>
      <w:proofErr w:type="spellStart"/>
      <w:r w:rsidRPr="00BB4AA7">
        <w:t>interps</w:t>
      </w:r>
      <w:proofErr w:type="spellEnd"/>
      <w:r w:rsidRPr="00BB4AA7">
        <w:t xml:space="preserve"> – reasonability is arbitrary and begs the question of what’s reasonable requiring judge intervention</w:t>
      </w:r>
    </w:p>
    <w:p w14:paraId="3D28277A" w14:textId="77777777" w:rsidR="00015A3D" w:rsidRPr="006B249A" w:rsidRDefault="00015A3D" w:rsidP="00015A3D">
      <w:pPr>
        <w:pStyle w:val="Heading4"/>
      </w:pPr>
      <w:r w:rsidRPr="00BB4AA7">
        <w:t xml:space="preserve">No neg </w:t>
      </w:r>
      <w:proofErr w:type="spellStart"/>
      <w:r w:rsidRPr="00BB4AA7">
        <w:t>rvi</w:t>
      </w:r>
      <w:proofErr w:type="spellEnd"/>
      <w:r w:rsidRPr="00BB4AA7">
        <w:t xml:space="preserve"> – otherwise the </w:t>
      </w:r>
      <w:proofErr w:type="gramStart"/>
      <w:r w:rsidRPr="00BB4AA7">
        <w:t>6 minute</w:t>
      </w:r>
      <w:proofErr w:type="gramEnd"/>
      <w:r w:rsidRPr="00BB4AA7">
        <w:t xml:space="preserve"> 2nr can collapse to a short shell and get away with infinite 1nc abuse via sheer brute force and time spent on theory</w:t>
      </w:r>
    </w:p>
    <w:p w14:paraId="487F3914" w14:textId="3B2D0B3D" w:rsidR="00015A3D" w:rsidRDefault="00015A3D" w:rsidP="00015A3D"/>
    <w:p w14:paraId="171CF4AB" w14:textId="77777777" w:rsidR="0003495A" w:rsidRPr="001A53E5" w:rsidRDefault="0003495A" w:rsidP="0003495A">
      <w:pPr>
        <w:pStyle w:val="Heading3"/>
        <w:rPr>
          <w:rFonts w:eastAsia="Times New Roman"/>
        </w:rPr>
      </w:pPr>
      <w:bookmarkStart w:id="2" w:name="_Hlk86494993"/>
      <w:r>
        <w:rPr>
          <w:rFonts w:eastAsia="Times New Roman"/>
        </w:rPr>
        <w:t>1AC – Theory (1)</w:t>
      </w:r>
    </w:p>
    <w:p w14:paraId="4CE2F499" w14:textId="77777777" w:rsidR="0003495A" w:rsidRPr="00161EED" w:rsidRDefault="0003495A" w:rsidP="0003495A">
      <w:pPr>
        <w:pStyle w:val="Heading4"/>
        <w:rPr>
          <w:rFonts w:eastAsia="Calibri"/>
        </w:rPr>
      </w:pPr>
      <w:r>
        <w:t>1</w:t>
      </w:r>
      <w:r w:rsidRPr="00F33D87">
        <w:t xml:space="preserve">] </w:t>
      </w:r>
      <w:r w:rsidRPr="0087188E">
        <w:rPr>
          <w:rFonts w:eastAsia="Calibri"/>
        </w:rPr>
        <w:t xml:space="preserve">Aff theory is drop the debater, no RVI, and competing </w:t>
      </w:r>
      <w:proofErr w:type="spellStart"/>
      <w:r w:rsidRPr="0087188E">
        <w:rPr>
          <w:rFonts w:eastAsia="Calibri"/>
        </w:rPr>
        <w:t>interps</w:t>
      </w:r>
      <w:proofErr w:type="spellEnd"/>
      <w:r w:rsidRPr="0087188E">
        <w:rPr>
          <w:rFonts w:eastAsia="Calibri"/>
        </w:rPr>
        <w:t xml:space="preserve"> – the 4-minute 1ar does not have time to win both theory and substance so you must be punished. It’s also key to deterring abusive NC’s from spreading out the 1AR on paradigm issues or the 2NR from overwhelming the 2A on the line by line. Fairness is a voter because debaters must be on a</w:t>
      </w:r>
      <w:r>
        <w:rPr>
          <w:rFonts w:eastAsia="Calibri"/>
        </w:rPr>
        <w:t>n</w:t>
      </w:r>
      <w:r w:rsidRPr="0087188E">
        <w:rPr>
          <w:rFonts w:eastAsia="Calibri"/>
        </w:rPr>
        <w:t xml:space="preserve"> equitable level before engaging in substantive education.</w:t>
      </w:r>
    </w:p>
    <w:p w14:paraId="39CE7F6D" w14:textId="77777777" w:rsidR="0003495A" w:rsidRDefault="0003495A" w:rsidP="0003495A">
      <w:pPr>
        <w:pStyle w:val="Heading4"/>
        <w:rPr>
          <w:bCs/>
          <w:szCs w:val="26"/>
        </w:rPr>
      </w:pPr>
      <w:r>
        <w:rPr>
          <w:bCs/>
          <w:szCs w:val="26"/>
        </w:rPr>
        <w:t xml:space="preserve">2] </w:t>
      </w:r>
      <w:r w:rsidRPr="0087188E">
        <w:rPr>
          <w:bCs/>
          <w:szCs w:val="26"/>
        </w:rPr>
        <w:t>Presumption and permissibility affirm –</w:t>
      </w:r>
    </w:p>
    <w:p w14:paraId="41FB5D60" w14:textId="77777777" w:rsidR="0003495A" w:rsidRPr="00A636AD" w:rsidRDefault="0003495A" w:rsidP="0003495A">
      <w:pPr>
        <w:pStyle w:val="Heading4"/>
        <w:spacing w:line="276" w:lineRule="auto"/>
        <w:rPr>
          <w:rFonts w:cstheme="majorHAnsi"/>
        </w:rPr>
      </w:pPr>
      <w:r>
        <w:t xml:space="preserve">a] </w:t>
      </w:r>
      <w:r>
        <w:rPr>
          <w:rFonts w:cstheme="majorHAnsi"/>
        </w:rPr>
        <w:t>L</w:t>
      </w:r>
      <w:r w:rsidRPr="00A636AD">
        <w:rPr>
          <w:rFonts w:cstheme="majorHAnsi"/>
        </w:rPr>
        <w:t xml:space="preserve">ogic – if its permissible to do P, then you don’t have an obligation to do not </w:t>
      </w:r>
      <w:proofErr w:type="gramStart"/>
      <w:r w:rsidRPr="00A636AD">
        <w:rPr>
          <w:rFonts w:cstheme="majorHAnsi"/>
        </w:rPr>
        <w:t>P by definition</w:t>
      </w:r>
      <w:proofErr w:type="gramEnd"/>
      <w:r w:rsidRPr="00A636AD">
        <w:rPr>
          <w:rFonts w:cstheme="majorHAnsi"/>
        </w:rPr>
        <w:t xml:space="preserve">. </w:t>
      </w:r>
    </w:p>
    <w:p w14:paraId="633A117A" w14:textId="77777777" w:rsidR="0003495A" w:rsidRPr="00A636AD" w:rsidRDefault="0003495A" w:rsidP="0003495A">
      <w:pPr>
        <w:spacing w:line="276" w:lineRule="auto"/>
        <w:rPr>
          <w:rFonts w:cstheme="majorHAnsi"/>
        </w:rPr>
      </w:pPr>
      <w:r w:rsidRPr="00A636AD">
        <w:rPr>
          <w:rStyle w:val="Style13ptBold"/>
          <w:rFonts w:cstheme="majorHAnsi"/>
        </w:rPr>
        <w:t>Paraphrasing McNamara</w:t>
      </w:r>
      <w:r w:rsidRPr="00A636AD">
        <w:rPr>
          <w:rFonts w:cstheme="majorHAnsi"/>
          <w:b/>
          <w:bCs/>
        </w:rPr>
        <w:t xml:space="preserve"> </w:t>
      </w:r>
      <w:r w:rsidRPr="00A636AD">
        <w:rPr>
          <w:rFonts w:cstheme="majorHAnsi"/>
          <w:sz w:val="16"/>
          <w:szCs w:val="16"/>
        </w:rPr>
        <w:t xml:space="preserve">[Paul McNamara (Associate Professor of Philosophy @ the University of New Hampshire). “Deontic Logic.” Stanford Encyclopedia of Philosophy. First published Tue Feb 7, 2006; substantive revision Wed Apr 21, 2010. Accessed 11/16/19. </w:t>
      </w:r>
      <w:hyperlink r:id="rId12" w:history="1">
        <w:r w:rsidRPr="00A636AD">
          <w:rPr>
            <w:rStyle w:val="Hyperlink"/>
            <w:rFonts w:cstheme="majorHAnsi"/>
            <w:sz w:val="16"/>
            <w:szCs w:val="16"/>
          </w:rPr>
          <w:t>https://plato.stanford.edu/entries/logic-deontic//</w:t>
        </w:r>
      </w:hyperlink>
      <w:r w:rsidRPr="00A636AD">
        <w:rPr>
          <w:rFonts w:cstheme="majorHAnsi"/>
          <w:sz w:val="16"/>
          <w:szCs w:val="16"/>
        </w:rPr>
        <w:t xml:space="preserve"> Xu]</w:t>
      </w:r>
    </w:p>
    <w:p w14:paraId="45BD5AD9" w14:textId="77777777" w:rsidR="0003495A" w:rsidRPr="00A636AD" w:rsidRDefault="0003495A" w:rsidP="0003495A">
      <w:pPr>
        <w:spacing w:line="276" w:lineRule="auto"/>
        <w:rPr>
          <w:rFonts w:cstheme="majorHAnsi"/>
          <w:sz w:val="14"/>
        </w:rPr>
      </w:pPr>
      <w:r w:rsidRPr="00A636AD">
        <w:rPr>
          <w:rFonts w:cstheme="majorHAnsi"/>
          <w:sz w:val="14"/>
        </w:rPr>
        <w:t>The five normative statuses of the Traditional Scheme are:</w:t>
      </w:r>
      <w:r w:rsidRPr="00A636AD">
        <w:rPr>
          <w:rFonts w:cstheme="majorHAnsi"/>
          <w:sz w:val="14"/>
          <w:vertAlign w:val="superscript"/>
        </w:rPr>
        <w:t>[</w:t>
      </w:r>
      <w:hyperlink r:id="rId13" w:anchor="4" w:history="1">
        <w:r w:rsidRPr="00A636AD">
          <w:rPr>
            <w:rStyle w:val="Hyperlink"/>
            <w:rFonts w:cstheme="majorHAnsi"/>
            <w:sz w:val="14"/>
            <w:vertAlign w:val="superscript"/>
          </w:rPr>
          <w:t>4</w:t>
        </w:r>
      </w:hyperlink>
      <w:r w:rsidRPr="00A636AD">
        <w:rPr>
          <w:rFonts w:cstheme="majorHAnsi"/>
          <w:sz w:val="14"/>
          <w:vertAlign w:val="superscript"/>
        </w:rPr>
        <w:t>]</w:t>
      </w:r>
      <w:r w:rsidRPr="00A636AD">
        <w:rPr>
          <w:rFonts w:cstheme="majorHAnsi"/>
          <w:sz w:val="14"/>
        </w:rPr>
        <w:t xml:space="preserve"> it is </w:t>
      </w:r>
      <w:r w:rsidRPr="00A636AD">
        <w:rPr>
          <w:rStyle w:val="Emphasis"/>
          <w:rFonts w:ascii="Georgia" w:hAnsi="Georgia" w:cstheme="majorHAnsi"/>
          <w:highlight w:val="green"/>
        </w:rPr>
        <w:t>obligatory that (OB)</w:t>
      </w:r>
      <w:r w:rsidRPr="00A636AD">
        <w:rPr>
          <w:rFonts w:cstheme="majorHAnsi"/>
          <w:sz w:val="14"/>
        </w:rPr>
        <w:t xml:space="preserve"> it is </w:t>
      </w:r>
      <w:r w:rsidRPr="00A636AD">
        <w:rPr>
          <w:rStyle w:val="Emphasis"/>
          <w:rFonts w:ascii="Georgia" w:hAnsi="Georgia" w:cstheme="majorHAnsi"/>
          <w:highlight w:val="green"/>
        </w:rPr>
        <w:t>permissible that (PE)</w:t>
      </w:r>
      <w:r w:rsidRPr="00A636AD">
        <w:rPr>
          <w:rFonts w:cstheme="majorHAnsi"/>
          <w:sz w:val="14"/>
        </w:rPr>
        <w:t xml:space="preserve"> it is impermissible that (IM) it is omissible that (OM) it is optional that (OP) The first three are familiar, but the fourth is widely ignored, and the fifth has regularly been conflated with “it is a matter of </w:t>
      </w:r>
      <w:r w:rsidRPr="00A636AD">
        <w:rPr>
          <w:rFonts w:cstheme="majorHAnsi"/>
          <w:i/>
          <w:iCs/>
          <w:sz w:val="14"/>
        </w:rPr>
        <w:t>indifference</w:t>
      </w:r>
      <w:r w:rsidRPr="00A636AD">
        <w:rPr>
          <w:rFonts w:cstheme="majorHAnsi"/>
          <w:sz w:val="14"/>
        </w:rPr>
        <w:t xml:space="preserve"> that p” (by being defined in terms of one of the first three), which is not really part of the traditional scheme (more below). Typically, one of the first two is taken as basic, and the others defined in terms of it, but any of the first four can play the same sort of purported defining role. The most prevalent approach is to take the first as basic, and define the rest as follows: </w:t>
      </w:r>
      <w:proofErr w:type="spellStart"/>
      <w:r w:rsidRPr="00A636AD">
        <w:rPr>
          <w:rStyle w:val="Emphasis"/>
          <w:rFonts w:ascii="Georgia" w:hAnsi="Georgia" w:cstheme="majorHAnsi"/>
          <w:highlight w:val="green"/>
        </w:rPr>
        <w:t>PEp</w:t>
      </w:r>
      <w:proofErr w:type="spellEnd"/>
      <w:r w:rsidRPr="00A636AD">
        <w:rPr>
          <w:rStyle w:val="Emphasis"/>
          <w:rFonts w:ascii="Georgia" w:hAnsi="Georgia" w:cstheme="majorHAnsi"/>
          <w:highlight w:val="green"/>
        </w:rPr>
        <w:t xml:space="preserve"> </w:t>
      </w:r>
      <w:r w:rsidRPr="00A636AD">
        <w:rPr>
          <w:rStyle w:val="Emphasis"/>
          <w:rFonts w:ascii="Segoe UI Emoji" w:hAnsi="Segoe UI Emoji" w:cs="Segoe UI Emoji"/>
          <w:highlight w:val="green"/>
        </w:rPr>
        <w:t>↔</w:t>
      </w:r>
      <w:r w:rsidRPr="00A636AD">
        <w:rPr>
          <w:rStyle w:val="Emphasis"/>
          <w:rFonts w:ascii="Georgia" w:hAnsi="Georgia" w:cstheme="majorHAnsi"/>
          <w:highlight w:val="green"/>
        </w:rPr>
        <w:t xml:space="preserve"> ~</w:t>
      </w:r>
      <w:proofErr w:type="spellStart"/>
      <w:r w:rsidRPr="00A636AD">
        <w:rPr>
          <w:rStyle w:val="Emphasis"/>
          <w:rFonts w:ascii="Georgia" w:hAnsi="Georgia" w:cstheme="majorHAnsi"/>
          <w:highlight w:val="green"/>
        </w:rPr>
        <w:t>OB~p</w:t>
      </w:r>
      <w:proofErr w:type="spellEnd"/>
      <w:r w:rsidRPr="00A636AD">
        <w:rPr>
          <w:rStyle w:val="Emphasis"/>
          <w:rFonts w:ascii="Georgia" w:hAnsi="Georgia" w:cstheme="majorHAnsi"/>
        </w:rPr>
        <w:t xml:space="preserve"> </w:t>
      </w:r>
      <w:proofErr w:type="spellStart"/>
      <w:r w:rsidRPr="00A636AD">
        <w:rPr>
          <w:rFonts w:cstheme="majorHAnsi"/>
          <w:sz w:val="14"/>
        </w:rPr>
        <w:t>IM</w:t>
      </w:r>
      <w:r w:rsidRPr="00A636AD">
        <w:rPr>
          <w:rFonts w:cstheme="majorHAnsi"/>
          <w:i/>
          <w:iCs/>
          <w:sz w:val="14"/>
        </w:rPr>
        <w:t>p</w:t>
      </w:r>
      <w:proofErr w:type="spellEnd"/>
      <w:r w:rsidRPr="00A636AD">
        <w:rPr>
          <w:rFonts w:cstheme="majorHAnsi"/>
          <w:sz w:val="14"/>
        </w:rPr>
        <w:t xml:space="preserve"> </w:t>
      </w:r>
      <w:r w:rsidRPr="00A636AD">
        <w:rPr>
          <w:rFonts w:ascii="Segoe UI Emoji" w:hAnsi="Segoe UI Emoji" w:cs="Segoe UI Emoji"/>
          <w:sz w:val="14"/>
        </w:rPr>
        <w:t>↔</w:t>
      </w:r>
      <w:r w:rsidRPr="00A636AD">
        <w:rPr>
          <w:rFonts w:cstheme="majorHAnsi"/>
          <w:sz w:val="14"/>
        </w:rPr>
        <w:t xml:space="preserve"> </w:t>
      </w:r>
      <w:proofErr w:type="spellStart"/>
      <w:r w:rsidRPr="00A636AD">
        <w:rPr>
          <w:rFonts w:cstheme="majorHAnsi"/>
          <w:sz w:val="14"/>
        </w:rPr>
        <w:t>OB~</w:t>
      </w:r>
      <w:r w:rsidRPr="00A636AD">
        <w:rPr>
          <w:rFonts w:cstheme="majorHAnsi"/>
          <w:i/>
          <w:iCs/>
          <w:sz w:val="14"/>
        </w:rPr>
        <w:t>p</w:t>
      </w:r>
      <w:proofErr w:type="spellEnd"/>
      <w:r w:rsidRPr="00A636AD">
        <w:rPr>
          <w:rFonts w:cstheme="majorHAnsi"/>
          <w:sz w:val="14"/>
        </w:rPr>
        <w:t xml:space="preserve"> </w:t>
      </w:r>
      <w:proofErr w:type="spellStart"/>
      <w:r w:rsidRPr="00A636AD">
        <w:rPr>
          <w:rFonts w:cstheme="majorHAnsi"/>
          <w:sz w:val="14"/>
        </w:rPr>
        <w:t>OM</w:t>
      </w:r>
      <w:r w:rsidRPr="00A636AD">
        <w:rPr>
          <w:rFonts w:cstheme="majorHAnsi"/>
          <w:i/>
          <w:iCs/>
          <w:sz w:val="14"/>
        </w:rPr>
        <w:t>p</w:t>
      </w:r>
      <w:proofErr w:type="spellEnd"/>
      <w:r w:rsidRPr="00A636AD">
        <w:rPr>
          <w:rFonts w:cstheme="majorHAnsi"/>
          <w:sz w:val="14"/>
        </w:rPr>
        <w:t xml:space="preserve"> </w:t>
      </w:r>
      <w:r w:rsidRPr="00A636AD">
        <w:rPr>
          <w:rFonts w:ascii="Segoe UI Emoji" w:hAnsi="Segoe UI Emoji" w:cs="Segoe UI Emoji"/>
          <w:sz w:val="14"/>
        </w:rPr>
        <w:t>↔</w:t>
      </w:r>
      <w:r w:rsidRPr="00A636AD">
        <w:rPr>
          <w:rFonts w:cstheme="majorHAnsi"/>
          <w:sz w:val="14"/>
        </w:rPr>
        <w:t xml:space="preserve"> ~</w:t>
      </w:r>
      <w:proofErr w:type="spellStart"/>
      <w:r w:rsidRPr="00A636AD">
        <w:rPr>
          <w:rFonts w:cstheme="majorHAnsi"/>
          <w:sz w:val="14"/>
        </w:rPr>
        <w:t>OB</w:t>
      </w:r>
      <w:r w:rsidRPr="00A636AD">
        <w:rPr>
          <w:rFonts w:cstheme="majorHAnsi"/>
          <w:i/>
          <w:iCs/>
          <w:sz w:val="14"/>
        </w:rPr>
        <w:t>p</w:t>
      </w:r>
      <w:proofErr w:type="spellEnd"/>
      <w:r w:rsidRPr="00A636AD">
        <w:rPr>
          <w:rFonts w:cstheme="majorHAnsi"/>
          <w:sz w:val="14"/>
        </w:rPr>
        <w:t xml:space="preserve"> </w:t>
      </w:r>
      <w:proofErr w:type="spellStart"/>
      <w:r w:rsidRPr="00A636AD">
        <w:rPr>
          <w:rFonts w:cstheme="majorHAnsi"/>
          <w:sz w:val="14"/>
        </w:rPr>
        <w:t>OP</w:t>
      </w:r>
      <w:r w:rsidRPr="00A636AD">
        <w:rPr>
          <w:rFonts w:cstheme="majorHAnsi"/>
          <w:i/>
          <w:iCs/>
          <w:sz w:val="14"/>
        </w:rPr>
        <w:t>p</w:t>
      </w:r>
      <w:proofErr w:type="spellEnd"/>
      <w:r w:rsidRPr="00A636AD">
        <w:rPr>
          <w:rFonts w:cstheme="majorHAnsi"/>
          <w:sz w:val="14"/>
        </w:rPr>
        <w:t xml:space="preserve"> </w:t>
      </w:r>
      <w:r w:rsidRPr="00A636AD">
        <w:rPr>
          <w:rFonts w:ascii="Segoe UI Emoji" w:hAnsi="Segoe UI Emoji" w:cs="Segoe UI Emoji"/>
          <w:sz w:val="14"/>
        </w:rPr>
        <w:t>↔</w:t>
      </w:r>
      <w:r w:rsidRPr="00A636AD">
        <w:rPr>
          <w:rFonts w:cstheme="majorHAnsi"/>
          <w:sz w:val="14"/>
        </w:rPr>
        <w:t xml:space="preserve"> (~</w:t>
      </w:r>
      <w:proofErr w:type="spellStart"/>
      <w:r w:rsidRPr="00A636AD">
        <w:rPr>
          <w:rFonts w:cstheme="majorHAnsi"/>
          <w:sz w:val="14"/>
        </w:rPr>
        <w:t>OB</w:t>
      </w:r>
      <w:r w:rsidRPr="00A636AD">
        <w:rPr>
          <w:rFonts w:cstheme="majorHAnsi"/>
          <w:i/>
          <w:iCs/>
          <w:sz w:val="14"/>
        </w:rPr>
        <w:t>p</w:t>
      </w:r>
      <w:proofErr w:type="spellEnd"/>
      <w:r w:rsidRPr="00A636AD">
        <w:rPr>
          <w:rFonts w:cstheme="majorHAnsi"/>
          <w:sz w:val="14"/>
        </w:rPr>
        <w:t xml:space="preserve"> &amp; ~</w:t>
      </w:r>
      <w:proofErr w:type="spellStart"/>
      <w:r w:rsidRPr="00A636AD">
        <w:rPr>
          <w:rFonts w:cstheme="majorHAnsi"/>
          <w:sz w:val="14"/>
        </w:rPr>
        <w:t>OB~</w:t>
      </w:r>
      <w:r w:rsidRPr="00A636AD">
        <w:rPr>
          <w:rFonts w:cstheme="majorHAnsi"/>
          <w:i/>
          <w:iCs/>
          <w:sz w:val="14"/>
        </w:rPr>
        <w:t>p</w:t>
      </w:r>
      <w:proofErr w:type="spellEnd"/>
      <w:r w:rsidRPr="00A636AD">
        <w:rPr>
          <w:rFonts w:cstheme="majorHAnsi"/>
          <w:sz w:val="14"/>
        </w:rPr>
        <w:t xml:space="preserve">). </w:t>
      </w:r>
    </w:p>
    <w:p w14:paraId="0C531565" w14:textId="77777777" w:rsidR="0003495A" w:rsidRPr="00A636AD" w:rsidRDefault="0003495A" w:rsidP="0003495A">
      <w:pPr>
        <w:pStyle w:val="Heading4"/>
      </w:pPr>
      <w:r w:rsidRPr="007D526C">
        <w:t xml:space="preserve">Thus, if you do not have an obligation to do not P, then you have an obligation to do P by the Law of Double Negation. </w:t>
      </w:r>
      <w:r w:rsidRPr="0087188E">
        <w:t xml:space="preserve"> </w:t>
      </w:r>
    </w:p>
    <w:p w14:paraId="6A688002" w14:textId="77777777" w:rsidR="0003495A" w:rsidRDefault="0003495A" w:rsidP="0003495A">
      <w:pPr>
        <w:pStyle w:val="Heading4"/>
        <w:rPr>
          <w:bCs/>
          <w:szCs w:val="26"/>
        </w:rPr>
      </w:pPr>
      <w:r>
        <w:rPr>
          <w:bCs/>
          <w:szCs w:val="26"/>
        </w:rPr>
        <w:t>b]</w:t>
      </w:r>
      <w:r w:rsidRPr="0087188E">
        <w:rPr>
          <w:bCs/>
          <w:szCs w:val="26"/>
        </w:rPr>
        <w:t xml:space="preserve"> Statements are true before false since if I told you my name, you’d believe me</w:t>
      </w:r>
    </w:p>
    <w:p w14:paraId="4603AF08" w14:textId="77777777" w:rsidR="0003495A" w:rsidRDefault="0003495A" w:rsidP="0003495A">
      <w:pPr>
        <w:pStyle w:val="Heading4"/>
        <w:rPr>
          <w:bCs/>
          <w:szCs w:val="26"/>
        </w:rPr>
      </w:pPr>
      <w:r>
        <w:rPr>
          <w:bCs/>
          <w:szCs w:val="26"/>
        </w:rPr>
        <w:t>c]</w:t>
      </w:r>
      <w:r w:rsidRPr="0087188E">
        <w:rPr>
          <w:bCs/>
          <w:szCs w:val="26"/>
        </w:rPr>
        <w:t xml:space="preserve"> Epistemics – we wouldn’t be abl</w:t>
      </w:r>
      <w:r w:rsidRPr="009A3C20">
        <w:rPr>
          <w:bCs/>
          <w:szCs w:val="26"/>
        </w:rPr>
        <w:t>e t</w:t>
      </w:r>
      <w:r w:rsidRPr="0087188E">
        <w:rPr>
          <w:bCs/>
          <w:szCs w:val="26"/>
        </w:rPr>
        <w:t xml:space="preserve">o start a strand of reasoning since we’d have to question that reason </w:t>
      </w:r>
    </w:p>
    <w:p w14:paraId="165EABBD" w14:textId="77777777" w:rsidR="0003495A" w:rsidRDefault="0003495A" w:rsidP="0003495A">
      <w:pPr>
        <w:pStyle w:val="Heading4"/>
        <w:rPr>
          <w:bCs/>
          <w:szCs w:val="26"/>
        </w:rPr>
      </w:pPr>
      <w:r>
        <w:rPr>
          <w:bCs/>
          <w:szCs w:val="26"/>
        </w:rPr>
        <w:t>d]</w:t>
      </w:r>
      <w:r w:rsidRPr="0087188E">
        <w:rPr>
          <w:bCs/>
          <w:szCs w:val="26"/>
        </w:rPr>
        <w:t xml:space="preserve"> Otherwise, we’d have to have a proactive justification to do things like drink water </w:t>
      </w:r>
    </w:p>
    <w:p w14:paraId="48EF1F5E" w14:textId="77777777" w:rsidR="0003495A" w:rsidRDefault="0003495A" w:rsidP="0003495A">
      <w:pPr>
        <w:pStyle w:val="Heading4"/>
        <w:rPr>
          <w:bCs/>
          <w:szCs w:val="26"/>
        </w:rPr>
      </w:pPr>
      <w:r>
        <w:rPr>
          <w:bCs/>
          <w:szCs w:val="26"/>
        </w:rPr>
        <w:t>e]</w:t>
      </w:r>
      <w:r w:rsidRPr="0087188E">
        <w:rPr>
          <w:bCs/>
          <w:szCs w:val="26"/>
        </w:rPr>
        <w:t xml:space="preserve"> If anything is permissible, then definitively so is the </w:t>
      </w:r>
      <w:proofErr w:type="spellStart"/>
      <w:r w:rsidRPr="0087188E">
        <w:rPr>
          <w:bCs/>
          <w:szCs w:val="26"/>
        </w:rPr>
        <w:t>aff</w:t>
      </w:r>
      <w:proofErr w:type="spellEnd"/>
      <w:r w:rsidRPr="0087188E">
        <w:rPr>
          <w:bCs/>
          <w:szCs w:val="26"/>
        </w:rPr>
        <w:t xml:space="preserve"> since there is nothing that prevents us from doing it</w:t>
      </w:r>
    </w:p>
    <w:p w14:paraId="18932B59" w14:textId="77777777" w:rsidR="0003495A" w:rsidRPr="003945B7" w:rsidRDefault="0003495A" w:rsidP="0003495A">
      <w:pPr>
        <w:pStyle w:val="Heading4"/>
      </w:pPr>
      <w:r>
        <w:t xml:space="preserve">f] Permissibility means that there’s no risk that the </w:t>
      </w:r>
      <w:proofErr w:type="spellStart"/>
      <w:r>
        <w:t>aff</w:t>
      </w:r>
      <w:proofErr w:type="spellEnd"/>
      <w:r>
        <w:t xml:space="preserve"> is bad but there is always a risk that it could be good</w:t>
      </w:r>
    </w:p>
    <w:p w14:paraId="60F2B2C6" w14:textId="77777777" w:rsidR="0003495A" w:rsidRDefault="0003495A" w:rsidP="0003495A">
      <w:pPr>
        <w:pStyle w:val="Heading4"/>
      </w:pPr>
      <w:r>
        <w:t xml:space="preserve">3] Allow new 1AR arguments – </w:t>
      </w:r>
    </w:p>
    <w:p w14:paraId="59C12DAB" w14:textId="77777777" w:rsidR="0003495A" w:rsidRDefault="0003495A" w:rsidP="0003495A">
      <w:pPr>
        <w:pStyle w:val="Heading4"/>
      </w:pPr>
      <w:r>
        <w:t xml:space="preserve">A] They’re necessary to overcome 1NC’s that try to outspread the </w:t>
      </w:r>
      <w:proofErr w:type="spellStart"/>
      <w:r>
        <w:t>aff</w:t>
      </w:r>
      <w:proofErr w:type="spellEnd"/>
    </w:p>
    <w:p w14:paraId="6301EDDC" w14:textId="77777777" w:rsidR="0003495A" w:rsidRDefault="0003495A" w:rsidP="0003495A">
      <w:pPr>
        <w:pStyle w:val="Heading4"/>
      </w:pPr>
      <w:r>
        <w:t>B] They get 6 minutes to respond to 4 minutes of the 1AR – just because I made new arguments doesn’t mean that you had to answer net more of them.</w:t>
      </w:r>
    </w:p>
    <w:p w14:paraId="5C0EEA9C" w14:textId="77777777" w:rsidR="0003495A" w:rsidRDefault="0003495A" w:rsidP="0003495A">
      <w:pPr>
        <w:pStyle w:val="Heading4"/>
      </w:pPr>
      <w:r>
        <w:t>C] Otherwise the 1NC could be infinitely abusive and I would never be able to check back with new theory shells</w:t>
      </w:r>
    </w:p>
    <w:p w14:paraId="434B4CC5" w14:textId="77777777" w:rsidR="0003495A" w:rsidRDefault="0003495A" w:rsidP="0003495A">
      <w:pPr>
        <w:pStyle w:val="Heading4"/>
      </w:pPr>
      <w:r>
        <w:t>D] The 1NC is capable of line by lining the 1AR with 3 extra minutes but the 1AR can’t line by line the 1NC</w:t>
      </w:r>
    </w:p>
    <w:p w14:paraId="3ACD0333" w14:textId="77777777" w:rsidR="0003495A" w:rsidRDefault="0003495A" w:rsidP="0003495A">
      <w:pPr>
        <w:pStyle w:val="Heading4"/>
      </w:pPr>
      <w:r>
        <w:t xml:space="preserve">E] No reason not to – people read new arguments like theory all the time in the 1AR but the fact that a new </w:t>
      </w:r>
      <w:proofErr w:type="spellStart"/>
      <w:r>
        <w:t>arg</w:t>
      </w:r>
      <w:proofErr w:type="spellEnd"/>
      <w:r>
        <w:t xml:space="preserve"> was read is not the reason the neg lost</w:t>
      </w:r>
    </w:p>
    <w:p w14:paraId="66008900" w14:textId="77777777" w:rsidR="0003495A" w:rsidRDefault="0003495A" w:rsidP="0003495A">
      <w:pPr>
        <w:pStyle w:val="Heading4"/>
      </w:pPr>
      <w:r>
        <w:t xml:space="preserve">4] Evaluate the debate after the 1AC – it ensures that the </w:t>
      </w:r>
      <w:proofErr w:type="spellStart"/>
      <w:r>
        <w:t>nc</w:t>
      </w:r>
      <w:proofErr w:type="spellEnd"/>
      <w:r>
        <w:t xml:space="preserve"> can’t outspread the 1AR</w:t>
      </w:r>
    </w:p>
    <w:p w14:paraId="3D94BE29" w14:textId="77777777" w:rsidR="0003495A" w:rsidRDefault="0003495A" w:rsidP="0003495A">
      <w:pPr>
        <w:pStyle w:val="Heading4"/>
      </w:pPr>
      <w:r>
        <w:t xml:space="preserve">5] GCB – I am the greatest conceivable being so vote </w:t>
      </w:r>
      <w:proofErr w:type="spellStart"/>
      <w:r>
        <w:t>aff</w:t>
      </w:r>
      <w:proofErr w:type="spellEnd"/>
      <w:r>
        <w:t xml:space="preserve"> because I am infinitely good. To prove this, I will make them contest the 1AC</w:t>
      </w:r>
    </w:p>
    <w:p w14:paraId="0E4FF9B9" w14:textId="77777777" w:rsidR="0003495A" w:rsidRPr="00BC5280" w:rsidRDefault="0003495A" w:rsidP="0003495A">
      <w:pPr>
        <w:pStyle w:val="Heading4"/>
      </w:pPr>
      <w:r>
        <w:t>6] Affirm because either the neg is true meaning its bad for us to clash with because it turns us into Fake News people OR it’s not meaning that you can’t vote on it for ethics</w:t>
      </w:r>
    </w:p>
    <w:p w14:paraId="2D2BE4FB" w14:textId="77777777" w:rsidR="0003495A" w:rsidRDefault="0003495A" w:rsidP="0003495A">
      <w:pPr>
        <w:pStyle w:val="Heading4"/>
      </w:pPr>
      <w:r>
        <w:t xml:space="preserve">7] A </w:t>
      </w:r>
      <w:proofErr w:type="spellStart"/>
      <w:r>
        <w:t>priori’s</w:t>
      </w:r>
      <w:proofErr w:type="spellEnd"/>
      <w:r>
        <w:t xml:space="preserve"> 1</w:t>
      </w:r>
      <w:r w:rsidRPr="00A50922">
        <w:rPr>
          <w:vertAlign w:val="superscript"/>
        </w:rPr>
        <w:t>st</w:t>
      </w:r>
      <w:r>
        <w:t xml:space="preserve"> – even worlds framing requires ethics that begin from a priori principles like </w:t>
      </w:r>
      <w:proofErr w:type="gramStart"/>
      <w:r>
        <w:t>reason</w:t>
      </w:r>
      <w:proofErr w:type="gramEnd"/>
      <w:r>
        <w:t xml:space="preserve"> so we control the internal link to functional debates</w:t>
      </w:r>
    </w:p>
    <w:p w14:paraId="07FC428F" w14:textId="77777777" w:rsidR="0003495A" w:rsidRDefault="0003495A" w:rsidP="0003495A">
      <w:pPr>
        <w:pStyle w:val="Heading4"/>
      </w:pPr>
      <w:r>
        <w:t xml:space="preserve">8] All a </w:t>
      </w:r>
      <w:proofErr w:type="spellStart"/>
      <w:r>
        <w:t>prioris</w:t>
      </w:r>
      <w:proofErr w:type="spellEnd"/>
      <w:r>
        <w:t xml:space="preserve"> the negative reads are reasons to auto-affirm – the NC could just read 7 minutes of a </w:t>
      </w:r>
      <w:proofErr w:type="spellStart"/>
      <w:r>
        <w:t>prioris</w:t>
      </w:r>
      <w:proofErr w:type="spellEnd"/>
      <w:r>
        <w:t xml:space="preserve"> which the 1AR can’t line by line</w:t>
      </w:r>
    </w:p>
    <w:p w14:paraId="73922576" w14:textId="77777777" w:rsidR="0003495A" w:rsidRDefault="0003495A" w:rsidP="0003495A">
      <w:pPr>
        <w:pStyle w:val="Heading4"/>
      </w:pPr>
      <w:r>
        <w:t xml:space="preserve">9] Nobody asked them to respond to the </w:t>
      </w:r>
      <w:proofErr w:type="spellStart"/>
      <w:r>
        <w:t>aff</w:t>
      </w:r>
      <w:proofErr w:type="spellEnd"/>
      <w:r>
        <w:t xml:space="preserve"> which means you should ignore their arguments since nobody asked</w:t>
      </w:r>
    </w:p>
    <w:p w14:paraId="48B424F1" w14:textId="77777777" w:rsidR="0003495A" w:rsidRPr="002D11FB" w:rsidRDefault="0003495A" w:rsidP="0003495A">
      <w:pPr>
        <w:pStyle w:val="Heading4"/>
        <w:rPr>
          <w:rFonts w:cstheme="majorHAnsi"/>
        </w:rPr>
      </w:pPr>
      <w:r>
        <w:t xml:space="preserve">10] </w:t>
      </w:r>
      <w:r w:rsidRPr="002D11FB">
        <w:rPr>
          <w:rFonts w:cstheme="majorHAnsi"/>
        </w:rPr>
        <w:t>Quantum superposition proves different ethics can exist simultaneously.</w:t>
      </w:r>
    </w:p>
    <w:p w14:paraId="41F9FBCE" w14:textId="77777777" w:rsidR="0003495A" w:rsidRPr="002D11FB" w:rsidRDefault="0003495A" w:rsidP="0003495A">
      <w:pPr>
        <w:rPr>
          <w:rFonts w:cstheme="majorHAnsi"/>
        </w:rPr>
      </w:pPr>
      <w:r w:rsidRPr="002D11FB">
        <w:rPr>
          <w:rStyle w:val="Style13ptBold"/>
          <w:rFonts w:cstheme="majorHAnsi"/>
        </w:rPr>
        <w:t>MIT ’19</w:t>
      </w:r>
      <w:r w:rsidRPr="002D11FB">
        <w:rPr>
          <w:rFonts w:cstheme="majorHAnsi"/>
        </w:rPr>
        <w:t xml:space="preserve"> (Emerging Technology from the </w:t>
      </w:r>
      <w:proofErr w:type="spellStart"/>
      <w:r w:rsidRPr="002D11FB">
        <w:rPr>
          <w:rFonts w:cstheme="majorHAnsi"/>
        </w:rPr>
        <w:t>arXiv</w:t>
      </w:r>
      <w:proofErr w:type="spellEnd"/>
      <w:r w:rsidRPr="002D11FB">
        <w:rPr>
          <w:rFonts w:cstheme="majorHAnsi"/>
        </w:rPr>
        <w:t xml:space="preserve"> archive page; Covers latest ideas from blog post about </w:t>
      </w:r>
      <w:proofErr w:type="spellStart"/>
      <w:r w:rsidRPr="002D11FB">
        <w:rPr>
          <w:rFonts w:cstheme="majorHAnsi"/>
        </w:rPr>
        <w:t>arXiv</w:t>
      </w:r>
      <w:proofErr w:type="spellEnd"/>
      <w:r w:rsidRPr="002D11FB">
        <w:rPr>
          <w:rFonts w:cstheme="majorHAnsi"/>
        </w:rPr>
        <w:t xml:space="preserve">; 03/12/2019; “Emerging Technology from the </w:t>
      </w:r>
      <w:proofErr w:type="spellStart"/>
      <w:r w:rsidRPr="002D11FB">
        <w:rPr>
          <w:rFonts w:cstheme="majorHAnsi"/>
        </w:rPr>
        <w:t>arXiv</w:t>
      </w:r>
      <w:proofErr w:type="spellEnd"/>
      <w:r w:rsidRPr="002D11FB">
        <w:rPr>
          <w:rFonts w:cstheme="majorHAnsi"/>
        </w:rPr>
        <w:t xml:space="preserve"> archive page”; </w:t>
      </w:r>
      <w:hyperlink r:id="rId14" w:history="1">
        <w:r w:rsidRPr="002D11FB">
          <w:rPr>
            <w:rStyle w:val="Hyperlink"/>
            <w:rFonts w:cstheme="majorHAnsi"/>
          </w:rPr>
          <w:t>https://www.technologyreview.com/2019/03/12/136684/a-quantum-experiment-suggests-theres-no-such-thing-as-objective-reality/</w:t>
        </w:r>
      </w:hyperlink>
      <w:r w:rsidRPr="002D11FB">
        <w:rPr>
          <w:rFonts w:cstheme="majorHAnsi"/>
        </w:rPr>
        <w:t xml:space="preserve">; </w:t>
      </w:r>
      <w:r w:rsidRPr="002D11FB">
        <w:rPr>
          <w:rFonts w:cstheme="majorHAnsi"/>
          <w:i/>
        </w:rPr>
        <w:t>MIT Technology Review</w:t>
      </w:r>
      <w:r w:rsidRPr="002D11FB">
        <w:rPr>
          <w:rFonts w:cstheme="majorHAnsi"/>
        </w:rPr>
        <w:t xml:space="preserve">; accessed: 11/19/2020; </w:t>
      </w:r>
      <w:proofErr w:type="spellStart"/>
      <w:r w:rsidRPr="002D11FB">
        <w:rPr>
          <w:rFonts w:cstheme="majorHAnsi"/>
        </w:rPr>
        <w:t>MohulA</w:t>
      </w:r>
      <w:proofErr w:type="spellEnd"/>
      <w:r w:rsidRPr="002D11FB">
        <w:rPr>
          <w:rFonts w:cstheme="majorHAnsi"/>
        </w:rPr>
        <w:t>)</w:t>
      </w:r>
    </w:p>
    <w:p w14:paraId="2E3DE7E7" w14:textId="77777777" w:rsidR="0003495A" w:rsidRPr="000F5ACA" w:rsidRDefault="0003495A" w:rsidP="0003495A">
      <w:pPr>
        <w:rPr>
          <w:rFonts w:cstheme="majorHAnsi"/>
          <w:sz w:val="16"/>
        </w:rPr>
      </w:pPr>
      <w:r w:rsidRPr="002D11FB">
        <w:rPr>
          <w:rFonts w:cstheme="majorHAnsi"/>
          <w:sz w:val="16"/>
        </w:rPr>
        <w:t xml:space="preserve">Back </w:t>
      </w:r>
      <w:r w:rsidRPr="002D11FB">
        <w:rPr>
          <w:rStyle w:val="StyleUnderline"/>
          <w:rFonts w:cstheme="majorHAnsi"/>
        </w:rPr>
        <w:t>in 1961, the Nobel Prize–winning physicist Eugene Wigner outlined a thought experiment that demonstrated</w:t>
      </w:r>
      <w:r w:rsidRPr="002D11FB">
        <w:rPr>
          <w:rFonts w:cstheme="majorHAnsi"/>
          <w:sz w:val="16"/>
        </w:rPr>
        <w:t xml:space="preserve"> one of the </w:t>
      </w:r>
      <w:r w:rsidRPr="002D11FB">
        <w:rPr>
          <w:rStyle w:val="StyleUnderline"/>
          <w:rFonts w:cstheme="majorHAnsi"/>
        </w:rPr>
        <w:t xml:space="preserve">lesser-known </w:t>
      </w:r>
      <w:r w:rsidRPr="002D11FB">
        <w:rPr>
          <w:rStyle w:val="Emphasis"/>
          <w:rFonts w:ascii="Georgia" w:hAnsi="Georgia" w:cstheme="majorHAnsi"/>
        </w:rPr>
        <w:t>paradoxes of quantum mechanics</w:t>
      </w:r>
      <w:r w:rsidRPr="002D11FB">
        <w:rPr>
          <w:rFonts w:cstheme="majorHAnsi"/>
          <w:sz w:val="16"/>
        </w:rPr>
        <w:t xml:space="preserve">. The experiment shows how </w:t>
      </w:r>
      <w:r w:rsidRPr="002D11FB">
        <w:rPr>
          <w:rStyle w:val="StyleUnderline"/>
          <w:rFonts w:cstheme="majorHAnsi"/>
        </w:rPr>
        <w:t xml:space="preserve">the strange nature of the </w:t>
      </w:r>
      <w:r w:rsidRPr="002D11FB">
        <w:rPr>
          <w:rStyle w:val="StyleUnderline"/>
          <w:rFonts w:cstheme="majorHAnsi"/>
          <w:highlight w:val="green"/>
        </w:rPr>
        <w:t>universe allows</w:t>
      </w:r>
      <w:r w:rsidRPr="002D11FB">
        <w:rPr>
          <w:rFonts w:cstheme="majorHAnsi"/>
          <w:sz w:val="16"/>
        </w:rPr>
        <w:t xml:space="preserve"> two </w:t>
      </w:r>
      <w:r w:rsidRPr="002D11FB">
        <w:rPr>
          <w:rStyle w:val="Emphasis"/>
          <w:rFonts w:ascii="Georgia" w:hAnsi="Georgia" w:cstheme="majorHAnsi"/>
          <w:highlight w:val="green"/>
        </w:rPr>
        <w:t>observers</w:t>
      </w:r>
      <w:r w:rsidRPr="002D11FB">
        <w:rPr>
          <w:rFonts w:cstheme="majorHAnsi"/>
          <w:sz w:val="16"/>
        </w:rPr>
        <w:t>—say, Wigner and Wigner’s friend—</w:t>
      </w:r>
      <w:r w:rsidRPr="002D11FB">
        <w:rPr>
          <w:rStyle w:val="Emphasis"/>
          <w:rFonts w:ascii="Georgia" w:hAnsi="Georgia" w:cstheme="majorHAnsi"/>
          <w:highlight w:val="green"/>
        </w:rPr>
        <w:t>to experience</w:t>
      </w:r>
      <w:r w:rsidRPr="002D11FB">
        <w:rPr>
          <w:rStyle w:val="StyleUnderline"/>
          <w:rFonts w:cstheme="majorHAnsi"/>
          <w:highlight w:val="green"/>
        </w:rPr>
        <w:t xml:space="preserve"> </w:t>
      </w:r>
      <w:r w:rsidRPr="002D11FB">
        <w:rPr>
          <w:rStyle w:val="Emphasis"/>
          <w:rFonts w:ascii="Georgia" w:hAnsi="Georgia" w:cstheme="majorHAnsi"/>
          <w:highlight w:val="green"/>
        </w:rPr>
        <w:t>different realities</w:t>
      </w:r>
      <w:r w:rsidRPr="002D11FB">
        <w:rPr>
          <w:rStyle w:val="StyleUnderline"/>
          <w:rFonts w:cstheme="majorHAnsi"/>
        </w:rPr>
        <w:t xml:space="preserve">. </w:t>
      </w:r>
      <w:r w:rsidRPr="002D11FB">
        <w:rPr>
          <w:rFonts w:cstheme="majorHAnsi"/>
          <w:sz w:val="16"/>
        </w:rPr>
        <w:t xml:space="preserve">Since then, physicists have used </w:t>
      </w:r>
      <w:r w:rsidRPr="002D11FB">
        <w:rPr>
          <w:rStyle w:val="StyleUnderline"/>
          <w:rFonts w:cstheme="majorHAnsi"/>
        </w:rPr>
        <w:t>the</w:t>
      </w:r>
      <w:r w:rsidRPr="002D11FB">
        <w:rPr>
          <w:rFonts w:cstheme="majorHAnsi"/>
          <w:sz w:val="16"/>
        </w:rPr>
        <w:t xml:space="preserve"> “Wigner’s Friend” </w:t>
      </w:r>
      <w:r w:rsidRPr="002D11FB">
        <w:rPr>
          <w:rStyle w:val="StyleUnderline"/>
          <w:rFonts w:cstheme="majorHAnsi"/>
        </w:rPr>
        <w:t>thought experiment</w:t>
      </w:r>
      <w:r w:rsidRPr="002D11FB">
        <w:rPr>
          <w:rFonts w:cstheme="majorHAnsi"/>
          <w:sz w:val="16"/>
        </w:rPr>
        <w:t xml:space="preserve"> to </w:t>
      </w:r>
      <w:r w:rsidRPr="002D11FB">
        <w:rPr>
          <w:rStyle w:val="StyleUnderline"/>
          <w:rFonts w:cstheme="majorHAnsi"/>
        </w:rPr>
        <w:t>explore the nature of measurement</w:t>
      </w:r>
      <w:r w:rsidRPr="002D11FB">
        <w:rPr>
          <w:rFonts w:cstheme="majorHAnsi"/>
          <w:sz w:val="16"/>
        </w:rPr>
        <w:t xml:space="preserve"> and to argue over whether objective facts can exist. That’s important because </w:t>
      </w:r>
      <w:r w:rsidRPr="002D11FB">
        <w:rPr>
          <w:rStyle w:val="StyleUnderline"/>
          <w:rFonts w:cstheme="majorHAnsi"/>
        </w:rPr>
        <w:t xml:space="preserve">scientists carry out experiments to establish objective facts. But if they experience different realities, the argument goes, </w:t>
      </w:r>
      <w:r w:rsidRPr="002D11FB">
        <w:rPr>
          <w:rStyle w:val="Emphasis"/>
          <w:rFonts w:ascii="Georgia" w:hAnsi="Georgia" w:cstheme="majorHAnsi"/>
        </w:rPr>
        <w:t xml:space="preserve">how can they agree on what these facts might be? </w:t>
      </w:r>
      <w:r w:rsidRPr="002D11FB">
        <w:rPr>
          <w:rFonts w:cstheme="majorHAnsi"/>
          <w:sz w:val="16"/>
        </w:rPr>
        <w:t xml:space="preserve">That’s provided some entertaining fodder for after-dinner conversation, but Wigner’s thought experiment has never been more than that—just a thought experiment. Last year, however, physicists noticed that </w:t>
      </w:r>
      <w:r w:rsidRPr="002D11FB">
        <w:rPr>
          <w:rStyle w:val="StyleUnderline"/>
          <w:rFonts w:cstheme="majorHAnsi"/>
        </w:rPr>
        <w:t>recent advances in quantum technologies</w:t>
      </w:r>
      <w:r w:rsidRPr="002D11FB">
        <w:rPr>
          <w:rFonts w:cstheme="majorHAnsi"/>
          <w:sz w:val="16"/>
        </w:rPr>
        <w:t xml:space="preserve"> have </w:t>
      </w:r>
      <w:r w:rsidRPr="002D11FB">
        <w:rPr>
          <w:rStyle w:val="StyleUnderline"/>
          <w:rFonts w:cstheme="majorHAnsi"/>
        </w:rPr>
        <w:t>made it possible to reproduce</w:t>
      </w:r>
      <w:r w:rsidRPr="002D11FB">
        <w:rPr>
          <w:rFonts w:cstheme="majorHAnsi"/>
          <w:sz w:val="16"/>
        </w:rPr>
        <w:t xml:space="preserve"> the Wigner’s Friend test in a </w:t>
      </w:r>
      <w:r w:rsidRPr="002D11FB">
        <w:rPr>
          <w:rStyle w:val="StyleUnderline"/>
          <w:rFonts w:cstheme="majorHAnsi"/>
        </w:rPr>
        <w:t>real experiment</w:t>
      </w:r>
      <w:r w:rsidRPr="002D11FB">
        <w:rPr>
          <w:rFonts w:cstheme="majorHAnsi"/>
          <w:sz w:val="16"/>
        </w:rPr>
        <w:t xml:space="preserve">. In other words, </w:t>
      </w:r>
      <w:r w:rsidRPr="002D11FB">
        <w:rPr>
          <w:rStyle w:val="Emphasis"/>
          <w:rFonts w:ascii="Georgia" w:hAnsi="Georgia" w:cstheme="majorHAnsi"/>
        </w:rPr>
        <w:t>it ought to be possible to create different realities and compare them</w:t>
      </w:r>
      <w:r w:rsidRPr="002D11FB">
        <w:rPr>
          <w:rFonts w:cstheme="majorHAnsi"/>
          <w:sz w:val="16"/>
        </w:rPr>
        <w:t xml:space="preserve"> in the lab to find out whether they can be reconciled. And today, Massimiliano </w:t>
      </w:r>
      <w:proofErr w:type="spellStart"/>
      <w:r w:rsidRPr="002D11FB">
        <w:rPr>
          <w:rFonts w:cstheme="majorHAnsi"/>
          <w:sz w:val="16"/>
        </w:rPr>
        <w:t>Proietti</w:t>
      </w:r>
      <w:proofErr w:type="spellEnd"/>
      <w:r w:rsidRPr="002D11FB">
        <w:rPr>
          <w:rFonts w:cstheme="majorHAnsi"/>
          <w:sz w:val="16"/>
        </w:rPr>
        <w:t xml:space="preserve"> at Heriot-Watt University in Edinburgh and a few colleagues say they have performed </w:t>
      </w:r>
      <w:r w:rsidRPr="002D11FB">
        <w:rPr>
          <w:rStyle w:val="StyleUnderline"/>
          <w:rFonts w:cstheme="majorHAnsi"/>
        </w:rPr>
        <w:t>this experiment</w:t>
      </w:r>
      <w:r w:rsidRPr="002D11FB">
        <w:rPr>
          <w:rFonts w:cstheme="majorHAnsi"/>
          <w:sz w:val="16"/>
        </w:rPr>
        <w:t xml:space="preserve"> for the first time: they have </w:t>
      </w:r>
      <w:r w:rsidRPr="002D11FB">
        <w:rPr>
          <w:rStyle w:val="StyleUnderline"/>
          <w:rFonts w:cstheme="majorHAnsi"/>
        </w:rPr>
        <w:t>created different realities and compared them</w:t>
      </w:r>
      <w:r w:rsidRPr="002D11FB">
        <w:rPr>
          <w:rFonts w:cstheme="majorHAnsi"/>
          <w:sz w:val="16"/>
        </w:rPr>
        <w:t>. Their conclusion is that Wigner was correct—</w:t>
      </w:r>
      <w:r w:rsidRPr="002D11FB">
        <w:rPr>
          <w:rStyle w:val="StyleUnderline"/>
          <w:rFonts w:cstheme="majorHAnsi"/>
        </w:rPr>
        <w:t xml:space="preserve">these realities can be made irreconcilable so that </w:t>
      </w:r>
      <w:r w:rsidRPr="002D11FB">
        <w:rPr>
          <w:rStyle w:val="Emphasis"/>
          <w:rFonts w:ascii="Georgia" w:hAnsi="Georgia" w:cstheme="majorHAnsi"/>
        </w:rPr>
        <w:t>it is impossible to agree on objective facts</w:t>
      </w:r>
      <w:r w:rsidRPr="002D11FB">
        <w:rPr>
          <w:rStyle w:val="StyleUnderline"/>
          <w:rFonts w:cstheme="majorHAnsi"/>
        </w:rPr>
        <w:t xml:space="preserve"> about an experiment. </w:t>
      </w:r>
      <w:r w:rsidRPr="002D11FB">
        <w:rPr>
          <w:rFonts w:cstheme="majorHAnsi"/>
          <w:sz w:val="16"/>
        </w:rPr>
        <w:t xml:space="preserve">Wigner’s original </w:t>
      </w:r>
      <w:r w:rsidRPr="002D11FB">
        <w:rPr>
          <w:rStyle w:val="StyleUnderline"/>
          <w:rFonts w:cstheme="majorHAnsi"/>
        </w:rPr>
        <w:t>thought experiment</w:t>
      </w:r>
      <w:r w:rsidRPr="002D11FB">
        <w:rPr>
          <w:rFonts w:cstheme="majorHAnsi"/>
          <w:sz w:val="16"/>
        </w:rPr>
        <w:t xml:space="preserve"> is straightforward in principle. It begins with a single polarized photon that, when measured, </w:t>
      </w:r>
      <w:r w:rsidRPr="002D11FB">
        <w:rPr>
          <w:rStyle w:val="StyleUnderline"/>
          <w:rFonts w:cstheme="majorHAnsi"/>
        </w:rPr>
        <w:t>can have either a horizontal polarization or a vertical polarization</w:t>
      </w:r>
      <w:r w:rsidRPr="002D11FB">
        <w:rPr>
          <w:rFonts w:cstheme="majorHAnsi"/>
          <w:sz w:val="16"/>
        </w:rPr>
        <w:t xml:space="preserve">. But before the measurement, </w:t>
      </w:r>
      <w:r w:rsidRPr="002D11FB">
        <w:rPr>
          <w:rStyle w:val="StyleUnderline"/>
          <w:rFonts w:cstheme="majorHAnsi"/>
          <w:highlight w:val="green"/>
        </w:rPr>
        <w:t>according to</w:t>
      </w:r>
      <w:r w:rsidRPr="002D11FB">
        <w:rPr>
          <w:rStyle w:val="StyleUnderline"/>
          <w:rFonts w:cstheme="majorHAnsi"/>
        </w:rPr>
        <w:t xml:space="preserve"> the </w:t>
      </w:r>
      <w:r w:rsidRPr="002D11FB">
        <w:rPr>
          <w:rStyle w:val="StyleUnderline"/>
          <w:rFonts w:cstheme="majorHAnsi"/>
          <w:highlight w:val="green"/>
        </w:rPr>
        <w:t>laws of quantum mechanics</w:t>
      </w:r>
      <w:r w:rsidRPr="002D11FB">
        <w:rPr>
          <w:rStyle w:val="StyleUnderline"/>
          <w:rFonts w:cstheme="majorHAnsi"/>
        </w:rPr>
        <w:t xml:space="preserve">, the </w:t>
      </w:r>
      <w:r w:rsidRPr="002D11FB">
        <w:rPr>
          <w:rStyle w:val="StyleUnderline"/>
          <w:rFonts w:cstheme="majorHAnsi"/>
          <w:highlight w:val="green"/>
        </w:rPr>
        <w:t xml:space="preserve">photon exists in both </w:t>
      </w:r>
      <w:r w:rsidRPr="002D11FB">
        <w:rPr>
          <w:rStyle w:val="Emphasis"/>
          <w:rFonts w:ascii="Georgia" w:hAnsi="Georgia" w:cstheme="majorHAnsi"/>
          <w:highlight w:val="green"/>
        </w:rPr>
        <w:t>polarization states at the same time</w:t>
      </w:r>
      <w:r w:rsidRPr="002D11FB">
        <w:rPr>
          <w:rFonts w:cstheme="majorHAnsi"/>
          <w:sz w:val="16"/>
        </w:rPr>
        <w:t>—</w:t>
      </w:r>
      <w:r w:rsidRPr="002D11FB">
        <w:rPr>
          <w:rStyle w:val="Emphasis"/>
          <w:rFonts w:ascii="Georgia" w:hAnsi="Georgia" w:cstheme="majorHAnsi"/>
        </w:rPr>
        <w:t xml:space="preserve">a so-called </w:t>
      </w:r>
      <w:r w:rsidRPr="002D11FB">
        <w:rPr>
          <w:rStyle w:val="Emphasis"/>
          <w:rFonts w:ascii="Georgia" w:hAnsi="Georgia" w:cstheme="majorHAnsi"/>
          <w:highlight w:val="green"/>
        </w:rPr>
        <w:t>superposition</w:t>
      </w:r>
      <w:r w:rsidRPr="002D11FB">
        <w:rPr>
          <w:rFonts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2D11FB">
        <w:rPr>
          <w:rStyle w:val="StyleUnderline"/>
          <w:rFonts w:cstheme="majorHAnsi"/>
        </w:rPr>
        <w:t>Wigner can even perform an experiment to determine whether this superposition exists or not</w:t>
      </w:r>
      <w:r w:rsidRPr="002D11FB">
        <w:rPr>
          <w:rFonts w:cstheme="majorHAnsi"/>
          <w:sz w:val="16"/>
        </w:rPr>
        <w:t xml:space="preserve">. </w:t>
      </w:r>
      <w:r w:rsidRPr="002D11FB">
        <w:rPr>
          <w:rStyle w:val="StyleUnderline"/>
          <w:rFonts w:cstheme="majorHAnsi"/>
        </w:rPr>
        <w:t>This</w:t>
      </w:r>
      <w:r w:rsidRPr="002D11FB">
        <w:rPr>
          <w:rFonts w:cstheme="majorHAnsi"/>
          <w:sz w:val="16"/>
        </w:rPr>
        <w:t xml:space="preserve"> is a kind of </w:t>
      </w:r>
      <w:r w:rsidRPr="002D11FB">
        <w:rPr>
          <w:rStyle w:val="StyleUnderline"/>
          <w:rFonts w:cstheme="majorHAnsi"/>
        </w:rPr>
        <w:t xml:space="preserve">interference experiment showing that the photon and the measurement are indeed in a superposition. </w:t>
      </w:r>
      <w:r w:rsidRPr="002D11FB">
        <w:rPr>
          <w:rFonts w:cstheme="majorHAnsi"/>
          <w:sz w:val="16"/>
        </w:rPr>
        <w:t xml:space="preserve">From Wigner’s point of view, </w:t>
      </w:r>
      <w:r w:rsidRPr="002D11FB">
        <w:rPr>
          <w:rStyle w:val="Emphasis"/>
          <w:rFonts w:ascii="Georgia" w:hAnsi="Georgia" w:cstheme="majorHAnsi"/>
        </w:rPr>
        <w:t>this is a “fact”—the superposition exists</w:t>
      </w:r>
      <w:r w:rsidRPr="002D11FB">
        <w:rPr>
          <w:rFonts w:cstheme="majorHAnsi"/>
          <w:sz w:val="16"/>
        </w:rPr>
        <w:t xml:space="preserve">. And this fact suggests that a </w:t>
      </w:r>
      <w:r w:rsidRPr="002D11FB">
        <w:rPr>
          <w:rStyle w:val="StyleUnderline"/>
          <w:rFonts w:cstheme="majorHAnsi"/>
        </w:rPr>
        <w:t>measurement cannot have taken place</w:t>
      </w:r>
      <w:r w:rsidRPr="002D11FB">
        <w:rPr>
          <w:rFonts w:cstheme="majorHAnsi"/>
          <w:sz w:val="16"/>
        </w:rPr>
        <w:t xml:space="preserve">. But this is in stark contrast to the point of view of </w:t>
      </w:r>
      <w:r w:rsidRPr="002D11FB">
        <w:rPr>
          <w:rStyle w:val="StyleUnderline"/>
          <w:rFonts w:cstheme="majorHAnsi"/>
        </w:rPr>
        <w:t>the friend, who has indeed measured the photon’s polarization and recorded it.</w:t>
      </w:r>
      <w:r w:rsidRPr="002D11FB">
        <w:rPr>
          <w:rFonts w:cstheme="majorHAnsi"/>
          <w:sz w:val="16"/>
        </w:rPr>
        <w:t xml:space="preserve"> The friend </w:t>
      </w:r>
      <w:r w:rsidRPr="002D11FB">
        <w:rPr>
          <w:rStyle w:val="StyleUnderline"/>
          <w:rFonts w:cstheme="majorHAnsi"/>
        </w:rPr>
        <w:t>can</w:t>
      </w:r>
      <w:r w:rsidRPr="002D11FB">
        <w:rPr>
          <w:rFonts w:cstheme="majorHAnsi"/>
          <w:sz w:val="16"/>
        </w:rPr>
        <w:t xml:space="preserve"> even </w:t>
      </w:r>
      <w:r w:rsidRPr="002D11FB">
        <w:rPr>
          <w:rStyle w:val="StyleUnderline"/>
          <w:rFonts w:cstheme="majorHAnsi"/>
        </w:rPr>
        <w:t>call</w:t>
      </w:r>
      <w:r w:rsidRPr="002D11FB">
        <w:rPr>
          <w:rFonts w:cstheme="majorHAnsi"/>
          <w:sz w:val="16"/>
        </w:rPr>
        <w:t xml:space="preserve"> Wigner </w:t>
      </w:r>
      <w:r w:rsidRPr="002D11FB">
        <w:rPr>
          <w:rStyle w:val="StyleUnderline"/>
          <w:rFonts w:cstheme="majorHAnsi"/>
        </w:rPr>
        <w:t>and say the measurement has been done</w:t>
      </w:r>
      <w:r w:rsidRPr="002D11FB">
        <w:rPr>
          <w:rFonts w:cstheme="majorHAnsi"/>
          <w:sz w:val="16"/>
        </w:rPr>
        <w:t xml:space="preserve"> (provided the outcome is not revealed). </w:t>
      </w:r>
      <w:proofErr w:type="gramStart"/>
      <w:r w:rsidRPr="002D11FB">
        <w:rPr>
          <w:rFonts w:cstheme="majorHAnsi"/>
          <w:sz w:val="16"/>
        </w:rPr>
        <w:t>So</w:t>
      </w:r>
      <w:proofErr w:type="gramEnd"/>
      <w:r w:rsidRPr="002D11FB">
        <w:rPr>
          <w:rFonts w:cstheme="majorHAnsi"/>
          <w:sz w:val="16"/>
        </w:rPr>
        <w:t xml:space="preserve"> </w:t>
      </w:r>
      <w:r w:rsidRPr="002D11FB">
        <w:rPr>
          <w:rStyle w:val="Emphasis"/>
          <w:rFonts w:ascii="Georgia" w:hAnsi="Georgia" w:cstheme="majorHAnsi"/>
        </w:rPr>
        <w:t xml:space="preserve">the </w:t>
      </w:r>
      <w:r w:rsidRPr="002D11FB">
        <w:rPr>
          <w:rStyle w:val="Emphasis"/>
          <w:rFonts w:ascii="Georgia" w:hAnsi="Georgia" w:cstheme="majorHAnsi"/>
          <w:highlight w:val="green"/>
        </w:rPr>
        <w:t>two realities are at odds</w:t>
      </w:r>
      <w:r w:rsidRPr="002D11FB">
        <w:rPr>
          <w:rFonts w:cstheme="majorHAnsi"/>
          <w:sz w:val="16"/>
        </w:rPr>
        <w:t xml:space="preserve"> with each other. “</w:t>
      </w:r>
      <w:r w:rsidRPr="002D11FB">
        <w:rPr>
          <w:rStyle w:val="Emphasis"/>
          <w:rFonts w:ascii="Georgia" w:hAnsi="Georgia" w:cstheme="majorHAnsi"/>
        </w:rPr>
        <w:t>This calls into question the objective status</w:t>
      </w:r>
      <w:r w:rsidRPr="002D11FB">
        <w:rPr>
          <w:rFonts w:cstheme="majorHAnsi"/>
          <w:sz w:val="16"/>
        </w:rPr>
        <w:t xml:space="preserve"> of the facts established by the two observers,” say </w:t>
      </w:r>
      <w:proofErr w:type="spellStart"/>
      <w:r w:rsidRPr="002D11FB">
        <w:rPr>
          <w:rFonts w:cstheme="majorHAnsi"/>
          <w:sz w:val="16"/>
        </w:rPr>
        <w:t>Proietti</w:t>
      </w:r>
      <w:proofErr w:type="spellEnd"/>
      <w:r w:rsidRPr="002D11FB">
        <w:rPr>
          <w:rFonts w:cstheme="majorHAnsi"/>
          <w:sz w:val="16"/>
        </w:rPr>
        <w:t xml:space="preserve"> and co. That’s the theory, but last year </w:t>
      </w:r>
      <w:proofErr w:type="spellStart"/>
      <w:r w:rsidRPr="002D11FB">
        <w:rPr>
          <w:rFonts w:cstheme="majorHAnsi"/>
          <w:sz w:val="16"/>
        </w:rPr>
        <w:t>Caslav</w:t>
      </w:r>
      <w:proofErr w:type="spellEnd"/>
      <w:r w:rsidRPr="002D11FB">
        <w:rPr>
          <w:rFonts w:cstheme="majorHAnsi"/>
          <w:sz w:val="16"/>
        </w:rPr>
        <w:t xml:space="preserve"> </w:t>
      </w:r>
      <w:proofErr w:type="spellStart"/>
      <w:r w:rsidRPr="002D11FB">
        <w:rPr>
          <w:rFonts w:cstheme="majorHAnsi"/>
          <w:sz w:val="16"/>
        </w:rPr>
        <w:t>Brukner</w:t>
      </w:r>
      <w:proofErr w:type="spellEnd"/>
      <w:r w:rsidRPr="002D11FB">
        <w:rPr>
          <w:rFonts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2D11FB">
        <w:rPr>
          <w:rFonts w:cstheme="majorHAnsi"/>
          <w:sz w:val="16"/>
        </w:rPr>
        <w:t>Proietti</w:t>
      </w:r>
      <w:proofErr w:type="spellEnd"/>
      <w:r w:rsidRPr="002D11FB">
        <w:rPr>
          <w:rFonts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2D11FB">
        <w:rPr>
          <w:rStyle w:val="Emphasis"/>
          <w:rFonts w:ascii="Georgia" w:hAnsi="Georgia" w:cstheme="majorHAnsi"/>
        </w:rPr>
        <w:t>both realities can coexist even though they produce irreconcilable outcomes</w:t>
      </w:r>
      <w:r w:rsidRPr="002D11FB">
        <w:rPr>
          <w:rFonts w:cstheme="majorHAnsi"/>
          <w:sz w:val="16"/>
        </w:rPr>
        <w:t xml:space="preserve">, just as Wigner predicted. </w:t>
      </w:r>
      <w:r w:rsidRPr="002D11FB">
        <w:rPr>
          <w:rStyle w:val="StyleUnderline"/>
          <w:rFonts w:cstheme="majorHAnsi"/>
        </w:rPr>
        <w:t xml:space="preserve">That raises some fascinating questions that are forcing physicists to reconsider the nature of reality. The idea that observers can ultimately reconcile their measurements of </w:t>
      </w:r>
      <w:proofErr w:type="gramStart"/>
      <w:r w:rsidRPr="002D11FB">
        <w:rPr>
          <w:rStyle w:val="StyleUnderline"/>
          <w:rFonts w:cstheme="majorHAnsi"/>
        </w:rPr>
        <w:t>some kind of fundamental</w:t>
      </w:r>
      <w:proofErr w:type="gramEnd"/>
      <w:r w:rsidRPr="002D11FB">
        <w:rPr>
          <w:rStyle w:val="StyleUnderline"/>
          <w:rFonts w:cstheme="majorHAnsi"/>
        </w:rPr>
        <w:t xml:space="preserve"> reality is based on several assumptions</w:t>
      </w:r>
      <w:r w:rsidRPr="002D11FB">
        <w:rPr>
          <w:rFonts w:cstheme="majorHAnsi"/>
          <w:sz w:val="16"/>
        </w:rPr>
        <w:t xml:space="preserve">. </w:t>
      </w:r>
      <w:r w:rsidRPr="002D11FB">
        <w:rPr>
          <w:rStyle w:val="StyleUnderline"/>
          <w:rFonts w:cstheme="majorHAnsi"/>
        </w:rPr>
        <w:t xml:space="preserve">The first is that universal facts </w:t>
      </w:r>
      <w:proofErr w:type="gramStart"/>
      <w:r w:rsidRPr="002D11FB">
        <w:rPr>
          <w:rStyle w:val="StyleUnderline"/>
          <w:rFonts w:cstheme="majorHAnsi"/>
        </w:rPr>
        <w:t>actually exist</w:t>
      </w:r>
      <w:proofErr w:type="gramEnd"/>
      <w:r w:rsidRPr="002D11FB">
        <w:rPr>
          <w:rStyle w:val="StyleUnderline"/>
          <w:rFonts w:cstheme="majorHAnsi"/>
        </w:rPr>
        <w:t xml:space="preserve"> and that observers can agree on them. </w:t>
      </w:r>
      <w:r w:rsidRPr="002D11FB">
        <w:rPr>
          <w:rFonts w:cstheme="majorHAnsi"/>
          <w:sz w:val="16"/>
        </w:rPr>
        <w:t xml:space="preserve">But </w:t>
      </w:r>
      <w:r w:rsidRPr="002D11FB">
        <w:rPr>
          <w:rStyle w:val="Emphasis"/>
          <w:rFonts w:ascii="Georgia" w:hAnsi="Georgia" w:cstheme="majorHAnsi"/>
        </w:rPr>
        <w:t>there are other assumptions too</w:t>
      </w:r>
      <w:r w:rsidRPr="002D11FB">
        <w:rPr>
          <w:rFonts w:cstheme="majorHAnsi"/>
          <w:sz w:val="16"/>
        </w:rPr>
        <w:t xml:space="preserve">. </w:t>
      </w:r>
      <w:r w:rsidRPr="002D11FB">
        <w:rPr>
          <w:rStyle w:val="StyleUnderline"/>
          <w:rFonts w:cstheme="majorHAnsi"/>
        </w:rPr>
        <w:t>One is that observers have the freedom to make whatever observations they want</w:t>
      </w:r>
      <w:r w:rsidRPr="002D11FB">
        <w:rPr>
          <w:rFonts w:cstheme="majorHAnsi"/>
          <w:sz w:val="16"/>
        </w:rPr>
        <w:t xml:space="preserve">. </w:t>
      </w:r>
      <w:r w:rsidRPr="002D11FB">
        <w:rPr>
          <w:rStyle w:val="StyleUnderline"/>
          <w:rFonts w:cstheme="majorHAnsi"/>
        </w:rPr>
        <w:t>And another is that the choices one observer makes do not influence the choices other observers make</w:t>
      </w:r>
      <w:r w:rsidRPr="002D11FB">
        <w:rPr>
          <w:rFonts w:cstheme="majorHAnsi"/>
          <w:sz w:val="16"/>
        </w:rPr>
        <w:t xml:space="preserve">—an assumption that physicists call locality. If there is an objective reality that everyone can agree on, then these assumptions all hold. But </w:t>
      </w:r>
      <w:proofErr w:type="spellStart"/>
      <w:r w:rsidRPr="002D11FB">
        <w:rPr>
          <w:rFonts w:cstheme="majorHAnsi"/>
          <w:sz w:val="16"/>
        </w:rPr>
        <w:t>Proietti</w:t>
      </w:r>
      <w:proofErr w:type="spellEnd"/>
      <w:r w:rsidRPr="002D11FB">
        <w:rPr>
          <w:rFonts w:cstheme="majorHAnsi"/>
          <w:sz w:val="16"/>
        </w:rPr>
        <w:t xml:space="preserve"> and </w:t>
      </w:r>
      <w:proofErr w:type="spellStart"/>
      <w:r w:rsidRPr="002D11FB">
        <w:rPr>
          <w:rFonts w:cstheme="majorHAnsi"/>
          <w:sz w:val="16"/>
        </w:rPr>
        <w:t>co’s</w:t>
      </w:r>
      <w:proofErr w:type="spellEnd"/>
      <w:r w:rsidRPr="002D11FB">
        <w:rPr>
          <w:rFonts w:cstheme="majorHAnsi"/>
          <w:sz w:val="16"/>
        </w:rPr>
        <w:t xml:space="preserve"> result suggests that </w:t>
      </w:r>
      <w:r w:rsidRPr="002D11FB">
        <w:rPr>
          <w:rStyle w:val="Emphasis"/>
          <w:rFonts w:ascii="Georgia" w:hAnsi="Georgia" w:cstheme="majorHAnsi"/>
          <w:highlight w:val="green"/>
        </w:rPr>
        <w:t>objective reality does not exist</w:t>
      </w:r>
      <w:r w:rsidRPr="002D11FB">
        <w:rPr>
          <w:rFonts w:cstheme="majorHAnsi"/>
          <w:sz w:val="16"/>
        </w:rPr>
        <w:t xml:space="preserve">. In other words, the experiment suggests that </w:t>
      </w:r>
      <w:r w:rsidRPr="002D11FB">
        <w:rPr>
          <w:rStyle w:val="StyleUnderline"/>
          <w:rFonts w:cstheme="majorHAnsi"/>
        </w:rPr>
        <w:t>one or more of the assumptions—</w:t>
      </w:r>
      <w:r w:rsidRPr="002D11FB">
        <w:rPr>
          <w:rStyle w:val="Emphasis"/>
          <w:rFonts w:ascii="Georgia" w:hAnsi="Georgia" w:cstheme="majorHAnsi"/>
        </w:rPr>
        <w:t>the idea that there is a reality we can agree on</w:t>
      </w:r>
      <w:r w:rsidRPr="002D11FB">
        <w:rPr>
          <w:rStyle w:val="StyleUnderline"/>
          <w:rFonts w:cstheme="majorHAnsi"/>
        </w:rPr>
        <w:t xml:space="preserve">, the idea that we have </w:t>
      </w:r>
      <w:r w:rsidRPr="002D11FB">
        <w:rPr>
          <w:rStyle w:val="Emphasis"/>
          <w:rFonts w:ascii="Georgia" w:hAnsi="Georgia" w:cstheme="majorHAnsi"/>
        </w:rPr>
        <w:t>freedom of choice</w:t>
      </w:r>
      <w:r w:rsidRPr="002D11FB">
        <w:rPr>
          <w:rStyle w:val="StyleUnderline"/>
          <w:rFonts w:cstheme="majorHAnsi"/>
        </w:rPr>
        <w:t xml:space="preserve">, or the idea of locality—must be </w:t>
      </w:r>
      <w:r w:rsidRPr="002D11FB">
        <w:rPr>
          <w:rStyle w:val="Emphasis"/>
          <w:rFonts w:ascii="Georgia" w:hAnsi="Georgia" w:cstheme="majorHAnsi"/>
        </w:rPr>
        <w:t>wrong</w:t>
      </w:r>
      <w:r w:rsidRPr="002D11FB">
        <w:rPr>
          <w:rStyle w:val="StyleUnderline"/>
          <w:rFonts w:cstheme="majorHAnsi"/>
        </w:rPr>
        <w:t xml:space="preserve">. </w:t>
      </w:r>
      <w:r w:rsidRPr="002D11FB">
        <w:rPr>
          <w:rFonts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2D11FB">
        <w:rPr>
          <w:rStyle w:val="StyleUnderline"/>
          <w:rFonts w:cstheme="majorHAnsi"/>
        </w:rPr>
        <w:t>The scientific method relies on facts, established through repeated measurements</w:t>
      </w:r>
      <w:r w:rsidRPr="002D11FB">
        <w:rPr>
          <w:rFonts w:cstheme="majorHAnsi"/>
          <w:sz w:val="16"/>
        </w:rPr>
        <w:t xml:space="preserve"> </w:t>
      </w:r>
      <w:r w:rsidRPr="002D11FB">
        <w:rPr>
          <w:rStyle w:val="StyleUnderline"/>
          <w:rFonts w:cstheme="majorHAnsi"/>
        </w:rPr>
        <w:t>and agreed upon universally,</w:t>
      </w:r>
      <w:r w:rsidRPr="002D11FB">
        <w:rPr>
          <w:rFonts w:cstheme="majorHAnsi"/>
          <w:sz w:val="16"/>
        </w:rPr>
        <w:t xml:space="preserve"> independently of who observed them,” say </w:t>
      </w:r>
      <w:proofErr w:type="spellStart"/>
      <w:r w:rsidRPr="002D11FB">
        <w:rPr>
          <w:rFonts w:cstheme="majorHAnsi"/>
          <w:sz w:val="16"/>
        </w:rPr>
        <w:t>Proietti</w:t>
      </w:r>
      <w:proofErr w:type="spellEnd"/>
      <w:r w:rsidRPr="002D11FB">
        <w:rPr>
          <w:rFonts w:cstheme="majorHAnsi"/>
          <w:sz w:val="16"/>
        </w:rPr>
        <w:t xml:space="preserve"> and co. And yet </w:t>
      </w:r>
      <w:r w:rsidRPr="002D11FB">
        <w:rPr>
          <w:rStyle w:val="StyleUnderline"/>
          <w:rFonts w:cstheme="majorHAnsi"/>
        </w:rPr>
        <w:t xml:space="preserve">in the same paper, they undermine this idea, perhaps fatally. </w:t>
      </w:r>
      <w:r w:rsidRPr="002D11FB">
        <w:rPr>
          <w:rFonts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17F64922" w14:textId="77777777" w:rsidR="0003495A" w:rsidRPr="003D6C82" w:rsidRDefault="0003495A" w:rsidP="0003495A">
      <w:pPr>
        <w:pStyle w:val="Heading4"/>
        <w:ind w:right="-43"/>
        <w:rPr>
          <w:rFonts w:cs="Calibri"/>
        </w:rPr>
      </w:pPr>
      <w:r>
        <w:rPr>
          <w:rFonts w:cs="Calibri"/>
        </w:rPr>
        <w:t xml:space="preserve">11] </w:t>
      </w:r>
      <w:r w:rsidRPr="003D6C82">
        <w:rPr>
          <w:rFonts w:cs="Calibri"/>
        </w:rPr>
        <w:t xml:space="preserve">Round the probability </w:t>
      </w:r>
      <w:r>
        <w:rPr>
          <w:rFonts w:cs="Calibri"/>
        </w:rPr>
        <w:t xml:space="preserve">of </w:t>
      </w:r>
      <w:proofErr w:type="spellStart"/>
      <w:r>
        <w:rPr>
          <w:rFonts w:cs="Calibri"/>
        </w:rPr>
        <w:t>disads</w:t>
      </w:r>
      <w:proofErr w:type="spellEnd"/>
      <w:r w:rsidRPr="003D6C82">
        <w:rPr>
          <w:rFonts w:cs="Calibri"/>
        </w:rPr>
        <w:t xml:space="preserve"> to zero </w:t>
      </w:r>
    </w:p>
    <w:p w14:paraId="5E606A60" w14:textId="77777777" w:rsidR="0003495A" w:rsidRPr="003D6C82" w:rsidRDefault="0003495A" w:rsidP="0003495A">
      <w:pPr>
        <w:ind w:right="-43"/>
        <w:rPr>
          <w:sz w:val="16"/>
        </w:rPr>
      </w:pPr>
      <w:r w:rsidRPr="003D6C82">
        <w:rPr>
          <w:rStyle w:val="Style13ptBold"/>
        </w:rPr>
        <w:t>Menand 05</w:t>
      </w:r>
      <w:r w:rsidRPr="003D6C82">
        <w:rPr>
          <w:sz w:val="16"/>
        </w:rPr>
        <w:t xml:space="preserve"> Louis Menand (the Anne T. and Robert M. Bass Professor of English at Harvard University) “Everybody’s </w:t>
      </w:r>
      <w:proofErr w:type="gramStart"/>
      <w:r w:rsidRPr="003D6C82">
        <w:rPr>
          <w:sz w:val="16"/>
        </w:rPr>
        <w:t>An</w:t>
      </w:r>
      <w:proofErr w:type="gramEnd"/>
      <w:r w:rsidRPr="003D6C82">
        <w:rPr>
          <w:sz w:val="16"/>
        </w:rPr>
        <w:t xml:space="preserve"> Expert” The New Yorker 2005 http://www.newyorker.com/magazine/2005/12/05/everybodys-an-expert</w:t>
      </w:r>
    </w:p>
    <w:p w14:paraId="33DDDA97" w14:textId="77777777" w:rsidR="0003495A" w:rsidRPr="009A3C20" w:rsidRDefault="0003495A" w:rsidP="0003495A">
      <w:pPr>
        <w:ind w:right="-43"/>
        <w:rPr>
          <w:sz w:val="16"/>
        </w:rPr>
      </w:pPr>
      <w:r w:rsidRPr="009A3C20">
        <w:rPr>
          <w:sz w:val="16"/>
        </w:rPr>
        <w:t>“Expert Political Judgment” is not a work of media criticism. </w:t>
      </w:r>
      <w:proofErr w:type="spellStart"/>
      <w:r w:rsidRPr="009A3C20">
        <w:rPr>
          <w:sz w:val="16"/>
        </w:rPr>
        <w:t>Tetlock</w:t>
      </w:r>
      <w:proofErr w:type="spellEnd"/>
      <w:r w:rsidRPr="009A3C20">
        <w:rPr>
          <w:sz w:val="16"/>
        </w:rPr>
        <w:t xml:space="preserve"> is a psychologist—he teaches at Berkeley—and his conclusions are based on </w:t>
      </w:r>
      <w:r w:rsidRPr="009A3C20">
        <w:rPr>
          <w:rStyle w:val="StyleUnderline"/>
          <w:highlight w:val="green"/>
        </w:rPr>
        <w:t xml:space="preserve">a </w:t>
      </w:r>
      <w:r w:rsidRPr="009A3C20">
        <w:rPr>
          <w:sz w:val="16"/>
        </w:rPr>
        <w:t>long-term</w:t>
      </w:r>
      <w:r w:rsidRPr="009A3C20">
        <w:rPr>
          <w:rStyle w:val="StyleUnderline"/>
        </w:rPr>
        <w:t xml:space="preserve"> </w:t>
      </w:r>
      <w:r w:rsidRPr="009A3C20">
        <w:rPr>
          <w:rStyle w:val="StyleUnderline"/>
          <w:highlight w:val="green"/>
        </w:rPr>
        <w:t>study</w:t>
      </w:r>
      <w:r w:rsidRPr="009A3C20">
        <w:rPr>
          <w:sz w:val="16"/>
        </w:rPr>
        <w:t xml:space="preserve"> that he </w:t>
      </w:r>
      <w:r w:rsidRPr="009A3C20">
        <w:rPr>
          <w:rStyle w:val="StyleUnderline"/>
        </w:rPr>
        <w:t>began twenty years ago</w:t>
      </w:r>
      <w:r w:rsidRPr="009A3C20">
        <w:rPr>
          <w:sz w:val="16"/>
        </w:rPr>
        <w:t xml:space="preserve">. He </w:t>
      </w:r>
      <w:r w:rsidRPr="009A3C20">
        <w:rPr>
          <w:rStyle w:val="StyleUnderline"/>
          <w:highlight w:val="green"/>
        </w:rPr>
        <w:t xml:space="preserve">picked </w:t>
      </w:r>
      <w:r w:rsidRPr="009A3C20">
        <w:rPr>
          <w:rStyle w:val="StyleUnderline"/>
        </w:rPr>
        <w:t>two hundred</w:t>
      </w:r>
      <w:r w:rsidRPr="009A3C20">
        <w:rPr>
          <w:sz w:val="16"/>
        </w:rPr>
        <w:t xml:space="preserve"> and </w:t>
      </w:r>
      <w:r w:rsidRPr="009A3C20">
        <w:rPr>
          <w:rStyle w:val="StyleUnderline"/>
        </w:rPr>
        <w:t xml:space="preserve">eighty-four </w:t>
      </w:r>
      <w:r w:rsidRPr="009A3C20">
        <w:rPr>
          <w:rStyle w:val="StyleUnderline"/>
          <w:highlight w:val="green"/>
        </w:rPr>
        <w:t xml:space="preserve">people who </w:t>
      </w:r>
      <w:r w:rsidRPr="009A3C20">
        <w:rPr>
          <w:rStyle w:val="StyleUnderline"/>
        </w:rPr>
        <w:t>made their living</w:t>
      </w:r>
      <w:r w:rsidRPr="009A3C20">
        <w:rPr>
          <w:sz w:val="16"/>
        </w:rPr>
        <w:t xml:space="preserve"> “commenting or </w:t>
      </w:r>
      <w:r w:rsidRPr="009A3C20">
        <w:rPr>
          <w:rStyle w:val="StyleUnderline"/>
          <w:highlight w:val="green"/>
        </w:rPr>
        <w:t>offer</w:t>
      </w:r>
      <w:r w:rsidRPr="009A3C20">
        <w:rPr>
          <w:sz w:val="16"/>
        </w:rPr>
        <w:t>ing</w:t>
      </w:r>
      <w:r w:rsidRPr="009A3C20">
        <w:rPr>
          <w:rStyle w:val="StyleUnderline"/>
          <w:highlight w:val="green"/>
        </w:rPr>
        <w:t xml:space="preserve"> advice on political and economic trends</w:t>
      </w:r>
      <w:r w:rsidRPr="009A3C20">
        <w:rPr>
          <w:sz w:val="16"/>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9A3C20">
        <w:rPr>
          <w:rStyle w:val="StyleUnderline"/>
        </w:rPr>
        <w:t>the experts</w:t>
      </w:r>
      <w:r w:rsidRPr="009A3C20">
        <w:rPr>
          <w:sz w:val="16"/>
        </w:rPr>
        <w:t xml:space="preserve"> had </w:t>
      </w:r>
      <w:r w:rsidRPr="009A3C20">
        <w:rPr>
          <w:rStyle w:val="StyleUnderline"/>
        </w:rPr>
        <w:t>made 82,361 forecasts</w:t>
      </w:r>
      <w:r w:rsidRPr="009A3C20">
        <w:rPr>
          <w:sz w:val="16"/>
        </w:rPr>
        <w:t xml:space="preserve">. </w:t>
      </w:r>
      <w:proofErr w:type="spellStart"/>
      <w:r w:rsidRPr="009A3C20">
        <w:rPr>
          <w:sz w:val="16"/>
        </w:rPr>
        <w:t>Tetlock</w:t>
      </w:r>
      <w:proofErr w:type="spellEnd"/>
      <w:r w:rsidRPr="009A3C20">
        <w:rPr>
          <w:sz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9A3C20">
        <w:rPr>
          <w:sz w:val="16"/>
        </w:rPr>
        <w:t>Tetlock</w:t>
      </w:r>
      <w:proofErr w:type="spellEnd"/>
      <w:r w:rsidRPr="009A3C20">
        <w:rPr>
          <w:sz w:val="16"/>
        </w:rPr>
        <w:t xml:space="preserve"> got a statistical handle on his task by putting most of the forecasting questions into a “three possible futures” form. </w:t>
      </w:r>
      <w:r w:rsidRPr="009A3C20">
        <w:rPr>
          <w:rStyle w:val="StyleUnderline"/>
        </w:rPr>
        <w:t xml:space="preserve">The </w:t>
      </w:r>
      <w:r w:rsidRPr="009A3C20">
        <w:rPr>
          <w:rStyle w:val="StyleUnderline"/>
          <w:highlight w:val="green"/>
        </w:rPr>
        <w:t>respondents were asked to rate the probability of</w:t>
      </w:r>
      <w:r w:rsidRPr="009A3C20">
        <w:rPr>
          <w:sz w:val="16"/>
        </w:rPr>
        <w:t xml:space="preserve"> three alternative outcomes:</w:t>
      </w:r>
      <w:r w:rsidRPr="009A3C20">
        <w:rPr>
          <w:rStyle w:val="StyleUnderline"/>
        </w:rPr>
        <w:t xml:space="preserve"> </w:t>
      </w:r>
      <w:r w:rsidRPr="009A3C20">
        <w:rPr>
          <w:rStyle w:val="StyleUnderline"/>
          <w:highlight w:val="green"/>
        </w:rPr>
        <w:t xml:space="preserve">the persistence of the status quo, more </w:t>
      </w:r>
      <w:r w:rsidRPr="009A3C20">
        <w:rPr>
          <w:sz w:val="16"/>
        </w:rPr>
        <w:t xml:space="preserve">of something (political freedom, economic growth), </w:t>
      </w:r>
      <w:r w:rsidRPr="009A3C20">
        <w:rPr>
          <w:rStyle w:val="StyleUnderline"/>
          <w:highlight w:val="green"/>
        </w:rPr>
        <w:t>or less of something</w:t>
      </w:r>
      <w:r w:rsidRPr="009A3C20">
        <w:rPr>
          <w:sz w:val="16"/>
        </w:rPr>
        <w:t xml:space="preserve"> (repression, recession).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9A3C20">
        <w:rPr>
          <w:rStyle w:val="StyleUnderline"/>
          <w:highlight w:val="green"/>
        </w:rPr>
        <w:t>the experts performed worse than</w:t>
      </w:r>
      <w:r w:rsidRPr="009A3C20">
        <w:rPr>
          <w:sz w:val="16"/>
        </w:rPr>
        <w:t xml:space="preserve"> they would have if they had simply assigned an equal probability to all three outcomes—if they had given each possible future a thirty-three-per-cent chance of occurring. Human beings who spend their lives studying the state of the world, in other words, are poorer forecasters than</w:t>
      </w:r>
      <w:r w:rsidRPr="009A3C20">
        <w:rPr>
          <w:rStyle w:val="StyleUnderline"/>
          <w:highlight w:val="green"/>
        </w:rPr>
        <w:t xml:space="preserve"> dart-throwing monkeys</w:t>
      </w:r>
      <w:r w:rsidRPr="009A3C20">
        <w:rPr>
          <w:sz w:val="16"/>
        </w:rPr>
        <w:t>, who would have distributed their picks evenly over the three choices.</w:t>
      </w:r>
    </w:p>
    <w:p w14:paraId="2AA99194" w14:textId="200A025F" w:rsidR="0003495A" w:rsidRPr="00F01433" w:rsidRDefault="0003495A" w:rsidP="003719C0">
      <w:pPr>
        <w:pStyle w:val="Heading4"/>
      </w:pPr>
      <w:r>
        <w:t xml:space="preserve">12] </w:t>
      </w:r>
      <w:r w:rsidRPr="00100AB4">
        <w:t xml:space="preserve">The neg may not read meta-theory – I only have time to check abuse 1 time but you can do it in the </w:t>
      </w:r>
      <w:r>
        <w:t>NC</w:t>
      </w:r>
      <w:r w:rsidRPr="00100AB4">
        <w:t xml:space="preserve"> and 2</w:t>
      </w:r>
      <w:r>
        <w:t>N</w:t>
      </w:r>
      <w:r w:rsidRPr="00100AB4">
        <w:t xml:space="preserve">, up-layering my attempt means we never get to the best norm. </w:t>
      </w:r>
    </w:p>
    <w:bookmarkEnd w:id="2"/>
    <w:p w14:paraId="4A15089D" w14:textId="77777777" w:rsidR="0003495A" w:rsidRPr="008A4D6E" w:rsidRDefault="0003495A" w:rsidP="00015A3D"/>
    <w:p w14:paraId="53BD923A" w14:textId="77777777" w:rsidR="00015A3D" w:rsidRDefault="00015A3D" w:rsidP="00015A3D">
      <w:pPr>
        <w:rPr>
          <w:sz w:val="16"/>
        </w:rPr>
      </w:pPr>
    </w:p>
    <w:p w14:paraId="2A9F8C5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E96E9" w14:textId="77777777" w:rsidR="007553D6" w:rsidRDefault="007553D6" w:rsidP="00015A3D">
      <w:pPr>
        <w:spacing w:after="0" w:line="240" w:lineRule="auto"/>
      </w:pPr>
      <w:r>
        <w:separator/>
      </w:r>
    </w:p>
  </w:endnote>
  <w:endnote w:type="continuationSeparator" w:id="0">
    <w:p w14:paraId="2C6ED5CD" w14:textId="77777777" w:rsidR="007553D6" w:rsidRDefault="007553D6" w:rsidP="00015A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A2AF4" w14:textId="77777777" w:rsidR="007553D6" w:rsidRDefault="007553D6" w:rsidP="00015A3D">
      <w:pPr>
        <w:spacing w:after="0" w:line="240" w:lineRule="auto"/>
      </w:pPr>
      <w:r>
        <w:separator/>
      </w:r>
    </w:p>
  </w:footnote>
  <w:footnote w:type="continuationSeparator" w:id="0">
    <w:p w14:paraId="60FC9E8E" w14:textId="77777777" w:rsidR="007553D6" w:rsidRDefault="007553D6" w:rsidP="00015A3D">
      <w:pPr>
        <w:spacing w:after="0" w:line="240" w:lineRule="auto"/>
      </w:pPr>
      <w:r>
        <w:continuationSeparator/>
      </w:r>
    </w:p>
  </w:footnote>
  <w:footnote w:id="1">
    <w:p w14:paraId="0510E210" w14:textId="77777777" w:rsidR="00015A3D" w:rsidRDefault="00015A3D" w:rsidP="00015A3D">
      <w:pPr>
        <w:pStyle w:val="FootnoteText"/>
      </w:pPr>
      <w:r>
        <w:rPr>
          <w:rStyle w:val="FootnoteReference"/>
        </w:rPr>
        <w:footnoteRef/>
      </w:r>
      <w:r>
        <w:t xml:space="preserve"> </w:t>
      </w:r>
      <w:r w:rsidRPr="007B47BE">
        <w:t>http://www.dictionary.com/browse/resolved</w:t>
      </w:r>
    </w:p>
  </w:footnote>
  <w:footnote w:id="2">
    <w:p w14:paraId="73BD3F6C" w14:textId="77777777" w:rsidR="00015A3D" w:rsidRDefault="00015A3D" w:rsidP="00015A3D">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9D024E"/>
    <w:rsid w:val="000139A3"/>
    <w:rsid w:val="00015A3D"/>
    <w:rsid w:val="0003495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12AE"/>
    <w:rsid w:val="00315690"/>
    <w:rsid w:val="00316B75"/>
    <w:rsid w:val="00325646"/>
    <w:rsid w:val="003460F2"/>
    <w:rsid w:val="003719C0"/>
    <w:rsid w:val="0038158C"/>
    <w:rsid w:val="003902BA"/>
    <w:rsid w:val="003A09E2"/>
    <w:rsid w:val="00407037"/>
    <w:rsid w:val="004605D6"/>
    <w:rsid w:val="004C60E8"/>
    <w:rsid w:val="004D78C9"/>
    <w:rsid w:val="004E3579"/>
    <w:rsid w:val="004E728B"/>
    <w:rsid w:val="004F39E0"/>
    <w:rsid w:val="00537BD5"/>
    <w:rsid w:val="0057268A"/>
    <w:rsid w:val="005D2912"/>
    <w:rsid w:val="006065BD"/>
    <w:rsid w:val="00645FA9"/>
    <w:rsid w:val="00647866"/>
    <w:rsid w:val="00665003"/>
    <w:rsid w:val="006A2AD0"/>
    <w:rsid w:val="006C2375"/>
    <w:rsid w:val="006D3C70"/>
    <w:rsid w:val="006D4ECC"/>
    <w:rsid w:val="00722258"/>
    <w:rsid w:val="007243E5"/>
    <w:rsid w:val="007553D6"/>
    <w:rsid w:val="00766EA0"/>
    <w:rsid w:val="007A2226"/>
    <w:rsid w:val="007F5B66"/>
    <w:rsid w:val="00823A1C"/>
    <w:rsid w:val="00845B9D"/>
    <w:rsid w:val="00860984"/>
    <w:rsid w:val="008B3ECB"/>
    <w:rsid w:val="008B4E85"/>
    <w:rsid w:val="008B659F"/>
    <w:rsid w:val="008C1B2E"/>
    <w:rsid w:val="0091627E"/>
    <w:rsid w:val="0097032B"/>
    <w:rsid w:val="009D024E"/>
    <w:rsid w:val="009D2EAD"/>
    <w:rsid w:val="009D54B2"/>
    <w:rsid w:val="009E1922"/>
    <w:rsid w:val="009F7ED2"/>
    <w:rsid w:val="00A93661"/>
    <w:rsid w:val="00A95652"/>
    <w:rsid w:val="00AC0AB8"/>
    <w:rsid w:val="00B33C6D"/>
    <w:rsid w:val="00B4508F"/>
    <w:rsid w:val="00B55AD5"/>
    <w:rsid w:val="00B8057C"/>
    <w:rsid w:val="00BD6238"/>
    <w:rsid w:val="00BE0798"/>
    <w:rsid w:val="00BF593B"/>
    <w:rsid w:val="00BF773A"/>
    <w:rsid w:val="00BF7E81"/>
    <w:rsid w:val="00C13773"/>
    <w:rsid w:val="00C17CC8"/>
    <w:rsid w:val="00C83417"/>
    <w:rsid w:val="00C9604F"/>
    <w:rsid w:val="00CA19AA"/>
    <w:rsid w:val="00CC5298"/>
    <w:rsid w:val="00CD736E"/>
    <w:rsid w:val="00CD798D"/>
    <w:rsid w:val="00CE161E"/>
    <w:rsid w:val="00CF59A8"/>
    <w:rsid w:val="00D04F71"/>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59D"/>
    <w:rsid w:val="00FC5D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DD49A"/>
  <w15:chartTrackingRefBased/>
  <w15:docId w15:val="{47072ACF-DE6A-485B-96C8-EB1A8274F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19C0"/>
  </w:style>
  <w:style w:type="paragraph" w:styleId="Heading1">
    <w:name w:val="heading 1"/>
    <w:aliases w:val="Pocket"/>
    <w:basedOn w:val="Normal"/>
    <w:next w:val="Normal"/>
    <w:link w:val="Heading1Char"/>
    <w:qFormat/>
    <w:rsid w:val="003719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19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3719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3719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719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19C0"/>
  </w:style>
  <w:style w:type="character" w:customStyle="1" w:styleId="Heading1Char">
    <w:name w:val="Heading 1 Char"/>
    <w:aliases w:val="Pocket Char"/>
    <w:basedOn w:val="DefaultParagraphFont"/>
    <w:link w:val="Heading1"/>
    <w:rsid w:val="003719C0"/>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3719C0"/>
    <w:rPr>
      <w:rFonts w:eastAsiaTheme="majorEastAsia"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3719C0"/>
    <w:rPr>
      <w:rFonts w:eastAsiaTheme="majorEastAsia"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3"/>
    <w:rsid w:val="003719C0"/>
    <w:rPr>
      <w:rFonts w:eastAsiaTheme="majorEastAsia"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3719C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719C0"/>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3719C0"/>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3719C0"/>
    <w:rPr>
      <w:color w:val="auto"/>
      <w:u w:val="none"/>
    </w:rPr>
  </w:style>
  <w:style w:type="character" w:styleId="FollowedHyperlink">
    <w:name w:val="FollowedHyperlink"/>
    <w:basedOn w:val="DefaultParagraphFont"/>
    <w:uiPriority w:val="99"/>
    <w:semiHidden/>
    <w:unhideWhenUsed/>
    <w:rsid w:val="003719C0"/>
    <w:rPr>
      <w:color w:val="auto"/>
      <w:u w:val="non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Medium Grid 21"/>
    <w:basedOn w:val="Heading1"/>
    <w:link w:val="Hyperlink"/>
    <w:autoRedefine/>
    <w:uiPriority w:val="99"/>
    <w:qFormat/>
    <w:rsid w:val="00015A3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cs="Calibri"/>
      <w:b w:val="0"/>
      <w:sz w:val="22"/>
      <w:szCs w:val="22"/>
    </w:rPr>
  </w:style>
  <w:style w:type="paragraph" w:customStyle="1" w:styleId="textbold">
    <w:name w:val="text bold"/>
    <w:basedOn w:val="Normal"/>
    <w:link w:val="Emphasis"/>
    <w:uiPriority w:val="7"/>
    <w:qFormat/>
    <w:rsid w:val="00015A3D"/>
    <w:pPr>
      <w:ind w:left="720"/>
      <w:jc w:val="both"/>
    </w:pPr>
    <w:rPr>
      <w:rFonts w:ascii="Calibri" w:hAnsi="Calibri"/>
      <w:b/>
      <w:iCs/>
      <w:u w:val="single"/>
    </w:rPr>
  </w:style>
  <w:style w:type="character" w:styleId="FootnoteReference">
    <w:name w:val="footnote reference"/>
    <w:aliases w:val="FN Ref,footnote reference,fr,o,FR,(NECG) Footnote Reference"/>
    <w:basedOn w:val="DefaultParagraphFont"/>
    <w:unhideWhenUsed/>
    <w:qFormat/>
    <w:rsid w:val="00015A3D"/>
    <w:rPr>
      <w:vertAlign w:val="superscript"/>
    </w:rPr>
  </w:style>
  <w:style w:type="paragraph" w:styleId="FootnoteText">
    <w:name w:val="footnote text"/>
    <w:basedOn w:val="Normal"/>
    <w:link w:val="FootnoteTextChar"/>
    <w:uiPriority w:val="99"/>
    <w:unhideWhenUsed/>
    <w:qFormat/>
    <w:rsid w:val="00015A3D"/>
    <w:pPr>
      <w:spacing w:after="0" w:line="240" w:lineRule="auto"/>
    </w:pPr>
    <w:rPr>
      <w:rFonts w:asciiTheme="minorHAnsi" w:hAnsiTheme="minorHAnsi" w:cstheme="minorBidi"/>
      <w:sz w:val="24"/>
    </w:rPr>
  </w:style>
  <w:style w:type="character" w:customStyle="1" w:styleId="FootnoteTextChar">
    <w:name w:val="Footnote Text Char"/>
    <w:basedOn w:val="DefaultParagraphFont"/>
    <w:link w:val="FootnoteText"/>
    <w:uiPriority w:val="99"/>
    <w:rsid w:val="00015A3D"/>
    <w:rPr>
      <w:rFonts w:asciiTheme="minorHAnsi" w:hAnsiTheme="minorHAns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qm-manyworlds/" TargetMode="External"/><Relationship Id="rId13" Type="http://schemas.openxmlformats.org/officeDocument/2006/relationships/hyperlink" Target="https://plato.stanford.edu/entries/logic-deontic/note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o.stanford.edu/entries/logic-deonti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cbi.nlm.nih.gov/pmc/articles/PMC3878318/" TargetMode="External"/><Relationship Id="rId4" Type="http://schemas.openxmlformats.org/officeDocument/2006/relationships/settings" Target="settings.xml"/><Relationship Id="rId9" Type="http://schemas.openxmlformats.org/officeDocument/2006/relationships/hyperlink" Target="https://web.stanford.edu/~bobonich/dictionary/dictionary.html" TargetMode="External"/><Relationship Id="rId14" Type="http://schemas.openxmlformats.org/officeDocument/2006/relationships/hyperlink" Target="https://www.technologyreview.com/2019/03/12/136684/a-quantum-experiment-suggests-theres-no-such-thing-as-objective-rea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3965</Words>
  <Characters>22602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8</cp:revision>
  <dcterms:created xsi:type="dcterms:W3CDTF">2021-11-06T14:50:00Z</dcterms:created>
  <dcterms:modified xsi:type="dcterms:W3CDTF">2021-11-06T15:08:00Z</dcterms:modified>
</cp:coreProperties>
</file>