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CEF4" w14:textId="77777777" w:rsidR="00920D8B" w:rsidRPr="00437716" w:rsidRDefault="00920D8B" w:rsidP="00920D8B">
      <w:pPr>
        <w:pStyle w:val="Heading3"/>
      </w:pPr>
      <w:r>
        <w:t>1AC – Lobbying</w:t>
      </w:r>
    </w:p>
    <w:p w14:paraId="3AAE7468" w14:textId="77777777" w:rsidR="00920D8B" w:rsidRPr="00041912" w:rsidRDefault="00920D8B" w:rsidP="00920D8B">
      <w:pPr>
        <w:pStyle w:val="Heading4"/>
      </w:pPr>
      <w:r w:rsidRPr="00041912">
        <w:t>Big tech holds a massive amount of political power, and their “climate change” measures are a façade to hide the actual lobbying that they do.</w:t>
      </w:r>
    </w:p>
    <w:p w14:paraId="51B486BB" w14:textId="77777777" w:rsidR="00920D8B" w:rsidRPr="00041912" w:rsidRDefault="00920D8B" w:rsidP="00920D8B">
      <w:r w:rsidRPr="00041912">
        <w:rPr>
          <w:b/>
          <w:bCs/>
          <w:sz w:val="26"/>
          <w:szCs w:val="26"/>
        </w:rPr>
        <w:t>Terstein 21</w:t>
      </w:r>
      <w:r w:rsidRPr="00041912">
        <w:t xml:space="preserve"> [Terstein, Zoya, 1-28-2021, "Big Tech says it wants to solve climate change. Its lobbying dollars say otherwise.," </w:t>
      </w:r>
      <w:hyperlink r:id="rId6" w:history="1">
        <w:r w:rsidRPr="00041912">
          <w:rPr>
            <w:rStyle w:val="Hyperlink"/>
          </w:rPr>
          <w:t>https://grist.org/politics/big-tech-says-it-wants-to-solve-climate-change-its-lobbying-dollars-say-otherwise/</w:t>
        </w:r>
      </w:hyperlink>
      <w:r w:rsidRPr="00041912">
        <w:t>] //</w:t>
      </w:r>
      <w:r>
        <w:t>DD</w:t>
      </w:r>
      <w:r w:rsidRPr="00041912">
        <w:t>PT</w:t>
      </w:r>
    </w:p>
    <w:p w14:paraId="15A1A2AE" w14:textId="77777777" w:rsidR="00920D8B" w:rsidRPr="00041912" w:rsidRDefault="00920D8B" w:rsidP="00920D8B">
      <w:pPr>
        <w:rPr>
          <w:u w:val="single"/>
        </w:rPr>
      </w:pPr>
      <w:r w:rsidRPr="00A6595E">
        <w:rPr>
          <w:rStyle w:val="StyleUnderline"/>
        </w:rPr>
        <w:t xml:space="preserve">It’s hard to quantify </w:t>
      </w:r>
      <w:r w:rsidRPr="00041912">
        <w:rPr>
          <w:rStyle w:val="StyleUnderline"/>
          <w:highlight w:val="green"/>
        </w:rPr>
        <w:t>political power</w:t>
      </w:r>
      <w:r w:rsidRPr="00041912">
        <w:rPr>
          <w:sz w:val="16"/>
        </w:rPr>
        <w:t xml:space="preserve">, but it’s safe to say that </w:t>
      </w:r>
      <w:r w:rsidRPr="00041912">
        <w:rPr>
          <w:rStyle w:val="StyleUnderline"/>
          <w:highlight w:val="green"/>
        </w:rPr>
        <w:t xml:space="preserve">big tech companies wield </w:t>
      </w:r>
      <w:hyperlink r:id="rId7" w:tgtFrame="_blank" w:history="1">
        <w:r w:rsidRPr="00041912">
          <w:rPr>
            <w:rStyle w:val="StyleUnderline"/>
            <w:highlight w:val="green"/>
          </w:rPr>
          <w:t>a lot</w:t>
        </w:r>
      </w:hyperlink>
      <w:r w:rsidRPr="00041912">
        <w:rPr>
          <w:rStyle w:val="StyleUnderline"/>
        </w:rPr>
        <w:t xml:space="preserve"> of it</w:t>
      </w:r>
      <w:r w:rsidRPr="00041912">
        <w:rPr>
          <w:sz w:val="16"/>
        </w:rPr>
        <w:t xml:space="preserve">. A decade ago, companies like Amazon and Google employed </w:t>
      </w:r>
      <w:hyperlink r:id="rId8" w:tgtFrame="_blank" w:history="1">
        <w:r w:rsidRPr="00041912">
          <w:rPr>
            <w:rStyle w:val="Hyperlink"/>
            <w:sz w:val="16"/>
          </w:rPr>
          <w:t>just a smattering of lobbyists</w:t>
        </w:r>
      </w:hyperlink>
      <w:r w:rsidRPr="00041912">
        <w:rPr>
          <w:sz w:val="16"/>
        </w:rPr>
        <w:t xml:space="preserve"> who worked to influence D.C. policymakers on their behalf. Now, </w:t>
      </w:r>
      <w:r w:rsidRPr="00041912">
        <w:rPr>
          <w:rStyle w:val="StyleUnderline"/>
        </w:rPr>
        <w:t xml:space="preserve">the </w:t>
      </w:r>
      <w:r w:rsidRPr="00041912">
        <w:rPr>
          <w:rStyle w:val="StyleUnderline"/>
          <w:highlight w:val="green"/>
        </w:rPr>
        <w:t>Big</w:t>
      </w:r>
      <w:r w:rsidRPr="00041912">
        <w:rPr>
          <w:rStyle w:val="StyleUnderline"/>
        </w:rPr>
        <w:t xml:space="preserve"> Five </w:t>
      </w:r>
      <w:r w:rsidRPr="00041912">
        <w:rPr>
          <w:rStyle w:val="StyleUnderline"/>
          <w:highlight w:val="green"/>
        </w:rPr>
        <w:t>tech</w:t>
      </w:r>
      <w:r w:rsidRPr="00041912">
        <w:rPr>
          <w:rStyle w:val="StyleUnderline"/>
        </w:rPr>
        <w:t xml:space="preserve"> companies — Apple, Microsoft, Facebook, Google, and </w:t>
      </w:r>
      <w:r w:rsidRPr="00A6595E">
        <w:rPr>
          <w:rStyle w:val="StyleUnderline"/>
        </w:rPr>
        <w:t xml:space="preserve">Amazon — </w:t>
      </w:r>
      <w:r w:rsidRPr="00F24DA0">
        <w:rPr>
          <w:rStyle w:val="StyleUnderline"/>
          <w:highlight w:val="green"/>
        </w:rPr>
        <w:t>spend</w:t>
      </w:r>
      <w:r w:rsidRPr="00A6595E">
        <w:rPr>
          <w:rStyle w:val="StyleUnderline"/>
        </w:rPr>
        <w:t xml:space="preserve"> tens of </w:t>
      </w:r>
      <w:r w:rsidRPr="00041912">
        <w:rPr>
          <w:rStyle w:val="StyleUnderline"/>
          <w:highlight w:val="green"/>
        </w:rPr>
        <w:t>millions</w:t>
      </w:r>
      <w:r w:rsidRPr="00041912">
        <w:rPr>
          <w:rStyle w:val="StyleUnderline"/>
        </w:rPr>
        <w:t xml:space="preserve"> of dollars each year </w:t>
      </w:r>
      <w:r w:rsidRPr="00041912">
        <w:rPr>
          <w:rStyle w:val="StyleUnderline"/>
          <w:highlight w:val="green"/>
        </w:rPr>
        <w:t>lobbying Congress</w:t>
      </w:r>
      <w:r w:rsidRPr="00041912">
        <w:rPr>
          <w:rStyle w:val="StyleUnderline"/>
        </w:rPr>
        <w:t xml:space="preserve">. In 2020, </w:t>
      </w:r>
      <w:r w:rsidRPr="00041912">
        <w:rPr>
          <w:rStyle w:val="StyleUnderline"/>
          <w:highlight w:val="green"/>
        </w:rPr>
        <w:t>they</w:t>
      </w:r>
      <w:r w:rsidRPr="00041912">
        <w:rPr>
          <w:rStyle w:val="StyleUnderline"/>
        </w:rPr>
        <w:t xml:space="preserve"> collectively </w:t>
      </w:r>
      <w:r w:rsidRPr="00041912">
        <w:rPr>
          <w:rStyle w:val="StyleUnderline"/>
          <w:highlight w:val="green"/>
        </w:rPr>
        <w:t xml:space="preserve">spent </w:t>
      </w:r>
      <w:hyperlink r:id="rId9" w:tgtFrame="_blank" w:history="1">
        <w:r w:rsidRPr="00041912">
          <w:rPr>
            <w:rStyle w:val="StyleUnderline"/>
            <w:highlight w:val="green"/>
          </w:rPr>
          <w:t>$61 million</w:t>
        </w:r>
        <w:r w:rsidRPr="00A6595E">
          <w:rPr>
            <w:rStyle w:val="StyleUnderline"/>
          </w:rPr>
          <w:t xml:space="preserve"> domestically </w:t>
        </w:r>
        <w:r w:rsidRPr="009B2D73">
          <w:rPr>
            <w:rStyle w:val="StyleUnderline"/>
            <w:highlight w:val="green"/>
          </w:rPr>
          <w:t>l</w:t>
        </w:r>
        <w:r w:rsidRPr="00041912">
          <w:rPr>
            <w:rStyle w:val="StyleUnderline"/>
            <w:highlight w:val="green"/>
          </w:rPr>
          <w:t>obbying</w:t>
        </w:r>
      </w:hyperlink>
      <w:r w:rsidRPr="00041912">
        <w:rPr>
          <w:rStyle w:val="StyleUnderline"/>
          <w:highlight w:val="green"/>
        </w:rPr>
        <w:t xml:space="preserve"> on </w:t>
      </w:r>
      <w:r w:rsidRPr="00A6595E">
        <w:rPr>
          <w:rStyle w:val="StyleUnderline"/>
        </w:rPr>
        <w:t>issues that included international</w:t>
      </w:r>
      <w:r w:rsidRPr="00041912">
        <w:rPr>
          <w:rStyle w:val="StyleUnderline"/>
        </w:rPr>
        <w:t xml:space="preserve"> </w:t>
      </w:r>
      <w:r w:rsidRPr="00041912">
        <w:rPr>
          <w:rStyle w:val="StyleUnderline"/>
          <w:highlight w:val="green"/>
        </w:rPr>
        <w:t>tax policies</w:t>
      </w:r>
      <w:r w:rsidRPr="00041912">
        <w:rPr>
          <w:rStyle w:val="StyleUnderline"/>
        </w:rPr>
        <w:t xml:space="preserve">, </w:t>
      </w:r>
      <w:r w:rsidRPr="00041912">
        <w:rPr>
          <w:rStyle w:val="StyleUnderline"/>
          <w:highlight w:val="green"/>
        </w:rPr>
        <w:t>copyright reform, and content policy</w:t>
      </w:r>
      <w:r w:rsidRPr="00041912">
        <w:rPr>
          <w:rStyle w:val="StyleUnderline"/>
        </w:rPr>
        <w:t>.</w:t>
      </w:r>
      <w:r w:rsidRPr="00041912">
        <w:rPr>
          <w:sz w:val="16"/>
        </w:rPr>
        <w:t xml:space="preserve"> Only </w:t>
      </w:r>
      <w:r w:rsidRPr="00A6595E">
        <w:rPr>
          <w:rStyle w:val="StyleUnderline"/>
        </w:rPr>
        <w:t>a tiny fraction of Big Tech’s legislative lobbying</w:t>
      </w:r>
      <w:r w:rsidRPr="00A6595E">
        <w:rPr>
          <w:sz w:val="16"/>
        </w:rPr>
        <w:t xml:space="preserve"> might </w:t>
      </w:r>
      <w:r w:rsidRPr="00A6595E">
        <w:rPr>
          <w:rStyle w:val="StyleUnderline"/>
        </w:rPr>
        <w:t>is going toward</w:t>
      </w:r>
      <w:r w:rsidRPr="00A6595E">
        <w:rPr>
          <w:sz w:val="16"/>
        </w:rPr>
        <w:t xml:space="preserve"> advocating for </w:t>
      </w:r>
      <w:r w:rsidRPr="00A6595E">
        <w:rPr>
          <w:rStyle w:val="StyleUnderline"/>
        </w:rPr>
        <w:t>climate policy</w:t>
      </w:r>
      <w:r w:rsidRPr="00A6595E">
        <w:rPr>
          <w:sz w:val="16"/>
        </w:rPr>
        <w:t>, according</w:t>
      </w:r>
      <w:r w:rsidRPr="00041912">
        <w:rPr>
          <w:sz w:val="16"/>
        </w:rPr>
        <w:t xml:space="preserve"> to a </w:t>
      </w:r>
      <w:hyperlink r:id="rId10" w:tgtFrame="_blank" w:history="1">
        <w:r w:rsidRPr="00041912">
          <w:rPr>
            <w:rStyle w:val="Hyperlink"/>
            <w:sz w:val="16"/>
          </w:rPr>
          <w:t>new report</w:t>
        </w:r>
      </w:hyperlink>
      <w:r w:rsidRPr="00041912">
        <w:rPr>
          <w:sz w:val="16"/>
        </w:rPr>
        <w:t xml:space="preserve"> from the think tank InfluenceMap. Between 2019 and 2020, </w:t>
      </w:r>
      <w:r w:rsidRPr="00041912">
        <w:rPr>
          <w:rStyle w:val="StyleUnderline"/>
          <w:highlight w:val="green"/>
        </w:rPr>
        <w:t xml:space="preserve">just 4 percent </w:t>
      </w:r>
      <w:r w:rsidRPr="00041912">
        <w:rPr>
          <w:rStyle w:val="StyleUnderline"/>
        </w:rPr>
        <w:t xml:space="preserve">of Apple, Alphabet </w:t>
      </w:r>
      <w:r w:rsidRPr="00041912">
        <w:rPr>
          <w:sz w:val="16"/>
        </w:rPr>
        <w:t xml:space="preserve">(Google’s parent company), </w:t>
      </w:r>
      <w:r w:rsidRPr="00041912">
        <w:rPr>
          <w:rStyle w:val="StyleUnderline"/>
        </w:rPr>
        <w:t xml:space="preserve">Amazon, Facebook, and Microsoft’s self-reported lobbying activities </w:t>
      </w:r>
      <w:r w:rsidRPr="00041912">
        <w:rPr>
          <w:rStyle w:val="StyleUnderline"/>
          <w:highlight w:val="green"/>
        </w:rPr>
        <w:t>targeted climate</w:t>
      </w:r>
      <w:r w:rsidRPr="00A6595E">
        <w:rPr>
          <w:rStyle w:val="StyleUnderline"/>
        </w:rPr>
        <w:t xml:space="preserve">-related </w:t>
      </w:r>
      <w:r w:rsidRPr="00041912">
        <w:rPr>
          <w:rStyle w:val="StyleUnderline"/>
          <w:highlight w:val="green"/>
        </w:rPr>
        <w:t>policy at the federal level</w:t>
      </w:r>
      <w:r w:rsidRPr="00041912">
        <w:rPr>
          <w:sz w:val="16"/>
        </w:rPr>
        <w:t xml:space="preserve">. In Europe, </w:t>
      </w:r>
      <w:r w:rsidRPr="00A6595E">
        <w:rPr>
          <w:rStyle w:val="StyleUnderline"/>
        </w:rPr>
        <w:t xml:space="preserve">these </w:t>
      </w:r>
      <w:r w:rsidRPr="00041912">
        <w:rPr>
          <w:rStyle w:val="StyleUnderline"/>
          <w:highlight w:val="green"/>
        </w:rPr>
        <w:t>companies do even less lobbying on climate</w:t>
      </w:r>
      <w:r w:rsidRPr="00041912">
        <w:rPr>
          <w:sz w:val="16"/>
        </w:rPr>
        <w:t xml:space="preserve"> — InfluenceMap says </w:t>
      </w:r>
      <w:r w:rsidRPr="00041912">
        <w:rPr>
          <w:rStyle w:val="StyleUnderline"/>
          <w:highlight w:val="green"/>
        </w:rPr>
        <w:t>they have been</w:t>
      </w:r>
      <w:r w:rsidRPr="00041912">
        <w:rPr>
          <w:rStyle w:val="StyleUnderline"/>
        </w:rPr>
        <w:t xml:space="preserve"> “largely </w:t>
      </w:r>
      <w:r w:rsidRPr="00041912">
        <w:rPr>
          <w:rStyle w:val="StyleUnderline"/>
          <w:highlight w:val="green"/>
        </w:rPr>
        <w:t>silent on the EU’s</w:t>
      </w:r>
      <w:r w:rsidRPr="00041912">
        <w:rPr>
          <w:rStyle w:val="StyleUnderline"/>
        </w:rPr>
        <w:t xml:space="preserve"> ambitious </w:t>
      </w:r>
      <w:r w:rsidRPr="00041912">
        <w:rPr>
          <w:rStyle w:val="StyleUnderline"/>
          <w:highlight w:val="green"/>
        </w:rPr>
        <w:t>climate</w:t>
      </w:r>
      <w:r w:rsidRPr="00A6595E">
        <w:rPr>
          <w:rStyle w:val="StyleUnderline"/>
        </w:rPr>
        <w:t xml:space="preserve"> policy </w:t>
      </w:r>
      <w:r w:rsidRPr="00041912">
        <w:rPr>
          <w:rStyle w:val="StyleUnderline"/>
          <w:highlight w:val="green"/>
        </w:rPr>
        <w:t>agenda</w:t>
      </w:r>
      <w:r w:rsidRPr="00041912">
        <w:rPr>
          <w:rStyle w:val="StyleUnderline"/>
        </w:rPr>
        <w:t xml:space="preserve">.” </w:t>
      </w:r>
      <w:r w:rsidRPr="00041912">
        <w:rPr>
          <w:rStyle w:val="StyleUnderline"/>
          <w:highlight w:val="green"/>
        </w:rPr>
        <w:t>This halfhearted effort</w:t>
      </w:r>
      <w:r w:rsidRPr="00041912">
        <w:rPr>
          <w:rStyle w:val="StyleUnderline"/>
        </w:rPr>
        <w:t xml:space="preserve"> to promote climate-friendly policies </w:t>
      </w:r>
      <w:r w:rsidRPr="00041912">
        <w:rPr>
          <w:rStyle w:val="StyleUnderline"/>
          <w:highlight w:val="green"/>
        </w:rPr>
        <w:t>stands in</w:t>
      </w:r>
      <w:r w:rsidRPr="00041912">
        <w:rPr>
          <w:rStyle w:val="StyleUnderline"/>
        </w:rPr>
        <w:t xml:space="preserve"> sharp </w:t>
      </w:r>
      <w:r w:rsidRPr="00041912">
        <w:rPr>
          <w:rStyle w:val="StyleUnderline"/>
          <w:highlight w:val="green"/>
        </w:rPr>
        <w:t>contrast</w:t>
      </w:r>
      <w:r w:rsidRPr="00041912">
        <w:rPr>
          <w:rStyle w:val="StyleUnderline"/>
        </w:rPr>
        <w:t xml:space="preserve"> </w:t>
      </w:r>
      <w:r w:rsidRPr="00041912">
        <w:rPr>
          <w:rStyle w:val="StyleUnderline"/>
          <w:highlight w:val="green"/>
        </w:rPr>
        <w:t>to Big Tech’s</w:t>
      </w:r>
      <w:r w:rsidRPr="00041912">
        <w:rPr>
          <w:rStyle w:val="StyleUnderline"/>
        </w:rPr>
        <w:t xml:space="preserve"> much-publicized </w:t>
      </w:r>
      <w:r w:rsidRPr="00041912">
        <w:rPr>
          <w:rStyle w:val="StyleUnderline"/>
          <w:highlight w:val="green"/>
        </w:rPr>
        <w:t>promises</w:t>
      </w:r>
      <w:r w:rsidRPr="00041912">
        <w:rPr>
          <w:rStyle w:val="StyleUnderline"/>
        </w:rPr>
        <w:t xml:space="preserve"> to lead the rest of the business sector</w:t>
      </w:r>
      <w:r w:rsidRPr="00041912">
        <w:rPr>
          <w:sz w:val="16"/>
        </w:rPr>
        <w:t xml:space="preserve">, and indeed the entire world, toward a greener future. Apple, for instance, revealed a plan last summer to make its supply chain and products carbon neutral by 2030, something CEO Tim Cook said will be good for the planet and its products. “With our commitment to carbon neutrality, we hope to be a ripple in the pond that creates a much larger change,” </w:t>
      </w:r>
      <w:hyperlink r:id="rId11" w:tgtFrame="_blank" w:history="1">
        <w:r w:rsidRPr="00041912">
          <w:rPr>
            <w:rStyle w:val="Hyperlink"/>
            <w:sz w:val="16"/>
          </w:rPr>
          <w:t>Cook said</w:t>
        </w:r>
      </w:hyperlink>
      <w:r w:rsidRPr="00041912">
        <w:rPr>
          <w:sz w:val="16"/>
        </w:rPr>
        <w:t xml:space="preserve">. In 2019, Amazon unveiled a climate plan that aims to get the company to meet the decarbonization requirements of the Paris Agreement 10 years early. “If we can do this, anyone can do this,” Amazon founder Jeff Bezos </w:t>
      </w:r>
      <w:hyperlink r:id="rId12" w:tgtFrame="_blank" w:history="1">
        <w:r w:rsidRPr="00041912">
          <w:rPr>
            <w:rStyle w:val="Hyperlink"/>
            <w:sz w:val="16"/>
          </w:rPr>
          <w:t>said</w:t>
        </w:r>
      </w:hyperlink>
      <w:r w:rsidRPr="00041912">
        <w:rPr>
          <w:sz w:val="16"/>
        </w:rPr>
        <w:t xml:space="preserve"> at the time. “Climate change is a crisis we will only be able to address if we all work together on a global scale,” Facebook founder Mark Zuckerberg </w:t>
      </w:r>
      <w:hyperlink r:id="rId13" w:tgtFrame="_blank" w:history="1">
        <w:r w:rsidRPr="00041912">
          <w:rPr>
            <w:rStyle w:val="Hyperlink"/>
            <w:sz w:val="16"/>
          </w:rPr>
          <w:t>said</w:t>
        </w:r>
      </w:hyperlink>
      <w:r w:rsidRPr="00041912">
        <w:rPr>
          <w:sz w:val="16"/>
        </w:rPr>
        <w:t xml:space="preserve">. Facebook aims to make its global operations </w:t>
      </w:r>
      <w:hyperlink r:id="rId14" w:tgtFrame="_blank" w:history="1">
        <w:r w:rsidRPr="00041912">
          <w:rPr>
            <w:rStyle w:val="Hyperlink"/>
            <w:sz w:val="16"/>
          </w:rPr>
          <w:t>net-zero</w:t>
        </w:r>
      </w:hyperlink>
      <w:r w:rsidRPr="00041912">
        <w:rPr>
          <w:sz w:val="16"/>
        </w:rPr>
        <w:t xml:space="preserve">, starting with making its value chain net-zero by 2030. “We will support new public policy initiatives to accelerate carbon reduction and removal opportunities,” Microsoft president Brad Smith </w:t>
      </w:r>
      <w:hyperlink r:id="rId15" w:tgtFrame="_blank" w:history="1">
        <w:r w:rsidRPr="00041912">
          <w:rPr>
            <w:rStyle w:val="Hyperlink"/>
            <w:sz w:val="16"/>
          </w:rPr>
          <w:t>wrote</w:t>
        </w:r>
      </w:hyperlink>
      <w:r w:rsidRPr="00041912">
        <w:rPr>
          <w:sz w:val="16"/>
        </w:rPr>
        <w:t xml:space="preserve"> in January last year, outlining seven principles the company will adhere to in its quest to remove more emissions than it produces by 2030 and eliminate all of its emissions since 1975 by mid-century. “We know that no company, no matter how ambitious, can solve a challenge like climate change alone,” Google said in its </w:t>
      </w:r>
      <w:hyperlink r:id="rId16" w:tgtFrame="_blank" w:history="1">
        <w:r w:rsidRPr="00041912">
          <w:rPr>
            <w:rStyle w:val="Hyperlink"/>
            <w:sz w:val="16"/>
          </w:rPr>
          <w:t>sustainability report</w:t>
        </w:r>
      </w:hyperlink>
      <w:r w:rsidRPr="00041912">
        <w:rPr>
          <w:sz w:val="16"/>
        </w:rPr>
        <w:t xml:space="preserve"> last September. It’s </w:t>
      </w:r>
      <w:r w:rsidRPr="00A6595E">
        <w:rPr>
          <w:sz w:val="16"/>
        </w:rPr>
        <w:t xml:space="preserve">clear that </w:t>
      </w:r>
      <w:r w:rsidRPr="00DF4ECD">
        <w:rPr>
          <w:rStyle w:val="StyleUnderline"/>
        </w:rPr>
        <w:t>these companies like to talk</w:t>
      </w:r>
      <w:r w:rsidRPr="00041912">
        <w:rPr>
          <w:rStyle w:val="StyleUnderline"/>
        </w:rPr>
        <w:t xml:space="preserve"> about climate action</w:t>
      </w:r>
      <w:r w:rsidRPr="00041912">
        <w:rPr>
          <w:sz w:val="16"/>
        </w:rPr>
        <w:t xml:space="preserve"> being a collective effort. But despite the many detailed climate plans and pledges, </w:t>
      </w:r>
      <w:r w:rsidRPr="00041912">
        <w:rPr>
          <w:rStyle w:val="StyleUnderline"/>
          <w:highlight w:val="green"/>
        </w:rPr>
        <w:t>Big Tech has done</w:t>
      </w:r>
      <w:r w:rsidRPr="00A6595E">
        <w:rPr>
          <w:rStyle w:val="StyleUnderline"/>
        </w:rPr>
        <w:t xml:space="preserve"> strikingly </w:t>
      </w:r>
      <w:r w:rsidRPr="00A6595E">
        <w:rPr>
          <w:rStyle w:val="StyleUnderline"/>
          <w:highlight w:val="green"/>
        </w:rPr>
        <w:t>l</w:t>
      </w:r>
      <w:r w:rsidRPr="00041912">
        <w:rPr>
          <w:rStyle w:val="StyleUnderline"/>
          <w:highlight w:val="green"/>
        </w:rPr>
        <w:t xml:space="preserve">ittle </w:t>
      </w:r>
      <w:r w:rsidRPr="00DF4ECD">
        <w:rPr>
          <w:rStyle w:val="StyleUnderline"/>
        </w:rPr>
        <w:t>government</w:t>
      </w:r>
      <w:r w:rsidRPr="00A6595E">
        <w:rPr>
          <w:rStyle w:val="StyleUnderline"/>
        </w:rPr>
        <w:t xml:space="preserve">-level </w:t>
      </w:r>
      <w:r w:rsidRPr="00041912">
        <w:rPr>
          <w:rStyle w:val="StyleUnderline"/>
          <w:highlight w:val="green"/>
        </w:rPr>
        <w:t>work to bring</w:t>
      </w:r>
      <w:r w:rsidRPr="00041912">
        <w:rPr>
          <w:rStyle w:val="StyleUnderline"/>
        </w:rPr>
        <w:t xml:space="preserve"> about </w:t>
      </w:r>
      <w:r w:rsidRPr="00A6595E">
        <w:rPr>
          <w:rStyle w:val="StyleUnderline"/>
        </w:rPr>
        <w:t xml:space="preserve">the global-scale </w:t>
      </w:r>
      <w:r w:rsidRPr="00041912">
        <w:rPr>
          <w:rStyle w:val="StyleUnderline"/>
          <w:highlight w:val="green"/>
        </w:rPr>
        <w:t>climate action</w:t>
      </w:r>
      <w:r w:rsidRPr="00A6595E">
        <w:rPr>
          <w:rStyle w:val="StyleUnderline"/>
        </w:rPr>
        <w:t xml:space="preserve"> it says it wants to</w:t>
      </w:r>
      <w:r w:rsidRPr="00041912">
        <w:rPr>
          <w:rStyle w:val="StyleUnderline"/>
        </w:rPr>
        <w:t xml:space="preserve"> see</w:t>
      </w:r>
      <w:r w:rsidRPr="00041912">
        <w:rPr>
          <w:sz w:val="16"/>
        </w:rPr>
        <w:t xml:space="preserve">. </w:t>
      </w:r>
      <w:r w:rsidRPr="00DF4ECD">
        <w:rPr>
          <w:rStyle w:val="StyleUnderline"/>
        </w:rPr>
        <w:t>The</w:t>
      </w:r>
      <w:r w:rsidRPr="00041912">
        <w:rPr>
          <w:rStyle w:val="StyleUnderline"/>
        </w:rPr>
        <w:t xml:space="preserve"> little </w:t>
      </w:r>
      <w:r w:rsidRPr="00041912">
        <w:rPr>
          <w:rStyle w:val="StyleUnderline"/>
          <w:highlight w:val="green"/>
        </w:rPr>
        <w:t>lobbying</w:t>
      </w:r>
      <w:r w:rsidRPr="00041912">
        <w:rPr>
          <w:rStyle w:val="StyleUnderline"/>
        </w:rPr>
        <w:t xml:space="preserve"> the Big Five do has been largely </w:t>
      </w:r>
      <w:r w:rsidRPr="00041912">
        <w:rPr>
          <w:rStyle w:val="StyleUnderline"/>
          <w:highlight w:val="green"/>
        </w:rPr>
        <w:t>focused on technical rules</w:t>
      </w:r>
      <w:r w:rsidRPr="00A6595E">
        <w:rPr>
          <w:rStyle w:val="StyleUnderline"/>
        </w:rPr>
        <w:t xml:space="preserve"> that are</w:t>
      </w:r>
      <w:r w:rsidRPr="00041912">
        <w:rPr>
          <w:rStyle w:val="StyleUnderline"/>
        </w:rPr>
        <w:t xml:space="preserve"> directly </w:t>
      </w:r>
      <w:r w:rsidRPr="00A6595E">
        <w:rPr>
          <w:rStyle w:val="StyleUnderline"/>
        </w:rPr>
        <w:t>tied to these companies’ abilities to stick to their climate commitments</w:t>
      </w:r>
      <w:r w:rsidRPr="00A6595E">
        <w:rPr>
          <w:sz w:val="16"/>
        </w:rPr>
        <w:t>, like</w:t>
      </w:r>
      <w:r w:rsidRPr="00041912">
        <w:rPr>
          <w:sz w:val="16"/>
        </w:rPr>
        <w:t xml:space="preserve"> procuring enough renewable energy. Meanwhi</w:t>
      </w:r>
      <w:r w:rsidRPr="00DF4ECD">
        <w:rPr>
          <w:sz w:val="16"/>
        </w:rPr>
        <w:t>le</w:t>
      </w:r>
      <w:r w:rsidRPr="00041912">
        <w:rPr>
          <w:sz w:val="16"/>
        </w:rPr>
        <w:t xml:space="preserve">, </w:t>
      </w:r>
      <w:r w:rsidRPr="00041912">
        <w:rPr>
          <w:rStyle w:val="StyleUnderline"/>
          <w:highlight w:val="green"/>
        </w:rPr>
        <w:t xml:space="preserve">the world is </w:t>
      </w:r>
      <w:hyperlink r:id="rId17" w:tgtFrame="_blank" w:history="1">
        <w:r w:rsidRPr="00041912">
          <w:rPr>
            <w:rStyle w:val="StyleUnderline"/>
            <w:highlight w:val="green"/>
          </w:rPr>
          <w:t>nowhere near</w:t>
        </w:r>
      </w:hyperlink>
      <w:r w:rsidRPr="00041912">
        <w:rPr>
          <w:rStyle w:val="StyleUnderline"/>
          <w:highlight w:val="green"/>
        </w:rPr>
        <w:t xml:space="preserve"> where it needs to be </w:t>
      </w:r>
      <w:r w:rsidRPr="00A6595E">
        <w:rPr>
          <w:rStyle w:val="StyleUnderline"/>
        </w:rPr>
        <w:t>to meet the climate targets outlined</w:t>
      </w:r>
      <w:r w:rsidRPr="00041912">
        <w:rPr>
          <w:rStyle w:val="StyleUnderline"/>
        </w:rPr>
        <w:t xml:space="preserve"> in the Paris Agreement. </w:t>
      </w:r>
      <w:r w:rsidRPr="00041912">
        <w:rPr>
          <w:sz w:val="16"/>
        </w:rPr>
        <w:t xml:space="preserve">“Relative to their scale, </w:t>
      </w:r>
      <w:r w:rsidRPr="00DF4ECD">
        <w:rPr>
          <w:rStyle w:val="StyleUnderline"/>
        </w:rPr>
        <w:t>they invest very little in saving the planet</w:t>
      </w:r>
      <w:r w:rsidRPr="00041912">
        <w:rPr>
          <w:sz w:val="16"/>
        </w:rPr>
        <w:t xml:space="preserve">,” </w:t>
      </w:r>
      <w:r w:rsidRPr="00041912">
        <w:rPr>
          <w:rStyle w:val="StyleUnderline"/>
        </w:rPr>
        <w:t>Nic Bryant</w:t>
      </w:r>
      <w:r w:rsidRPr="00041912">
        <w:rPr>
          <w:sz w:val="16"/>
        </w:rPr>
        <w:t xml:space="preserve">, a spokesperson for the climate activist group Extinction Rebellion, </w:t>
      </w:r>
      <w:r w:rsidRPr="00041912">
        <w:rPr>
          <w:rStyle w:val="StyleUnderline"/>
        </w:rPr>
        <w:t>told Grist, referring to tech companies.</w:t>
      </w:r>
      <w:r w:rsidRPr="00041912">
        <w:rPr>
          <w:sz w:val="16"/>
        </w:rPr>
        <w:t xml:space="preserve"> </w:t>
      </w:r>
      <w:r w:rsidRPr="00041912">
        <w:rPr>
          <w:rStyle w:val="StyleUnderline"/>
        </w:rPr>
        <w:t>“These companies could and should be leading the way.”</w:t>
      </w:r>
    </w:p>
    <w:p w14:paraId="74EAB284" w14:textId="77777777" w:rsidR="00920D8B" w:rsidRPr="00041912" w:rsidRDefault="00920D8B" w:rsidP="00920D8B">
      <w:pPr>
        <w:pStyle w:val="Heading4"/>
      </w:pPr>
      <w:r w:rsidRPr="00041912">
        <w:t>Terstein continues:</w:t>
      </w:r>
    </w:p>
    <w:p w14:paraId="6ACF72D4" w14:textId="77777777" w:rsidR="00920D8B" w:rsidRPr="00041912" w:rsidRDefault="00920D8B" w:rsidP="00920D8B">
      <w:pPr>
        <w:rPr>
          <w:rStyle w:val="StyleUnderline"/>
        </w:rPr>
      </w:pPr>
      <w:r w:rsidRPr="00041912">
        <w:rPr>
          <w:rStyle w:val="StyleUnderline"/>
        </w:rPr>
        <w:t xml:space="preserve">Further </w:t>
      </w:r>
      <w:r w:rsidRPr="00041912">
        <w:rPr>
          <w:rStyle w:val="StyleUnderline"/>
          <w:highlight w:val="green"/>
        </w:rPr>
        <w:t>complicating Big Tech’s stance</w:t>
      </w:r>
      <w:r w:rsidRPr="00041912">
        <w:rPr>
          <w:sz w:val="16"/>
        </w:rPr>
        <w:t xml:space="preserve"> on climate </w:t>
      </w:r>
      <w:r w:rsidRPr="00041912">
        <w:rPr>
          <w:rStyle w:val="StyleUnderline"/>
          <w:highlight w:val="green"/>
        </w:rPr>
        <w:t>are its</w:t>
      </w:r>
      <w:r w:rsidRPr="00041912">
        <w:rPr>
          <w:sz w:val="16"/>
        </w:rPr>
        <w:t xml:space="preserve"> </w:t>
      </w:r>
      <w:r w:rsidRPr="00A6595E">
        <w:rPr>
          <w:sz w:val="16"/>
        </w:rPr>
        <w:t xml:space="preserve">membership in </w:t>
      </w:r>
      <w:r w:rsidRPr="00A6595E">
        <w:rPr>
          <w:rStyle w:val="StyleUnderline"/>
        </w:rPr>
        <w:t xml:space="preserve">industry </w:t>
      </w:r>
      <w:r w:rsidRPr="00041912">
        <w:rPr>
          <w:rStyle w:val="StyleUnderline"/>
          <w:highlight w:val="green"/>
        </w:rPr>
        <w:t>associations</w:t>
      </w:r>
      <w:r w:rsidRPr="00041912">
        <w:rPr>
          <w:sz w:val="16"/>
        </w:rPr>
        <w:t xml:space="preserve">. InfluenceMap scored each of the Big Five tech companies on the climate-friendliness of the industry groups they belong to. </w:t>
      </w:r>
      <w:r w:rsidRPr="00A6595E">
        <w:rPr>
          <w:rStyle w:val="StyleUnderline"/>
        </w:rPr>
        <w:t xml:space="preserve">These are organizations like </w:t>
      </w:r>
      <w:r w:rsidRPr="00DF4ECD">
        <w:rPr>
          <w:rStyle w:val="StyleUnderline"/>
        </w:rPr>
        <w:t xml:space="preserve">the </w:t>
      </w:r>
      <w:r w:rsidRPr="00041912">
        <w:rPr>
          <w:rStyle w:val="StyleUnderline"/>
          <w:highlight w:val="green"/>
        </w:rPr>
        <w:t>Chamber of Commerce</w:t>
      </w:r>
      <w:r w:rsidRPr="00041912">
        <w:rPr>
          <w:sz w:val="16"/>
        </w:rPr>
        <w:t>, the </w:t>
      </w:r>
      <w:hyperlink r:id="rId18" w:tgtFrame="_blank" w:history="1">
        <w:r w:rsidRPr="00DF4ECD">
          <w:rPr>
            <w:rStyle w:val="Hyperlink"/>
            <w:sz w:val="16"/>
          </w:rPr>
          <w:t>most powerful trade organization in the world</w:t>
        </w:r>
      </w:hyperlink>
      <w:r w:rsidRPr="00DF4ECD">
        <w:rPr>
          <w:sz w:val="16"/>
        </w:rPr>
        <w:t xml:space="preserve">, </w:t>
      </w:r>
      <w:r w:rsidRPr="00DF4ECD">
        <w:rPr>
          <w:rStyle w:val="StyleUnderline"/>
        </w:rPr>
        <w:t>which has </w:t>
      </w:r>
      <w:hyperlink r:id="rId19" w:tgtFrame="_blank" w:history="1">
        <w:r w:rsidRPr="00DF4ECD">
          <w:rPr>
            <w:rStyle w:val="StyleUnderline"/>
          </w:rPr>
          <w:t>lobbied extensively against climate policy</w:t>
        </w:r>
      </w:hyperlink>
      <w:r w:rsidRPr="00DF4ECD">
        <w:rPr>
          <w:sz w:val="16"/>
        </w:rPr>
        <w:t xml:space="preserve">, as well as groups with progressive agendas like the Renewable Energy Buyers Alliance. By looking at </w:t>
      </w:r>
      <w:r w:rsidRPr="00DF4ECD">
        <w:rPr>
          <w:rStyle w:val="StyleUnderline"/>
        </w:rPr>
        <w:t>Big Tech’s membership in industry associations</w:t>
      </w:r>
      <w:r w:rsidRPr="00DF4ECD">
        <w:rPr>
          <w:sz w:val="16"/>
        </w:rPr>
        <w:t xml:space="preserve"> across the board, InfluenceMap </w:t>
      </w:r>
      <w:r w:rsidRPr="00DF4ECD">
        <w:rPr>
          <w:rStyle w:val="StyleUnderline"/>
        </w:rPr>
        <w:t>found</w:t>
      </w:r>
      <w:r w:rsidRPr="00DF4ECD">
        <w:rPr>
          <w:sz w:val="16"/>
        </w:rPr>
        <w:t xml:space="preserve"> </w:t>
      </w:r>
      <w:r w:rsidRPr="00041912">
        <w:rPr>
          <w:rStyle w:val="StyleUnderline"/>
          <w:highlight w:val="green"/>
        </w:rPr>
        <w:t>“misalignment between</w:t>
      </w:r>
      <w:r w:rsidRPr="00A6595E">
        <w:rPr>
          <w:rStyle w:val="StyleUnderline"/>
        </w:rPr>
        <w:t xml:space="preserve"> the </w:t>
      </w:r>
      <w:r w:rsidRPr="00041912">
        <w:rPr>
          <w:rStyle w:val="StyleUnderline"/>
          <w:highlight w:val="green"/>
        </w:rPr>
        <w:t xml:space="preserve">companies’ </w:t>
      </w:r>
      <w:r w:rsidRPr="00DF4ECD">
        <w:rPr>
          <w:rStyle w:val="StyleUnderline"/>
        </w:rPr>
        <w:t xml:space="preserve">own </w:t>
      </w:r>
      <w:r w:rsidRPr="00A6595E">
        <w:rPr>
          <w:rStyle w:val="StyleUnderline"/>
        </w:rPr>
        <w:t>climate lobbying</w:t>
      </w:r>
      <w:r w:rsidRPr="00041912">
        <w:rPr>
          <w:rStyle w:val="StyleUnderline"/>
        </w:rPr>
        <w:t xml:space="preserve"> </w:t>
      </w:r>
      <w:r w:rsidRPr="00041912">
        <w:rPr>
          <w:rStyle w:val="StyleUnderline"/>
          <w:highlight w:val="green"/>
        </w:rPr>
        <w:t>position</w:t>
      </w:r>
      <w:r w:rsidRPr="00A6595E">
        <w:rPr>
          <w:rStyle w:val="StyleUnderline"/>
          <w:highlight w:val="green"/>
        </w:rPr>
        <w:t>s</w:t>
      </w:r>
      <w:r w:rsidRPr="00041912">
        <w:rPr>
          <w:rStyle w:val="StyleUnderline"/>
        </w:rPr>
        <w:t xml:space="preserve"> </w:t>
      </w:r>
      <w:r w:rsidRPr="00041912">
        <w:rPr>
          <w:rStyle w:val="StyleUnderline"/>
          <w:highlight w:val="green"/>
        </w:rPr>
        <w:t xml:space="preserve">and </w:t>
      </w:r>
      <w:r w:rsidRPr="00DF4ECD">
        <w:rPr>
          <w:rStyle w:val="StyleUnderline"/>
        </w:rPr>
        <w:t>those of their</w:t>
      </w:r>
      <w:r w:rsidRPr="00041912">
        <w:rPr>
          <w:rStyle w:val="StyleUnderline"/>
        </w:rPr>
        <w:t xml:space="preserve"> </w:t>
      </w:r>
      <w:r w:rsidRPr="00041912">
        <w:rPr>
          <w:rStyle w:val="StyleUnderline"/>
          <w:highlight w:val="green"/>
        </w:rPr>
        <w:t>industry associations</w:t>
      </w:r>
      <w:r w:rsidRPr="00041912">
        <w:rPr>
          <w:rStyle w:val="StyleUnderline"/>
        </w:rPr>
        <w:t>.”</w:t>
      </w:r>
      <w:r w:rsidRPr="00041912">
        <w:rPr>
          <w:sz w:val="16"/>
        </w:rPr>
        <w:t>“</w:t>
      </w:r>
      <w:r w:rsidRPr="00041912">
        <w:rPr>
          <w:rStyle w:val="StyleUnderline"/>
          <w:highlight w:val="green"/>
        </w:rPr>
        <w:t>Big Tech has no problem shelling out</w:t>
      </w:r>
      <w:r w:rsidRPr="00A6595E">
        <w:rPr>
          <w:rStyle w:val="StyleUnderline"/>
        </w:rPr>
        <w:t xml:space="preserve"> tens of </w:t>
      </w:r>
      <w:r w:rsidRPr="00041912">
        <w:rPr>
          <w:rStyle w:val="StyleUnderline"/>
          <w:highlight w:val="green"/>
        </w:rPr>
        <w:t>millions</w:t>
      </w:r>
      <w:r w:rsidRPr="00041912">
        <w:rPr>
          <w:sz w:val="16"/>
        </w:rPr>
        <w:t xml:space="preserve"> of dollars jockeying </w:t>
      </w:r>
      <w:r w:rsidRPr="00041912">
        <w:rPr>
          <w:rStyle w:val="StyleUnderline"/>
          <w:highlight w:val="green"/>
        </w:rPr>
        <w:t>for</w:t>
      </w:r>
      <w:r w:rsidRPr="00041912">
        <w:rPr>
          <w:rStyle w:val="StyleUnderline"/>
        </w:rPr>
        <w:t xml:space="preserve"> their own interests</w:t>
      </w:r>
      <w:r w:rsidRPr="00041912">
        <w:rPr>
          <w:sz w:val="16"/>
        </w:rPr>
        <w:t xml:space="preserve"> </w:t>
      </w:r>
      <w:r w:rsidRPr="00041912">
        <w:rPr>
          <w:rStyle w:val="StyleUnderline"/>
        </w:rPr>
        <w:t xml:space="preserve">in </w:t>
      </w:r>
      <w:r w:rsidRPr="00041912">
        <w:rPr>
          <w:rStyle w:val="StyleUnderline"/>
          <w:highlight w:val="green"/>
        </w:rPr>
        <w:t>Washington</w:t>
      </w:r>
      <w:r w:rsidRPr="00041912">
        <w:rPr>
          <w:sz w:val="16"/>
        </w:rPr>
        <w:t xml:space="preserve">, so we </w:t>
      </w:r>
      <w:r w:rsidRPr="00DF4ECD">
        <w:rPr>
          <w:sz w:val="16"/>
        </w:rPr>
        <w:t xml:space="preserve">know </w:t>
      </w:r>
      <w:r w:rsidRPr="00DF4ECD">
        <w:rPr>
          <w:rStyle w:val="StyleUnderline"/>
        </w:rPr>
        <w:t>their failure</w:t>
      </w:r>
      <w:r w:rsidRPr="00DF4ECD">
        <w:rPr>
          <w:sz w:val="16"/>
        </w:rPr>
        <w:t xml:space="preserve"> to lobby </w:t>
      </w:r>
      <w:r w:rsidRPr="00DF4ECD">
        <w:rPr>
          <w:rStyle w:val="StyleUnderline"/>
        </w:rPr>
        <w:t>for climate solutions is not due to a lack of means</w:t>
      </w:r>
      <w:r w:rsidRPr="00DF4ECD">
        <w:rPr>
          <w:sz w:val="16"/>
        </w:rPr>
        <w:t xml:space="preserve">, </w:t>
      </w:r>
      <w:r w:rsidRPr="00DF4ECD">
        <w:rPr>
          <w:rStyle w:val="StyleUnderline"/>
        </w:rPr>
        <w:t>but a lack of will</w:t>
      </w:r>
      <w:r w:rsidRPr="00DF4ECD">
        <w:rPr>
          <w:sz w:val="16"/>
        </w:rPr>
        <w:t>,” David Arkush,</w:t>
      </w:r>
      <w:r w:rsidRPr="00041912">
        <w:rPr>
          <w:sz w:val="16"/>
        </w:rPr>
        <w:t xml:space="preserve"> director of the climate program at the nonprofit consumer advocacy organization Public Citizen, told Grist. “</w:t>
      </w:r>
      <w:r w:rsidRPr="00041912">
        <w:rPr>
          <w:rStyle w:val="StyleUnderline"/>
        </w:rPr>
        <w:t>If they’re serious about climate, they need to push for government climate action at the scale and speed we need.”</w:t>
      </w:r>
    </w:p>
    <w:p w14:paraId="3375190A" w14:textId="77777777" w:rsidR="00920D8B" w:rsidRPr="00041912" w:rsidRDefault="00920D8B" w:rsidP="00920D8B">
      <w:pPr>
        <w:rPr>
          <w:rStyle w:val="StyleUnderline"/>
        </w:rPr>
      </w:pPr>
    </w:p>
    <w:p w14:paraId="2E4E6F5F" w14:textId="77777777" w:rsidR="00920D8B" w:rsidRPr="00041912" w:rsidRDefault="00920D8B" w:rsidP="00920D8B">
      <w:pPr>
        <w:pStyle w:val="Heading4"/>
        <w:rPr>
          <w:rStyle w:val="StyleUnderline"/>
          <w:sz w:val="26"/>
          <w:szCs w:val="26"/>
          <w:u w:val="none"/>
        </w:rPr>
      </w:pPr>
      <w:r w:rsidRPr="00041912">
        <w:rPr>
          <w:rStyle w:val="StyleUnderline"/>
          <w:sz w:val="26"/>
          <w:szCs w:val="26"/>
          <w:u w:val="none"/>
        </w:rPr>
        <w:t>Big tech lobbying is uniquely key to effective climate action – it’s the only way to ensure federal policy change.</w:t>
      </w:r>
    </w:p>
    <w:p w14:paraId="12136815" w14:textId="77777777" w:rsidR="00920D8B" w:rsidRPr="00041912" w:rsidRDefault="00920D8B" w:rsidP="00920D8B">
      <w:pPr>
        <w:rPr>
          <w:rStyle w:val="StyleUnderline"/>
          <w:u w:val="none"/>
        </w:rPr>
      </w:pPr>
      <w:r w:rsidRPr="00041912">
        <w:rPr>
          <w:rStyle w:val="StyleUnderline"/>
          <w:b/>
          <w:bCs/>
          <w:sz w:val="26"/>
          <w:szCs w:val="26"/>
          <w:u w:val="none"/>
        </w:rPr>
        <w:t>Winston 19</w:t>
      </w:r>
      <w:r w:rsidRPr="00041912">
        <w:rPr>
          <w:rStyle w:val="StyleUnderline"/>
          <w:u w:val="none"/>
        </w:rPr>
        <w:t xml:space="preserve"> [Winston, Andrew, Harvard Business Review, 10-15-2019, "Corporate Action on Climate Change Has to Include Lobbying," </w:t>
      </w:r>
      <w:hyperlink r:id="rId20" w:history="1">
        <w:r w:rsidRPr="00041912">
          <w:rPr>
            <w:rStyle w:val="Hyperlink"/>
          </w:rPr>
          <w:t>https://hbr.org/2019/10/corporate-action-on-climate-change-has-to-include-lobbying</w:t>
        </w:r>
      </w:hyperlink>
      <w:r w:rsidRPr="00041912">
        <w:rPr>
          <w:rStyle w:val="StyleUnderline"/>
          <w:u w:val="none"/>
        </w:rPr>
        <w:t>] //</w:t>
      </w:r>
      <w:r>
        <w:rPr>
          <w:rStyle w:val="StyleUnderline"/>
          <w:u w:val="none"/>
        </w:rPr>
        <w:t>DD</w:t>
      </w:r>
      <w:r w:rsidRPr="00041912">
        <w:rPr>
          <w:rStyle w:val="StyleUnderline"/>
          <w:u w:val="none"/>
        </w:rPr>
        <w:t>PT</w:t>
      </w:r>
    </w:p>
    <w:p w14:paraId="0D8C9592" w14:textId="77777777" w:rsidR="00920D8B" w:rsidRPr="00041912" w:rsidRDefault="00920D8B" w:rsidP="00920D8B">
      <w:pPr>
        <w:rPr>
          <w:sz w:val="16"/>
        </w:rPr>
      </w:pPr>
      <w:r w:rsidRPr="00A6595E">
        <w:rPr>
          <w:sz w:val="16"/>
        </w:rPr>
        <w:t xml:space="preserve">The </w:t>
      </w:r>
      <w:r w:rsidRPr="00A6595E">
        <w:rPr>
          <w:rStyle w:val="StyleUnderline"/>
        </w:rPr>
        <w:t>business</w:t>
      </w:r>
      <w:r w:rsidRPr="00A6595E">
        <w:rPr>
          <w:sz w:val="16"/>
        </w:rPr>
        <w:t xml:space="preserve"> world has </w:t>
      </w:r>
      <w:r w:rsidRPr="00A6595E">
        <w:rPr>
          <w:rStyle w:val="StyleUnderline"/>
        </w:rPr>
        <w:t>recently started acting on climate change in earnest</w:t>
      </w:r>
      <w:r w:rsidRPr="00A6595E">
        <w:rPr>
          <w:sz w:val="16"/>
        </w:rPr>
        <w:t>. Hundreds</w:t>
      </w:r>
      <w:r w:rsidRPr="00041912">
        <w:rPr>
          <w:sz w:val="16"/>
        </w:rPr>
        <w:t xml:space="preserve"> of </w:t>
      </w:r>
      <w:r w:rsidRPr="00041912">
        <w:rPr>
          <w:rStyle w:val="StyleUnderline"/>
        </w:rPr>
        <w:t xml:space="preserve">the world’s largest </w:t>
      </w:r>
      <w:r w:rsidRPr="00041912">
        <w:rPr>
          <w:rStyle w:val="StyleUnderline"/>
          <w:highlight w:val="green"/>
        </w:rPr>
        <w:t>companies</w:t>
      </w:r>
      <w:r w:rsidRPr="00041912">
        <w:rPr>
          <w:sz w:val="16"/>
        </w:rPr>
        <w:t xml:space="preserve"> have </w:t>
      </w:r>
      <w:r w:rsidRPr="00041912">
        <w:rPr>
          <w:rStyle w:val="StyleUnderline"/>
        </w:rPr>
        <w:t xml:space="preserve">agreed to use </w:t>
      </w:r>
      <w:hyperlink r:id="rId21" w:history="1">
        <w:r w:rsidRPr="00041912">
          <w:rPr>
            <w:rStyle w:val="StyleUnderline"/>
          </w:rPr>
          <w:t>100% renewable energy</w:t>
        </w:r>
      </w:hyperlink>
      <w:r w:rsidRPr="00041912">
        <w:rPr>
          <w:rStyle w:val="StyleUnderline"/>
        </w:rPr>
        <w:t xml:space="preserve"> and </w:t>
      </w:r>
      <w:r w:rsidRPr="00041912">
        <w:rPr>
          <w:rStyle w:val="StyleUnderline"/>
          <w:highlight w:val="green"/>
        </w:rPr>
        <w:t xml:space="preserve">set </w:t>
      </w:r>
      <w:hyperlink r:id="rId22" w:history="1">
        <w:r w:rsidRPr="00041912">
          <w:rPr>
            <w:rStyle w:val="StyleUnderline"/>
            <w:highlight w:val="green"/>
          </w:rPr>
          <w:t>targets</w:t>
        </w:r>
      </w:hyperlink>
      <w:r w:rsidRPr="007A2FDC">
        <w:rPr>
          <w:rStyle w:val="StyleUnderline"/>
        </w:rPr>
        <w:t xml:space="preserve"> that commit them </w:t>
      </w:r>
      <w:r w:rsidRPr="00041912">
        <w:rPr>
          <w:rStyle w:val="StyleUnderline"/>
          <w:highlight w:val="green"/>
        </w:rPr>
        <w:t>to reduce</w:t>
      </w:r>
      <w:r w:rsidRPr="00041912">
        <w:rPr>
          <w:rStyle w:val="StyleUnderline"/>
        </w:rPr>
        <w:t xml:space="preserve"> </w:t>
      </w:r>
      <w:r w:rsidRPr="00041912">
        <w:rPr>
          <w:rStyle w:val="StyleUnderline"/>
          <w:highlight w:val="green"/>
        </w:rPr>
        <w:t>emissions</w:t>
      </w:r>
      <w:r w:rsidRPr="00041912">
        <w:rPr>
          <w:sz w:val="16"/>
        </w:rPr>
        <w:t xml:space="preserve"> at the pace that science demands</w:t>
      </w:r>
      <w:r w:rsidRPr="00A6595E">
        <w:rPr>
          <w:sz w:val="16"/>
        </w:rPr>
        <w:t xml:space="preserve">. </w:t>
      </w:r>
      <w:r w:rsidRPr="00A6595E">
        <w:rPr>
          <w:rStyle w:val="StyleUnderline"/>
        </w:rPr>
        <w:t xml:space="preserve">Companies are </w:t>
      </w:r>
      <w:hyperlink r:id="rId23" w:history="1">
        <w:r w:rsidRPr="00A6595E">
          <w:rPr>
            <w:rStyle w:val="StyleUnderline"/>
          </w:rPr>
          <w:t>buying many gigawatts of renewable energy</w:t>
        </w:r>
      </w:hyperlink>
      <w:r w:rsidRPr="00041912">
        <w:rPr>
          <w:sz w:val="16"/>
        </w:rPr>
        <w:t xml:space="preserve">, slashing their own energy use, and innovating to create products that help customers reduce their </w:t>
      </w:r>
      <w:r w:rsidRPr="00A6595E">
        <w:rPr>
          <w:sz w:val="16"/>
        </w:rPr>
        <w:t xml:space="preserve">emissions. </w:t>
      </w:r>
      <w:r w:rsidRPr="00A6595E">
        <w:rPr>
          <w:rStyle w:val="StyleUnderline"/>
        </w:rPr>
        <w:t xml:space="preserve">But </w:t>
      </w:r>
      <w:r w:rsidRPr="00041912">
        <w:rPr>
          <w:rStyle w:val="StyleUnderline"/>
          <w:highlight w:val="green"/>
        </w:rPr>
        <w:t>it’s not</w:t>
      </w:r>
      <w:r w:rsidRPr="00041912">
        <w:rPr>
          <w:rStyle w:val="StyleUnderline"/>
        </w:rPr>
        <w:t xml:space="preserve"> nearly </w:t>
      </w:r>
      <w:r w:rsidRPr="00041912">
        <w:rPr>
          <w:rStyle w:val="StyleUnderline"/>
          <w:highlight w:val="green"/>
        </w:rPr>
        <w:t>enough</w:t>
      </w:r>
      <w:r w:rsidRPr="00041912">
        <w:rPr>
          <w:rStyle w:val="StyleUnderline"/>
        </w:rPr>
        <w:t xml:space="preserve">. </w:t>
      </w:r>
      <w:r w:rsidRPr="007A2FDC">
        <w:rPr>
          <w:sz w:val="16"/>
        </w:rPr>
        <w:t xml:space="preserve">The </w:t>
      </w:r>
      <w:r w:rsidRPr="007A2FDC">
        <w:rPr>
          <w:rStyle w:val="StyleUnderline"/>
        </w:rPr>
        <w:t>climate crisis is upon us</w:t>
      </w:r>
      <w:r w:rsidRPr="007A2FDC">
        <w:rPr>
          <w:sz w:val="16"/>
        </w:rPr>
        <w:t>,</w:t>
      </w:r>
      <w:r w:rsidRPr="00041912">
        <w:rPr>
          <w:sz w:val="16"/>
        </w:rPr>
        <w:t xml:space="preserve"> and </w:t>
      </w:r>
      <w:r w:rsidRPr="00A6595E">
        <w:rPr>
          <w:rStyle w:val="StyleUnderline"/>
        </w:rPr>
        <w:t xml:space="preserve">there’s </w:t>
      </w:r>
      <w:r w:rsidRPr="00041912">
        <w:rPr>
          <w:rStyle w:val="StyleUnderline"/>
          <w:highlight w:val="green"/>
        </w:rPr>
        <w:t>no time to wait for voluntary corporate action</w:t>
      </w:r>
      <w:r w:rsidRPr="00041912">
        <w:rPr>
          <w:rStyle w:val="StyleUnderline"/>
        </w:rPr>
        <w:t xml:space="preserve"> to tackle the challenge</w:t>
      </w:r>
      <w:r w:rsidRPr="00041912">
        <w:rPr>
          <w:sz w:val="16"/>
        </w:rPr>
        <w:t xml:space="preserve">. </w:t>
      </w:r>
      <w:r w:rsidRPr="00041912">
        <w:rPr>
          <w:rStyle w:val="StyleUnderline"/>
          <w:highlight w:val="green"/>
        </w:rPr>
        <w:t>We need the collective</w:t>
      </w:r>
      <w:r w:rsidRPr="007A2FDC">
        <w:rPr>
          <w:rStyle w:val="StyleUnderline"/>
        </w:rPr>
        <w:t xml:space="preserve"> will that </w:t>
      </w:r>
      <w:r w:rsidRPr="00041912">
        <w:rPr>
          <w:rStyle w:val="StyleUnderline"/>
          <w:highlight w:val="green"/>
        </w:rPr>
        <w:t>government provides</w:t>
      </w:r>
      <w:r w:rsidRPr="00041912">
        <w:rPr>
          <w:sz w:val="16"/>
        </w:rPr>
        <w:t xml:space="preserve">. </w:t>
      </w:r>
      <w:r w:rsidRPr="00041912">
        <w:rPr>
          <w:rStyle w:val="StyleUnderline"/>
        </w:rPr>
        <w:t xml:space="preserve">Many in </w:t>
      </w:r>
      <w:r w:rsidRPr="007A2FDC">
        <w:rPr>
          <w:rStyle w:val="StyleUnderline"/>
        </w:rPr>
        <w:t>business will rebel against this idea</w:t>
      </w:r>
      <w:r w:rsidRPr="00A6595E">
        <w:rPr>
          <w:sz w:val="16"/>
        </w:rPr>
        <w:t>,</w:t>
      </w:r>
      <w:r w:rsidRPr="00041912">
        <w:rPr>
          <w:sz w:val="16"/>
        </w:rPr>
        <w:t xml:space="preserve"> </w:t>
      </w:r>
      <w:r w:rsidRPr="00041912">
        <w:rPr>
          <w:rStyle w:val="StyleUnderline"/>
        </w:rPr>
        <w:t xml:space="preserve">but </w:t>
      </w:r>
      <w:r w:rsidRPr="00041912">
        <w:rPr>
          <w:rStyle w:val="StyleUnderline"/>
          <w:highlight w:val="green"/>
        </w:rPr>
        <w:t>we are</w:t>
      </w:r>
      <w:r w:rsidRPr="00A6595E">
        <w:rPr>
          <w:rStyle w:val="StyleUnderline"/>
        </w:rPr>
        <w:t xml:space="preserve"> long </w:t>
      </w:r>
      <w:r w:rsidRPr="00041912">
        <w:rPr>
          <w:rStyle w:val="StyleUnderline"/>
          <w:highlight w:val="green"/>
        </w:rPr>
        <w:t>past the point where free markets</w:t>
      </w:r>
      <w:r w:rsidRPr="00041912">
        <w:rPr>
          <w:sz w:val="16"/>
        </w:rPr>
        <w:t xml:space="preserve"> alone </w:t>
      </w:r>
      <w:r w:rsidRPr="00041912">
        <w:rPr>
          <w:rStyle w:val="StyleUnderline"/>
          <w:highlight w:val="green"/>
        </w:rPr>
        <w:t>could solve</w:t>
      </w:r>
      <w:r w:rsidRPr="007A2FDC">
        <w:rPr>
          <w:rStyle w:val="StyleUnderline"/>
        </w:rPr>
        <w:t xml:space="preserve"> the challenge in</w:t>
      </w:r>
      <w:r w:rsidRPr="00041912">
        <w:rPr>
          <w:rStyle w:val="StyleUnderline"/>
        </w:rPr>
        <w:t xml:space="preserve"> time</w:t>
      </w:r>
      <w:r w:rsidRPr="00041912">
        <w:rPr>
          <w:sz w:val="16"/>
        </w:rPr>
        <w:t xml:space="preserve"> (if such a possibility ever even existed). </w:t>
      </w:r>
      <w:r w:rsidRPr="00041912">
        <w:rPr>
          <w:rStyle w:val="StyleUnderline"/>
          <w:highlight w:val="green"/>
        </w:rPr>
        <w:t>Business needs to</w:t>
      </w:r>
      <w:r w:rsidRPr="00041912">
        <w:rPr>
          <w:sz w:val="16"/>
        </w:rPr>
        <w:t xml:space="preserve">, </w:t>
      </w:r>
      <w:hyperlink r:id="rId24" w:history="1">
        <w:r w:rsidRPr="00041912">
          <w:rPr>
            <w:rStyle w:val="Hyperlink"/>
            <w:sz w:val="16"/>
          </w:rPr>
          <w:t>in the words of Environmental Defense Fund president Fred Krupp</w:t>
        </w:r>
      </w:hyperlink>
      <w:r w:rsidRPr="00041912">
        <w:rPr>
          <w:sz w:val="16"/>
        </w:rPr>
        <w:t>, “</w:t>
      </w:r>
      <w:r w:rsidRPr="00041912">
        <w:rPr>
          <w:rStyle w:val="StyleUnderline"/>
          <w:highlight w:val="green"/>
        </w:rPr>
        <w:t xml:space="preserve">unleash </w:t>
      </w:r>
      <w:r w:rsidRPr="00A6595E">
        <w:rPr>
          <w:rStyle w:val="StyleUnderline"/>
        </w:rPr>
        <w:t>the most powerful tool they have to fight</w:t>
      </w:r>
      <w:r w:rsidRPr="00041912">
        <w:rPr>
          <w:rStyle w:val="StyleUnderline"/>
        </w:rPr>
        <w:t xml:space="preserve"> climate change: </w:t>
      </w:r>
      <w:r w:rsidRPr="007A2FDC">
        <w:rPr>
          <w:rStyle w:val="StyleUnderline"/>
        </w:rPr>
        <w:t xml:space="preserve">their </w:t>
      </w:r>
      <w:r w:rsidRPr="00041912">
        <w:rPr>
          <w:rStyle w:val="StyleUnderline"/>
          <w:highlight w:val="green"/>
        </w:rPr>
        <w:t>political influence</w:t>
      </w:r>
      <w:r w:rsidRPr="00041912">
        <w:rPr>
          <w:rStyle w:val="StyleUnderline"/>
        </w:rPr>
        <w:t xml:space="preserve">.” </w:t>
      </w:r>
      <w:r w:rsidRPr="00041912">
        <w:rPr>
          <w:sz w:val="16"/>
        </w:rPr>
        <w:t xml:space="preserve">This is the logic and imperative behind </w:t>
      </w:r>
      <w:hyperlink r:id="rId25" w:history="1">
        <w:r w:rsidRPr="00041912">
          <w:rPr>
            <w:rStyle w:val="Hyperlink"/>
            <w:sz w:val="16"/>
          </w:rPr>
          <w:t>an announcement today</w:t>
        </w:r>
      </w:hyperlink>
      <w:r w:rsidRPr="00041912">
        <w:rPr>
          <w:sz w:val="16"/>
        </w:rPr>
        <w:t xml:space="preserve"> from 11 environmental and sustainability organizations that have significant influence on the </w:t>
      </w:r>
      <w:r w:rsidRPr="007A2FDC">
        <w:rPr>
          <w:sz w:val="16"/>
        </w:rPr>
        <w:t>world’s</w:t>
      </w:r>
      <w:r w:rsidRPr="00041912">
        <w:rPr>
          <w:sz w:val="16"/>
        </w:rPr>
        <w:t xml:space="preserve"> largest companies and on policymakers. Using a full-page ad in The New York Times, </w:t>
      </w:r>
      <w:r w:rsidRPr="00041912">
        <w:rPr>
          <w:rStyle w:val="StyleUnderline"/>
        </w:rPr>
        <w:t>the group is calling for business to advocate for policies</w:t>
      </w:r>
      <w:r w:rsidRPr="00041912">
        <w:rPr>
          <w:sz w:val="16"/>
        </w:rPr>
        <w:t xml:space="preserve">, </w:t>
      </w:r>
      <w:r w:rsidRPr="00041912">
        <w:rPr>
          <w:rStyle w:val="StyleUnderline"/>
        </w:rPr>
        <w:t>at all levels of government</w:t>
      </w:r>
      <w:r w:rsidRPr="00041912">
        <w:rPr>
          <w:sz w:val="16"/>
        </w:rPr>
        <w:t xml:space="preserve">, </w:t>
      </w:r>
      <w:r w:rsidRPr="00041912">
        <w:rPr>
          <w:rStyle w:val="StyleUnderline"/>
        </w:rPr>
        <w:t>that are consistent with what climate science is telling us we need to do</w:t>
      </w:r>
      <w:r w:rsidRPr="00041912">
        <w:rPr>
          <w:sz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sidRPr="00041912">
        <w:rPr>
          <w:rStyle w:val="StyleUnderline"/>
        </w:rPr>
        <w:t>the Sustainable Food Policy Allian</w:t>
      </w:r>
      <w:r w:rsidRPr="00041912">
        <w:rPr>
          <w:sz w:val="16"/>
        </w:rPr>
        <w:t xml:space="preserve">ce — which includes food and consumer products giants Nestle, Unilever, Mars, and Danone — </w:t>
      </w:r>
      <w:r w:rsidRPr="00041912">
        <w:rPr>
          <w:rStyle w:val="StyleUnderline"/>
        </w:rPr>
        <w:t>is running the same letter in Roll Call with the message “we agree.”</w:t>
      </w:r>
      <w:r w:rsidRPr="00041912">
        <w:rPr>
          <w:sz w:val="16"/>
        </w:rPr>
        <w:t xml:space="preserve"> </w:t>
      </w:r>
      <w:r w:rsidRPr="00041912">
        <w:rPr>
          <w:rStyle w:val="StyleUnderline"/>
        </w:rPr>
        <w:t xml:space="preserve">The new statement is also building on a </w:t>
      </w:r>
      <w:hyperlink r:id="rId26" w:history="1">
        <w:r w:rsidRPr="00041912">
          <w:rPr>
            <w:rStyle w:val="StyleUnderline"/>
          </w:rPr>
          <w:t>similar call to action last month</w:t>
        </w:r>
      </w:hyperlink>
      <w:r w:rsidRPr="00041912">
        <w:rPr>
          <w:sz w:val="16"/>
        </w:rPr>
        <w:t xml:space="preserve"> from 200 investors with more than $6 trillion in assets. It’s about time. </w:t>
      </w:r>
      <w:r w:rsidRPr="00041912">
        <w:rPr>
          <w:rStyle w:val="StyleUnderline"/>
          <w:highlight w:val="green"/>
        </w:rPr>
        <w:t xml:space="preserve">Companies </w:t>
      </w:r>
      <w:r w:rsidRPr="00A6595E">
        <w:rPr>
          <w:rStyle w:val="StyleUnderline"/>
        </w:rPr>
        <w:t xml:space="preserve">have long </w:t>
      </w:r>
      <w:r w:rsidRPr="00041912">
        <w:rPr>
          <w:rStyle w:val="StyleUnderline"/>
          <w:highlight w:val="green"/>
        </w:rPr>
        <w:t>allowed a chasm to open</w:t>
      </w:r>
      <w:r w:rsidRPr="00041912">
        <w:rPr>
          <w:sz w:val="16"/>
        </w:rPr>
        <w:t xml:space="preserve"> up </w:t>
      </w:r>
      <w:r w:rsidRPr="00041912">
        <w:rPr>
          <w:rStyle w:val="StyleUnderline"/>
          <w:highlight w:val="green"/>
        </w:rPr>
        <w:t>between</w:t>
      </w:r>
      <w:r w:rsidRPr="00A6595E">
        <w:rPr>
          <w:rStyle w:val="StyleUnderline"/>
        </w:rPr>
        <w:t xml:space="preserve"> their</w:t>
      </w:r>
      <w:r w:rsidRPr="00041912">
        <w:rPr>
          <w:rStyle w:val="StyleUnderline"/>
        </w:rPr>
        <w:t xml:space="preserve"> own </w:t>
      </w:r>
      <w:r w:rsidRPr="00041912">
        <w:rPr>
          <w:rStyle w:val="StyleUnderline"/>
          <w:highlight w:val="green"/>
        </w:rPr>
        <w:t>statements and actions</w:t>
      </w:r>
      <w:r w:rsidRPr="00A6595E">
        <w:rPr>
          <w:rStyle w:val="StyleUnderline"/>
        </w:rPr>
        <w:t xml:space="preserve"> on climate and what their</w:t>
      </w:r>
      <w:r w:rsidRPr="00A6595E">
        <w:rPr>
          <w:sz w:val="16"/>
        </w:rPr>
        <w:t xml:space="preserve"> gove</w:t>
      </w:r>
      <w:r w:rsidRPr="00041912">
        <w:rPr>
          <w:sz w:val="16"/>
        </w:rPr>
        <w:t xml:space="preserve">rnment relations and </w:t>
      </w:r>
      <w:r w:rsidRPr="00A6595E">
        <w:rPr>
          <w:rStyle w:val="StyleUnderline"/>
        </w:rPr>
        <w:t>lobbying teams are doing in the</w:t>
      </w:r>
      <w:r w:rsidRPr="00041912">
        <w:rPr>
          <w:rStyle w:val="StyleUnderline"/>
        </w:rPr>
        <w:t xml:space="preserve"> halls of power.</w:t>
      </w:r>
      <w:r w:rsidRPr="00041912">
        <w:rPr>
          <w:sz w:val="16"/>
        </w:rPr>
        <w:t xml:space="preserve"> Most </w:t>
      </w:r>
      <w:r w:rsidRPr="00A6595E">
        <w:rPr>
          <w:sz w:val="16"/>
        </w:rPr>
        <w:t xml:space="preserve">of </w:t>
      </w:r>
      <w:r w:rsidRPr="00A6595E">
        <w:rPr>
          <w:rStyle w:val="StyleUnderline"/>
        </w:rPr>
        <w:t xml:space="preserve">these </w:t>
      </w:r>
      <w:r w:rsidRPr="00041912">
        <w:rPr>
          <w:rStyle w:val="StyleUnderline"/>
          <w:highlight w:val="green"/>
        </w:rPr>
        <w:t>companie</w:t>
      </w:r>
      <w:r w:rsidRPr="00A6595E">
        <w:rPr>
          <w:rStyle w:val="StyleUnderline"/>
          <w:highlight w:val="green"/>
        </w:rPr>
        <w:t>s</w:t>
      </w:r>
      <w:r w:rsidRPr="00041912">
        <w:rPr>
          <w:sz w:val="16"/>
        </w:rPr>
        <w:t xml:space="preserve"> have also </w:t>
      </w:r>
      <w:r w:rsidRPr="007A2FDC">
        <w:rPr>
          <w:rStyle w:val="StyleUnderline"/>
        </w:rPr>
        <w:t>conveniently</w:t>
      </w:r>
      <w:r w:rsidRPr="00041912">
        <w:rPr>
          <w:rStyle w:val="StyleUnderline"/>
        </w:rPr>
        <w:t xml:space="preserve"> </w:t>
      </w:r>
      <w:r w:rsidRPr="00041912">
        <w:rPr>
          <w:rStyle w:val="StyleUnderline"/>
          <w:highlight w:val="green"/>
        </w:rPr>
        <w:t>ignore</w:t>
      </w:r>
      <w:r w:rsidRPr="00041912">
        <w:rPr>
          <w:rStyle w:val="StyleUnderline"/>
        </w:rPr>
        <w:t>d</w:t>
      </w:r>
      <w:r w:rsidRPr="00041912">
        <w:rPr>
          <w:sz w:val="16"/>
        </w:rPr>
        <w:t xml:space="preserve"> that </w:t>
      </w:r>
      <w:r w:rsidRPr="00041912">
        <w:rPr>
          <w:rStyle w:val="StyleUnderline"/>
        </w:rPr>
        <w:t xml:space="preserve">their own </w:t>
      </w:r>
      <w:r w:rsidRPr="00041912">
        <w:rPr>
          <w:rStyle w:val="StyleUnderline"/>
          <w:highlight w:val="green"/>
        </w:rPr>
        <w:t xml:space="preserve">industry </w:t>
      </w:r>
      <w:r w:rsidRPr="00A6595E">
        <w:rPr>
          <w:rStyle w:val="StyleUnderline"/>
        </w:rPr>
        <w:t xml:space="preserve">and trade </w:t>
      </w:r>
      <w:r w:rsidRPr="00041912">
        <w:rPr>
          <w:rStyle w:val="StyleUnderline"/>
          <w:highlight w:val="green"/>
        </w:rPr>
        <w:t xml:space="preserve">associations </w:t>
      </w:r>
      <w:r w:rsidRPr="00A6595E">
        <w:rPr>
          <w:rStyle w:val="StyleUnderline"/>
        </w:rPr>
        <w:t>have</w:t>
      </w:r>
      <w:r w:rsidRPr="00A6595E">
        <w:rPr>
          <w:sz w:val="16"/>
        </w:rPr>
        <w:t xml:space="preserve"> generally </w:t>
      </w:r>
      <w:r w:rsidRPr="00A6595E">
        <w:rPr>
          <w:rStyle w:val="StyleUnderline"/>
        </w:rPr>
        <w:t xml:space="preserve">been </w:t>
      </w:r>
      <w:r w:rsidRPr="00041912">
        <w:rPr>
          <w:rStyle w:val="StyleUnderline"/>
          <w:highlight w:val="green"/>
        </w:rPr>
        <w:t>fighting climate policy</w:t>
      </w:r>
      <w:r w:rsidRPr="00041912">
        <w:rPr>
          <w:sz w:val="16"/>
        </w:rPr>
        <w:t xml:space="preserve"> every step of the way. It’s an important discussion to have right now and this initiative could have an impact. I want to offer some thoughts on the context and where the policy discussion could, or should, go. This isn’t the first attempt</w:t>
      </w:r>
      <w:r w:rsidRPr="00041912">
        <w:rPr>
          <w:rStyle w:val="StyleUnderline"/>
          <w:sz w:val="16"/>
          <w:u w:val="none"/>
        </w:rPr>
        <w:t>.</w:t>
      </w:r>
      <w:r w:rsidRPr="00041912">
        <w:rPr>
          <w:rStyle w:val="StyleUnderline"/>
        </w:rPr>
        <w:t xml:space="preserve"> </w:t>
      </w:r>
      <w:r w:rsidRPr="00041912">
        <w:rPr>
          <w:rStyle w:val="StyleUnderline"/>
          <w:sz w:val="16"/>
          <w:u w:val="none"/>
        </w:rPr>
        <w:t>In 2006</w:t>
      </w:r>
      <w:r w:rsidRPr="00041912">
        <w:rPr>
          <w:sz w:val="16"/>
        </w:rPr>
        <w:t xml:space="preserve">, some of these same NGOs formed the </w:t>
      </w:r>
      <w:hyperlink r:id="rId27" w:history="1">
        <w:r w:rsidRPr="00041912">
          <w:rPr>
            <w:rStyle w:val="Hyperlink"/>
            <w:sz w:val="16"/>
          </w:rPr>
          <w:t>U.S. Climate Action Partnership</w:t>
        </w:r>
      </w:hyperlink>
      <w:r w:rsidRPr="00041912">
        <w:rPr>
          <w:sz w:val="16"/>
        </w:rPr>
        <w:t xml:space="preserve"> with notable business partners such as Alcoa, BP, Caterpillar, Dupont, and GE. While the call to action was vague, it was an important message from some heavy industry players that they wanted pro-climate policies. But when the Waxman-Markey cap-and-trade climate bill </w:t>
      </w:r>
      <w:hyperlink r:id="rId28" w:history="1">
        <w:r w:rsidRPr="00041912">
          <w:rPr>
            <w:rStyle w:val="Hyperlink"/>
            <w:sz w:val="16"/>
          </w:rPr>
          <w:t>failed in the U.S. Senate in 2009</w:t>
        </w:r>
      </w:hyperlink>
      <w:r w:rsidRPr="00041912">
        <w:rPr>
          <w:sz w:val="16"/>
        </w:rPr>
        <w:t xml:space="preserve">, and climate policy entered the wilderness for years, the partnership petered away. Over the last decade, </w:t>
      </w:r>
      <w:r w:rsidRPr="00041912">
        <w:rPr>
          <w:rStyle w:val="StyleUnderline"/>
        </w:rPr>
        <w:t xml:space="preserve">the </w:t>
      </w:r>
      <w:r w:rsidRPr="00041912">
        <w:rPr>
          <w:rStyle w:val="StyleUnderline"/>
          <w:highlight w:val="green"/>
        </w:rPr>
        <w:t>nonprofit</w:t>
      </w:r>
      <w:r w:rsidRPr="00041912">
        <w:rPr>
          <w:rStyle w:val="StyleUnderline"/>
        </w:rPr>
        <w:t xml:space="preserve"> Ceres</w:t>
      </w:r>
      <w:r w:rsidRPr="00041912">
        <w:rPr>
          <w:sz w:val="16"/>
        </w:rPr>
        <w:t xml:space="preserve">, a signer on this latest statement, </w:t>
      </w:r>
      <w:r w:rsidRPr="00041912">
        <w:rPr>
          <w:rStyle w:val="StyleUnderline"/>
        </w:rPr>
        <w:t xml:space="preserve">has </w:t>
      </w:r>
      <w:r w:rsidRPr="00041912">
        <w:rPr>
          <w:rStyle w:val="StyleUnderline"/>
          <w:highlight w:val="green"/>
        </w:rPr>
        <w:t>convened</w:t>
      </w:r>
      <w:r w:rsidRPr="00A6595E">
        <w:rPr>
          <w:rStyle w:val="StyleUnderline"/>
        </w:rPr>
        <w:t xml:space="preserve"> the</w:t>
      </w:r>
      <w:r w:rsidRPr="00041912">
        <w:rPr>
          <w:rStyle w:val="StyleUnderline"/>
        </w:rPr>
        <w:t xml:space="preserve"> </w:t>
      </w:r>
      <w:r w:rsidRPr="00A6595E">
        <w:rPr>
          <w:rStyle w:val="StyleUnderline"/>
        </w:rPr>
        <w:t>Business for Innovative Climate and Energy Policy</w:t>
      </w:r>
      <w:r w:rsidRPr="00041912">
        <w:rPr>
          <w:sz w:val="16"/>
        </w:rPr>
        <w:t xml:space="preserve">, or </w:t>
      </w:r>
      <w:hyperlink r:id="rId29" w:history="1">
        <w:r w:rsidRPr="00041912">
          <w:rPr>
            <w:rStyle w:val="Hyperlink"/>
            <w:sz w:val="16"/>
          </w:rPr>
          <w:t>BICEP</w:t>
        </w:r>
      </w:hyperlink>
      <w:r w:rsidRPr="00041912">
        <w:rPr>
          <w:sz w:val="16"/>
        </w:rPr>
        <w:t xml:space="preserve">, </w:t>
      </w:r>
      <w:r w:rsidRPr="00041912">
        <w:rPr>
          <w:rStyle w:val="StyleUnderline"/>
          <w:highlight w:val="green"/>
        </w:rPr>
        <w:t xml:space="preserve">to bring company leaders in to talk </w:t>
      </w:r>
      <w:r w:rsidRPr="007A2FDC">
        <w:rPr>
          <w:rStyle w:val="StyleUnderline"/>
        </w:rPr>
        <w:t>to legislators.</w:t>
      </w:r>
      <w:r w:rsidRPr="007A2FDC">
        <w:rPr>
          <w:sz w:val="16"/>
        </w:rPr>
        <w:t xml:space="preserve"> And</w:t>
      </w:r>
      <w:r w:rsidRPr="00041912">
        <w:rPr>
          <w:sz w:val="16"/>
        </w:rPr>
        <w:t xml:space="preserve"> more recently, </w:t>
      </w:r>
      <w:r w:rsidRPr="00041912">
        <w:rPr>
          <w:rStyle w:val="StyleUnderline"/>
        </w:rPr>
        <w:t xml:space="preserve">a group of </w:t>
      </w:r>
      <w:r w:rsidRPr="00041912">
        <w:rPr>
          <w:rStyle w:val="StyleUnderline"/>
          <w:highlight w:val="green"/>
        </w:rPr>
        <w:t>scientists</w:t>
      </w:r>
      <w:r w:rsidRPr="00041912">
        <w:rPr>
          <w:sz w:val="16"/>
        </w:rPr>
        <w:t xml:space="preserve"> and former high-ranking government officials (mostly Republican</w:t>
      </w:r>
      <w:r w:rsidRPr="00A6595E">
        <w:rPr>
          <w:sz w:val="16"/>
        </w:rPr>
        <w:t xml:space="preserve">), </w:t>
      </w:r>
      <w:r w:rsidRPr="00A6595E">
        <w:rPr>
          <w:rStyle w:val="StyleUnderline"/>
        </w:rPr>
        <w:t xml:space="preserve">launched the </w:t>
      </w:r>
      <w:hyperlink r:id="rId30" w:history="1">
        <w:r w:rsidRPr="00A6595E">
          <w:rPr>
            <w:rStyle w:val="StyleUnderline"/>
          </w:rPr>
          <w:t>Climate Leadership Council</w:t>
        </w:r>
      </w:hyperlink>
      <w:r w:rsidRPr="00A6595E">
        <w:rPr>
          <w:sz w:val="16"/>
        </w:rPr>
        <w:t xml:space="preserve">, </w:t>
      </w:r>
      <w:r w:rsidRPr="00A6595E">
        <w:rPr>
          <w:rStyle w:val="StyleUnderline"/>
        </w:rPr>
        <w:t xml:space="preserve">which is </w:t>
      </w:r>
      <w:r w:rsidRPr="00041912">
        <w:rPr>
          <w:rStyle w:val="StyleUnderline"/>
          <w:highlight w:val="green"/>
        </w:rPr>
        <w:t>pushing for</w:t>
      </w:r>
      <w:r w:rsidRPr="00041912">
        <w:rPr>
          <w:rStyle w:val="StyleUnderline"/>
        </w:rPr>
        <w:t xml:space="preserve"> </w:t>
      </w:r>
      <w:hyperlink r:id="rId31" w:history="1">
        <w:r w:rsidRPr="00A6595E">
          <w:rPr>
            <w:rStyle w:val="StyleUnderline"/>
          </w:rPr>
          <w:t xml:space="preserve">a package of </w:t>
        </w:r>
        <w:r w:rsidRPr="00041912">
          <w:rPr>
            <w:rStyle w:val="StyleUnderline"/>
            <w:highlight w:val="green"/>
          </w:rPr>
          <w:t>policies</w:t>
        </w:r>
      </w:hyperlink>
      <w:r w:rsidRPr="00041912">
        <w:rPr>
          <w:rStyle w:val="StyleUnderline"/>
        </w:rPr>
        <w:t xml:space="preserve"> that includes a carbon fee and “dividend” that returns most of the revenue to citizens. </w:t>
      </w:r>
      <w:r w:rsidRPr="00041912">
        <w:rPr>
          <w:sz w:val="16"/>
        </w:rPr>
        <w:t xml:space="preserve">But </w:t>
      </w:r>
      <w:r w:rsidRPr="00041912">
        <w:rPr>
          <w:rStyle w:val="StyleUnderline"/>
          <w:highlight w:val="green"/>
        </w:rPr>
        <w:t>none of these</w:t>
      </w:r>
      <w:r w:rsidRPr="00041912">
        <w:rPr>
          <w:rStyle w:val="StyleUnderline"/>
        </w:rPr>
        <w:t xml:space="preserve"> </w:t>
      </w:r>
      <w:r w:rsidRPr="007A2FDC">
        <w:rPr>
          <w:rStyle w:val="StyleUnderline"/>
        </w:rPr>
        <w:t>have</w:t>
      </w:r>
      <w:r w:rsidRPr="00041912">
        <w:rPr>
          <w:rStyle w:val="StyleUnderline"/>
        </w:rPr>
        <w:t xml:space="preserve"> really </w:t>
      </w:r>
      <w:r w:rsidRPr="007A2FDC">
        <w:rPr>
          <w:rStyle w:val="StyleUnderline"/>
          <w:highlight w:val="green"/>
        </w:rPr>
        <w:t>got</w:t>
      </w:r>
      <w:r w:rsidRPr="007A2FDC">
        <w:rPr>
          <w:rStyle w:val="StyleUnderline"/>
        </w:rPr>
        <w:t xml:space="preserve">ten </w:t>
      </w:r>
      <w:r w:rsidRPr="00041912">
        <w:rPr>
          <w:rStyle w:val="StyleUnderline"/>
          <w:highlight w:val="green"/>
        </w:rPr>
        <w:t>the</w:t>
      </w:r>
      <w:r w:rsidRPr="00041912">
        <w:rPr>
          <w:rStyle w:val="StyleUnderline"/>
        </w:rPr>
        <w:t xml:space="preserve"> kind of </w:t>
      </w:r>
      <w:r w:rsidRPr="00041912">
        <w:rPr>
          <w:rStyle w:val="StyleUnderline"/>
          <w:highlight w:val="green"/>
        </w:rPr>
        <w:t>traction we need.</w:t>
      </w:r>
      <w:r w:rsidRPr="00041912">
        <w:rPr>
          <w:rStyle w:val="StyleUnderline"/>
        </w:rPr>
        <w:t xml:space="preserve"> </w:t>
      </w:r>
      <w:r w:rsidRPr="00041912">
        <w:rPr>
          <w:sz w:val="16"/>
        </w:rPr>
        <w:t xml:space="preserve">This time could be different. A few shifts in the world may make this push more effective. </w:t>
      </w:r>
      <w:r w:rsidRPr="004D53B6">
        <w:rPr>
          <w:sz w:val="16"/>
        </w:rPr>
        <w:t xml:space="preserve">First, </w:t>
      </w:r>
      <w:r w:rsidRPr="004D53B6">
        <w:rPr>
          <w:rStyle w:val="StyleUnderline"/>
        </w:rPr>
        <w:t xml:space="preserve">climate change is real and affecting businesses </w:t>
      </w:r>
      <w:r w:rsidRPr="00A6595E">
        <w:rPr>
          <w:rStyle w:val="StyleUnderline"/>
        </w:rPr>
        <w:t>today</w:t>
      </w:r>
      <w:r w:rsidRPr="00A6595E">
        <w:rPr>
          <w:sz w:val="16"/>
        </w:rPr>
        <w:t>.</w:t>
      </w:r>
      <w:r w:rsidRPr="00041912">
        <w:rPr>
          <w:sz w:val="16"/>
        </w:rPr>
        <w:t xml:space="preserve"> </w:t>
      </w:r>
      <w:r w:rsidRPr="00041912">
        <w:rPr>
          <w:rStyle w:val="StyleUnderline"/>
        </w:rPr>
        <w:t xml:space="preserve">We’re not just discussing a model of future weather and costs; we’re seeing very real and massively expensive disruptions to operations, supply chains, and communities. </w:t>
      </w:r>
      <w:r w:rsidRPr="00041912">
        <w:rPr>
          <w:sz w:val="16"/>
        </w:rPr>
        <w:t xml:space="preserve">Second, </w:t>
      </w:r>
      <w:r w:rsidRPr="00041912">
        <w:rPr>
          <w:rStyle w:val="StyleUnderline"/>
          <w:sz w:val="16"/>
          <w:u w:val="none"/>
        </w:rPr>
        <w:t>with increasing transparency</w:t>
      </w:r>
      <w:r w:rsidRPr="00041912">
        <w:rPr>
          <w:sz w:val="16"/>
        </w:rPr>
        <w:t xml:space="preserve">, it’s much harder to hide the disconnect between what companies are saying they’re doing and what they’re actually advocating for behind the scenes. A </w:t>
      </w:r>
      <w:hyperlink r:id="rId32" w:history="1">
        <w:r w:rsidRPr="00041912">
          <w:rPr>
            <w:rStyle w:val="Hyperlink"/>
            <w:sz w:val="16"/>
          </w:rPr>
          <w:t>just-released analysis of corporate lobbying</w:t>
        </w:r>
      </w:hyperlink>
      <w:r w:rsidRPr="00041912">
        <w:rPr>
          <w:sz w:val="16"/>
        </w:rPr>
        <w:t xml:space="preserve"> shows that </w:t>
      </w:r>
      <w:r w:rsidRPr="00041912">
        <w:rPr>
          <w:rStyle w:val="StyleUnderline"/>
        </w:rPr>
        <w:t xml:space="preserve">major auto companies, while talking up their efforts on electric vehicles, have lobbied aggressively to fight any real climate policy. </w:t>
      </w:r>
      <w:r w:rsidRPr="00A6595E">
        <w:rPr>
          <w:sz w:val="16"/>
        </w:rPr>
        <w:t xml:space="preserve">Third, </w:t>
      </w:r>
      <w:r w:rsidRPr="00A6595E">
        <w:rPr>
          <w:rStyle w:val="StyleUnderline"/>
        </w:rPr>
        <w:t>stakeholders</w:t>
      </w:r>
      <w:r w:rsidRPr="00A6595E">
        <w:rPr>
          <w:sz w:val="16"/>
        </w:rPr>
        <w:t xml:space="preserve"> — </w:t>
      </w:r>
      <w:r w:rsidRPr="00A6595E">
        <w:rPr>
          <w:rStyle w:val="StyleUnderline"/>
        </w:rPr>
        <w:t xml:space="preserve">customers, </w:t>
      </w:r>
      <w:r w:rsidRPr="00041912">
        <w:rPr>
          <w:rStyle w:val="StyleUnderline"/>
          <w:highlight w:val="green"/>
        </w:rPr>
        <w:t xml:space="preserve">employees, </w:t>
      </w:r>
      <w:r w:rsidRPr="00A6595E">
        <w:rPr>
          <w:rStyle w:val="StyleUnderline"/>
        </w:rPr>
        <w:t>and communities</w:t>
      </w:r>
      <w:r w:rsidRPr="00041912">
        <w:rPr>
          <w:sz w:val="16"/>
        </w:rPr>
        <w:t xml:space="preserve"> </w:t>
      </w:r>
      <w:r w:rsidRPr="004D53B6">
        <w:rPr>
          <w:sz w:val="16"/>
        </w:rPr>
        <w:t xml:space="preserve">— </w:t>
      </w:r>
      <w:r w:rsidRPr="004D53B6">
        <w:rPr>
          <w:rStyle w:val="StyleUnderline"/>
        </w:rPr>
        <w:t xml:space="preserve">are </w:t>
      </w:r>
      <w:r w:rsidRPr="00041912">
        <w:rPr>
          <w:rStyle w:val="StyleUnderline"/>
          <w:highlight w:val="green"/>
        </w:rPr>
        <w:t xml:space="preserve">demanding more action </w:t>
      </w:r>
      <w:r w:rsidRPr="004D53B6">
        <w:rPr>
          <w:rStyle w:val="StyleUnderline"/>
        </w:rPr>
        <w:t>and are less tolerant of inconsistencies</w:t>
      </w:r>
      <w:r w:rsidRPr="004D53B6">
        <w:rPr>
          <w:sz w:val="16"/>
        </w:rPr>
        <w:t xml:space="preserve"> on this</w:t>
      </w:r>
      <w:r w:rsidRPr="00041912">
        <w:rPr>
          <w:sz w:val="16"/>
        </w:rPr>
        <w:t xml:space="preserve"> issue. </w:t>
      </w:r>
      <w:r w:rsidRPr="004D53B6">
        <w:rPr>
          <w:sz w:val="16"/>
        </w:rPr>
        <w:t xml:space="preserve">Recently </w:t>
      </w:r>
      <w:hyperlink r:id="rId33" w:history="1">
        <w:r w:rsidRPr="004D53B6">
          <w:rPr>
            <w:rStyle w:val="StyleUnderline"/>
          </w:rPr>
          <w:t>Microsoft employees staged a walkout</w:t>
        </w:r>
      </w:hyperlink>
      <w:r w:rsidRPr="004D53B6">
        <w:rPr>
          <w:rStyle w:val="StyleUnderline"/>
        </w:rPr>
        <w:t xml:space="preserve"> for climate</w:t>
      </w:r>
      <w:r w:rsidRPr="004D53B6">
        <w:rPr>
          <w:sz w:val="16"/>
        </w:rPr>
        <w:t xml:space="preserve">, and almost </w:t>
      </w:r>
      <w:r w:rsidRPr="004D53B6">
        <w:rPr>
          <w:rStyle w:val="StyleUnderline"/>
        </w:rPr>
        <w:t xml:space="preserve">8,700 Amazon employees have </w:t>
      </w:r>
      <w:hyperlink r:id="rId34" w:history="1">
        <w:r w:rsidRPr="004D53B6">
          <w:rPr>
            <w:rStyle w:val="StyleUnderline"/>
          </w:rPr>
          <w:t>signed an open letter</w:t>
        </w:r>
      </w:hyperlink>
      <w:r w:rsidRPr="004D53B6">
        <w:rPr>
          <w:rStyle w:val="StyleUnderline"/>
        </w:rPr>
        <w:t xml:space="preserve"> calling on their CEO to lead on the issue</w:t>
      </w:r>
      <w:r w:rsidRPr="00041912">
        <w:rPr>
          <w:sz w:val="16"/>
        </w:rPr>
        <w:t xml:space="preserve">. (Amazon then announced it would go climate-neutral by 2040 and </w:t>
      </w:r>
      <w:hyperlink r:id="rId35" w:history="1">
        <w:r w:rsidRPr="00041912">
          <w:rPr>
            <w:rStyle w:val="Hyperlink"/>
            <w:sz w:val="16"/>
          </w:rPr>
          <w:t>buy 100,000 electric vans</w:t>
        </w:r>
      </w:hyperlink>
      <w:r w:rsidRPr="00041912">
        <w:rPr>
          <w:sz w:val="16"/>
        </w:rPr>
        <w:t xml:space="preserve">). There’s clearly pressure on business to take a broader role in society, which is why about 200 big-company CEOs signed a </w:t>
      </w:r>
      <w:hyperlink r:id="rId36" w:history="1">
        <w:r w:rsidRPr="00041912">
          <w:rPr>
            <w:rStyle w:val="Hyperlink"/>
            <w:sz w:val="16"/>
          </w:rPr>
          <w:t>statement from the Business Roundtable</w:t>
        </w:r>
      </w:hyperlink>
      <w:r w:rsidRPr="00041912">
        <w:rPr>
          <w:sz w:val="16"/>
        </w:rPr>
        <w:t xml:space="preserve"> pledging that they would focus on stakeholder needs, not just shareholder value.</w:t>
      </w:r>
    </w:p>
    <w:p w14:paraId="6552AE65" w14:textId="77777777" w:rsidR="00920D8B" w:rsidRPr="00041912" w:rsidRDefault="00920D8B" w:rsidP="00920D8B">
      <w:pPr>
        <w:rPr>
          <w:sz w:val="16"/>
        </w:rPr>
      </w:pPr>
    </w:p>
    <w:p w14:paraId="2FF946EA" w14:textId="77777777" w:rsidR="00920D8B" w:rsidRPr="00041912" w:rsidRDefault="00920D8B" w:rsidP="00920D8B">
      <w:pPr>
        <w:pStyle w:val="Heading4"/>
      </w:pPr>
      <w:r w:rsidRPr="00041912">
        <w:t>US climate action specifically spills over and spurs global climate action.</w:t>
      </w:r>
    </w:p>
    <w:p w14:paraId="092239E8" w14:textId="77777777" w:rsidR="00920D8B" w:rsidRPr="00041912" w:rsidRDefault="00920D8B" w:rsidP="00920D8B">
      <w:r w:rsidRPr="00041912">
        <w:rPr>
          <w:rStyle w:val="Style13ptBold"/>
        </w:rPr>
        <w:t>Geman 6/7</w:t>
      </w:r>
      <w:r w:rsidRPr="00041912">
        <w:t>/21 [National Journal Energy and Environment Correspondent, reporter for Axios, Ben, “The global stakes of Biden's infrastructure negotiations.” https://www.axios.com/biden-infrastructure-bill-climate-change-87b70d16-fdec-4c84-84a6-e7532c592f15.html]</w:t>
      </w:r>
    </w:p>
    <w:p w14:paraId="011423EB" w14:textId="77777777" w:rsidR="00920D8B" w:rsidRPr="00041912" w:rsidRDefault="00920D8B" w:rsidP="00920D8B">
      <w:pPr>
        <w:rPr>
          <w:sz w:val="16"/>
        </w:rPr>
      </w:pPr>
      <w:r w:rsidRPr="00041912">
        <w:rPr>
          <w:sz w:val="16"/>
        </w:rPr>
        <w:t xml:space="preserve">The </w:t>
      </w:r>
      <w:r w:rsidRPr="00041912">
        <w:rPr>
          <w:rStyle w:val="StyleUnderline"/>
          <w:highlight w:val="green"/>
        </w:rPr>
        <w:t>infrastructure</w:t>
      </w:r>
      <w:r w:rsidRPr="00041912">
        <w:rPr>
          <w:rStyle w:val="StyleUnderline"/>
        </w:rPr>
        <w:t xml:space="preserve"> drama</w:t>
      </w:r>
      <w:r w:rsidRPr="00041912">
        <w:rPr>
          <w:sz w:val="16"/>
        </w:rPr>
        <w:t xml:space="preserve"> enveloping Capitol Hill </w:t>
      </w:r>
      <w:r w:rsidRPr="00041912">
        <w:rPr>
          <w:rStyle w:val="StyleUnderline"/>
        </w:rPr>
        <w:t xml:space="preserve">could </w:t>
      </w:r>
      <w:r w:rsidRPr="00D71B9B">
        <w:rPr>
          <w:rStyle w:val="Emphasis"/>
          <w:rFonts w:ascii="Georgia" w:hAnsi="Georgia"/>
          <w:b w:val="0"/>
          <w:bCs/>
          <w:highlight w:val="green"/>
        </w:rPr>
        <w:t>spill onto</w:t>
      </w:r>
      <w:r w:rsidRPr="00D71B9B">
        <w:rPr>
          <w:rStyle w:val="Emphasis"/>
          <w:rFonts w:ascii="Georgia" w:hAnsi="Georgia"/>
          <w:b w:val="0"/>
          <w:bCs/>
        </w:rPr>
        <w:t xml:space="preserve"> the global </w:t>
      </w:r>
      <w:r w:rsidRPr="00D71B9B">
        <w:rPr>
          <w:rStyle w:val="Emphasis"/>
          <w:rFonts w:ascii="Georgia" w:hAnsi="Georgia"/>
          <w:b w:val="0"/>
          <w:bCs/>
          <w:highlight w:val="green"/>
        </w:rPr>
        <w:t>climate stage</w:t>
      </w:r>
      <w:r w:rsidRPr="00041912">
        <w:rPr>
          <w:sz w:val="16"/>
        </w:rPr>
        <w:t xml:space="preserve">. Why it matters: </w:t>
      </w:r>
      <w:r w:rsidRPr="00041912">
        <w:rPr>
          <w:rStyle w:val="StyleUnderline"/>
        </w:rPr>
        <w:t xml:space="preserve">Major new </w:t>
      </w:r>
      <w:r w:rsidRPr="00041912">
        <w:rPr>
          <w:rStyle w:val="StyleUnderline"/>
          <w:highlight w:val="green"/>
        </w:rPr>
        <w:t xml:space="preserve">U.S. </w:t>
      </w:r>
      <w:r w:rsidRPr="00041912">
        <w:rPr>
          <w:rStyle w:val="StyleUnderline"/>
        </w:rPr>
        <w:t xml:space="preserve">investments and </w:t>
      </w:r>
      <w:r w:rsidRPr="00041912">
        <w:rPr>
          <w:rStyle w:val="StyleUnderline"/>
          <w:highlight w:val="green"/>
        </w:rPr>
        <w:t>policies</w:t>
      </w:r>
      <w:r w:rsidRPr="00041912">
        <w:rPr>
          <w:rStyle w:val="StyleUnderline"/>
        </w:rPr>
        <w:t xml:space="preserve"> could help </w:t>
      </w:r>
      <w:r w:rsidRPr="00041912">
        <w:rPr>
          <w:rStyle w:val="StyleUnderline"/>
          <w:highlight w:val="green"/>
        </w:rPr>
        <w:t>spur other nations to take more aggressive</w:t>
      </w:r>
      <w:r w:rsidRPr="00041912">
        <w:rPr>
          <w:rStyle w:val="StyleUnderline"/>
        </w:rPr>
        <w:t xml:space="preserve"> and tangible </w:t>
      </w:r>
      <w:r w:rsidRPr="00041912">
        <w:rPr>
          <w:rStyle w:val="StyleUnderline"/>
          <w:highlight w:val="green"/>
        </w:rPr>
        <w:t>steps to cut emissions</w:t>
      </w:r>
      <w:r w:rsidRPr="00041912">
        <w:rPr>
          <w:sz w:val="16"/>
        </w:rPr>
        <w:t xml:space="preserve">. But </w:t>
      </w:r>
      <w:r w:rsidRPr="00D71B9B">
        <w:rPr>
          <w:rStyle w:val="Emphasis"/>
          <w:rFonts w:ascii="Georgia" w:hAnsi="Georgia"/>
          <w:b w:val="0"/>
          <w:bCs/>
          <w:highlight w:val="green"/>
        </w:rPr>
        <w:t>failure</w:t>
      </w:r>
      <w:r w:rsidRPr="00041912">
        <w:rPr>
          <w:sz w:val="16"/>
          <w:highlight w:val="green"/>
        </w:rPr>
        <w:t xml:space="preserve"> </w:t>
      </w:r>
      <w:r w:rsidRPr="00041912">
        <w:rPr>
          <w:rStyle w:val="StyleUnderline"/>
          <w:highlight w:val="green"/>
        </w:rPr>
        <w:t>to steer major</w:t>
      </w:r>
      <w:r w:rsidRPr="00041912">
        <w:rPr>
          <w:rStyle w:val="StyleUnderline"/>
        </w:rPr>
        <w:t xml:space="preserve"> new </w:t>
      </w:r>
      <w:r w:rsidRPr="00041912">
        <w:rPr>
          <w:rStyle w:val="StyleUnderline"/>
          <w:highlight w:val="green"/>
        </w:rPr>
        <w:t>initiatives</w:t>
      </w:r>
      <w:r w:rsidRPr="00041912">
        <w:rPr>
          <w:rStyle w:val="StyleUnderline"/>
        </w:rPr>
        <w:t xml:space="preserve"> through Congress could </w:t>
      </w:r>
      <w:r w:rsidRPr="00D71B9B">
        <w:rPr>
          <w:rStyle w:val="Emphasis"/>
          <w:rFonts w:ascii="Georgia" w:hAnsi="Georgia"/>
          <w:b w:val="0"/>
          <w:bCs/>
          <w:highlight w:val="green"/>
        </w:rPr>
        <w:t>hinder the White House diplomatic posture</w:t>
      </w:r>
      <w:r w:rsidRPr="00041912">
        <w:rPr>
          <w:rStyle w:val="StyleUnderline"/>
        </w:rPr>
        <w:t xml:space="preserve"> as the U.N. conference looms.</w:t>
      </w:r>
      <w:r w:rsidRPr="00041912">
        <w:rPr>
          <w:u w:val="single"/>
        </w:rPr>
        <w:t xml:space="preserve"> </w:t>
      </w:r>
      <w:r w:rsidRPr="00041912">
        <w:rPr>
          <w:sz w:val="16"/>
        </w:rPr>
        <w:t xml:space="preserve">State of play: The White House is negotiating with Republicans amid all kinds of uncertainty over whether Democrats can pass legislation without GOP backing. President </w:t>
      </w:r>
      <w:r w:rsidRPr="00041912">
        <w:rPr>
          <w:rStyle w:val="StyleUnderline"/>
        </w:rPr>
        <w:t>Biden has proposed major investments in electric vehicles, grid tech, mass transit, clean energy tax incentives and many other initiatives</w:t>
      </w:r>
      <w:r w:rsidRPr="00041912">
        <w:rPr>
          <w:sz w:val="16"/>
        </w:rPr>
        <w:t>. The negotiations with Republicans — who object to the plan's steep price tag and expansive definition of infrastructure — come ahead of November's critical United Nations climate summit. What they're saying: "</w:t>
      </w:r>
      <w:r w:rsidRPr="00041912">
        <w:rPr>
          <w:rStyle w:val="StyleUnderline"/>
        </w:rPr>
        <w:t>Because of the importance of American leadership on climate</w:t>
      </w:r>
      <w:r w:rsidRPr="00041912">
        <w:rPr>
          <w:rStyle w:val="Emphasis"/>
          <w:rFonts w:ascii="Georgia" w:hAnsi="Georgia"/>
        </w:rPr>
        <w:t xml:space="preserve">, </w:t>
      </w:r>
      <w:r w:rsidRPr="00D71B9B">
        <w:rPr>
          <w:rStyle w:val="Emphasis"/>
          <w:rFonts w:ascii="Georgia" w:hAnsi="Georgia"/>
          <w:b w:val="0"/>
          <w:bCs/>
          <w:highlight w:val="green"/>
        </w:rPr>
        <w:t>the</w:t>
      </w:r>
      <w:r w:rsidRPr="00D71B9B">
        <w:rPr>
          <w:rStyle w:val="Emphasis"/>
          <w:rFonts w:ascii="Georgia" w:hAnsi="Georgia"/>
          <w:b w:val="0"/>
          <w:bCs/>
        </w:rPr>
        <w:t xml:space="preserve"> rest of the </w:t>
      </w:r>
      <w:r w:rsidRPr="00D71B9B">
        <w:rPr>
          <w:rStyle w:val="Emphasis"/>
          <w:rFonts w:ascii="Georgia" w:hAnsi="Georgia"/>
          <w:b w:val="0"/>
          <w:bCs/>
          <w:highlight w:val="green"/>
        </w:rPr>
        <w:t>world</w:t>
      </w:r>
      <w:r w:rsidRPr="00D71B9B">
        <w:rPr>
          <w:rStyle w:val="Emphasis"/>
          <w:rFonts w:ascii="Georgia" w:hAnsi="Georgia"/>
          <w:b w:val="0"/>
          <w:bCs/>
        </w:rPr>
        <w:t xml:space="preserve"> </w:t>
      </w:r>
      <w:r w:rsidRPr="00D71B9B">
        <w:rPr>
          <w:rStyle w:val="Emphasis"/>
          <w:rFonts w:ascii="Georgia" w:hAnsi="Georgia"/>
          <w:b w:val="0"/>
          <w:bCs/>
          <w:highlight w:val="green"/>
        </w:rPr>
        <w:t>is</w:t>
      </w:r>
      <w:r w:rsidRPr="00D71B9B">
        <w:rPr>
          <w:rStyle w:val="Emphasis"/>
          <w:rFonts w:ascii="Georgia" w:hAnsi="Georgia"/>
          <w:b w:val="0"/>
          <w:bCs/>
        </w:rPr>
        <w:t xml:space="preserve"> definitely </w:t>
      </w:r>
      <w:r w:rsidRPr="00D71B9B">
        <w:rPr>
          <w:rStyle w:val="Emphasis"/>
          <w:rFonts w:ascii="Georgia" w:hAnsi="Georgia"/>
          <w:b w:val="0"/>
          <w:bCs/>
          <w:highlight w:val="green"/>
        </w:rPr>
        <w:t>watching</w:t>
      </w:r>
      <w:r w:rsidRPr="00D71B9B">
        <w:rPr>
          <w:rStyle w:val="Emphasis"/>
          <w:rFonts w:ascii="Georgia" w:hAnsi="Georgia"/>
          <w:b w:val="0"/>
          <w:bCs/>
        </w:rPr>
        <w:t xml:space="preserve"> what happens on Capitol Hill</w:t>
      </w:r>
      <w:r w:rsidRPr="00041912">
        <w:rPr>
          <w:sz w:val="16"/>
        </w:rPr>
        <w:t xml:space="preserve">," </w:t>
      </w:r>
      <w:r w:rsidRPr="00041912">
        <w:rPr>
          <w:rStyle w:val="StyleUnderline"/>
        </w:rPr>
        <w:t>said the Environmental Defense Fund's</w:t>
      </w:r>
      <w:r w:rsidRPr="00041912">
        <w:rPr>
          <w:sz w:val="16"/>
        </w:rPr>
        <w:t xml:space="preserve"> Nathaniel </w:t>
      </w:r>
      <w:r w:rsidRPr="00041912">
        <w:rPr>
          <w:rStyle w:val="StyleUnderline"/>
        </w:rPr>
        <w:t>Keohane</w:t>
      </w:r>
      <w:r w:rsidRPr="00041912">
        <w:rPr>
          <w:sz w:val="16"/>
        </w:rPr>
        <w:t xml:space="preserve">. Keohane, who leads EDF's climate program, said </w:t>
      </w:r>
      <w:r w:rsidRPr="00041912">
        <w:rPr>
          <w:rStyle w:val="StyleUnderline"/>
        </w:rPr>
        <w:t>major U.S. investments</w:t>
      </w:r>
      <w:r w:rsidRPr="00041912">
        <w:rPr>
          <w:sz w:val="16"/>
        </w:rPr>
        <w:t xml:space="preserve"> will bolster the country's economy and competitiveness. But they'</w:t>
      </w:r>
      <w:r w:rsidRPr="00041912">
        <w:rPr>
          <w:rStyle w:val="StyleUnderline"/>
        </w:rPr>
        <w:t>re</w:t>
      </w:r>
      <w:r w:rsidRPr="00041912">
        <w:rPr>
          <w:sz w:val="16"/>
        </w:rPr>
        <w:t xml:space="preserve"> also </w:t>
      </w:r>
      <w:r w:rsidRPr="00D71B9B">
        <w:rPr>
          <w:rStyle w:val="Emphasis"/>
          <w:rFonts w:ascii="Georgia" w:hAnsi="Georgia"/>
          <w:b w:val="0"/>
          <w:bCs/>
        </w:rPr>
        <w:t>consequential internationally</w:t>
      </w:r>
      <w:r w:rsidRPr="00041912">
        <w:rPr>
          <w:sz w:val="16"/>
        </w:rPr>
        <w:t>, he said. "</w:t>
      </w:r>
      <w:r w:rsidRPr="00041912">
        <w:rPr>
          <w:rStyle w:val="StyleUnderline"/>
          <w:highlight w:val="green"/>
        </w:rPr>
        <w:t>The more the U.S</w:t>
      </w:r>
      <w:r w:rsidRPr="00041912">
        <w:rPr>
          <w:rStyle w:val="StyleUnderline"/>
        </w:rPr>
        <w:t xml:space="preserve">. can </w:t>
      </w:r>
      <w:r w:rsidRPr="00041912">
        <w:rPr>
          <w:rStyle w:val="StyleUnderline"/>
          <w:highlight w:val="green"/>
        </w:rPr>
        <w:t>demonstrate leadership</w:t>
      </w:r>
      <w:r w:rsidRPr="00041912">
        <w:rPr>
          <w:rStyle w:val="StyleUnderline"/>
        </w:rPr>
        <w:t xml:space="preserve"> — not only in the ambition of its targets but in the ambition</w:t>
      </w:r>
      <w:r w:rsidRPr="00041912">
        <w:rPr>
          <w:sz w:val="16"/>
        </w:rPr>
        <w:t xml:space="preserve"> of its implementation </w:t>
      </w:r>
      <w:r w:rsidRPr="00041912">
        <w:rPr>
          <w:rStyle w:val="StyleUnderline"/>
        </w:rPr>
        <w:t>and</w:t>
      </w:r>
      <w:r w:rsidRPr="00041912">
        <w:rPr>
          <w:sz w:val="16"/>
        </w:rPr>
        <w:t xml:space="preserve"> the </w:t>
      </w:r>
      <w:r w:rsidRPr="00041912">
        <w:rPr>
          <w:rStyle w:val="StyleUnderline"/>
        </w:rPr>
        <w:t xml:space="preserve">seriousness of its implementation — </w:t>
      </w:r>
      <w:r w:rsidRPr="00041912">
        <w:rPr>
          <w:rStyle w:val="StyleUnderline"/>
          <w:highlight w:val="green"/>
        </w:rPr>
        <w:t>the more likely we</w:t>
      </w:r>
      <w:r w:rsidRPr="00041912">
        <w:rPr>
          <w:rStyle w:val="StyleUnderline"/>
        </w:rPr>
        <w:t xml:space="preserve"> are to </w:t>
      </w:r>
      <w:r w:rsidRPr="00041912">
        <w:rPr>
          <w:rStyle w:val="StyleUnderline"/>
          <w:highlight w:val="green"/>
        </w:rPr>
        <w:t xml:space="preserve">see the rest of the world </w:t>
      </w:r>
      <w:r w:rsidRPr="00041912">
        <w:rPr>
          <w:rStyle w:val="StyleUnderline"/>
        </w:rPr>
        <w:t xml:space="preserve">stepping into its ambition and </w:t>
      </w:r>
      <w:r w:rsidRPr="00041912">
        <w:rPr>
          <w:rStyle w:val="StyleUnderline"/>
          <w:highlight w:val="green"/>
        </w:rPr>
        <w:t>accelerating</w:t>
      </w:r>
      <w:r w:rsidRPr="00041912">
        <w:rPr>
          <w:rStyle w:val="StyleUnderline"/>
        </w:rPr>
        <w:t xml:space="preserve"> its own </w:t>
      </w:r>
      <w:r w:rsidRPr="00041912">
        <w:rPr>
          <w:rStyle w:val="StyleUnderline"/>
          <w:highlight w:val="green"/>
        </w:rPr>
        <w:t>climate action</w:t>
      </w:r>
      <w:r w:rsidRPr="00041912">
        <w:rPr>
          <w:sz w:val="16"/>
        </w:rPr>
        <w:t xml:space="preserve">," he said. Catch up fast: In April </w:t>
      </w:r>
      <w:r w:rsidRPr="00041912">
        <w:rPr>
          <w:rStyle w:val="StyleUnderline"/>
        </w:rPr>
        <w:t xml:space="preserve">the </w:t>
      </w:r>
      <w:r w:rsidRPr="00041912">
        <w:rPr>
          <w:rStyle w:val="StyleUnderline"/>
          <w:highlight w:val="green"/>
        </w:rPr>
        <w:t>White House set</w:t>
      </w:r>
      <w:r w:rsidRPr="00041912">
        <w:rPr>
          <w:rStyle w:val="StyleUnderline"/>
        </w:rPr>
        <w:t xml:space="preserve"> a voluntary </w:t>
      </w:r>
      <w:r w:rsidRPr="00041912">
        <w:rPr>
          <w:rStyle w:val="StyleUnderline"/>
          <w:highlight w:val="green"/>
        </w:rPr>
        <w:t xml:space="preserve">target </w:t>
      </w:r>
      <w:r w:rsidRPr="00041912">
        <w:rPr>
          <w:rStyle w:val="StyleUnderline"/>
        </w:rPr>
        <w:t>under</w:t>
      </w:r>
      <w:r w:rsidRPr="00041912">
        <w:rPr>
          <w:sz w:val="16"/>
        </w:rPr>
        <w:t xml:space="preserve"> the </w:t>
      </w:r>
      <w:r w:rsidRPr="00041912">
        <w:rPr>
          <w:rStyle w:val="StyleUnderline"/>
        </w:rPr>
        <w:t>Paris</w:t>
      </w:r>
      <w:r w:rsidRPr="00041912">
        <w:rPr>
          <w:sz w:val="16"/>
        </w:rPr>
        <w:t xml:space="preserve"> Agreement </w:t>
      </w:r>
      <w:r w:rsidRPr="00041912">
        <w:rPr>
          <w:rStyle w:val="StyleUnderline"/>
        </w:rPr>
        <w:t xml:space="preserve">of </w:t>
      </w:r>
      <w:r w:rsidRPr="00041912">
        <w:rPr>
          <w:rStyle w:val="StyleUnderline"/>
          <w:highlight w:val="green"/>
        </w:rPr>
        <w:t xml:space="preserve">cutting </w:t>
      </w:r>
      <w:r w:rsidRPr="00041912">
        <w:rPr>
          <w:rStyle w:val="StyleUnderline"/>
        </w:rPr>
        <w:t xml:space="preserve">U.S. </w:t>
      </w:r>
      <w:r w:rsidRPr="00041912">
        <w:rPr>
          <w:rStyle w:val="StyleUnderline"/>
          <w:highlight w:val="green"/>
        </w:rPr>
        <w:t>emissions</w:t>
      </w:r>
      <w:r w:rsidRPr="00041912">
        <w:rPr>
          <w:rStyle w:val="StyleUnderline"/>
        </w:rPr>
        <w:t xml:space="preserve"> by 50% below 2005 levels by 2030</w:t>
      </w:r>
      <w:r w:rsidRPr="00041912">
        <w:rPr>
          <w:sz w:val="16"/>
        </w:rPr>
        <w:t xml:space="preserve">.But </w:t>
      </w:r>
      <w:r w:rsidRPr="00041912">
        <w:rPr>
          <w:rStyle w:val="StyleUnderline"/>
        </w:rPr>
        <w:t>that's much harder to achieve absent Capitol Hill approval of new investments and incentives</w:t>
      </w:r>
      <w:r w:rsidRPr="00041912">
        <w:rPr>
          <w:sz w:val="16"/>
        </w:rPr>
        <w:t>. The Atlantic Council's Margaret Jackson said Biden's climate initiatives thus far have borne some fruit, pointing to several nations strengthening their Paris targets. But Jackson, who has written about the importance of congressional action, also tells Axios: "</w:t>
      </w:r>
      <w:r w:rsidRPr="00041912">
        <w:rPr>
          <w:rStyle w:val="StyleUnderline"/>
        </w:rPr>
        <w:t>U.S. allies and partners are still somewhat skeptical in terms of how much this administration can really accomplish, and will it be lasting</w:t>
      </w:r>
      <w:r w:rsidRPr="00041912">
        <w:rPr>
          <w:sz w:val="16"/>
        </w:rPr>
        <w:t>."</w:t>
      </w:r>
    </w:p>
    <w:p w14:paraId="7CB2AF68" w14:textId="77777777" w:rsidR="00920D8B" w:rsidRPr="00041912" w:rsidRDefault="00920D8B" w:rsidP="00920D8B">
      <w:pPr>
        <w:rPr>
          <w:sz w:val="16"/>
        </w:rPr>
      </w:pPr>
    </w:p>
    <w:p w14:paraId="6E001C18" w14:textId="77777777" w:rsidR="00920D8B" w:rsidRPr="00041912" w:rsidRDefault="00920D8B" w:rsidP="00920D8B">
      <w:pPr>
        <w:pStyle w:val="Heading4"/>
        <w:rPr>
          <w:rFonts w:cs="Calibri"/>
        </w:rPr>
      </w:pPr>
      <w:r w:rsidRPr="00041912">
        <w:rPr>
          <w:rFonts w:cs="Calibri"/>
        </w:rPr>
        <w:t>Warming causes extinction.</w:t>
      </w:r>
    </w:p>
    <w:p w14:paraId="1542BF14" w14:textId="77777777" w:rsidR="00920D8B" w:rsidRPr="00041912" w:rsidRDefault="00920D8B" w:rsidP="00920D8B">
      <w:pPr>
        <w:rPr>
          <w:sz w:val="16"/>
          <w:szCs w:val="16"/>
        </w:rPr>
      </w:pPr>
      <w:r w:rsidRPr="00041912">
        <w:rPr>
          <w:b/>
          <w:bCs/>
          <w:sz w:val="26"/>
          <w:szCs w:val="26"/>
        </w:rPr>
        <w:t>Xu 17</w:t>
      </w:r>
      <w:r w:rsidRPr="00041912">
        <w:rPr>
          <w:sz w:val="26"/>
          <w:szCs w:val="26"/>
        </w:rPr>
        <w:t xml:space="preserve"> </w:t>
      </w:r>
      <w:r w:rsidRPr="00680986">
        <w:t xml:space="preserve">[Yangyang </w:t>
      </w:r>
      <w:r w:rsidRPr="00680986">
        <w:rPr>
          <w:rStyle w:val="Style13ptBold"/>
          <w:b w:val="0"/>
          <w:bCs w:val="0"/>
          <w:sz w:val="22"/>
        </w:rPr>
        <w:t>Xu 17</w:t>
      </w:r>
      <w:r w:rsidRPr="00680986">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3CA92D92" w14:textId="77777777" w:rsidR="00920D8B" w:rsidRPr="00041912" w:rsidRDefault="00920D8B" w:rsidP="00920D8B">
      <w:pPr>
        <w:rPr>
          <w:sz w:val="14"/>
        </w:rPr>
      </w:pPr>
      <w:r w:rsidRPr="00041912">
        <w:rPr>
          <w:rStyle w:val="StyleUnderline"/>
        </w:rPr>
        <w:t>We are proposing the following</w:t>
      </w:r>
      <w:r w:rsidRPr="00041912">
        <w:rPr>
          <w:sz w:val="14"/>
        </w:rPr>
        <w:t xml:space="preserve"> extension to the DAI </w:t>
      </w:r>
      <w:r w:rsidRPr="00041912">
        <w:rPr>
          <w:rStyle w:val="StyleUnderline"/>
        </w:rPr>
        <w:t>risk categorization: warming greater than 1.5 °C as “dangerous</w:t>
      </w:r>
      <w:r w:rsidRPr="00041912">
        <w:rPr>
          <w:sz w:val="14"/>
        </w:rPr>
        <w:t xml:space="preserve">”; </w:t>
      </w:r>
      <w:r w:rsidRPr="00041912">
        <w:rPr>
          <w:rStyle w:val="StyleUnderline"/>
        </w:rPr>
        <w:t xml:space="preserve">warming greater than 3 °C as “catastrophic?”; and </w:t>
      </w:r>
      <w:r w:rsidRPr="00041912">
        <w:rPr>
          <w:rStyle w:val="StyleUnderline"/>
          <w:highlight w:val="green"/>
        </w:rPr>
        <w:t>warming in excess of</w:t>
      </w:r>
      <w:r w:rsidRPr="00041912">
        <w:rPr>
          <w:sz w:val="14"/>
          <w:highlight w:val="green"/>
        </w:rPr>
        <w:t xml:space="preserve"> </w:t>
      </w:r>
      <w:r w:rsidRPr="00041912">
        <w:rPr>
          <w:rStyle w:val="StyleUnderline"/>
          <w:highlight w:val="green"/>
        </w:rPr>
        <w:t>5 °</w:t>
      </w:r>
      <w:r w:rsidRPr="00041912">
        <w:rPr>
          <w:rStyle w:val="StyleUnderline"/>
        </w:rPr>
        <w:t>C as “unknown</w:t>
      </w:r>
      <w:r w:rsidRPr="00041912">
        <w:rPr>
          <w:sz w:val="14"/>
        </w:rPr>
        <w:t xml:space="preserve">??,” with the understanding that </w:t>
      </w:r>
      <w:r w:rsidRPr="00041912">
        <w:rPr>
          <w:rStyle w:val="StyleUnderline"/>
        </w:rPr>
        <w:t xml:space="preserve">changes of this magnitude, not experienced in the last 20+ million years, </w:t>
      </w:r>
      <w:r w:rsidRPr="00041912">
        <w:rPr>
          <w:rStyle w:val="StyleUnderline"/>
          <w:highlight w:val="green"/>
        </w:rPr>
        <w:t xml:space="preserve">pose </w:t>
      </w:r>
      <w:r w:rsidRPr="00B46EF1">
        <w:rPr>
          <w:rStyle w:val="Emphasis"/>
          <w:rFonts w:ascii="Georgia" w:hAnsi="Georgia"/>
          <w:b w:val="0"/>
          <w:bCs/>
          <w:highlight w:val="green"/>
        </w:rPr>
        <w:t>existential threats</w:t>
      </w:r>
      <w:r w:rsidRPr="00041912">
        <w:rPr>
          <w:rStyle w:val="StyleUnderline"/>
        </w:rPr>
        <w:t xml:space="preserve"> to a majority of the population</w:t>
      </w:r>
      <w:r w:rsidRPr="00041912">
        <w:rPr>
          <w:sz w:val="14"/>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041912">
        <w:rPr>
          <w:rStyle w:val="StyleUnderline"/>
        </w:rPr>
        <w:t xml:space="preserve">Our </w:t>
      </w:r>
      <w:r w:rsidRPr="00041912">
        <w:rPr>
          <w:rStyle w:val="StyleUnderline"/>
          <w:highlight w:val="green"/>
        </w:rPr>
        <w:t>criteria for</w:t>
      </w:r>
      <w:r w:rsidRPr="00041912">
        <w:rPr>
          <w:rStyle w:val="StyleUnderline"/>
        </w:rPr>
        <w:t xml:space="preserve"> extending the risk category</w:t>
      </w:r>
      <w:r w:rsidRPr="00041912">
        <w:rPr>
          <w:sz w:val="14"/>
        </w:rPr>
        <w:t xml:space="preserve"> beyond DAI </w:t>
      </w:r>
      <w:r w:rsidRPr="00041912">
        <w:rPr>
          <w:rStyle w:val="StyleUnderline"/>
        </w:rPr>
        <w:t>include</w:t>
      </w:r>
      <w:r w:rsidRPr="00041912">
        <w:rPr>
          <w:sz w:val="14"/>
        </w:rPr>
        <w:t xml:space="preserve"> the </w:t>
      </w:r>
      <w:r w:rsidRPr="00041912">
        <w:rPr>
          <w:rStyle w:val="StyleUnderline"/>
        </w:rPr>
        <w:t xml:space="preserve">potential </w:t>
      </w:r>
      <w:r w:rsidRPr="00041912">
        <w:rPr>
          <w:rStyle w:val="StyleUnderline"/>
          <w:highlight w:val="green"/>
        </w:rPr>
        <w:t>risks of climate change to</w:t>
      </w:r>
      <w:r w:rsidRPr="00041912">
        <w:rPr>
          <w:rStyle w:val="StyleUnderline"/>
        </w:rPr>
        <w:t xml:space="preserve"> the physical climate system, </w:t>
      </w:r>
      <w:r w:rsidRPr="00041912">
        <w:rPr>
          <w:rStyle w:val="StyleUnderline"/>
          <w:highlight w:val="green"/>
        </w:rPr>
        <w:t>the ecosystem</w:t>
      </w:r>
      <w:r w:rsidRPr="00041912">
        <w:rPr>
          <w:rStyle w:val="StyleUnderline"/>
        </w:rPr>
        <w:t xml:space="preserve">, human health, </w:t>
      </w:r>
      <w:r w:rsidRPr="00041912">
        <w:rPr>
          <w:rStyle w:val="StyleUnderline"/>
          <w:highlight w:val="green"/>
        </w:rPr>
        <w:t xml:space="preserve">and </w:t>
      </w:r>
      <w:r w:rsidRPr="00B46EF1">
        <w:rPr>
          <w:rStyle w:val="Emphasis"/>
          <w:rFonts w:ascii="Georgia" w:hAnsi="Georgia"/>
          <w:b w:val="0"/>
          <w:bCs/>
          <w:highlight w:val="green"/>
        </w:rPr>
        <w:t>species extinction</w:t>
      </w:r>
      <w:r w:rsidRPr="00041912">
        <w:rPr>
          <w:sz w:val="14"/>
        </w:rPr>
        <w:t xml:space="preserve">. Let us first consider the category of catastrophic (3 to 5 °C warming). </w:t>
      </w:r>
      <w:r w:rsidRPr="00041912">
        <w:rPr>
          <w:rStyle w:val="StyleUnderline"/>
        </w:rPr>
        <w:t xml:space="preserve">The </w:t>
      </w:r>
      <w:r w:rsidRPr="00041912">
        <w:rPr>
          <w:rStyle w:val="StyleUnderline"/>
          <w:highlight w:val="green"/>
        </w:rPr>
        <w:t>first</w:t>
      </w:r>
      <w:r w:rsidRPr="00041912">
        <w:rPr>
          <w:rStyle w:val="StyleUnderline"/>
        </w:rPr>
        <w:t xml:space="preserve"> major concern </w:t>
      </w:r>
      <w:r w:rsidRPr="00041912">
        <w:rPr>
          <w:rStyle w:val="StyleUnderline"/>
          <w:highlight w:val="green"/>
        </w:rPr>
        <w:t>is</w:t>
      </w:r>
      <w:r w:rsidRPr="00041912">
        <w:rPr>
          <w:sz w:val="14"/>
        </w:rPr>
        <w:t xml:space="preserve"> the issue of </w:t>
      </w:r>
      <w:r w:rsidRPr="00B46EF1">
        <w:rPr>
          <w:rStyle w:val="Emphasis"/>
          <w:rFonts w:ascii="Georgia" w:hAnsi="Georgia"/>
          <w:b w:val="0"/>
          <w:bCs/>
          <w:highlight w:val="green"/>
        </w:rPr>
        <w:t>tipping points</w:t>
      </w:r>
      <w:r w:rsidRPr="00041912">
        <w:rPr>
          <w:sz w:val="14"/>
        </w:rPr>
        <w:t xml:space="preserve">. Several studies (48, 49) have concluded that </w:t>
      </w:r>
      <w:r w:rsidRPr="00041912">
        <w:rPr>
          <w:rStyle w:val="StyleUnderline"/>
          <w:highlight w:val="green"/>
        </w:rPr>
        <w:t>3 to 5 °C</w:t>
      </w:r>
      <w:r w:rsidRPr="00041912">
        <w:rPr>
          <w:rStyle w:val="StyleUnderline"/>
        </w:rPr>
        <w:t xml:space="preserve"> global warming </w:t>
      </w:r>
      <w:r w:rsidRPr="00041912">
        <w:rPr>
          <w:rStyle w:val="StyleUnderline"/>
          <w:highlight w:val="green"/>
        </w:rPr>
        <w:t>is</w:t>
      </w:r>
      <w:r w:rsidRPr="00041912">
        <w:rPr>
          <w:rStyle w:val="StyleUnderline"/>
        </w:rPr>
        <w:t xml:space="preserve"> likely to be </w:t>
      </w:r>
      <w:r w:rsidRPr="00041912">
        <w:rPr>
          <w:rStyle w:val="StyleUnderline"/>
          <w:highlight w:val="green"/>
        </w:rPr>
        <w:t>the threshold for tipping points</w:t>
      </w:r>
      <w:r w:rsidRPr="00041912">
        <w:rPr>
          <w:rStyle w:val="StyleUnderline"/>
        </w:rPr>
        <w:t xml:space="preserve"> such as the collapse of the western Antarctic ice sheet, shutdown of deep water circulation</w:t>
      </w:r>
      <w:r w:rsidRPr="00041912">
        <w:rPr>
          <w:sz w:val="14"/>
        </w:rPr>
        <w:t xml:space="preserve"> in the North Atlantic, </w:t>
      </w:r>
      <w:r w:rsidRPr="00041912">
        <w:rPr>
          <w:rStyle w:val="StyleUnderline"/>
        </w:rPr>
        <w:t>dieback of Amazon rainforests</w:t>
      </w:r>
      <w:r w:rsidRPr="00041912">
        <w:rPr>
          <w:sz w:val="14"/>
        </w:rPr>
        <w:t xml:space="preserve"> as well as boreal forests, and </w:t>
      </w:r>
      <w:r w:rsidRPr="00041912">
        <w:rPr>
          <w:rStyle w:val="StyleUnderline"/>
        </w:rPr>
        <w:t>collapse of the West African monsoon</w:t>
      </w:r>
      <w:r w:rsidRPr="00041912">
        <w:rPr>
          <w:sz w:val="14"/>
        </w:rPr>
        <w:t xml:space="preserve">, among others. While </w:t>
      </w:r>
      <w:r w:rsidRPr="00041912">
        <w:rPr>
          <w:rStyle w:val="StyleUnderline"/>
        </w:rPr>
        <w:t xml:space="preserve">natural scientists refer to these as </w:t>
      </w:r>
      <w:r w:rsidRPr="00B46EF1">
        <w:rPr>
          <w:rStyle w:val="Emphasis"/>
          <w:rFonts w:ascii="Georgia" w:hAnsi="Georgia"/>
          <w:b w:val="0"/>
          <w:bCs/>
          <w:highlight w:val="green"/>
        </w:rPr>
        <w:t>abrupt and irreversible climate changes</w:t>
      </w:r>
      <w:r w:rsidRPr="00041912">
        <w:rPr>
          <w:sz w:val="14"/>
        </w:rPr>
        <w:t xml:space="preserve">, economists refer to them as catastrophic events (49). </w:t>
      </w:r>
      <w:r w:rsidRPr="00041912">
        <w:rPr>
          <w:rStyle w:val="StyleUnderline"/>
        </w:rPr>
        <w:t>Warming of such magnitudes</w:t>
      </w:r>
      <w:r w:rsidRPr="00041912">
        <w:rPr>
          <w:sz w:val="14"/>
        </w:rPr>
        <w:t xml:space="preserve"> also </w:t>
      </w:r>
      <w:r w:rsidRPr="00041912">
        <w:rPr>
          <w:rStyle w:val="StyleUnderline"/>
        </w:rPr>
        <w:t xml:space="preserve">has </w:t>
      </w:r>
      <w:r w:rsidRPr="00B46EF1">
        <w:rPr>
          <w:rStyle w:val="Emphasis"/>
          <w:rFonts w:ascii="Georgia" w:hAnsi="Georgia"/>
          <w:b w:val="0"/>
          <w:bCs/>
        </w:rPr>
        <w:t>catastrophic human health effects</w:t>
      </w:r>
      <w:r w:rsidRPr="00041912">
        <w:rPr>
          <w:sz w:val="14"/>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041912">
        <w:rPr>
          <w:rStyle w:val="StyleUnderline"/>
        </w:rPr>
        <w:t>2 °C warming would double the land area subject to deadly heat and expose 48% of the population</w:t>
      </w:r>
      <w:r w:rsidRPr="00041912">
        <w:rPr>
          <w:sz w:val="14"/>
        </w:rPr>
        <w:t xml:space="preserve">. A </w:t>
      </w:r>
      <w:r w:rsidRPr="00041912">
        <w:rPr>
          <w:rStyle w:val="StyleUnderline"/>
          <w:highlight w:val="green"/>
        </w:rPr>
        <w:t>4 °C</w:t>
      </w:r>
      <w:r w:rsidRPr="00041912">
        <w:rPr>
          <w:sz w:val="14"/>
        </w:rPr>
        <w:t xml:space="preserve"> warming by 2100 </w:t>
      </w:r>
      <w:r w:rsidRPr="00041912">
        <w:rPr>
          <w:rStyle w:val="StyleUnderline"/>
        </w:rPr>
        <w:t>would subject</w:t>
      </w:r>
      <w:r w:rsidRPr="00041912">
        <w:rPr>
          <w:sz w:val="14"/>
        </w:rPr>
        <w:t xml:space="preserve"> 47% of the land area and almost </w:t>
      </w:r>
      <w:r w:rsidRPr="00041912">
        <w:rPr>
          <w:rStyle w:val="StyleUnderline"/>
        </w:rPr>
        <w:t xml:space="preserve">74% of the world population to deadly heat, which </w:t>
      </w:r>
      <w:r w:rsidRPr="00041912">
        <w:rPr>
          <w:rStyle w:val="StyleUnderline"/>
          <w:highlight w:val="green"/>
        </w:rPr>
        <w:t xml:space="preserve">could pose </w:t>
      </w:r>
      <w:r w:rsidRPr="00B46EF1">
        <w:rPr>
          <w:rStyle w:val="Emphasis"/>
          <w:rFonts w:ascii="Georgia" w:hAnsi="Georgia"/>
          <w:b w:val="0"/>
          <w:bCs/>
          <w:highlight w:val="green"/>
        </w:rPr>
        <w:t>existential risks to humans</w:t>
      </w:r>
      <w:r w:rsidRPr="00041912">
        <w:rPr>
          <w:sz w:val="14"/>
        </w:rPr>
        <w:t xml:space="preserve"> and mammals alike </w:t>
      </w:r>
      <w:r w:rsidRPr="00041912">
        <w:rPr>
          <w:rStyle w:val="StyleUnderline"/>
        </w:rPr>
        <w:t>unless massive adaptation measures are implemented</w:t>
      </w:r>
      <w:r w:rsidRPr="00041912">
        <w:rPr>
          <w:sz w:val="14"/>
        </w:rPr>
        <w:t xml:space="preserve">, such as providing air conditioning to the entire population or a massive relocation of most of the population to safer climates. </w:t>
      </w:r>
      <w:r w:rsidRPr="00041912">
        <w:rPr>
          <w:rStyle w:val="StyleUnderline"/>
        </w:rPr>
        <w:t>Climate risks</w:t>
      </w:r>
      <w:r w:rsidRPr="00041912">
        <w:rPr>
          <w:sz w:val="14"/>
        </w:rPr>
        <w:t xml:space="preserve"> can </w:t>
      </w:r>
      <w:r w:rsidRPr="00041912">
        <w:rPr>
          <w:rStyle w:val="StyleUnderline"/>
        </w:rPr>
        <w:t>vary markedly depending on</w:t>
      </w:r>
      <w:r w:rsidRPr="00041912">
        <w:rPr>
          <w:sz w:val="14"/>
        </w:rPr>
        <w:t xml:space="preserve"> the </w:t>
      </w:r>
      <w:r w:rsidRPr="00041912">
        <w:rPr>
          <w:rStyle w:val="StyleUnderline"/>
        </w:rPr>
        <w:t>socioeconomic status</w:t>
      </w:r>
      <w:r w:rsidRPr="00041912">
        <w:rPr>
          <w:sz w:val="14"/>
        </w:rPr>
        <w:t xml:space="preserve"> and culture of the population, and so we must take up the question of “</w:t>
      </w:r>
      <w:r w:rsidRPr="00041912">
        <w:rPr>
          <w:sz w:val="14"/>
          <w:szCs w:val="16"/>
        </w:rPr>
        <w:t>dangerous to whom?”</w:t>
      </w:r>
      <w:r w:rsidRPr="00041912">
        <w:rPr>
          <w:sz w:val="14"/>
        </w:rPr>
        <w:t xml:space="preserve"> (54). Our discussion in this study is focused more on people and not on the ecosystem, and even with this limited scope, there are multitudes of categories of people. We will focus on </w:t>
      </w:r>
      <w:r w:rsidRPr="00041912">
        <w:rPr>
          <w:rStyle w:val="StyleUnderline"/>
        </w:rPr>
        <w:t>the poorest 3 billion people</w:t>
      </w:r>
      <w:r w:rsidRPr="00041912">
        <w:rPr>
          <w:sz w:val="14"/>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041912">
        <w:rPr>
          <w:rStyle w:val="StyleUnderline"/>
        </w:rPr>
        <w:t>livelihood will be severely impacted, if not destroyed</w:t>
      </w:r>
      <w:r w:rsidRPr="00041912">
        <w:rPr>
          <w:sz w:val="14"/>
        </w:rPr>
        <w:t xml:space="preserve">, with a one- to five-year megadrought, heat waves, or heavy floods; for those among the bottom 3 billion of the world’s population who are living in coastal areas, a 1- to 2-m </w:t>
      </w:r>
      <w:r w:rsidRPr="00041912">
        <w:rPr>
          <w:rStyle w:val="StyleUnderline"/>
        </w:rPr>
        <w:t>rise in sea level (likely with</w:t>
      </w:r>
      <w:r w:rsidRPr="00041912">
        <w:rPr>
          <w:sz w:val="14"/>
        </w:rPr>
        <w:t xml:space="preserve"> a </w:t>
      </w:r>
      <w:r w:rsidRPr="00041912">
        <w:rPr>
          <w:rStyle w:val="StyleUnderline"/>
        </w:rPr>
        <w:t xml:space="preserve">warming in excess of 3 °C) poses </w:t>
      </w:r>
      <w:r w:rsidRPr="00041912">
        <w:rPr>
          <w:rStyle w:val="Emphasis"/>
          <w:rFonts w:ascii="Georgia" w:hAnsi="Georgia"/>
        </w:rPr>
        <w:t>existential threat</w:t>
      </w:r>
      <w:r w:rsidRPr="00041912">
        <w:rPr>
          <w:sz w:val="14"/>
        </w:rPr>
        <w:t xml:space="preserve"> if they do not relocate or migrate. It has been estimated that </w:t>
      </w:r>
      <w:r w:rsidRPr="00041912">
        <w:rPr>
          <w:rStyle w:val="StyleUnderline"/>
        </w:rPr>
        <w:t>several hundred million people would be subject to famine</w:t>
      </w:r>
      <w:r w:rsidRPr="00041912">
        <w:rPr>
          <w:sz w:val="14"/>
        </w:rPr>
        <w:t xml:space="preserve"> with warming in excess of 4 °C (54). However, there has essentially been no discussion on warming beyond 5 °C. </w:t>
      </w:r>
      <w:r w:rsidRPr="00041912">
        <w:rPr>
          <w:rStyle w:val="StyleUnderline"/>
        </w:rPr>
        <w:t>Climate change-induced species extinction is one major concern with warming of such large magnitudes (&gt;5 °C</w:t>
      </w:r>
      <w:r w:rsidRPr="00041912">
        <w:rPr>
          <w:sz w:val="14"/>
        </w:rPr>
        <w:t xml:space="preserve">). The current rate of loss of species is </w:t>
      </w:r>
      <w:r w:rsidRPr="00041912">
        <w:rPr>
          <w:rFonts w:ascii="Cambria Math" w:hAnsi="Cambria Math" w:cs="Cambria Math"/>
          <w:sz w:val="14"/>
        </w:rPr>
        <w:t>∼</w:t>
      </w:r>
      <w:r w:rsidRPr="00041912">
        <w:rPr>
          <w:sz w:val="14"/>
        </w:rPr>
        <w:t xml:space="preserve">1,000-fold the historical rate, due largely to habitat destruction. At this rate, about 25% of species are in danger of extinction in the coming decades (56). Global </w:t>
      </w:r>
      <w:r w:rsidRPr="00041912">
        <w:rPr>
          <w:rStyle w:val="StyleUnderline"/>
        </w:rPr>
        <w:t xml:space="preserve">warming of </w:t>
      </w:r>
      <w:r w:rsidRPr="00041912">
        <w:rPr>
          <w:rStyle w:val="StyleUnderline"/>
          <w:highlight w:val="green"/>
        </w:rPr>
        <w:t>6 °C</w:t>
      </w:r>
      <w:r w:rsidRPr="00041912">
        <w:rPr>
          <w:rStyle w:val="StyleUnderline"/>
        </w:rPr>
        <w:t xml:space="preserve"> or more</w:t>
      </w:r>
      <w:r w:rsidRPr="00041912">
        <w:rPr>
          <w:sz w:val="14"/>
        </w:rPr>
        <w:t xml:space="preserve"> (</w:t>
      </w:r>
      <w:r w:rsidRPr="00041912">
        <w:rPr>
          <w:rStyle w:val="StyleUnderline"/>
          <w:highlight w:val="green"/>
        </w:rPr>
        <w:t>accompanied by</w:t>
      </w:r>
      <w:r w:rsidRPr="00041912">
        <w:rPr>
          <w:rStyle w:val="StyleUnderline"/>
        </w:rPr>
        <w:t xml:space="preserve"> increase in </w:t>
      </w:r>
      <w:r w:rsidRPr="00041912">
        <w:rPr>
          <w:rStyle w:val="StyleUnderline"/>
          <w:highlight w:val="green"/>
        </w:rPr>
        <w:t>ocean acidity</w:t>
      </w:r>
      <w:r w:rsidRPr="00041912">
        <w:rPr>
          <w:sz w:val="14"/>
        </w:rPr>
        <w:t xml:space="preserve"> due to increased CO2) </w:t>
      </w:r>
      <w:r w:rsidRPr="00041912">
        <w:rPr>
          <w:rStyle w:val="StyleUnderline"/>
        </w:rPr>
        <w:t xml:space="preserve">can act as a major force multiplier and </w:t>
      </w:r>
      <w:r w:rsidRPr="00B46EF1">
        <w:rPr>
          <w:rStyle w:val="Emphasis"/>
          <w:rFonts w:ascii="Georgia" w:hAnsi="Georgia"/>
          <w:b w:val="0"/>
          <w:bCs/>
          <w:highlight w:val="green"/>
        </w:rPr>
        <w:t>expose</w:t>
      </w:r>
      <w:r w:rsidRPr="00041912">
        <w:rPr>
          <w:sz w:val="14"/>
        </w:rPr>
        <w:t xml:space="preserve"> as much as </w:t>
      </w:r>
      <w:r w:rsidRPr="00B46EF1">
        <w:rPr>
          <w:rStyle w:val="Emphasis"/>
          <w:rFonts w:ascii="Georgia" w:hAnsi="Georgia"/>
          <w:b w:val="0"/>
          <w:bCs/>
          <w:highlight w:val="green"/>
        </w:rPr>
        <w:t>90% of species to</w:t>
      </w:r>
      <w:r w:rsidRPr="00041912">
        <w:rPr>
          <w:sz w:val="14"/>
        </w:rPr>
        <w:t xml:space="preserve"> the dangers of </w:t>
      </w:r>
      <w:r w:rsidRPr="00B46EF1">
        <w:rPr>
          <w:rStyle w:val="Emphasis"/>
          <w:rFonts w:ascii="Georgia" w:hAnsi="Georgia"/>
          <w:b w:val="0"/>
          <w:bCs/>
          <w:highlight w:val="green"/>
        </w:rPr>
        <w:t>extinction</w:t>
      </w:r>
      <w:r w:rsidRPr="00041912">
        <w:rPr>
          <w:sz w:val="14"/>
        </w:rPr>
        <w:t xml:space="preserve"> (57). The bodily harms combined with </w:t>
      </w:r>
      <w:r w:rsidRPr="00041912">
        <w:rPr>
          <w:rStyle w:val="StyleUnderline"/>
          <w:highlight w:val="green"/>
        </w:rPr>
        <w:t>climate change-forced</w:t>
      </w:r>
      <w:r w:rsidRPr="00041912">
        <w:rPr>
          <w:rStyle w:val="StyleUnderline"/>
        </w:rPr>
        <w:t xml:space="preserve"> species destruction, </w:t>
      </w:r>
      <w:r w:rsidRPr="00041912">
        <w:rPr>
          <w:rStyle w:val="StyleUnderline"/>
          <w:highlight w:val="green"/>
        </w:rPr>
        <w:t>biodiversity loss</w:t>
      </w:r>
      <w:r w:rsidRPr="00041912">
        <w:rPr>
          <w:rStyle w:val="StyleUnderline"/>
        </w:rPr>
        <w:t xml:space="preserve">, and </w:t>
      </w:r>
      <w:r w:rsidRPr="00041912">
        <w:rPr>
          <w:rStyle w:val="StyleUnderline"/>
          <w:highlight w:val="green"/>
        </w:rPr>
        <w:t>threats to water and food security</w:t>
      </w:r>
      <w:r w:rsidRPr="00041912">
        <w:rPr>
          <w:sz w:val="14"/>
        </w:rPr>
        <w:t xml:space="preserve">, as summarized recently (58), </w:t>
      </w:r>
      <w:r w:rsidRPr="00041912">
        <w:rPr>
          <w:rStyle w:val="StyleUnderline"/>
          <w:highlight w:val="green"/>
        </w:rPr>
        <w:t>motivated us to categorize warming</w:t>
      </w:r>
      <w:r w:rsidRPr="00041912">
        <w:rPr>
          <w:rStyle w:val="StyleUnderline"/>
        </w:rPr>
        <w:t xml:space="preserve"> beyond 5 °C </w:t>
      </w:r>
      <w:r w:rsidRPr="00041912">
        <w:rPr>
          <w:rStyle w:val="StyleUnderline"/>
          <w:highlight w:val="green"/>
        </w:rPr>
        <w:t>as</w:t>
      </w:r>
      <w:r w:rsidRPr="00041912">
        <w:rPr>
          <w:rStyle w:val="StyleUnderline"/>
        </w:rPr>
        <w:t xml:space="preserve"> unknown</w:t>
      </w:r>
      <w:r w:rsidRPr="00041912">
        <w:rPr>
          <w:sz w:val="14"/>
        </w:rPr>
        <w:t xml:space="preserve">??, </w:t>
      </w:r>
      <w:r w:rsidRPr="00041912">
        <w:rPr>
          <w:rStyle w:val="StyleUnderline"/>
        </w:rPr>
        <w:t>implying</w:t>
      </w:r>
      <w:r w:rsidRPr="00041912">
        <w:rPr>
          <w:sz w:val="14"/>
        </w:rPr>
        <w:t xml:space="preserve"> the possibility of </w:t>
      </w:r>
      <w:r w:rsidRPr="00B46EF1">
        <w:rPr>
          <w:rStyle w:val="Emphasis"/>
          <w:rFonts w:ascii="Georgia" w:hAnsi="Georgia"/>
          <w:b w:val="0"/>
          <w:bCs/>
          <w:highlight w:val="green"/>
        </w:rPr>
        <w:t xml:space="preserve">existential </w:t>
      </w:r>
      <w:r w:rsidRPr="00B46EF1">
        <w:rPr>
          <w:rStyle w:val="Emphasis"/>
          <w:rFonts w:ascii="Georgia" w:hAnsi="Georgia"/>
          <w:b w:val="0"/>
          <w:bCs/>
        </w:rPr>
        <w:t>threats</w:t>
      </w:r>
      <w:r w:rsidRPr="00041912">
        <w:rPr>
          <w:sz w:val="14"/>
        </w:rPr>
        <w:t>. Fig. 2 displays these three risk categorizations (vertical dashed lines).</w:t>
      </w:r>
    </w:p>
    <w:p w14:paraId="41460292" w14:textId="77777777" w:rsidR="00920D8B" w:rsidRPr="00041912" w:rsidRDefault="00920D8B" w:rsidP="00920D8B">
      <w:pPr>
        <w:pStyle w:val="Heading3"/>
      </w:pPr>
      <w:r>
        <w:t>1AC – AI</w:t>
      </w:r>
    </w:p>
    <w:p w14:paraId="35DD6E49" w14:textId="77777777" w:rsidR="00920D8B" w:rsidRPr="00041912" w:rsidRDefault="00920D8B" w:rsidP="00920D8B">
      <w:pPr>
        <w:pStyle w:val="Heading4"/>
      </w:pPr>
      <w:r w:rsidRPr="00041912">
        <w:t>US companies are on track to develop lethal AI weapons now.</w:t>
      </w:r>
    </w:p>
    <w:p w14:paraId="0ADCB8CB" w14:textId="77777777" w:rsidR="00920D8B" w:rsidRPr="00041912" w:rsidRDefault="00920D8B" w:rsidP="00920D8B">
      <w:r w:rsidRPr="00041912">
        <w:rPr>
          <w:b/>
          <w:bCs/>
          <w:sz w:val="26"/>
          <w:szCs w:val="26"/>
        </w:rPr>
        <w:t>Dellinger 19</w:t>
      </w:r>
      <w:r w:rsidRPr="00041912">
        <w:t xml:space="preserve"> [AJ Dellinger, 8-22-2019, "Could advancements in AI eventually lead to ‘Terminator’-style killer robots?," Mic, </w:t>
      </w:r>
      <w:hyperlink r:id="rId37" w:history="1">
        <w:r w:rsidRPr="00EC6E6B">
          <w:rPr>
            <w:rStyle w:val="Hyperlink"/>
          </w:rPr>
          <w:t>https://www.mic.com/p/microsoft-amazon-other-big-tech-companies-are-putting-us-at-risk-of-a-killer-ai-study-says-18689833</w:t>
        </w:r>
      </w:hyperlink>
      <w:r w:rsidRPr="00041912">
        <w:t>]</w:t>
      </w:r>
      <w:r>
        <w:t xml:space="preserve"> //PT</w:t>
      </w:r>
    </w:p>
    <w:p w14:paraId="50AA0828" w14:textId="77777777" w:rsidR="00920D8B" w:rsidRDefault="00920D8B" w:rsidP="00920D8B">
      <w:pPr>
        <w:pStyle w:val="NormalWeb"/>
        <w:shd w:val="clear" w:color="auto" w:fill="FFFFFF"/>
        <w:rPr>
          <w:rStyle w:val="StyleUnderline"/>
          <w:rFonts w:ascii="Georgia" w:hAnsi="Georgia"/>
        </w:rPr>
      </w:pPr>
      <w:r w:rsidRPr="00041912">
        <w:rPr>
          <w:rStyle w:val="StyleUnderline"/>
          <w:rFonts w:ascii="Georgia" w:hAnsi="Georgia"/>
          <w:highlight w:val="green"/>
        </w:rPr>
        <w:t>Tech companie</w:t>
      </w:r>
      <w:r w:rsidRPr="00041912">
        <w:rPr>
          <w:rStyle w:val="StyleUnderline"/>
          <w:rFonts w:ascii="Georgia" w:hAnsi="Georgia"/>
        </w:rPr>
        <w:t xml:space="preserve">s are happy to </w:t>
      </w:r>
      <w:r w:rsidRPr="00041912">
        <w:rPr>
          <w:rStyle w:val="StyleUnderline"/>
          <w:rFonts w:ascii="Georgia" w:hAnsi="Georgia"/>
          <w:highlight w:val="green"/>
        </w:rPr>
        <w:t>tout</w:t>
      </w:r>
      <w:r w:rsidRPr="00041912">
        <w:rPr>
          <w:rStyle w:val="StyleUnderline"/>
          <w:rFonts w:ascii="Georgia" w:hAnsi="Georgia"/>
        </w:rPr>
        <w:t xml:space="preserve"> their </w:t>
      </w:r>
      <w:r w:rsidRPr="00041912">
        <w:rPr>
          <w:rStyle w:val="StyleUnderline"/>
          <w:rFonts w:ascii="Georgia" w:hAnsi="Georgia"/>
          <w:highlight w:val="green"/>
        </w:rPr>
        <w:t>innovations</w:t>
      </w:r>
      <w:r w:rsidRPr="00041912">
        <w:rPr>
          <w:rFonts w:ascii="Georgia" w:hAnsi="Georgia" w:cs="Arial"/>
          <w:color w:val="000000"/>
          <w:sz w:val="16"/>
          <w:szCs w:val="22"/>
          <w:shd w:val="clear" w:color="auto" w:fill="FFFFFF"/>
        </w:rPr>
        <w:t xml:space="preserve"> and latest developments, </w:t>
      </w:r>
      <w:r w:rsidRPr="00041912">
        <w:rPr>
          <w:rStyle w:val="StyleUnderline"/>
          <w:rFonts w:ascii="Georgia" w:hAnsi="Georgia"/>
        </w:rPr>
        <w:t>but</w:t>
      </w:r>
      <w:r w:rsidRPr="00041912">
        <w:rPr>
          <w:rFonts w:ascii="Georgia" w:hAnsi="Georgia" w:cs="Arial"/>
          <w:color w:val="000000"/>
          <w:sz w:val="16"/>
          <w:szCs w:val="22"/>
          <w:shd w:val="clear" w:color="auto" w:fill="FFFFFF"/>
        </w:rPr>
        <w:t xml:space="preserve"> one organization is warning that </w:t>
      </w:r>
      <w:r w:rsidRPr="00041912">
        <w:rPr>
          <w:rStyle w:val="StyleUnderline"/>
          <w:rFonts w:ascii="Georgia" w:hAnsi="Georgia"/>
          <w:highlight w:val="green"/>
        </w:rPr>
        <w:t>not all advancements are good</w:t>
      </w:r>
      <w:r w:rsidRPr="00041912">
        <w:rPr>
          <w:rStyle w:val="StyleUnderline"/>
          <w:rFonts w:ascii="Georgia" w:hAnsi="Georgia"/>
        </w:rPr>
        <w:t xml:space="preserve"> ones</w:t>
      </w:r>
      <w:r w:rsidRPr="00041912">
        <w:rPr>
          <w:rFonts w:ascii="Georgia" w:hAnsi="Georgia" w:cs="Arial"/>
          <w:color w:val="000000"/>
          <w:sz w:val="16"/>
          <w:szCs w:val="22"/>
          <w:shd w:val="clear" w:color="auto" w:fill="FFFFFF"/>
        </w:rPr>
        <w:t xml:space="preserve">. Dutch nonprofit </w:t>
      </w:r>
      <w:r w:rsidRPr="00041912">
        <w:rPr>
          <w:rStyle w:val="StyleUnderline"/>
          <w:rFonts w:ascii="Georgia" w:hAnsi="Georgia"/>
          <w:highlight w:val="green"/>
        </w:rPr>
        <w:t>PAX</w:t>
      </w:r>
      <w:r w:rsidRPr="00041912">
        <w:rPr>
          <w:rFonts w:ascii="Georgia" w:hAnsi="Georgia" w:cs="Arial"/>
          <w:color w:val="000000"/>
          <w:sz w:val="16"/>
          <w:szCs w:val="22"/>
          <w:shd w:val="clear" w:color="auto" w:fill="FFFFFF"/>
        </w:rPr>
        <w:t xml:space="preserve">, an organization that advocates for peace, </w:t>
      </w:r>
      <w:r w:rsidRPr="00041912">
        <w:rPr>
          <w:rStyle w:val="StyleUnderline"/>
          <w:rFonts w:ascii="Georgia" w:hAnsi="Georgia"/>
        </w:rPr>
        <w:t xml:space="preserve">recently </w:t>
      </w:r>
      <w:r w:rsidRPr="00041912">
        <w:rPr>
          <w:rStyle w:val="StyleUnderline"/>
          <w:rFonts w:ascii="Georgia" w:hAnsi="Georgia"/>
          <w:highlight w:val="green"/>
        </w:rPr>
        <w:t>looked into how the tech sector is handling</w:t>
      </w:r>
      <w:r w:rsidRPr="00041912">
        <w:rPr>
          <w:rStyle w:val="StyleUnderline"/>
          <w:rFonts w:ascii="Georgia" w:hAnsi="Georgia"/>
        </w:rPr>
        <w:t xml:space="preserve"> the development of </w:t>
      </w:r>
      <w:r w:rsidRPr="00041912">
        <w:rPr>
          <w:rStyle w:val="StyleUnderline"/>
          <w:rFonts w:ascii="Georgia" w:hAnsi="Georgia"/>
          <w:highlight w:val="green"/>
        </w:rPr>
        <w:t>a</w:t>
      </w:r>
      <w:r w:rsidRPr="00041912">
        <w:rPr>
          <w:rStyle w:val="StyleUnderline"/>
          <w:rFonts w:ascii="Georgia" w:hAnsi="Georgia"/>
        </w:rPr>
        <w:t xml:space="preserve">rtificial </w:t>
      </w:r>
      <w:r w:rsidRPr="00041912">
        <w:rPr>
          <w:rStyle w:val="StyleUnderline"/>
          <w:rFonts w:ascii="Georgia" w:hAnsi="Georgia"/>
          <w:highlight w:val="green"/>
        </w:rPr>
        <w:t>i</w:t>
      </w:r>
      <w:r w:rsidRPr="00041912">
        <w:rPr>
          <w:rStyle w:val="StyleUnderline"/>
          <w:rFonts w:ascii="Georgia" w:hAnsi="Georgia"/>
        </w:rPr>
        <w:t xml:space="preserve">ntelligence </w:t>
      </w:r>
      <w:r w:rsidRPr="00041912">
        <w:rPr>
          <w:rStyle w:val="StyleUnderline"/>
          <w:rFonts w:ascii="Georgia" w:hAnsi="Georgia"/>
          <w:highlight w:val="green"/>
        </w:rPr>
        <w:t>and its</w:t>
      </w:r>
      <w:r w:rsidRPr="00041912">
        <w:rPr>
          <w:rFonts w:ascii="Georgia" w:hAnsi="Georgia" w:cs="Arial"/>
          <w:color w:val="000000"/>
          <w:sz w:val="16"/>
          <w:szCs w:val="22"/>
          <w:shd w:val="clear" w:color="auto" w:fill="FFFFFF"/>
        </w:rPr>
        <w:t xml:space="preserve"> potential to become </w:t>
      </w:r>
      <w:r w:rsidRPr="00041912">
        <w:rPr>
          <w:rStyle w:val="StyleUnderline"/>
          <w:rFonts w:ascii="Georgia" w:hAnsi="Georgia"/>
        </w:rPr>
        <w:t xml:space="preserve">an automated </w:t>
      </w:r>
      <w:r w:rsidRPr="00041912">
        <w:rPr>
          <w:rStyle w:val="StyleUnderline"/>
          <w:rFonts w:ascii="Georgia" w:hAnsi="Georgia"/>
          <w:highlight w:val="green"/>
        </w:rPr>
        <w:t>destructive force</w:t>
      </w:r>
      <w:r w:rsidRPr="00041912">
        <w:rPr>
          <w:rStyle w:val="StyleUnderline"/>
          <w:rFonts w:ascii="Georgia" w:hAnsi="Georgia"/>
        </w:rPr>
        <w:t xml:space="preserve"> that could turn on humanity</w:t>
      </w:r>
      <w:r w:rsidRPr="00041912">
        <w:rPr>
          <w:rFonts w:ascii="Georgia" w:hAnsi="Georgia" w:cs="Arial"/>
          <w:color w:val="000000"/>
          <w:sz w:val="16"/>
          <w:szCs w:val="22"/>
          <w:shd w:val="clear" w:color="auto" w:fill="FFFFFF"/>
        </w:rPr>
        <w:t xml:space="preserve">. What it found is that </w:t>
      </w:r>
      <w:r w:rsidRPr="00041912">
        <w:rPr>
          <w:rStyle w:val="StyleUnderline"/>
          <w:rFonts w:ascii="Georgia" w:hAnsi="Georgia"/>
        </w:rPr>
        <w:t>just seven of the 50 companies it investigated partake in "best practices" to mitigate</w:t>
      </w:r>
      <w:r w:rsidRPr="00041912">
        <w:rPr>
          <w:rFonts w:ascii="Georgia" w:hAnsi="Georgia" w:cs="Arial"/>
          <w:color w:val="000000"/>
          <w:sz w:val="16"/>
          <w:szCs w:val="22"/>
          <w:shd w:val="clear" w:color="auto" w:fill="FFFFFF"/>
        </w:rPr>
        <w:t xml:space="preserve"> the risk of </w:t>
      </w:r>
      <w:r w:rsidRPr="00041912">
        <w:rPr>
          <w:rStyle w:val="StyleUnderline"/>
          <w:rFonts w:ascii="Georgia" w:hAnsi="Georgia"/>
        </w:rPr>
        <w:t>an eventual AI apocalypse</w:t>
      </w:r>
      <w:r w:rsidRPr="00041912">
        <w:rPr>
          <w:rFonts w:ascii="Georgia" w:hAnsi="Georgia" w:cs="Arial"/>
          <w:color w:val="000000"/>
          <w:sz w:val="16"/>
          <w:szCs w:val="22"/>
          <w:shd w:val="clear" w:color="auto" w:fill="FFFFFF"/>
        </w:rPr>
        <w:t xml:space="preserve">. </w:t>
      </w:r>
      <w:r w:rsidRPr="00041912">
        <w:rPr>
          <w:rStyle w:val="StyleUnderline"/>
          <w:rFonts w:ascii="Georgia" w:hAnsi="Georgia"/>
        </w:rPr>
        <w:t>Twenty-one firms</w:t>
      </w:r>
      <w:r w:rsidRPr="00041912">
        <w:rPr>
          <w:rFonts w:ascii="Georgia" w:hAnsi="Georgia" w:cs="Arial"/>
          <w:color w:val="000000"/>
          <w:sz w:val="16"/>
          <w:szCs w:val="22"/>
          <w:shd w:val="clear" w:color="auto" w:fill="FFFFFF"/>
        </w:rPr>
        <w:t xml:space="preserve">, </w:t>
      </w:r>
      <w:r w:rsidRPr="00041912">
        <w:rPr>
          <w:rStyle w:val="StyleUnderline"/>
          <w:rFonts w:ascii="Georgia" w:hAnsi="Georgia"/>
        </w:rPr>
        <w:t>including</w:t>
      </w:r>
      <w:r w:rsidRPr="00041912">
        <w:rPr>
          <w:rFonts w:ascii="Georgia" w:hAnsi="Georgia" w:cs="Arial"/>
          <w:color w:val="000000"/>
          <w:sz w:val="16"/>
          <w:szCs w:val="22"/>
          <w:shd w:val="clear" w:color="auto" w:fill="FFFFFF"/>
        </w:rPr>
        <w:t xml:space="preserve"> the likes of</w:t>
      </w:r>
      <w:r w:rsidRPr="00041912">
        <w:rPr>
          <w:rFonts w:ascii="Georgia" w:hAnsi="Georgia" w:cs="Arial"/>
          <w:color w:val="000000"/>
          <w:sz w:val="16"/>
          <w:shd w:val="clear" w:color="auto" w:fill="FFFFFF"/>
        </w:rPr>
        <w:t xml:space="preserve"> </w:t>
      </w:r>
      <w:hyperlink r:id="rId38" w:tgtFrame="_blank" w:history="1">
        <w:r w:rsidRPr="00041912">
          <w:rPr>
            <w:rStyle w:val="StyleUnderline"/>
            <w:rFonts w:ascii="Georgia" w:eastAsiaTheme="majorEastAsia" w:hAnsi="Georgia"/>
            <w:highlight w:val="green"/>
          </w:rPr>
          <w:t>Amazon and Microsoft, were marked as "high concern."</w:t>
        </w:r>
      </w:hyperlink>
      <w:r w:rsidRPr="00041912">
        <w:rPr>
          <w:rStyle w:val="StyleUnderline"/>
          <w:rFonts w:ascii="Georgia" w:hAnsi="Georgia"/>
        </w:rPr>
        <w:t xml:space="preserve"> PAX's research focused on answering three different questions</w:t>
      </w:r>
      <w:r w:rsidRPr="00041912">
        <w:rPr>
          <w:rFonts w:ascii="Georgia" w:hAnsi="Georgia" w:cs="Arial"/>
          <w:color w:val="000000"/>
          <w:sz w:val="16"/>
          <w:szCs w:val="22"/>
        </w:rPr>
        <w:t xml:space="preserve">: </w:t>
      </w:r>
      <w:r w:rsidRPr="00041912">
        <w:rPr>
          <w:rStyle w:val="StyleUnderline"/>
          <w:rFonts w:ascii="Georgia" w:hAnsi="Georgia"/>
        </w:rPr>
        <w:t>Is the company developing technology relevant to</w:t>
      </w:r>
      <w:r w:rsidRPr="00041912">
        <w:rPr>
          <w:rFonts w:ascii="Georgia" w:hAnsi="Georgia" w:cs="Arial"/>
          <w:color w:val="000000"/>
          <w:sz w:val="16"/>
          <w:szCs w:val="22"/>
        </w:rPr>
        <w:t xml:space="preserve"> the potential development of </w:t>
      </w:r>
      <w:r w:rsidRPr="00041912">
        <w:rPr>
          <w:rStyle w:val="StyleUnderline"/>
          <w:rFonts w:ascii="Georgia" w:hAnsi="Georgia"/>
        </w:rPr>
        <w:t>lethal autonomous weapons</w:t>
      </w:r>
      <w:r w:rsidRPr="00041912">
        <w:rPr>
          <w:rFonts w:ascii="Georgia" w:hAnsi="Georgia" w:cs="Arial"/>
          <w:color w:val="000000"/>
          <w:sz w:val="16"/>
          <w:szCs w:val="22"/>
        </w:rPr>
        <w:t xml:space="preserve">, </w:t>
      </w:r>
      <w:r w:rsidRPr="00041912">
        <w:rPr>
          <w:rStyle w:val="StyleUnderline"/>
          <w:rFonts w:ascii="Georgia" w:hAnsi="Georgia"/>
        </w:rPr>
        <w:t>is the firm working on military projects</w:t>
      </w:r>
      <w:r w:rsidRPr="00041912">
        <w:rPr>
          <w:rFonts w:ascii="Georgia" w:hAnsi="Georgia" w:cs="Arial"/>
          <w:color w:val="000000"/>
          <w:sz w:val="16"/>
          <w:szCs w:val="22"/>
        </w:rPr>
        <w:t xml:space="preserve"> that may enable deadly force, and </w:t>
      </w:r>
      <w:r w:rsidRPr="00041912">
        <w:rPr>
          <w:rStyle w:val="StyleUnderline"/>
          <w:rFonts w:ascii="Georgia" w:hAnsi="Georgia"/>
        </w:rPr>
        <w:t>has the company committed to not contributing to the development of autonomous weapons</w:t>
      </w:r>
      <w:r w:rsidRPr="00041912">
        <w:rPr>
          <w:rFonts w:ascii="Georgia" w:hAnsi="Georgia" w:cs="Arial"/>
          <w:color w:val="000000"/>
          <w:sz w:val="16"/>
          <w:szCs w:val="22"/>
        </w:rPr>
        <w:t xml:space="preserve">? Companies were given high marks for committing themselves to not contributing to the development of potentially deadly machines. Meanwhile, </w:t>
      </w:r>
      <w:r w:rsidRPr="00041912">
        <w:rPr>
          <w:rStyle w:val="StyleUnderline"/>
          <w:rFonts w:ascii="Georgia" w:hAnsi="Georgia"/>
        </w:rPr>
        <w:t>companies that freely work alongside the military without a clear plan</w:t>
      </w:r>
      <w:r w:rsidRPr="00041912">
        <w:rPr>
          <w:rFonts w:ascii="Georgia" w:hAnsi="Georgia" w:cs="Arial"/>
          <w:color w:val="000000"/>
          <w:sz w:val="16"/>
          <w:szCs w:val="22"/>
        </w:rPr>
        <w:t xml:space="preserve"> in place to prevent their technology from being used for lethal purposes </w:t>
      </w:r>
      <w:r w:rsidRPr="00041912">
        <w:rPr>
          <w:rStyle w:val="StyleUnderline"/>
          <w:rFonts w:ascii="Georgia" w:hAnsi="Georgia"/>
        </w:rPr>
        <w:t xml:space="preserve">received demerits. </w:t>
      </w:r>
      <w:r w:rsidRPr="00041912">
        <w:rPr>
          <w:rFonts w:ascii="Georgia" w:hAnsi="Georgia" w:cs="Arial"/>
          <w:color w:val="000000"/>
          <w:sz w:val="16"/>
          <w:szCs w:val="22"/>
        </w:rPr>
        <w:t xml:space="preserve">Given that, </w:t>
      </w:r>
      <w:r w:rsidRPr="00041912">
        <w:rPr>
          <w:rStyle w:val="StyleUnderline"/>
          <w:rFonts w:ascii="Georgia" w:hAnsi="Georgia"/>
        </w:rPr>
        <w:t xml:space="preserve">it's not surprising that </w:t>
      </w:r>
      <w:r w:rsidRPr="00041912">
        <w:rPr>
          <w:rStyle w:val="StyleUnderline"/>
          <w:rFonts w:ascii="Georgia" w:hAnsi="Georgia"/>
          <w:highlight w:val="green"/>
        </w:rPr>
        <w:t>Amazon and Microsoft</w:t>
      </w:r>
      <w:r w:rsidRPr="00041912">
        <w:rPr>
          <w:rStyle w:val="StyleUnderline"/>
          <w:rFonts w:ascii="Georgia" w:hAnsi="Georgia"/>
        </w:rPr>
        <w:t xml:space="preserve"> would </w:t>
      </w:r>
      <w:r w:rsidRPr="00041912">
        <w:rPr>
          <w:rStyle w:val="StyleUnderline"/>
          <w:rFonts w:ascii="Georgia" w:hAnsi="Georgia"/>
          <w:highlight w:val="green"/>
        </w:rPr>
        <w:t>sit atop the list of companies that</w:t>
      </w:r>
      <w:r w:rsidRPr="00041912">
        <w:rPr>
          <w:rFonts w:ascii="Georgia" w:hAnsi="Georgia" w:cs="Arial"/>
          <w:color w:val="000000"/>
          <w:sz w:val="16"/>
          <w:szCs w:val="22"/>
        </w:rPr>
        <w:t xml:space="preserve"> just may </w:t>
      </w:r>
      <w:r w:rsidRPr="00041912">
        <w:rPr>
          <w:rStyle w:val="StyleUnderline"/>
          <w:rFonts w:ascii="Georgia" w:hAnsi="Georgia"/>
          <w:highlight w:val="green"/>
        </w:rPr>
        <w:t>push us toward</w:t>
      </w:r>
      <w:r w:rsidRPr="00041912">
        <w:rPr>
          <w:rStyle w:val="StyleUnderline"/>
          <w:rFonts w:ascii="Georgia" w:hAnsi="Georgia"/>
        </w:rPr>
        <w:t xml:space="preserve"> a future filled with </w:t>
      </w:r>
      <w:r w:rsidRPr="00041912">
        <w:rPr>
          <w:rStyle w:val="StyleUnderline"/>
          <w:rFonts w:ascii="Georgia" w:hAnsi="Georgia"/>
          <w:highlight w:val="green"/>
        </w:rPr>
        <w:t>killer robots</w:t>
      </w:r>
      <w:r w:rsidRPr="00041912">
        <w:rPr>
          <w:rFonts w:ascii="Georgia" w:hAnsi="Georgia" w:cs="Arial"/>
          <w:color w:val="000000"/>
          <w:sz w:val="16"/>
          <w:szCs w:val="22"/>
        </w:rPr>
        <w:t xml:space="preserve">. </w:t>
      </w:r>
      <w:r w:rsidRPr="00041912">
        <w:rPr>
          <w:rStyle w:val="StyleUnderline"/>
          <w:rFonts w:ascii="Georgia" w:hAnsi="Georgia"/>
          <w:highlight w:val="green"/>
        </w:rPr>
        <w:t>The two</w:t>
      </w:r>
      <w:r w:rsidRPr="00041912">
        <w:rPr>
          <w:rStyle w:val="StyleUnderline"/>
          <w:rFonts w:ascii="Georgia" w:hAnsi="Georgia"/>
        </w:rPr>
        <w:t xml:space="preserve"> have </w:t>
      </w:r>
      <w:r w:rsidRPr="00041912">
        <w:rPr>
          <w:rStyle w:val="StyleUnderline"/>
          <w:rFonts w:ascii="Georgia" w:hAnsi="Georgia"/>
          <w:highlight w:val="green"/>
        </w:rPr>
        <w:t>spent</w:t>
      </w:r>
      <w:r w:rsidRPr="00041912">
        <w:rPr>
          <w:rFonts w:ascii="Georgia" w:hAnsi="Georgia" w:cs="Arial"/>
          <w:color w:val="000000"/>
          <w:sz w:val="16"/>
          <w:szCs w:val="22"/>
        </w:rPr>
        <w:t xml:space="preserve"> the better part of the </w:t>
      </w:r>
      <w:r w:rsidRPr="00041912">
        <w:rPr>
          <w:rStyle w:val="StyleUnderline"/>
          <w:rFonts w:ascii="Georgia" w:hAnsi="Georgia"/>
          <w:highlight w:val="green"/>
        </w:rPr>
        <w:t>last year locked in</w:t>
      </w:r>
      <w:r w:rsidRPr="00041912">
        <w:rPr>
          <w:rFonts w:ascii="Georgia" w:hAnsi="Georgia" w:cs="Arial"/>
          <w:color w:val="000000"/>
          <w:sz w:val="16"/>
          <w:szCs w:val="22"/>
        </w:rPr>
        <w:t xml:space="preserve"> an ongoing </w:t>
      </w:r>
      <w:r w:rsidRPr="00041912">
        <w:rPr>
          <w:rStyle w:val="StyleUnderline"/>
          <w:rFonts w:ascii="Georgia" w:hAnsi="Georgia"/>
          <w:highlight w:val="green"/>
        </w:rPr>
        <w:t>competition to land a</w:t>
      </w:r>
      <w:r w:rsidRPr="00041912">
        <w:rPr>
          <w:rStyle w:val="StyleUnderline"/>
          <w:rFonts w:ascii="Georgia" w:hAnsi="Georgia"/>
        </w:rPr>
        <w:t xml:space="preserve"> massive </w:t>
      </w:r>
      <w:r w:rsidRPr="00041912">
        <w:rPr>
          <w:rStyle w:val="StyleUnderline"/>
          <w:rFonts w:ascii="Georgia" w:hAnsi="Georgia"/>
          <w:highlight w:val="green"/>
        </w:rPr>
        <w:t>government</w:t>
      </w:r>
      <w:r w:rsidRPr="00041912">
        <w:rPr>
          <w:rStyle w:val="StyleUnderline"/>
          <w:rFonts w:ascii="Georgia" w:hAnsi="Georgia"/>
        </w:rPr>
        <w:t xml:space="preserve"> </w:t>
      </w:r>
      <w:r w:rsidRPr="00041912">
        <w:rPr>
          <w:rStyle w:val="StyleUnderline"/>
          <w:rFonts w:ascii="Georgia" w:hAnsi="Georgia"/>
          <w:highlight w:val="green"/>
        </w:rPr>
        <w:t>contract</w:t>
      </w:r>
      <w:r w:rsidRPr="00041912">
        <w:rPr>
          <w:rStyle w:val="StyleUnderline"/>
          <w:rFonts w:ascii="Georgia" w:hAnsi="Georgia"/>
        </w:rPr>
        <w:t xml:space="preserve"> </w:t>
      </w:r>
      <w:r w:rsidRPr="00041912">
        <w:rPr>
          <w:rStyle w:val="StyleUnderline"/>
          <w:rFonts w:ascii="Georgia" w:hAnsi="Georgia"/>
          <w:highlight w:val="green"/>
        </w:rPr>
        <w:t xml:space="preserve">to </w:t>
      </w:r>
      <w:hyperlink r:id="rId39" w:history="1">
        <w:r w:rsidRPr="00041912">
          <w:rPr>
            <w:rStyle w:val="StyleUnderline"/>
            <w:rFonts w:ascii="Georgia" w:eastAsiaTheme="majorEastAsia" w:hAnsi="Georgia"/>
            <w:highlight w:val="green"/>
          </w:rPr>
          <w:t>build the Pentagon a "war cloud"</w:t>
        </w:r>
      </w:hyperlink>
      <w:r w:rsidRPr="00041912">
        <w:rPr>
          <w:rStyle w:val="StyleUnderline"/>
          <w:rFonts w:ascii="Georgia" w:hAnsi="Georgia"/>
        </w:rPr>
        <w:t xml:space="preserve"> </w:t>
      </w:r>
      <w:r w:rsidRPr="00041912">
        <w:rPr>
          <w:rStyle w:val="StyleUnderline"/>
          <w:rFonts w:ascii="Georgia" w:hAnsi="Georgia"/>
          <w:highlight w:val="green"/>
        </w:rPr>
        <w:t>known as</w:t>
      </w:r>
      <w:r w:rsidRPr="00041912">
        <w:rPr>
          <w:rStyle w:val="StyleUnderline"/>
          <w:rFonts w:ascii="Georgia" w:hAnsi="Georgia"/>
        </w:rPr>
        <w:t xml:space="preserve"> the </w:t>
      </w:r>
      <w:hyperlink r:id="rId40" w:tgtFrame="_blank" w:history="1">
        <w:r w:rsidRPr="00041912">
          <w:rPr>
            <w:rStyle w:val="StyleUnderline"/>
            <w:rFonts w:ascii="Georgia" w:eastAsiaTheme="majorEastAsia" w:hAnsi="Georgia"/>
          </w:rPr>
          <w:t>Joint Enterprise Defense Infrastructure</w:t>
        </w:r>
      </w:hyperlink>
      <w:r w:rsidRPr="00041912">
        <w:rPr>
          <w:rStyle w:val="StyleUnderline"/>
          <w:rFonts w:ascii="Georgia" w:hAnsi="Georgia"/>
        </w:rPr>
        <w:t xml:space="preserve">, or </w:t>
      </w:r>
      <w:r w:rsidRPr="00041912">
        <w:rPr>
          <w:rStyle w:val="StyleUnderline"/>
          <w:rFonts w:ascii="Georgia" w:hAnsi="Georgia"/>
          <w:highlight w:val="green"/>
        </w:rPr>
        <w:t>JEDI</w:t>
      </w:r>
      <w:r w:rsidRPr="00041912">
        <w:rPr>
          <w:rFonts w:ascii="Georgia" w:hAnsi="Georgia" w:cs="Arial"/>
          <w:color w:val="000000"/>
          <w:sz w:val="16"/>
          <w:szCs w:val="22"/>
        </w:rPr>
        <w:t xml:space="preserve">. The project would equip the United States Department of Defense with a cloud infrastructure that would allow branches of the military to freely share information, from sensitive documents to mission plans, across multiple theaters. </w:t>
      </w:r>
      <w:r w:rsidRPr="00041912">
        <w:rPr>
          <w:rStyle w:val="StyleUnderline"/>
          <w:rFonts w:ascii="Georgia" w:hAnsi="Georgia"/>
        </w:rPr>
        <w:t>The appeal of tackling the proposal is clear for Amazon and Microsoft</w:t>
      </w:r>
      <w:r w:rsidRPr="00041912">
        <w:rPr>
          <w:rFonts w:ascii="Georgia" w:hAnsi="Georgia" w:cs="Arial"/>
          <w:color w:val="000000"/>
          <w:sz w:val="16"/>
          <w:szCs w:val="22"/>
        </w:rPr>
        <w:t xml:space="preserve">: </w:t>
      </w:r>
      <w:r w:rsidRPr="00041912">
        <w:rPr>
          <w:rStyle w:val="StyleUnderline"/>
          <w:rFonts w:ascii="Georgia" w:hAnsi="Georgia"/>
          <w:highlight w:val="green"/>
        </w:rPr>
        <w:t>it carries a $10 billion contract</w:t>
      </w:r>
      <w:r w:rsidRPr="00041912">
        <w:rPr>
          <w:rStyle w:val="StyleUnderline"/>
          <w:rFonts w:ascii="Georgia" w:hAnsi="Georgia"/>
        </w:rPr>
        <w:t xml:space="preserve"> that will be rewarded to the company that can provide the service the government is looking for</w:t>
      </w:r>
      <w:r w:rsidRPr="00041912">
        <w:rPr>
          <w:rFonts w:ascii="Georgia" w:hAnsi="Georgia" w:cs="Arial"/>
          <w:color w:val="000000"/>
          <w:sz w:val="16"/>
          <w:szCs w:val="22"/>
        </w:rPr>
        <w:t xml:space="preserve">. </w:t>
      </w:r>
      <w:r w:rsidRPr="00041912">
        <w:rPr>
          <w:rStyle w:val="StyleUnderline"/>
          <w:rFonts w:ascii="Georgia" w:hAnsi="Georgia"/>
        </w:rPr>
        <w:t>But</w:t>
      </w:r>
      <w:r w:rsidRPr="00041912">
        <w:rPr>
          <w:rFonts w:ascii="Georgia" w:hAnsi="Georgia" w:cs="Arial"/>
          <w:color w:val="000000"/>
          <w:sz w:val="16"/>
          <w:szCs w:val="22"/>
        </w:rPr>
        <w:t xml:space="preserve">, in winning the contract and building the war-enabling technology that the military wants, </w:t>
      </w:r>
      <w:r w:rsidRPr="00041912">
        <w:rPr>
          <w:rStyle w:val="StyleUnderline"/>
          <w:rFonts w:ascii="Georgia" w:hAnsi="Georgia"/>
        </w:rPr>
        <w:t xml:space="preserve">one of </w:t>
      </w:r>
      <w:r w:rsidRPr="00041912">
        <w:rPr>
          <w:rStyle w:val="StyleUnderline"/>
          <w:rFonts w:ascii="Georgia" w:hAnsi="Georgia"/>
          <w:highlight w:val="green"/>
        </w:rPr>
        <w:t>these companies will</w:t>
      </w:r>
      <w:r w:rsidRPr="00041912">
        <w:rPr>
          <w:rStyle w:val="StyleUnderline"/>
          <w:rFonts w:ascii="Georgia" w:hAnsi="Georgia"/>
        </w:rPr>
        <w:t xml:space="preserve"> undoubtedly </w:t>
      </w:r>
      <w:r w:rsidRPr="00041912">
        <w:rPr>
          <w:rStyle w:val="StyleUnderline"/>
          <w:rFonts w:ascii="Georgia" w:hAnsi="Georgia"/>
          <w:highlight w:val="green"/>
        </w:rPr>
        <w:t>contribute to</w:t>
      </w:r>
      <w:r w:rsidRPr="00041912">
        <w:rPr>
          <w:rStyle w:val="StyleUnderline"/>
          <w:rFonts w:ascii="Georgia" w:hAnsi="Georgia"/>
        </w:rPr>
        <w:t xml:space="preserve"> the </w:t>
      </w:r>
      <w:r w:rsidRPr="00041912">
        <w:rPr>
          <w:rStyle w:val="StyleUnderline"/>
          <w:rFonts w:ascii="Georgia" w:hAnsi="Georgia"/>
          <w:highlight w:val="green"/>
        </w:rPr>
        <w:t>deaths of humans</w:t>
      </w:r>
      <w:r w:rsidRPr="00041912">
        <w:rPr>
          <w:rFonts w:ascii="Georgia" w:hAnsi="Georgia" w:cs="Arial"/>
          <w:color w:val="000000"/>
          <w:sz w:val="16"/>
          <w:szCs w:val="22"/>
        </w:rPr>
        <w:t>. U.S. Department of Defense Chief Management Officer John H. Gibson II has made that abundantly clear in talking about JEDI, stating publicly that "</w:t>
      </w:r>
      <w:hyperlink r:id="rId41" w:tgtFrame="_blank" w:history="1">
        <w:r w:rsidRPr="00041912">
          <w:rPr>
            <w:rStyle w:val="Hyperlink"/>
            <w:rFonts w:ascii="Georgia" w:eastAsiaTheme="majorEastAsia" w:hAnsi="Georgia" w:cs="Arial"/>
            <w:sz w:val="16"/>
            <w:szCs w:val="22"/>
          </w:rPr>
          <w:t>This program is truly about increasing the lethality of our department</w:t>
        </w:r>
      </w:hyperlink>
      <w:r w:rsidRPr="00041912">
        <w:rPr>
          <w:rFonts w:ascii="Georgia" w:hAnsi="Georgia" w:cs="Arial"/>
          <w:color w:val="000000"/>
          <w:sz w:val="16"/>
          <w:szCs w:val="22"/>
        </w:rPr>
        <w:t xml:space="preserve">." The </w:t>
      </w:r>
      <w:r w:rsidRPr="00041912">
        <w:rPr>
          <w:rStyle w:val="StyleUnderline"/>
          <w:rFonts w:ascii="Georgia" w:hAnsi="Georgia"/>
          <w:highlight w:val="green"/>
        </w:rPr>
        <w:t>criticisms</w:t>
      </w:r>
      <w:r w:rsidRPr="00041912">
        <w:rPr>
          <w:rFonts w:ascii="Georgia" w:hAnsi="Georgia" w:cs="Arial"/>
          <w:color w:val="000000"/>
          <w:sz w:val="16"/>
          <w:szCs w:val="22"/>
        </w:rPr>
        <w:t xml:space="preserve"> of the companies </w:t>
      </w:r>
      <w:r w:rsidRPr="00041912">
        <w:rPr>
          <w:rStyle w:val="StyleUnderline"/>
          <w:rFonts w:ascii="Georgia" w:hAnsi="Georgia"/>
          <w:highlight w:val="green"/>
        </w:rPr>
        <w:t>extend beyond</w:t>
      </w:r>
      <w:r w:rsidRPr="00041912">
        <w:rPr>
          <w:rFonts w:ascii="Georgia" w:hAnsi="Georgia" w:cs="Arial"/>
          <w:color w:val="000000"/>
          <w:sz w:val="16"/>
          <w:szCs w:val="22"/>
        </w:rPr>
        <w:t xml:space="preserve"> just their interest in taking on </w:t>
      </w:r>
      <w:r w:rsidRPr="00041912">
        <w:rPr>
          <w:rStyle w:val="StyleUnderline"/>
          <w:rFonts w:ascii="Georgia" w:hAnsi="Georgia"/>
          <w:highlight w:val="green"/>
        </w:rPr>
        <w:t>the JEDI project</w:t>
      </w:r>
      <w:r w:rsidRPr="00041912">
        <w:rPr>
          <w:rStyle w:val="StyleUnderline"/>
          <w:rFonts w:ascii="Georgia" w:hAnsi="Georgia"/>
        </w:rPr>
        <w:t>.</w:t>
      </w:r>
      <w:r w:rsidRPr="00041912">
        <w:rPr>
          <w:rFonts w:ascii="Georgia" w:hAnsi="Georgia" w:cs="Arial"/>
          <w:color w:val="000000"/>
          <w:sz w:val="16"/>
          <w:szCs w:val="22"/>
        </w:rPr>
        <w:t xml:space="preserve"> </w:t>
      </w:r>
      <w:r w:rsidRPr="00041912">
        <w:rPr>
          <w:rStyle w:val="StyleUnderline"/>
          <w:rFonts w:ascii="Georgia" w:hAnsi="Georgia"/>
          <w:highlight w:val="green"/>
        </w:rPr>
        <w:t>Microsoft</w:t>
      </w:r>
      <w:r w:rsidRPr="00041912">
        <w:rPr>
          <w:rStyle w:val="StyleUnderline"/>
          <w:rFonts w:ascii="Georgia" w:hAnsi="Georgia"/>
        </w:rPr>
        <w:t xml:space="preserve"> has taken heat</w:t>
      </w:r>
      <w:r w:rsidRPr="00041912">
        <w:rPr>
          <w:rFonts w:ascii="Georgia" w:hAnsi="Georgia" w:cs="Arial"/>
          <w:color w:val="000000"/>
          <w:sz w:val="16"/>
          <w:szCs w:val="22"/>
        </w:rPr>
        <w:t xml:space="preserve"> in the </w:t>
      </w:r>
      <w:r w:rsidRPr="00041912">
        <w:rPr>
          <w:rStyle w:val="StyleUnderline"/>
          <w:rFonts w:ascii="Georgia" w:hAnsi="Georgia"/>
        </w:rPr>
        <w:t xml:space="preserve">past for </w:t>
      </w:r>
      <w:hyperlink r:id="rId42" w:tgtFrame="_blank" w:history="1">
        <w:r w:rsidRPr="00041912">
          <w:rPr>
            <w:rStyle w:val="StyleUnderline"/>
            <w:rFonts w:ascii="Georgia" w:eastAsiaTheme="majorEastAsia" w:hAnsi="Georgia"/>
            <w:highlight w:val="green"/>
          </w:rPr>
          <w:t>providing</w:t>
        </w:r>
        <w:r w:rsidRPr="00041912">
          <w:rPr>
            <w:rStyle w:val="StyleUnderline"/>
            <w:rFonts w:ascii="Georgia" w:eastAsiaTheme="majorEastAsia" w:hAnsi="Georgia"/>
          </w:rPr>
          <w:t xml:space="preserve"> its </w:t>
        </w:r>
        <w:r w:rsidRPr="00041912">
          <w:rPr>
            <w:rStyle w:val="StyleUnderline"/>
            <w:rFonts w:ascii="Georgia" w:eastAsiaTheme="majorEastAsia" w:hAnsi="Georgia"/>
            <w:highlight w:val="green"/>
          </w:rPr>
          <w:t>tech</w:t>
        </w:r>
        <w:r w:rsidRPr="00041912">
          <w:rPr>
            <w:rStyle w:val="StyleUnderline"/>
            <w:rFonts w:ascii="Georgia" w:eastAsiaTheme="majorEastAsia" w:hAnsi="Georgia"/>
          </w:rPr>
          <w:t xml:space="preserve">nology </w:t>
        </w:r>
        <w:r w:rsidRPr="00041912">
          <w:rPr>
            <w:rStyle w:val="StyleUnderline"/>
            <w:rFonts w:ascii="Georgia" w:eastAsiaTheme="majorEastAsia" w:hAnsi="Georgia"/>
            <w:highlight w:val="green"/>
          </w:rPr>
          <w:t>to</w:t>
        </w:r>
        <w:r w:rsidRPr="00041912">
          <w:rPr>
            <w:rStyle w:val="StyleUnderline"/>
            <w:rFonts w:ascii="Georgia" w:eastAsiaTheme="majorEastAsia" w:hAnsi="Georgia"/>
          </w:rPr>
          <w:t xml:space="preserve"> the U.S. Immigration and Customs Enforcement</w:t>
        </w:r>
      </w:hyperlink>
      <w:r w:rsidRPr="00041912">
        <w:rPr>
          <w:rFonts w:ascii="Georgia" w:hAnsi="Georgia" w:cs="Arial"/>
          <w:color w:val="000000"/>
          <w:sz w:val="16"/>
          <w:szCs w:val="22"/>
        </w:rPr>
        <w:t xml:space="preserve"> (</w:t>
      </w:r>
      <w:r w:rsidRPr="00041912">
        <w:rPr>
          <w:rStyle w:val="StyleUnderline"/>
          <w:rFonts w:ascii="Georgia" w:hAnsi="Georgia"/>
          <w:highlight w:val="green"/>
        </w:rPr>
        <w:t>ICE</w:t>
      </w:r>
      <w:r w:rsidRPr="00041912">
        <w:rPr>
          <w:rFonts w:ascii="Georgia" w:hAnsi="Georgia" w:cs="Arial"/>
          <w:color w:val="000000"/>
          <w:sz w:val="16"/>
          <w:szCs w:val="22"/>
        </w:rPr>
        <w:t xml:space="preserve">), including providing the organization tasked with separating migrant children from their families with "facial recognition and identification" tools. Last year, </w:t>
      </w:r>
      <w:r w:rsidRPr="00041912">
        <w:rPr>
          <w:rStyle w:val="StyleUnderline"/>
          <w:rFonts w:ascii="Georgia" w:hAnsi="Georgia"/>
        </w:rPr>
        <w:t xml:space="preserve">the company called the separation policy "abhorrent" and said its </w:t>
      </w:r>
      <w:hyperlink r:id="rId43" w:tgtFrame="_blank" w:history="1">
        <w:r w:rsidRPr="00041912">
          <w:rPr>
            <w:rStyle w:val="StyleUnderline"/>
            <w:rFonts w:ascii="Georgia" w:eastAsiaTheme="majorEastAsia" w:hAnsi="Georgia"/>
          </w:rPr>
          <w:t>technology isn't being used to enable those practices</w:t>
        </w:r>
      </w:hyperlink>
      <w:r w:rsidRPr="00041912">
        <w:rPr>
          <w:rStyle w:val="StyleUnderline"/>
          <w:rFonts w:ascii="Georgia" w:hAnsi="Georgia"/>
        </w:rPr>
        <w:t>, though it shied away from canceling ongoing work with ICE or from taking on future contracts with the government agency</w:t>
      </w:r>
      <w:r w:rsidRPr="00041912">
        <w:rPr>
          <w:rFonts w:ascii="Georgia" w:hAnsi="Georgia" w:cs="Arial"/>
          <w:color w:val="000000"/>
          <w:sz w:val="16"/>
          <w:szCs w:val="22"/>
        </w:rPr>
        <w:t xml:space="preserve">. Microsoft has </w:t>
      </w:r>
      <w:hyperlink r:id="rId44" w:tgtFrame="_blank" w:history="1">
        <w:r w:rsidRPr="00041912">
          <w:rPr>
            <w:rStyle w:val="Hyperlink"/>
            <w:rFonts w:ascii="Georgia" w:eastAsiaTheme="majorEastAsia" w:hAnsi="Georgia" w:cs="Arial"/>
            <w:sz w:val="16"/>
            <w:szCs w:val="22"/>
          </w:rPr>
          <w:t>urged Congress to take steps to regulate facial recognition technology</w:t>
        </w:r>
      </w:hyperlink>
      <w:r w:rsidRPr="00041912">
        <w:rPr>
          <w:rFonts w:ascii="Georgia" w:hAnsi="Georgia" w:cs="Arial"/>
          <w:color w:val="000000"/>
          <w:sz w:val="16"/>
          <w:szCs w:val="22"/>
        </w:rPr>
        <w:t xml:space="preserve"> before it is put to use in overzealous and potentially harmful ways, so points for recognizing the risk even if the company is profiting off it anyway. While Microsoft has at least shown a little bit of caution when it comes to deploying its technology, </w:t>
      </w:r>
      <w:r w:rsidRPr="00041912">
        <w:rPr>
          <w:rStyle w:val="StyleUnderline"/>
          <w:rFonts w:ascii="Georgia" w:hAnsi="Georgia"/>
        </w:rPr>
        <w:t>Amazon has been</w:t>
      </w:r>
      <w:r w:rsidRPr="00041912">
        <w:rPr>
          <w:rFonts w:ascii="Georgia" w:hAnsi="Georgia" w:cs="Arial"/>
          <w:color w:val="000000"/>
          <w:sz w:val="16"/>
          <w:szCs w:val="22"/>
        </w:rPr>
        <w:t xml:space="preserve"> a bit more </w:t>
      </w:r>
      <w:r w:rsidRPr="00041912">
        <w:rPr>
          <w:rStyle w:val="StyleUnderline"/>
          <w:rFonts w:ascii="Georgia" w:hAnsi="Georgia"/>
        </w:rPr>
        <w:t>brazen in offering up facial recognition services</w:t>
      </w:r>
      <w:r w:rsidRPr="00041912">
        <w:rPr>
          <w:rFonts w:ascii="Georgia" w:hAnsi="Georgia" w:cs="Arial"/>
          <w:color w:val="000000"/>
          <w:sz w:val="16"/>
          <w:szCs w:val="22"/>
        </w:rPr>
        <w:t xml:space="preserve">. Earlier this year, Andy Jassy — </w:t>
      </w:r>
      <w:r w:rsidRPr="00041912">
        <w:rPr>
          <w:rStyle w:val="StyleUnderline"/>
          <w:rFonts w:ascii="Georgia" w:hAnsi="Georgia"/>
          <w:highlight w:val="green"/>
        </w:rPr>
        <w:t>the CEO of</w:t>
      </w:r>
      <w:r w:rsidRPr="00041912">
        <w:rPr>
          <w:rStyle w:val="StyleUnderline"/>
          <w:rFonts w:ascii="Georgia" w:hAnsi="Georgia"/>
        </w:rPr>
        <w:t xml:space="preserve"> Amazon Web Services</w:t>
      </w:r>
      <w:r w:rsidRPr="00041912">
        <w:rPr>
          <w:rFonts w:ascii="Georgia" w:hAnsi="Georgia" w:cs="Arial"/>
          <w:color w:val="000000"/>
          <w:sz w:val="16"/>
          <w:szCs w:val="22"/>
        </w:rPr>
        <w:t xml:space="preserve"> (</w:t>
      </w:r>
      <w:r w:rsidRPr="00041912">
        <w:rPr>
          <w:rStyle w:val="StyleUnderline"/>
          <w:rFonts w:ascii="Georgia" w:hAnsi="Georgia"/>
          <w:highlight w:val="green"/>
        </w:rPr>
        <w:t>AWS</w:t>
      </w:r>
      <w:r w:rsidRPr="00041912">
        <w:rPr>
          <w:rFonts w:ascii="Georgia" w:hAnsi="Georgia" w:cs="Arial"/>
          <w:color w:val="000000"/>
          <w:sz w:val="16"/>
          <w:szCs w:val="22"/>
        </w:rPr>
        <w:t xml:space="preserve">) — </w:t>
      </w:r>
      <w:r w:rsidRPr="00041912">
        <w:rPr>
          <w:rStyle w:val="StyleUnderline"/>
          <w:rFonts w:ascii="Georgia" w:hAnsi="Georgia"/>
          <w:highlight w:val="green"/>
        </w:rPr>
        <w:t>said the company would offer its</w:t>
      </w:r>
      <w:r w:rsidRPr="00041912">
        <w:rPr>
          <w:rStyle w:val="StyleUnderline"/>
          <w:rFonts w:ascii="Georgia" w:hAnsi="Georgia"/>
        </w:rPr>
        <w:t xml:space="preserve"> </w:t>
      </w:r>
      <w:r w:rsidRPr="00041912">
        <w:rPr>
          <w:rStyle w:val="StyleUnderline"/>
          <w:rFonts w:ascii="Georgia" w:hAnsi="Georgia"/>
          <w:highlight w:val="green"/>
        </w:rPr>
        <w:t>tech</w:t>
      </w:r>
      <w:r w:rsidRPr="00041912">
        <w:rPr>
          <w:rStyle w:val="StyleUnderline"/>
          <w:rFonts w:ascii="Georgia" w:hAnsi="Georgia"/>
        </w:rPr>
        <w:t xml:space="preserve">nology </w:t>
      </w:r>
      <w:r w:rsidRPr="00041912">
        <w:rPr>
          <w:rStyle w:val="StyleUnderline"/>
          <w:rFonts w:ascii="Georgia" w:hAnsi="Georgia"/>
          <w:highlight w:val="green"/>
        </w:rPr>
        <w:t>to</w:t>
      </w:r>
      <w:r w:rsidRPr="00041912">
        <w:rPr>
          <w:rStyle w:val="StyleUnderline"/>
          <w:rFonts w:ascii="Georgia" w:hAnsi="Georgia"/>
        </w:rPr>
        <w:t xml:space="preserve"> "</w:t>
      </w:r>
      <w:hyperlink r:id="rId45" w:tgtFrame="_blank" w:history="1">
        <w:r w:rsidRPr="00041912">
          <w:rPr>
            <w:rStyle w:val="StyleUnderline"/>
            <w:rFonts w:ascii="Georgia" w:eastAsiaTheme="majorEastAsia" w:hAnsi="Georgia"/>
            <w:highlight w:val="green"/>
          </w:rPr>
          <w:t>any government department</w:t>
        </w:r>
        <w:r w:rsidRPr="00041912">
          <w:rPr>
            <w:rStyle w:val="StyleUnderline"/>
            <w:rFonts w:ascii="Georgia" w:eastAsiaTheme="majorEastAsia" w:hAnsi="Georgia"/>
          </w:rPr>
          <w:t xml:space="preserve"> that is following the law</w:t>
        </w:r>
      </w:hyperlink>
      <w:r w:rsidRPr="00041912">
        <w:rPr>
          <w:rStyle w:val="StyleUnderline"/>
          <w:rFonts w:ascii="Georgia" w:hAnsi="Georgia"/>
        </w:rPr>
        <w:t>."</w:t>
      </w:r>
      <w:r w:rsidRPr="00041912">
        <w:rPr>
          <w:rFonts w:ascii="Georgia" w:hAnsi="Georgia" w:cs="Arial"/>
          <w:color w:val="000000"/>
          <w:sz w:val="16"/>
          <w:szCs w:val="22"/>
        </w:rPr>
        <w:t xml:space="preserve"> That's pretty broad, and since the government has a pretty powerful hand in deciding what exactly the law is, it can be read as </w:t>
      </w:r>
      <w:r w:rsidRPr="00041912">
        <w:rPr>
          <w:rStyle w:val="StyleUnderline"/>
          <w:rFonts w:ascii="Georgia" w:hAnsi="Georgia"/>
          <w:highlight w:val="green"/>
        </w:rPr>
        <w:t>Amazon offering its facial recognition project Rekognition up carte blanche</w:t>
      </w:r>
      <w:r w:rsidRPr="00041912">
        <w:rPr>
          <w:rStyle w:val="StyleUnderline"/>
          <w:rFonts w:ascii="Georgia" w:hAnsi="Georgia"/>
        </w:rPr>
        <w:t xml:space="preserve"> to any agency that wants to use it</w:t>
      </w:r>
      <w:r w:rsidRPr="00041912">
        <w:rPr>
          <w:rFonts w:ascii="Georgia" w:hAnsi="Georgia" w:cs="Arial"/>
          <w:color w:val="000000"/>
          <w:sz w:val="16"/>
          <w:szCs w:val="22"/>
        </w:rPr>
        <w:t xml:space="preserve">. </w:t>
      </w:r>
      <w:r w:rsidRPr="00041912">
        <w:rPr>
          <w:rStyle w:val="StyleUnderline"/>
          <w:rFonts w:ascii="Georgia" w:hAnsi="Georgia"/>
        </w:rPr>
        <w:t xml:space="preserve">The company hasn't been shy about </w:t>
      </w:r>
      <w:hyperlink r:id="rId46" w:history="1">
        <w:r w:rsidRPr="00041912">
          <w:rPr>
            <w:rStyle w:val="StyleUnderline"/>
            <w:rFonts w:ascii="Georgia" w:eastAsiaTheme="majorEastAsia" w:hAnsi="Georgia"/>
          </w:rPr>
          <w:t>selling Rekognition to law enforcement agencies</w:t>
        </w:r>
      </w:hyperlink>
      <w:r w:rsidRPr="00041912">
        <w:rPr>
          <w:rFonts w:ascii="Georgia" w:hAnsi="Georgia" w:cs="Arial"/>
          <w:color w:val="000000"/>
          <w:sz w:val="16"/>
          <w:szCs w:val="22"/>
        </w:rPr>
        <w:t xml:space="preserve"> across the country </w:t>
      </w:r>
      <w:r w:rsidRPr="00041912">
        <w:rPr>
          <w:rStyle w:val="StyleUnderline"/>
          <w:rFonts w:ascii="Georgia" w:hAnsi="Georgia"/>
        </w:rPr>
        <w:t>despite concerns it contributes to the invasion of the public's right to privacy</w:t>
      </w:r>
      <w:r w:rsidRPr="00041912">
        <w:rPr>
          <w:rFonts w:ascii="Georgia" w:hAnsi="Georgia" w:cs="Arial"/>
          <w:color w:val="000000"/>
          <w:sz w:val="16"/>
          <w:szCs w:val="22"/>
        </w:rPr>
        <w:t xml:space="preserve">. It also hasn't been particularly dissuaded from profiting off the technology even though </w:t>
      </w:r>
      <w:r w:rsidRPr="00041912">
        <w:rPr>
          <w:rStyle w:val="StyleUnderline"/>
          <w:rFonts w:ascii="Georgia" w:hAnsi="Georgia"/>
          <w:highlight w:val="green"/>
        </w:rPr>
        <w:t>it's</w:t>
      </w:r>
      <w:r w:rsidRPr="00041912">
        <w:rPr>
          <w:rStyle w:val="StyleUnderline"/>
          <w:rFonts w:ascii="Georgia" w:hAnsi="Georgia"/>
        </w:rPr>
        <w:t xml:space="preserve"> </w:t>
      </w:r>
      <w:hyperlink r:id="rId47" w:history="1">
        <w:r w:rsidRPr="00041912">
          <w:rPr>
            <w:rStyle w:val="StyleUnderline"/>
            <w:rFonts w:ascii="Georgia" w:eastAsiaTheme="majorEastAsia" w:hAnsi="Georgia"/>
            <w:highlight w:val="green"/>
          </w:rPr>
          <w:t>actually pretty terrible at identifying people</w:t>
        </w:r>
      </w:hyperlink>
      <w:r w:rsidRPr="00041912">
        <w:rPr>
          <w:rStyle w:val="StyleUnderline"/>
          <w:rFonts w:ascii="Georgia" w:hAnsi="Georgia"/>
          <w:highlight w:val="green"/>
        </w:rPr>
        <w:t xml:space="preserve"> and </w:t>
      </w:r>
      <w:hyperlink r:id="rId48" w:tgtFrame="_blank" w:history="1">
        <w:r w:rsidRPr="00041912">
          <w:rPr>
            <w:rStyle w:val="StyleUnderline"/>
            <w:rFonts w:ascii="Georgia" w:eastAsiaTheme="majorEastAsia" w:hAnsi="Georgia"/>
            <w:highlight w:val="green"/>
          </w:rPr>
          <w:t xml:space="preserve">displays a clear bias </w:t>
        </w:r>
        <w:r w:rsidRPr="00041912">
          <w:rPr>
            <w:rStyle w:val="StyleUnderline"/>
            <w:rFonts w:ascii="Georgia" w:eastAsiaTheme="majorEastAsia" w:hAnsi="Georgia"/>
          </w:rPr>
          <w:t>when attempting to identify women and people of color</w:t>
        </w:r>
      </w:hyperlink>
      <w:r w:rsidRPr="00041912">
        <w:rPr>
          <w:rFonts w:ascii="Georgia" w:hAnsi="Georgia" w:cs="Arial"/>
          <w:color w:val="000000"/>
          <w:sz w:val="16"/>
          <w:szCs w:val="22"/>
        </w:rPr>
        <w:t>. Add to that the concern that</w:t>
      </w:r>
      <w:r w:rsidRPr="00041912">
        <w:rPr>
          <w:rStyle w:val="StyleUnderline"/>
          <w:rFonts w:ascii="Georgia" w:hAnsi="Georgia"/>
        </w:rPr>
        <w:t xml:space="preserve"> </w:t>
      </w:r>
      <w:r w:rsidRPr="00041912">
        <w:rPr>
          <w:rStyle w:val="StyleUnderline"/>
          <w:rFonts w:ascii="Georgia" w:hAnsi="Georgia"/>
          <w:highlight w:val="green"/>
        </w:rPr>
        <w:t>it may one day contribute to</w:t>
      </w:r>
      <w:r w:rsidRPr="00041912">
        <w:rPr>
          <w:rStyle w:val="StyleUnderline"/>
          <w:rFonts w:ascii="Georgia" w:hAnsi="Georgia"/>
        </w:rPr>
        <w:t xml:space="preserve"> the development of </w:t>
      </w:r>
      <w:r w:rsidRPr="00041912">
        <w:rPr>
          <w:rStyle w:val="StyleUnderline"/>
          <w:rFonts w:ascii="Georgia" w:hAnsi="Georgia"/>
          <w:highlight w:val="green"/>
        </w:rPr>
        <w:t>automated killing machines</w:t>
      </w:r>
      <w:r w:rsidRPr="00041912">
        <w:rPr>
          <w:rStyle w:val="StyleUnderline"/>
          <w:rFonts w:ascii="Georgia" w:hAnsi="Georgia"/>
        </w:rPr>
        <w:t>, as PAX would suggest, and you have a real recipe for something awful.</w:t>
      </w:r>
    </w:p>
    <w:p w14:paraId="2607BA27" w14:textId="77777777" w:rsidR="00920D8B" w:rsidRDefault="00920D8B" w:rsidP="00920D8B">
      <w:pPr>
        <w:pStyle w:val="NormalWeb"/>
        <w:shd w:val="clear" w:color="auto" w:fill="FFFFFF"/>
        <w:rPr>
          <w:rStyle w:val="StyleUnderline"/>
          <w:rFonts w:ascii="Georgia" w:hAnsi="Georgia"/>
        </w:rPr>
      </w:pPr>
    </w:p>
    <w:p w14:paraId="117D38EC" w14:textId="77777777" w:rsidR="00920D8B" w:rsidRDefault="00920D8B" w:rsidP="00920D8B">
      <w:pPr>
        <w:pStyle w:val="Heading4"/>
        <w:rPr>
          <w:rStyle w:val="StyleUnderline"/>
          <w:sz w:val="26"/>
          <w:szCs w:val="26"/>
          <w:u w:val="none"/>
        </w:rPr>
      </w:pPr>
      <w:r>
        <w:rPr>
          <w:rStyle w:val="StyleUnderline"/>
          <w:sz w:val="26"/>
          <w:szCs w:val="26"/>
          <w:u w:val="none"/>
        </w:rPr>
        <w:t>These companies will sell AI weapons to the US military which will ensure the AI arms race – but workers have empirically caused them to back out of weapons development.</w:t>
      </w:r>
    </w:p>
    <w:p w14:paraId="0BFD658B" w14:textId="77777777" w:rsidR="00920D8B" w:rsidRPr="00041912" w:rsidRDefault="00920D8B" w:rsidP="00920D8B">
      <w:r>
        <w:rPr>
          <w:b/>
          <w:bCs/>
          <w:sz w:val="26"/>
          <w:szCs w:val="26"/>
        </w:rPr>
        <w:t xml:space="preserve">Skolnik 3/16 </w:t>
      </w:r>
      <w:r>
        <w:t>[</w:t>
      </w:r>
      <w:r w:rsidRPr="00041912">
        <w:t xml:space="preserve">Jon Skolnik, 3-16-2021, "Big Tech is fueling an AI "arms race": It could be terrifying — or just a giant scam," Salon, </w:t>
      </w:r>
      <w:hyperlink r:id="rId49" w:history="1">
        <w:r w:rsidRPr="00EC6E6B">
          <w:rPr>
            <w:rStyle w:val="Hyperlink"/>
          </w:rPr>
          <w:t>https://www.salon.com/2021/03/16/big-tech-is-fueling-an-ai-arms-race-it-could-be-terrifying--or-just-a-giant-scam/</w:t>
        </w:r>
      </w:hyperlink>
      <w:r>
        <w:t>] //PT</w:t>
      </w:r>
    </w:p>
    <w:p w14:paraId="132D34A1" w14:textId="77777777" w:rsidR="00920D8B" w:rsidRDefault="00920D8B" w:rsidP="00920D8B">
      <w:pPr>
        <w:rPr>
          <w:rStyle w:val="StyleUnderline"/>
        </w:rPr>
      </w:pPr>
      <w:r w:rsidRPr="00547CE8">
        <w:rPr>
          <w:sz w:val="16"/>
        </w:rPr>
        <w:t xml:space="preserve">Early in the 2020 presidential campaign, Democratic candidates Pete Buttigieg and Andrew Yang </w:t>
      </w:r>
      <w:hyperlink r:id="rId50" w:history="1">
        <w:r w:rsidRPr="00547CE8">
          <w:rPr>
            <w:rStyle w:val="Hyperlink"/>
            <w:sz w:val="16"/>
          </w:rPr>
          <w:t>tried to build political momentum</w:t>
        </w:r>
      </w:hyperlink>
      <w:r w:rsidRPr="00547CE8">
        <w:rPr>
          <w:sz w:val="16"/>
        </w:rPr>
        <w:t xml:space="preserve"> around the claim that </w:t>
      </w:r>
      <w:r w:rsidRPr="00AF3307">
        <w:rPr>
          <w:rStyle w:val="StyleUnderline"/>
          <w:highlight w:val="green"/>
        </w:rPr>
        <w:t>the</w:t>
      </w:r>
      <w:r>
        <w:rPr>
          <w:rStyle w:val="StyleUnderline"/>
        </w:rPr>
        <w:t xml:space="preserve"> </w:t>
      </w:r>
      <w:r w:rsidRPr="00AF3307">
        <w:rPr>
          <w:rStyle w:val="StyleUnderline"/>
          <w:highlight w:val="green"/>
        </w:rPr>
        <w:t>U</w:t>
      </w:r>
      <w:r w:rsidRPr="0021101F">
        <w:rPr>
          <w:rStyle w:val="StyleUnderline"/>
        </w:rPr>
        <w:t xml:space="preserve">nited </w:t>
      </w:r>
      <w:r w:rsidRPr="00AF3307">
        <w:rPr>
          <w:rStyle w:val="StyleUnderline"/>
          <w:highlight w:val="green"/>
        </w:rPr>
        <w:t>S</w:t>
      </w:r>
      <w:r w:rsidRPr="0021101F">
        <w:rPr>
          <w:rStyle w:val="StyleUnderline"/>
        </w:rPr>
        <w:t xml:space="preserve">tates </w:t>
      </w:r>
      <w:r w:rsidRPr="00AF3307">
        <w:rPr>
          <w:rStyle w:val="StyleUnderline"/>
          <w:highlight w:val="green"/>
        </w:rPr>
        <w:t>is losing</w:t>
      </w:r>
      <w:r w:rsidRPr="0021101F">
        <w:rPr>
          <w:rStyle w:val="StyleUnderline"/>
        </w:rPr>
        <w:t xml:space="preserve"> ground in </w:t>
      </w:r>
      <w:r w:rsidRPr="00AF3307">
        <w:rPr>
          <w:rStyle w:val="StyleUnderline"/>
          <w:highlight w:val="green"/>
        </w:rPr>
        <w:t>a new arms race</w:t>
      </w:r>
      <w:r w:rsidRPr="00547CE8">
        <w:rPr>
          <w:sz w:val="16"/>
        </w:rPr>
        <w:t xml:space="preserve"> with China — not </w:t>
      </w:r>
      <w:r w:rsidRPr="00AF3307">
        <w:rPr>
          <w:rStyle w:val="StyleUnderline"/>
          <w:highlight w:val="green"/>
        </w:rPr>
        <w:t>over</w:t>
      </w:r>
      <w:r w:rsidRPr="00547CE8">
        <w:rPr>
          <w:sz w:val="16"/>
        </w:rPr>
        <w:t xml:space="preserve"> nuclear missiles or conventional arms but </w:t>
      </w:r>
      <w:r w:rsidRPr="0021101F">
        <w:rPr>
          <w:rStyle w:val="StyleUnderline"/>
        </w:rPr>
        <w:t xml:space="preserve">artificial intelligence, or </w:t>
      </w:r>
      <w:r w:rsidRPr="00AF3307">
        <w:rPr>
          <w:rStyle w:val="StyleUnderline"/>
          <w:highlight w:val="green"/>
        </w:rPr>
        <w:t>AI</w:t>
      </w:r>
      <w:r w:rsidRPr="00547CE8">
        <w:rPr>
          <w:sz w:val="16"/>
        </w:rPr>
        <w:t xml:space="preserve">. Around the same time, former </w:t>
      </w:r>
      <w:r w:rsidRPr="0021101F">
        <w:rPr>
          <w:rStyle w:val="StyleUnderline"/>
        </w:rPr>
        <w:t xml:space="preserve">President </w:t>
      </w:r>
      <w:r w:rsidRPr="00AF3307">
        <w:rPr>
          <w:rStyle w:val="StyleUnderline"/>
          <w:highlight w:val="green"/>
        </w:rPr>
        <w:t>Trump</w:t>
      </w:r>
      <w:r>
        <w:rPr>
          <w:rStyle w:val="StyleUnderline"/>
          <w:highlight w:val="green"/>
        </w:rPr>
        <w:t xml:space="preserve"> </w:t>
      </w:r>
      <w:hyperlink r:id="rId51" w:history="1">
        <w:r w:rsidRPr="00AF3307">
          <w:rPr>
            <w:rStyle w:val="StyleUnderline"/>
            <w:highlight w:val="green"/>
          </w:rPr>
          <w:t>launched</w:t>
        </w:r>
      </w:hyperlink>
      <w:r>
        <w:rPr>
          <w:rStyle w:val="StyleUnderline"/>
          <w:highlight w:val="green"/>
        </w:rPr>
        <w:t xml:space="preserve"> </w:t>
      </w:r>
      <w:r w:rsidRPr="00AF3307">
        <w:rPr>
          <w:rStyle w:val="StyleUnderline"/>
          <w:highlight w:val="green"/>
        </w:rPr>
        <w:t>the American AI Initiative</w:t>
      </w:r>
      <w:r w:rsidRPr="0021101F">
        <w:rPr>
          <w:rStyle w:val="StyleUnderline"/>
        </w:rPr>
        <w:t xml:space="preserve">, which sought to marshal AI technologies against "adversarial nations for the security of our economy and our nation," </w:t>
      </w:r>
      <w:r w:rsidRPr="00547CE8">
        <w:rPr>
          <w:sz w:val="16"/>
        </w:rPr>
        <w:t xml:space="preserve">as Trump's top technology adviser </w:t>
      </w:r>
      <w:hyperlink r:id="rId52" w:history="1">
        <w:r w:rsidRPr="00547CE8">
          <w:rPr>
            <w:rStyle w:val="Hyperlink"/>
            <w:sz w:val="16"/>
          </w:rPr>
          <w:t>put it</w:t>
        </w:r>
      </w:hyperlink>
      <w:r w:rsidRPr="00547CE8">
        <w:rPr>
          <w:sz w:val="16"/>
        </w:rPr>
        <w:t xml:space="preserve">. Buttigieg, </w:t>
      </w:r>
      <w:r w:rsidRPr="00AF3307">
        <w:rPr>
          <w:rStyle w:val="StyleUnderline"/>
          <w:highlight w:val="green"/>
        </w:rPr>
        <w:t>Yang and</w:t>
      </w:r>
      <w:r w:rsidRPr="0021101F">
        <w:rPr>
          <w:rStyle w:val="StyleUnderline"/>
        </w:rPr>
        <w:t xml:space="preserve"> </w:t>
      </w:r>
      <w:r w:rsidRPr="00AF3307">
        <w:rPr>
          <w:rStyle w:val="StyleUnderline"/>
          <w:highlight w:val="green"/>
        </w:rPr>
        <w:t>Trump</w:t>
      </w:r>
      <w:r w:rsidRPr="00547CE8">
        <w:rPr>
          <w:sz w:val="16"/>
        </w:rPr>
        <w:t xml:space="preserve"> may have agreed about little else, but they </w:t>
      </w:r>
      <w:r w:rsidRPr="0021101F">
        <w:rPr>
          <w:rStyle w:val="StyleUnderline"/>
        </w:rPr>
        <w:t xml:space="preserve">appeared to </w:t>
      </w:r>
      <w:r w:rsidRPr="00AF3307">
        <w:rPr>
          <w:rStyle w:val="StyleUnderline"/>
          <w:highlight w:val="green"/>
        </w:rPr>
        <w:t>go along with the</w:t>
      </w:r>
      <w:r w:rsidRPr="0021101F">
        <w:rPr>
          <w:rStyle w:val="StyleUnderline"/>
        </w:rPr>
        <w:t xml:space="preserve"> nonpartisan</w:t>
      </w:r>
      <w:r>
        <w:rPr>
          <w:rStyle w:val="StyleUnderline"/>
        </w:rPr>
        <w:t xml:space="preserve"> </w:t>
      </w:r>
      <w:r w:rsidRPr="00AF3307">
        <w:rPr>
          <w:rStyle w:val="StyleUnderline"/>
          <w:highlight w:val="green"/>
        </w:rPr>
        <w:t>think tanks</w:t>
      </w:r>
      <w:r w:rsidRPr="0021101F">
        <w:rPr>
          <w:rStyle w:val="StyleUnderline"/>
        </w:rPr>
        <w:t xml:space="preserve"> and public policy organizations</w:t>
      </w:r>
      <w:r w:rsidRPr="00547CE8">
        <w:rPr>
          <w:sz w:val="16"/>
        </w:rPr>
        <w:t xml:space="preserve"> –– </w:t>
      </w:r>
      <w:r w:rsidRPr="00AF3307">
        <w:rPr>
          <w:rStyle w:val="StyleUnderline"/>
          <w:highlight w:val="green"/>
        </w:rPr>
        <w:t>many of them funded by weapons contractors</w:t>
      </w:r>
      <w:r w:rsidRPr="00547CE8">
        <w:rPr>
          <w:sz w:val="16"/>
        </w:rPr>
        <w:t xml:space="preserve"> –– </w:t>
      </w:r>
      <w:r w:rsidRPr="0021101F">
        <w:rPr>
          <w:rStyle w:val="StyleUnderline"/>
        </w:rPr>
        <w:t>that</w:t>
      </w:r>
      <w:r>
        <w:rPr>
          <w:rStyle w:val="StyleUnderline"/>
        </w:rPr>
        <w:t xml:space="preserve"> </w:t>
      </w:r>
      <w:r w:rsidRPr="0021101F">
        <w:rPr>
          <w:rStyle w:val="StyleUnderline"/>
        </w:rPr>
        <w:t>have worked to promote the supposedly alarming</w:t>
      </w:r>
      <w:r>
        <w:rPr>
          <w:rStyle w:val="StyleUnderline"/>
        </w:rPr>
        <w:t xml:space="preserve"> </w:t>
      </w:r>
      <w:r w:rsidRPr="0021101F">
        <w:rPr>
          <w:rStyle w:val="StyleUnderline"/>
        </w:rPr>
        <w:t>possibility that</w:t>
      </w:r>
      <w:r>
        <w:rPr>
          <w:rStyle w:val="StyleUnderline"/>
        </w:rPr>
        <w:t xml:space="preserve"> </w:t>
      </w:r>
      <w:r w:rsidRPr="0021101F">
        <w:rPr>
          <w:rStyle w:val="StyleUnderline"/>
        </w:rPr>
        <w:t>China and Russia may be "beating" the U.S. in defense applications for</w:t>
      </w:r>
      <w:r>
        <w:rPr>
          <w:rStyle w:val="StyleUnderline"/>
        </w:rPr>
        <w:t xml:space="preserve"> </w:t>
      </w:r>
      <w:r w:rsidRPr="0021101F">
        <w:rPr>
          <w:rStyle w:val="StyleUnderline"/>
        </w:rPr>
        <w:t>AI</w:t>
      </w:r>
      <w:r w:rsidRPr="00547CE8">
        <w:rPr>
          <w:sz w:val="16"/>
        </w:rPr>
        <w:t xml:space="preserve">. Hawkish or "centrist" research organizations like the </w:t>
      </w:r>
      <w:hyperlink r:id="rId53" w:history="1">
        <w:r w:rsidRPr="00547CE8">
          <w:rPr>
            <w:rStyle w:val="Hyperlink"/>
            <w:sz w:val="16"/>
          </w:rPr>
          <w:t>Center for New American Security</w:t>
        </w:r>
      </w:hyperlink>
      <w:r w:rsidRPr="00547CE8">
        <w:rPr>
          <w:sz w:val="16"/>
        </w:rPr>
        <w:t xml:space="preserve"> (</w:t>
      </w:r>
      <w:r w:rsidRPr="0021101F">
        <w:rPr>
          <w:rStyle w:val="StyleUnderline"/>
        </w:rPr>
        <w:t>CNAS</w:t>
      </w:r>
      <w:r w:rsidRPr="00547CE8">
        <w:rPr>
          <w:sz w:val="16"/>
        </w:rPr>
        <w:t xml:space="preserve">), </w:t>
      </w:r>
      <w:r w:rsidRPr="0021101F">
        <w:rPr>
          <w:rStyle w:val="StyleUnderline"/>
        </w:rPr>
        <w:t>the</w:t>
      </w:r>
      <w:r>
        <w:rPr>
          <w:rStyle w:val="StyleUnderline"/>
        </w:rPr>
        <w:t xml:space="preserve"> </w:t>
      </w:r>
      <w:hyperlink r:id="rId54" w:history="1">
        <w:r w:rsidRPr="0021101F">
          <w:rPr>
            <w:rStyle w:val="StyleUnderline"/>
          </w:rPr>
          <w:t>Brookings Institution</w:t>
        </w:r>
      </w:hyperlink>
      <w:r>
        <w:rPr>
          <w:rStyle w:val="StyleUnderline"/>
        </w:rPr>
        <w:t xml:space="preserve"> </w:t>
      </w:r>
      <w:r w:rsidRPr="0021101F">
        <w:rPr>
          <w:rStyle w:val="StyleUnderline"/>
        </w:rPr>
        <w:t>and the</w:t>
      </w:r>
      <w:r>
        <w:rPr>
          <w:rStyle w:val="StyleUnderline"/>
        </w:rPr>
        <w:t xml:space="preserve"> </w:t>
      </w:r>
      <w:hyperlink r:id="rId55" w:history="1">
        <w:r w:rsidRPr="0021101F">
          <w:rPr>
            <w:rStyle w:val="StyleUnderline"/>
          </w:rPr>
          <w:t>Heritage Foundation</w:t>
        </w:r>
      </w:hyperlink>
      <w:r w:rsidRPr="00547CE8">
        <w:rPr>
          <w:sz w:val="16"/>
        </w:rPr>
        <w:t xml:space="preserve">, despite their policy and ideological differences in many areas, </w:t>
      </w:r>
      <w:r w:rsidRPr="0021101F">
        <w:rPr>
          <w:rStyle w:val="StyleUnderline"/>
        </w:rPr>
        <w:t>have argued that America</w:t>
      </w:r>
      <w:r>
        <w:rPr>
          <w:rStyle w:val="StyleUnderline"/>
        </w:rPr>
        <w:t xml:space="preserve"> </w:t>
      </w:r>
      <w:r w:rsidRPr="0021101F">
        <w:rPr>
          <w:rStyle w:val="StyleUnderline"/>
        </w:rPr>
        <w:t>must ratchet up spending on AI research and development, lest it</w:t>
      </w:r>
      <w:r>
        <w:rPr>
          <w:rStyle w:val="StyleUnderline"/>
        </w:rPr>
        <w:t xml:space="preserve"> </w:t>
      </w:r>
      <w:r w:rsidRPr="0021101F">
        <w:rPr>
          <w:rStyle w:val="StyleUnderline"/>
        </w:rPr>
        <w:t>lose its place as No. 1.</w:t>
      </w:r>
      <w:r>
        <w:rPr>
          <w:rStyle w:val="StyleUnderline"/>
        </w:rPr>
        <w:t xml:space="preserve"> </w:t>
      </w:r>
      <w:r w:rsidRPr="00547CE8">
        <w:rPr>
          <w:rFonts w:cs="Helvetica"/>
          <w:color w:val="000000" w:themeColor="text1"/>
          <w:sz w:val="16"/>
        </w:rPr>
        <w:t xml:space="preserve">Just last week, </w:t>
      </w:r>
      <w:r w:rsidRPr="0021101F">
        <w:rPr>
          <w:rStyle w:val="StyleUnderline"/>
          <w:color w:val="000000" w:themeColor="text1"/>
        </w:rPr>
        <w:t>the</w:t>
      </w:r>
      <w:r w:rsidRPr="00547CE8">
        <w:rPr>
          <w:rFonts w:cs="Helvetica"/>
          <w:color w:val="000000" w:themeColor="text1"/>
          <w:sz w:val="16"/>
        </w:rPr>
        <w:t xml:space="preserve"> National Security Commission on Artificial Intelligence (</w:t>
      </w:r>
      <w:r w:rsidRPr="0021101F">
        <w:rPr>
          <w:rStyle w:val="StyleUnderline"/>
          <w:color w:val="000000" w:themeColor="text1"/>
        </w:rPr>
        <w:t>NSCAI</w:t>
      </w:r>
      <w:r w:rsidRPr="00547CE8">
        <w:rPr>
          <w:rFonts w:cs="Helvetica"/>
          <w:color w:val="000000" w:themeColor="text1"/>
          <w:sz w:val="16"/>
        </w:rPr>
        <w:t xml:space="preserve">) </w:t>
      </w:r>
      <w:r w:rsidRPr="0021101F">
        <w:rPr>
          <w:rStyle w:val="StyleUnderline"/>
          <w:color w:val="000000" w:themeColor="text1"/>
        </w:rPr>
        <w:t>published a sweeping 756-page</w:t>
      </w:r>
      <w:r>
        <w:rPr>
          <w:rStyle w:val="StyleUnderline"/>
          <w:color w:val="000000" w:themeColor="text1"/>
        </w:rPr>
        <w:t xml:space="preserve"> </w:t>
      </w:r>
      <w:hyperlink r:id="rId56" w:history="1">
        <w:r w:rsidRPr="0021101F">
          <w:rPr>
            <w:rStyle w:val="StyleUnderline"/>
            <w:color w:val="000000" w:themeColor="text1"/>
          </w:rPr>
          <w:t>report</w:t>
        </w:r>
      </w:hyperlink>
      <w:r w:rsidRPr="00547CE8">
        <w:rPr>
          <w:rFonts w:cs="Helvetica"/>
          <w:color w:val="000000" w:themeColor="text1"/>
          <w:sz w:val="16"/>
        </w:rPr>
        <w:t xml:space="preserve">, culminating two years of work following the 2019 National Defense Authorization Act, </w:t>
      </w:r>
      <w:r w:rsidRPr="0021101F">
        <w:rPr>
          <w:rStyle w:val="StyleUnderline"/>
          <w:color w:val="000000" w:themeColor="text1"/>
        </w:rPr>
        <w:t>asking Congress to authorize</w:t>
      </w:r>
      <w:r>
        <w:rPr>
          <w:rStyle w:val="StyleUnderline"/>
          <w:color w:val="000000" w:themeColor="text1"/>
        </w:rPr>
        <w:t xml:space="preserve"> </w:t>
      </w:r>
      <w:r w:rsidRPr="0021101F">
        <w:rPr>
          <w:rStyle w:val="StyleUnderline"/>
          <w:color w:val="000000" w:themeColor="text1"/>
        </w:rPr>
        <w:t>a $40 billion federal investment in AI</w:t>
      </w:r>
      <w:r w:rsidRPr="00547CE8">
        <w:rPr>
          <w:rFonts w:cs="Helvetica"/>
          <w:color w:val="000000" w:themeColor="text1"/>
          <w:sz w:val="16"/>
        </w:rPr>
        <w:t xml:space="preserve"> research and development, which the NSCAI calls "a modest down payment." </w:t>
      </w:r>
      <w:r w:rsidRPr="0021101F">
        <w:rPr>
          <w:rStyle w:val="StyleUnderline"/>
          <w:color w:val="000000" w:themeColor="text1"/>
        </w:rPr>
        <w:t>The commission</w:t>
      </w:r>
      <w:r w:rsidRPr="00547CE8">
        <w:rPr>
          <w:rFonts w:cs="Helvetica"/>
          <w:color w:val="000000" w:themeColor="text1"/>
          <w:sz w:val="16"/>
        </w:rPr>
        <w:t xml:space="preserve"> also </w:t>
      </w:r>
      <w:r w:rsidRPr="0021101F">
        <w:rPr>
          <w:rStyle w:val="StyleUnderline"/>
          <w:color w:val="000000" w:themeColor="text1"/>
        </w:rPr>
        <w:t>urged</w:t>
      </w:r>
      <w:r w:rsidRPr="00547CE8">
        <w:rPr>
          <w:rFonts w:cs="Helvetica"/>
          <w:color w:val="000000" w:themeColor="text1"/>
          <w:sz w:val="16"/>
        </w:rPr>
        <w:t xml:space="preserve"> President </w:t>
      </w:r>
      <w:r w:rsidRPr="0021101F">
        <w:rPr>
          <w:rStyle w:val="StyleUnderline"/>
          <w:color w:val="000000" w:themeColor="text1"/>
        </w:rPr>
        <w:t>Biden</w:t>
      </w:r>
      <w:r w:rsidRPr="00547CE8">
        <w:rPr>
          <w:rFonts w:cs="Helvetica"/>
          <w:color w:val="000000" w:themeColor="text1"/>
          <w:sz w:val="16"/>
        </w:rPr>
        <w:t xml:space="preserve"> </w:t>
      </w:r>
      <w:r w:rsidRPr="0021101F">
        <w:rPr>
          <w:rStyle w:val="StyleUnderline"/>
          <w:color w:val="000000" w:themeColor="text1"/>
        </w:rPr>
        <w:t>to reject</w:t>
      </w:r>
      <w:r w:rsidRPr="00547CE8">
        <w:rPr>
          <w:rFonts w:cs="Helvetica"/>
          <w:color w:val="000000" w:themeColor="text1"/>
          <w:sz w:val="16"/>
        </w:rPr>
        <w:t xml:space="preserve"> the push for </w:t>
      </w:r>
      <w:r w:rsidRPr="0021101F">
        <w:rPr>
          <w:rStyle w:val="StyleUnderline"/>
          <w:color w:val="000000" w:themeColor="text1"/>
        </w:rPr>
        <w:t>a</w:t>
      </w:r>
      <w:r w:rsidRPr="00547CE8">
        <w:rPr>
          <w:rFonts w:cs="Helvetica"/>
          <w:color w:val="000000" w:themeColor="text1"/>
          <w:sz w:val="16"/>
        </w:rPr>
        <w:t xml:space="preserve"> global </w:t>
      </w:r>
      <w:r w:rsidRPr="0021101F">
        <w:rPr>
          <w:rStyle w:val="StyleUnderline"/>
          <w:color w:val="000000" w:themeColor="text1"/>
        </w:rPr>
        <w:t xml:space="preserve">ban on AI-enabled autonomous weapons </w:t>
      </w:r>
      <w:r w:rsidRPr="00547CE8">
        <w:rPr>
          <w:rFonts w:cs="Helvetica"/>
          <w:color w:val="000000" w:themeColor="text1"/>
          <w:sz w:val="16"/>
        </w:rPr>
        <w:t xml:space="preserve">— a ban proposed by thousands of scientists and thought leaders in an </w:t>
      </w:r>
      <w:hyperlink r:id="rId57" w:history="1">
        <w:r w:rsidRPr="00547CE8">
          <w:rPr>
            <w:rStyle w:val="Hyperlink"/>
            <w:rFonts w:cs="Helvetica"/>
            <w:color w:val="000000" w:themeColor="text1"/>
            <w:sz w:val="16"/>
          </w:rPr>
          <w:t>open letter</w:t>
        </w:r>
      </w:hyperlink>
      <w:r w:rsidRPr="00547CE8">
        <w:rPr>
          <w:rFonts w:cs="Helvetica"/>
          <w:color w:val="000000" w:themeColor="text1"/>
          <w:sz w:val="16"/>
        </w:rPr>
        <w:t xml:space="preserve"> written in 2015. Concerned about the threat of increasing AI sophistication in Russia and China, </w:t>
      </w:r>
      <w:r w:rsidRPr="00AF3307">
        <w:rPr>
          <w:rStyle w:val="StyleUnderline"/>
          <w:color w:val="000000" w:themeColor="text1"/>
          <w:highlight w:val="green"/>
        </w:rPr>
        <w:t>the commission warned</w:t>
      </w:r>
      <w:r>
        <w:rPr>
          <w:rStyle w:val="StyleUnderline"/>
          <w:color w:val="000000" w:themeColor="text1"/>
        </w:rPr>
        <w:t xml:space="preserve"> </w:t>
      </w:r>
      <w:r w:rsidRPr="0021101F">
        <w:rPr>
          <w:rStyle w:val="StyleUnderline"/>
          <w:color w:val="000000" w:themeColor="text1"/>
        </w:rPr>
        <w:t xml:space="preserve">lawmakers </w:t>
      </w:r>
      <w:r w:rsidRPr="00AF3307">
        <w:rPr>
          <w:rStyle w:val="StyleUnderline"/>
          <w:color w:val="000000" w:themeColor="text1"/>
          <w:highlight w:val="green"/>
        </w:rPr>
        <w:t>that America "will not be able to defend against AI</w:t>
      </w:r>
      <w:r w:rsidRPr="0021101F">
        <w:rPr>
          <w:rStyle w:val="StyleUnderline"/>
          <w:color w:val="000000" w:themeColor="text1"/>
        </w:rPr>
        <w:t xml:space="preserve">-enabled </w:t>
      </w:r>
      <w:r w:rsidRPr="00AF3307">
        <w:rPr>
          <w:rStyle w:val="StyleUnderline"/>
          <w:color w:val="000000" w:themeColor="text1"/>
          <w:highlight w:val="green"/>
        </w:rPr>
        <w:t>threats without</w:t>
      </w:r>
      <w:r w:rsidRPr="00547CE8">
        <w:rPr>
          <w:rFonts w:cs="Helvetica"/>
          <w:color w:val="000000" w:themeColor="text1"/>
          <w:sz w:val="16"/>
        </w:rPr>
        <w:t xml:space="preserve"> ubiquitous </w:t>
      </w:r>
      <w:r w:rsidRPr="00AF3307">
        <w:rPr>
          <w:rStyle w:val="StyleUnderline"/>
          <w:color w:val="000000" w:themeColor="text1"/>
          <w:highlight w:val="green"/>
        </w:rPr>
        <w:t>AI capabilities and</w:t>
      </w:r>
      <w:r w:rsidRPr="00547CE8">
        <w:rPr>
          <w:rFonts w:cs="Helvetica"/>
          <w:color w:val="000000" w:themeColor="text1"/>
          <w:sz w:val="16"/>
        </w:rPr>
        <w:t xml:space="preserve"> new </w:t>
      </w:r>
      <w:r w:rsidRPr="00AF3307">
        <w:rPr>
          <w:rStyle w:val="StyleUnderline"/>
          <w:color w:val="000000" w:themeColor="text1"/>
          <w:highlight w:val="green"/>
        </w:rPr>
        <w:t>warfighting</w:t>
      </w:r>
      <w:r w:rsidRPr="0021101F">
        <w:rPr>
          <w:rStyle w:val="StyleUnderline"/>
          <w:color w:val="000000" w:themeColor="text1"/>
        </w:rPr>
        <w:t xml:space="preserve"> paradigms</w:t>
      </w:r>
      <w:r w:rsidRPr="00547CE8">
        <w:rPr>
          <w:rFonts w:cs="Helvetica"/>
          <w:color w:val="000000" w:themeColor="text1"/>
          <w:sz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sidRPr="00212383">
        <w:rPr>
          <w:rFonts w:eastAsia="Times New Roman" w:cs="Helvetica"/>
          <w:color w:val="222222"/>
          <w:sz w:val="16"/>
        </w:rPr>
        <w:t>One question, however, was not directly answered in the NSCAI's gigantic report or in all the think-tank policy papers that preceded it: Is this science fiction-flavored arms race against largely imaginary Chinese and Russian techno-weapons of the future really necessary? Is it remotely a good idea, or likely to improve the lives of any human beings on the planet? (Excepting, that is, those who stand to profit from it.)</w:t>
      </w:r>
      <w:r w:rsidRPr="00547CE8">
        <w:rPr>
          <w:rFonts w:eastAsia="Times New Roman" w:cs="Helvetica"/>
          <w:color w:val="222222"/>
          <w:sz w:val="16"/>
        </w:rPr>
        <w:t xml:space="preserve"> </w:t>
      </w:r>
      <w:r w:rsidRPr="00212383">
        <w:rPr>
          <w:rFonts w:eastAsia="Times New Roman" w:cs="Helvetica"/>
          <w:color w:val="222222"/>
          <w:sz w:val="16"/>
        </w:rPr>
        <w:t>Jim Naureckas, the editor of Fairness and Accuracy in Reporting (FAIR)</w:t>
      </w:r>
      <w:r w:rsidRPr="00547CE8">
        <w:rPr>
          <w:rFonts w:eastAsia="Times New Roman" w:cs="Helvetica"/>
          <w:color w:val="222222"/>
          <w:sz w:val="16"/>
        </w:rPr>
        <w:t xml:space="preserve"> </w:t>
      </w:r>
      <w:r w:rsidRPr="00212383">
        <w:rPr>
          <w:rFonts w:eastAsia="Times New Roman" w:cs="Helvetica"/>
          <w:color w:val="222222"/>
          <w:sz w:val="16"/>
        </w:rPr>
        <w:t>and a frequent critic of military spending, told Salon</w:t>
      </w:r>
      <w:r w:rsidRPr="00547CE8">
        <w:rPr>
          <w:rFonts w:eastAsia="Times New Roman" w:cs="Helvetica"/>
          <w:color w:val="222222"/>
          <w:sz w:val="16"/>
        </w:rPr>
        <w:t xml:space="preserve"> </w:t>
      </w:r>
      <w:r w:rsidRPr="00212383">
        <w:rPr>
          <w:rFonts w:eastAsia="Times New Roman" w:cs="Helvetica"/>
          <w:color w:val="222222"/>
          <w:sz w:val="16"/>
        </w:rPr>
        <w:t>in an interview that framing of AI development as an "arms race" is</w:t>
      </w:r>
      <w:r w:rsidRPr="00547CE8">
        <w:rPr>
          <w:rFonts w:eastAsia="Times New Roman" w:cs="Helvetica"/>
          <w:color w:val="222222"/>
          <w:sz w:val="16"/>
        </w:rPr>
        <w:t xml:space="preserve"> </w:t>
      </w:r>
      <w:r w:rsidRPr="00212383">
        <w:rPr>
          <w:rFonts w:eastAsia="Times New Roman" w:cs="Helvetica"/>
          <w:color w:val="222222"/>
          <w:sz w:val="16"/>
        </w:rPr>
        <w:t xml:space="preserve">irresponsible, but in the larger sweep of history is also nothing new. </w:t>
      </w:r>
      <w:r w:rsidRPr="00212383">
        <w:rPr>
          <w:rStyle w:val="StyleUnderline"/>
        </w:rPr>
        <w:t>"</w:t>
      </w:r>
      <w:r w:rsidRPr="00212383">
        <w:rPr>
          <w:rStyle w:val="StyleUnderline"/>
          <w:highlight w:val="green"/>
        </w:rPr>
        <w:t>The whole military industry is driven by fear</w:t>
      </w:r>
      <w:r w:rsidRPr="00212383">
        <w:rPr>
          <w:rStyle w:val="StyleUnderline"/>
        </w:rPr>
        <w:t xml:space="preserve"> as a motivator," he said.</w:t>
      </w:r>
      <w:r>
        <w:rPr>
          <w:rStyle w:val="StyleUnderline"/>
        </w:rPr>
        <w:t xml:space="preserve"> </w:t>
      </w:r>
      <w:r w:rsidRPr="00212383">
        <w:rPr>
          <w:rStyle w:val="StyleUnderline"/>
        </w:rPr>
        <w:t>"There's a logic to</w:t>
      </w:r>
      <w:r>
        <w:rPr>
          <w:rStyle w:val="StyleUnderline"/>
        </w:rPr>
        <w:t xml:space="preserve"> </w:t>
      </w:r>
      <w:r w:rsidRPr="00212383">
        <w:rPr>
          <w:rStyle w:val="StyleUnderline"/>
        </w:rPr>
        <w:t>an arms race that's different from the logic of arms control."</w:t>
      </w:r>
      <w:r>
        <w:rPr>
          <w:rStyle w:val="StyleUnderline"/>
        </w:rPr>
        <w:t xml:space="preserve"> </w:t>
      </w:r>
      <w:r w:rsidRPr="00212383">
        <w:rPr>
          <w:rFonts w:eastAsia="Times New Roman" w:cs="Helvetica"/>
          <w:color w:val="222222"/>
          <w:sz w:val="16"/>
        </w:rPr>
        <w:t xml:space="preserve">After its release, </w:t>
      </w:r>
      <w:r w:rsidRPr="00212383">
        <w:rPr>
          <w:rStyle w:val="StyleUnderline"/>
          <w:highlight w:val="green"/>
        </w:rPr>
        <w:t>the NSCAI report was greeted</w:t>
      </w:r>
      <w:r>
        <w:rPr>
          <w:rStyle w:val="StyleUnderline"/>
          <w:highlight w:val="green"/>
        </w:rPr>
        <w:t xml:space="preserve"> </w:t>
      </w:r>
      <w:r w:rsidRPr="00212383">
        <w:rPr>
          <w:rStyle w:val="StyleUnderline"/>
          <w:highlight w:val="green"/>
        </w:rPr>
        <w:t>with</w:t>
      </w:r>
      <w:r w:rsidRPr="00212383">
        <w:rPr>
          <w:rStyle w:val="StyleUnderline"/>
        </w:rPr>
        <w:t xml:space="preserve"> a</w:t>
      </w:r>
      <w:r>
        <w:rPr>
          <w:rStyle w:val="StyleUnderline"/>
        </w:rPr>
        <w:t xml:space="preserve"> </w:t>
      </w:r>
      <w:r w:rsidRPr="00212383">
        <w:rPr>
          <w:rStyle w:val="StyleUnderline"/>
        </w:rPr>
        <w:t>deluge</w:t>
      </w:r>
      <w:r>
        <w:rPr>
          <w:rStyle w:val="StyleUnderline"/>
        </w:rPr>
        <w:t xml:space="preserve"> </w:t>
      </w:r>
      <w:r w:rsidRPr="00212383">
        <w:rPr>
          <w:rStyle w:val="StyleUnderline"/>
        </w:rPr>
        <w:t xml:space="preserve">of largely </w:t>
      </w:r>
      <w:r w:rsidRPr="00212383">
        <w:rPr>
          <w:rStyle w:val="StyleUnderline"/>
          <w:highlight w:val="green"/>
        </w:rPr>
        <w:t>uncritical media coverage</w:t>
      </w:r>
      <w:r w:rsidRPr="00212383">
        <w:rPr>
          <w:rFonts w:eastAsia="Times New Roman" w:cs="Helvetica"/>
          <w:color w:val="222222"/>
          <w:sz w:val="16"/>
        </w:rPr>
        <w:t xml:space="preserve">, </w:t>
      </w:r>
      <w:r w:rsidRPr="00212383">
        <w:rPr>
          <w:rStyle w:val="StyleUnderline"/>
        </w:rPr>
        <w:t xml:space="preserve">most of it </w:t>
      </w:r>
      <w:r w:rsidRPr="00212383">
        <w:rPr>
          <w:rStyle w:val="StyleUnderline"/>
          <w:highlight w:val="green"/>
        </w:rPr>
        <w:t>echoing concerns about</w:t>
      </w:r>
      <w:r w:rsidRPr="00212383">
        <w:rPr>
          <w:rFonts w:eastAsia="Times New Roman" w:cs="Helvetica"/>
          <w:color w:val="222222"/>
          <w:sz w:val="16"/>
        </w:rPr>
        <w:t xml:space="preserve"> </w:t>
      </w:r>
      <w:r w:rsidRPr="00212383">
        <w:rPr>
          <w:rStyle w:val="StyleUnderline"/>
        </w:rPr>
        <w:t xml:space="preserve">the U.S. </w:t>
      </w:r>
      <w:r w:rsidRPr="00212383">
        <w:rPr>
          <w:rStyle w:val="StyleUnderline"/>
          <w:highlight w:val="green"/>
        </w:rPr>
        <w:t>losing the "AI arms race"</w:t>
      </w:r>
      <w:r w:rsidRPr="00212383">
        <w:rPr>
          <w:rFonts w:eastAsia="Times New Roman" w:cs="Helvetica"/>
          <w:color w:val="222222"/>
          <w:sz w:val="16"/>
        </w:rPr>
        <w:t xml:space="preserve"> — a term not mentioned in the report itself, but certainly evoked by its framing.</w:t>
      </w:r>
      <w:r w:rsidRPr="00547CE8">
        <w:rPr>
          <w:rFonts w:eastAsia="Times New Roman" w:cs="Helvetica"/>
          <w:color w:val="222222"/>
          <w:sz w:val="16"/>
        </w:rPr>
        <w:t xml:space="preserve"> </w:t>
      </w:r>
      <w:r w:rsidRPr="00547CE8">
        <w:rPr>
          <w:sz w:val="16"/>
        </w:rPr>
        <w:t xml:space="preserve">"Unless America acts now," a Washington Post </w:t>
      </w:r>
      <w:hyperlink r:id="rId58" w:history="1">
        <w:r w:rsidRPr="00547CE8">
          <w:rPr>
            <w:rStyle w:val="Hyperlink"/>
            <w:sz w:val="16"/>
          </w:rPr>
          <w:t>headline</w:t>
        </w:r>
      </w:hyperlink>
      <w:r w:rsidRPr="00547CE8">
        <w:rPr>
          <w:sz w:val="16"/>
        </w:rPr>
        <w:t xml:space="preserve"> read, "China could trounce it in artificial intelligence." "Which country is emerging as the global leader in AI?" </w:t>
      </w:r>
      <w:hyperlink r:id="rId59" w:history="1">
        <w:r w:rsidRPr="00547CE8">
          <w:rPr>
            <w:rStyle w:val="Hyperlink"/>
            <w:sz w:val="16"/>
          </w:rPr>
          <w:t>echoed</w:t>
        </w:r>
      </w:hyperlink>
      <w:r w:rsidRPr="00547CE8">
        <w:rPr>
          <w:sz w:val="16"/>
        </w:rPr>
        <w:t xml:space="preserve"> TechHQ. "</w:t>
      </w:r>
      <w:r w:rsidRPr="00AF3307">
        <w:rPr>
          <w:rStyle w:val="StyleUnderline"/>
        </w:rPr>
        <w:t>America wakes up to the China threat</w:t>
      </w:r>
      <w:r w:rsidRPr="00547CE8">
        <w:rPr>
          <w:sz w:val="16"/>
        </w:rPr>
        <w:t xml:space="preserve">," </w:t>
      </w:r>
      <w:hyperlink r:id="rId60" w:history="1">
        <w:r w:rsidRPr="00547CE8">
          <w:rPr>
            <w:rStyle w:val="Hyperlink"/>
            <w:sz w:val="16"/>
          </w:rPr>
          <w:t>chimed</w:t>
        </w:r>
      </w:hyperlink>
      <w:r w:rsidRPr="00547CE8">
        <w:rPr>
          <w:sz w:val="16"/>
        </w:rPr>
        <w:t xml:space="preserve"> the Wall Street Journal. As Naureckas pointed out, </w:t>
      </w:r>
      <w:r w:rsidRPr="009873B7">
        <w:rPr>
          <w:rStyle w:val="StyleUnderline"/>
          <w:highlight w:val="green"/>
        </w:rPr>
        <w:t>the notion that that the U.S.</w:t>
      </w:r>
      <w:r>
        <w:rPr>
          <w:rStyle w:val="StyleUnderline"/>
          <w:highlight w:val="green"/>
        </w:rPr>
        <w:t xml:space="preserve"> </w:t>
      </w:r>
      <w:r w:rsidRPr="009873B7">
        <w:rPr>
          <w:rStyle w:val="StyleUnderline"/>
          <w:highlight w:val="green"/>
        </w:rPr>
        <w:t>will</w:t>
      </w:r>
      <w:r w:rsidRPr="00AF3307">
        <w:rPr>
          <w:rStyle w:val="StyleUnderline"/>
        </w:rPr>
        <w:t xml:space="preserve"> soon </w:t>
      </w:r>
      <w:r w:rsidRPr="009873B7">
        <w:rPr>
          <w:rStyle w:val="StyleUnderline"/>
          <w:highlight w:val="green"/>
        </w:rPr>
        <w:t>fall behind</w:t>
      </w:r>
      <w:r>
        <w:rPr>
          <w:rStyle w:val="StyleUnderline"/>
        </w:rPr>
        <w:t xml:space="preserve"> </w:t>
      </w:r>
      <w:r w:rsidRPr="00AF3307">
        <w:rPr>
          <w:rStyle w:val="StyleUnderline"/>
        </w:rPr>
        <w:t>its global competitors in military technology</w:t>
      </w:r>
      <w:r>
        <w:rPr>
          <w:rStyle w:val="StyleUnderline"/>
        </w:rPr>
        <w:t xml:space="preserve"> </w:t>
      </w:r>
      <w:r w:rsidRPr="009873B7">
        <w:rPr>
          <w:rStyle w:val="StyleUnderline"/>
          <w:highlight w:val="green"/>
        </w:rPr>
        <w:t>is a tried-and-true scare tactic</w:t>
      </w:r>
      <w:r w:rsidRPr="00AF3307">
        <w:rPr>
          <w:rStyle w:val="StyleUnderline"/>
        </w:rPr>
        <w:t>, employed at various times</w:t>
      </w:r>
      <w:r w:rsidRPr="00547CE8">
        <w:rPr>
          <w:sz w:val="16"/>
        </w:rPr>
        <w:t xml:space="preserve"> in slightly different registers </w:t>
      </w:r>
      <w:r w:rsidRPr="009873B7">
        <w:rPr>
          <w:rStyle w:val="StyleUnderline"/>
        </w:rPr>
        <w:t>by</w:t>
      </w:r>
      <w:r w:rsidRPr="00AF3307">
        <w:rPr>
          <w:rStyle w:val="StyleUnderline"/>
        </w:rPr>
        <w:t xml:space="preserve"> both </w:t>
      </w:r>
      <w:r w:rsidRPr="009873B7">
        <w:rPr>
          <w:rStyle w:val="StyleUnderline"/>
        </w:rPr>
        <w:t>Dem</w:t>
      </w:r>
      <w:r w:rsidRPr="00AF3307">
        <w:rPr>
          <w:rStyle w:val="StyleUnderline"/>
        </w:rPr>
        <w:t>ocrats</w:t>
      </w:r>
      <w:r>
        <w:rPr>
          <w:rStyle w:val="StyleUnderline"/>
        </w:rPr>
        <w:t xml:space="preserve"> </w:t>
      </w:r>
      <w:r w:rsidRPr="00AF3307">
        <w:rPr>
          <w:rStyle w:val="StyleUnderline"/>
        </w:rPr>
        <w:t>and Republicans</w:t>
      </w:r>
      <w:r w:rsidRPr="00547CE8">
        <w:rPr>
          <w:sz w:val="16"/>
        </w:rPr>
        <w:t xml:space="preserve">. In reality, U.S. military spending remains mind-bogglingly high. For the 2020 fiscal year, </w:t>
      </w:r>
      <w:r w:rsidRPr="00AF3307">
        <w:rPr>
          <w:rStyle w:val="StyleUnderline"/>
        </w:rPr>
        <w:t>the Trump administration</w:t>
      </w:r>
      <w:r>
        <w:rPr>
          <w:rStyle w:val="StyleUnderline"/>
        </w:rPr>
        <w:t xml:space="preserve"> </w:t>
      </w:r>
      <w:hyperlink r:id="rId61" w:history="1">
        <w:r w:rsidRPr="00AF3307">
          <w:rPr>
            <w:rStyle w:val="StyleUnderline"/>
          </w:rPr>
          <w:t>approved</w:t>
        </w:r>
      </w:hyperlink>
      <w:r>
        <w:rPr>
          <w:rStyle w:val="StyleUnderline"/>
        </w:rPr>
        <w:t xml:space="preserve"> </w:t>
      </w:r>
      <w:r w:rsidRPr="00AF3307">
        <w:rPr>
          <w:rStyle w:val="StyleUnderline"/>
        </w:rPr>
        <w:t>a military budget of $738 billion</w:t>
      </w:r>
      <w:r w:rsidRPr="00547CE8">
        <w:rPr>
          <w:sz w:val="16"/>
        </w:rPr>
        <w:t xml:space="preserve">, a $21 billion increase from the previous year and it passed with overwhelming bipartisan support, facing only 48 "no" votes in the House and eight in the Senate. In 2019, the militarized budget accounted for </w:t>
      </w:r>
      <w:hyperlink r:id="rId62" w:history="1">
        <w:r w:rsidRPr="00547CE8">
          <w:rPr>
            <w:rStyle w:val="Hyperlink"/>
            <w:sz w:val="16"/>
          </w:rPr>
          <w:t>64.5 percent</w:t>
        </w:r>
      </w:hyperlink>
      <w:r w:rsidRPr="00547CE8">
        <w:rPr>
          <w:sz w:val="16"/>
        </w:rPr>
        <w:t xml:space="preserve"> of all federal discretionary spending. </w:t>
      </w:r>
      <w:r w:rsidRPr="009873B7">
        <w:rPr>
          <w:rStyle w:val="StyleUnderline"/>
        </w:rPr>
        <w:t>The U.S. has 800 military bases on foreign soil</w:t>
      </w:r>
      <w:r w:rsidRPr="00547CE8">
        <w:rPr>
          <w:sz w:val="16"/>
        </w:rPr>
        <w:t xml:space="preserve">, far more than any other country in the world. According to </w:t>
      </w:r>
      <w:hyperlink r:id="rId63" w:anchor=":~:text=In%20what%20shouldn't%20be,and%20742%20special%20mission%20aircraft." w:history="1">
        <w:r w:rsidRPr="00547CE8">
          <w:rPr>
            <w:rStyle w:val="Hyperlink"/>
            <w:sz w:val="16"/>
          </w:rPr>
          <w:t>Military.com</w:t>
        </w:r>
      </w:hyperlink>
      <w:r w:rsidRPr="00547CE8">
        <w:rPr>
          <w:sz w:val="16"/>
        </w:rPr>
        <w:t xml:space="preserve">, America is the world leader in every significant category of military hardware, and has roughly 1.4 million active-duty military personnel. In 2020, the Stockholm International Peace Research Institute (SIPRI) </w:t>
      </w:r>
      <w:hyperlink r:id="rId64" w:history="1">
        <w:r w:rsidRPr="00547CE8">
          <w:rPr>
            <w:rStyle w:val="Hyperlink"/>
            <w:sz w:val="16"/>
          </w:rPr>
          <w:t>found</w:t>
        </w:r>
      </w:hyperlink>
      <w:r w:rsidRPr="00547CE8">
        <w:rPr>
          <w:sz w:val="16"/>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r w:rsidRPr="009873B7">
        <w:rPr>
          <w:rStyle w:val="StyleUnderline"/>
        </w:rPr>
        <w:t>bureaucratic and operational waste within the defense budget abound</w:t>
      </w:r>
      <w:r w:rsidRPr="00547CE8">
        <w:rPr>
          <w:sz w:val="16"/>
        </w:rPr>
        <w:t xml:space="preserve">. In 2016, for example, it was discovered that </w:t>
      </w:r>
      <w:r w:rsidRPr="009873B7">
        <w:rPr>
          <w:rStyle w:val="StyleUnderline"/>
        </w:rPr>
        <w:t>the Pentagon had</w:t>
      </w:r>
      <w:r>
        <w:rPr>
          <w:rStyle w:val="StyleUnderline"/>
        </w:rPr>
        <w:t xml:space="preserve"> </w:t>
      </w:r>
      <w:hyperlink r:id="rId65" w:history="1">
        <w:r w:rsidRPr="009873B7">
          <w:rPr>
            <w:rStyle w:val="StyleUnderline"/>
          </w:rPr>
          <w:t>buried an internal study</w:t>
        </w:r>
      </w:hyperlink>
      <w:r>
        <w:rPr>
          <w:rStyle w:val="StyleUnderline"/>
        </w:rPr>
        <w:t xml:space="preserve"> </w:t>
      </w:r>
      <w:r w:rsidRPr="009873B7">
        <w:rPr>
          <w:rStyle w:val="StyleUnderline"/>
        </w:rPr>
        <w:t>finding that it had spent some $125 billion in wasteful business operations</w:t>
      </w:r>
      <w:r w:rsidRPr="00547CE8">
        <w:rPr>
          <w:sz w:val="16"/>
        </w:rPr>
        <w:t xml:space="preserve">. More recently, it was </w:t>
      </w:r>
      <w:hyperlink r:id="rId66" w:history="1">
        <w:r w:rsidRPr="00547CE8">
          <w:rPr>
            <w:rStyle w:val="Hyperlink"/>
            <w:sz w:val="16"/>
          </w:rPr>
          <w:t>discovered</w:t>
        </w:r>
      </w:hyperlink>
      <w:r w:rsidRPr="00547CE8">
        <w:rPr>
          <w:sz w:val="16"/>
        </w:rPr>
        <w:t xml:space="preserve"> that </w:t>
      </w:r>
      <w:r w:rsidRPr="009873B7">
        <w:rPr>
          <w:rStyle w:val="StyleUnderline"/>
        </w:rPr>
        <w:t>the Pentagon's F-35 fighter jet program —</w:t>
      </w:r>
      <w:r>
        <w:rPr>
          <w:rStyle w:val="StyleUnderline"/>
        </w:rPr>
        <w:t xml:space="preserve"> </w:t>
      </w:r>
      <w:r w:rsidRPr="009873B7">
        <w:rPr>
          <w:rStyle w:val="StyleUnderline"/>
        </w:rPr>
        <w:t>which costed taxpayers somewhere in the neighborhood of $1.5 trillion —</w:t>
      </w:r>
      <w:r>
        <w:rPr>
          <w:rStyle w:val="StyleUnderline"/>
        </w:rPr>
        <w:t xml:space="preserve"> </w:t>
      </w:r>
      <w:r w:rsidRPr="009873B7">
        <w:rPr>
          <w:rStyle w:val="StyleUnderline"/>
        </w:rPr>
        <w:t>has been riddled with software glitches and operational failures since 2006</w:t>
      </w:r>
      <w:r w:rsidRPr="00547CE8">
        <w:rPr>
          <w:sz w:val="16"/>
        </w:rPr>
        <w:t xml:space="preserve">, </w:t>
      </w:r>
      <w:r w:rsidRPr="009873B7">
        <w:rPr>
          <w:rStyle w:val="StyleUnderline"/>
        </w:rPr>
        <w:t>rendering an untold number of fighter jets</w:t>
      </w:r>
      <w:r w:rsidRPr="00547CE8">
        <w:rPr>
          <w:sz w:val="16"/>
        </w:rPr>
        <w:t xml:space="preserve"> (each one costing $100 million) </w:t>
      </w:r>
      <w:r w:rsidRPr="009873B7">
        <w:rPr>
          <w:rStyle w:val="StyleUnderline"/>
        </w:rPr>
        <w:t>not flight-ready.</w:t>
      </w:r>
      <w:r w:rsidRPr="00547CE8">
        <w:rPr>
          <w:sz w:val="16"/>
        </w:rPr>
        <w:t xml:space="preserve"> In spite of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w:t>
      </w:r>
      <w:r w:rsidRPr="00F61C23">
        <w:rPr>
          <w:sz w:val="16"/>
        </w:rPr>
        <w:t xml:space="preserve">n, </w:t>
      </w:r>
      <w:r w:rsidRPr="00F61C23">
        <w:rPr>
          <w:rStyle w:val="StyleUnderline"/>
        </w:rPr>
        <w:t>a former Google employee</w:t>
      </w:r>
      <w:r w:rsidRPr="00F61C23">
        <w:rPr>
          <w:sz w:val="16"/>
        </w:rPr>
        <w:t xml:space="preserve"> who </w:t>
      </w:r>
      <w:hyperlink r:id="rId67" w:history="1">
        <w:r w:rsidRPr="00F61C23">
          <w:rPr>
            <w:rStyle w:val="Hyperlink"/>
            <w:sz w:val="16"/>
          </w:rPr>
          <w:t>resigned</w:t>
        </w:r>
      </w:hyperlink>
      <w:r w:rsidRPr="00F61C23">
        <w:rPr>
          <w:sz w:val="16"/>
        </w:rPr>
        <w:t xml:space="preserve"> over the company's plan to launch a censored version of its search engine in China, </w:t>
      </w:r>
      <w:r w:rsidRPr="00F61C23">
        <w:rPr>
          <w:rStyle w:val="StyleUnderline"/>
        </w:rPr>
        <w:t xml:space="preserve">told Salon that </w:t>
      </w:r>
      <w:r w:rsidRPr="00E0107B">
        <w:rPr>
          <w:rStyle w:val="StyleUnderline"/>
          <w:highlight w:val="green"/>
        </w:rPr>
        <w:t>profit motives</w:t>
      </w:r>
      <w:r w:rsidRPr="00F61C23">
        <w:rPr>
          <w:rStyle w:val="StyleUnderline"/>
        </w:rPr>
        <w:t xml:space="preserve"> is </w:t>
      </w:r>
      <w:r w:rsidRPr="00E0107B">
        <w:rPr>
          <w:rStyle w:val="StyleUnderline"/>
          <w:highlight w:val="green"/>
        </w:rPr>
        <w:t>deeply entrenched in the NSCAI</w:t>
      </w:r>
      <w:r>
        <w:rPr>
          <w:rStyle w:val="StyleUnderline"/>
          <w:highlight w:val="green"/>
        </w:rPr>
        <w:t xml:space="preserve"> </w:t>
      </w:r>
      <w:r w:rsidRPr="00E0107B">
        <w:rPr>
          <w:rStyle w:val="StyleUnderline"/>
          <w:highlight w:val="green"/>
        </w:rPr>
        <w:t>report</w:t>
      </w:r>
      <w:r w:rsidRPr="009873B7">
        <w:rPr>
          <w:rStyle w:val="StyleUnderline"/>
        </w:rPr>
        <w:t>.</w:t>
      </w:r>
      <w:r>
        <w:rPr>
          <w:rStyle w:val="StyleUnderline"/>
        </w:rPr>
        <w:t xml:space="preserve"> </w:t>
      </w:r>
      <w:r w:rsidRPr="009873B7">
        <w:rPr>
          <w:rStyle w:val="StyleUnderline"/>
        </w:rPr>
        <w:t>"</w:t>
      </w:r>
      <w:r w:rsidRPr="00F61C23">
        <w:rPr>
          <w:rStyle w:val="StyleUnderline"/>
        </w:rPr>
        <w:t xml:space="preserve">It should </w:t>
      </w:r>
      <w:r w:rsidRPr="00E0107B">
        <w:rPr>
          <w:rStyle w:val="StyleUnderline"/>
          <w:highlight w:val="green"/>
        </w:rPr>
        <w:t>no</w:t>
      </w:r>
      <w:r w:rsidRPr="00F61C23">
        <w:rPr>
          <w:rStyle w:val="StyleUnderline"/>
        </w:rPr>
        <w:t>t</w:t>
      </w:r>
      <w:r w:rsidRPr="009873B7">
        <w:rPr>
          <w:rStyle w:val="StyleUnderline"/>
        </w:rPr>
        <w:t xml:space="preserve"> come as a </w:t>
      </w:r>
      <w:r w:rsidRPr="00E0107B">
        <w:rPr>
          <w:rStyle w:val="StyleUnderline"/>
          <w:highlight w:val="green"/>
        </w:rPr>
        <w:t>surprise</w:t>
      </w:r>
      <w:r w:rsidRPr="009873B7">
        <w:rPr>
          <w:rStyle w:val="StyleUnderline"/>
        </w:rPr>
        <w:t xml:space="preserve"> </w:t>
      </w:r>
      <w:r w:rsidRPr="00E0107B">
        <w:rPr>
          <w:rStyle w:val="StyleUnderline"/>
          <w:highlight w:val="green"/>
        </w:rPr>
        <w:t xml:space="preserve">that a commission </w:t>
      </w:r>
      <w:r w:rsidRPr="00F61C23">
        <w:rPr>
          <w:rStyle w:val="StyleUnderline"/>
        </w:rPr>
        <w:t xml:space="preserve">packed </w:t>
      </w:r>
      <w:r w:rsidRPr="00E0107B">
        <w:rPr>
          <w:rStyle w:val="StyleUnderline"/>
          <w:highlight w:val="green"/>
        </w:rPr>
        <w:t xml:space="preserve">with tech billionaires </w:t>
      </w:r>
      <w:r w:rsidRPr="00F61C23">
        <w:rPr>
          <w:rStyle w:val="StyleUnderline"/>
        </w:rPr>
        <w:t xml:space="preserve">would </w:t>
      </w:r>
      <w:r w:rsidRPr="00E0107B">
        <w:rPr>
          <w:rStyle w:val="StyleUnderline"/>
          <w:highlight w:val="green"/>
        </w:rPr>
        <w:t>call for increased</w:t>
      </w:r>
      <w:r w:rsidRPr="009873B7">
        <w:rPr>
          <w:rStyle w:val="StyleUnderline"/>
        </w:rPr>
        <w:t xml:space="preserve"> intellectual </w:t>
      </w:r>
      <w:r w:rsidRPr="00E0107B">
        <w:rPr>
          <w:rStyle w:val="StyleUnderline"/>
          <w:highlight w:val="green"/>
        </w:rPr>
        <w:t>property protections</w:t>
      </w:r>
      <w:r w:rsidRPr="009873B7">
        <w:rPr>
          <w:rStyle w:val="StyleUnderline"/>
        </w:rPr>
        <w:t xml:space="preserve">, </w:t>
      </w:r>
      <w:r w:rsidRPr="00E0107B">
        <w:rPr>
          <w:rStyle w:val="StyleUnderline"/>
          <w:highlight w:val="green"/>
        </w:rPr>
        <w:t>oppose regulation</w:t>
      </w:r>
      <w:r w:rsidRPr="009873B7">
        <w:rPr>
          <w:rStyle w:val="StyleUnderline"/>
        </w:rPr>
        <w:t xml:space="preserve"> (including </w:t>
      </w:r>
      <w:r w:rsidRPr="00E0107B">
        <w:rPr>
          <w:rStyle w:val="StyleUnderline"/>
          <w:highlight w:val="green"/>
        </w:rPr>
        <w:t>on Lethal Autonomous Weapons</w:t>
      </w:r>
      <w:r w:rsidRPr="009873B7">
        <w:rPr>
          <w:rStyle w:val="StyleUnderline"/>
        </w:rPr>
        <w:t xml:space="preserve">), </w:t>
      </w:r>
      <w:r w:rsidRPr="00F61C23">
        <w:rPr>
          <w:rStyle w:val="StyleUnderline"/>
        </w:rPr>
        <w:t>propose toothless ethics principles,</w:t>
      </w:r>
      <w:r w:rsidRPr="009873B7">
        <w:rPr>
          <w:rStyle w:val="StyleUnderline"/>
        </w:rPr>
        <w:t xml:space="preserve"> </w:t>
      </w:r>
      <w:r w:rsidRPr="00E0107B">
        <w:rPr>
          <w:rStyle w:val="StyleUnderline"/>
          <w:highlight w:val="green"/>
        </w:rPr>
        <w:t>and call for</w:t>
      </w:r>
      <w:r w:rsidRPr="00F61C23">
        <w:rPr>
          <w:rStyle w:val="StyleUnderline"/>
        </w:rPr>
        <w:t xml:space="preserve"> more </w:t>
      </w:r>
      <w:r w:rsidRPr="00E0107B">
        <w:rPr>
          <w:rStyle w:val="StyleUnderline"/>
          <w:highlight w:val="green"/>
        </w:rPr>
        <w:t>federal funding</w:t>
      </w:r>
      <w:r w:rsidRPr="009873B7">
        <w:rPr>
          <w:rStyle w:val="StyleUnderline"/>
        </w:rPr>
        <w:t xml:space="preserve"> of their industry," Poulson said in a statement.</w:t>
      </w:r>
      <w:r>
        <w:rPr>
          <w:rStyle w:val="StyleUnderline"/>
        </w:rPr>
        <w:t xml:space="preserve"> </w:t>
      </w:r>
      <w:r w:rsidRPr="00547CE8">
        <w:rPr>
          <w:sz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E0107B">
        <w:rPr>
          <w:rStyle w:val="StyleUnderline"/>
          <w:highlight w:val="green"/>
        </w:rPr>
        <w:t>Google</w:t>
      </w:r>
      <w:r w:rsidRPr="00547CE8">
        <w:rPr>
          <w:sz w:val="16"/>
        </w:rPr>
        <w:t xml:space="preserve"> already </w:t>
      </w:r>
      <w:r w:rsidRPr="00F61C23">
        <w:rPr>
          <w:rStyle w:val="StyleUnderline"/>
        </w:rPr>
        <w:t xml:space="preserve">has an extensive history of </w:t>
      </w:r>
      <w:r w:rsidRPr="00E0107B">
        <w:rPr>
          <w:rStyle w:val="StyleUnderline"/>
          <w:highlight w:val="green"/>
        </w:rPr>
        <w:t>working with the Pentagon</w:t>
      </w:r>
      <w:r w:rsidRPr="00547CE8">
        <w:rPr>
          <w:sz w:val="16"/>
        </w:rPr>
        <w:t xml:space="preserve">. According to The Intercept, </w:t>
      </w:r>
      <w:r w:rsidRPr="009873B7">
        <w:rPr>
          <w:rStyle w:val="StyleUnderline"/>
        </w:rPr>
        <w:t xml:space="preserve">in a federally-funded $70 million program called Project Maven, </w:t>
      </w:r>
      <w:r w:rsidRPr="00E0107B">
        <w:rPr>
          <w:rStyle w:val="StyleUnderline"/>
          <w:highlight w:val="green"/>
        </w:rPr>
        <w:t>Google</w:t>
      </w:r>
      <w:r>
        <w:rPr>
          <w:rStyle w:val="StyleUnderline"/>
          <w:highlight w:val="green"/>
        </w:rPr>
        <w:t xml:space="preserve"> </w:t>
      </w:r>
      <w:hyperlink r:id="rId68" w:history="1">
        <w:r w:rsidRPr="00E0107B">
          <w:rPr>
            <w:rStyle w:val="StyleUnderline"/>
            <w:highlight w:val="green"/>
          </w:rPr>
          <w:t>developed</w:t>
        </w:r>
      </w:hyperlink>
      <w:r>
        <w:rPr>
          <w:rStyle w:val="StyleUnderline"/>
        </w:rPr>
        <w:t xml:space="preserve"> </w:t>
      </w:r>
      <w:r w:rsidRPr="009873B7">
        <w:rPr>
          <w:rStyle w:val="StyleUnderline"/>
        </w:rPr>
        <w:t>"</w:t>
      </w:r>
      <w:r w:rsidRPr="00E0107B">
        <w:rPr>
          <w:rStyle w:val="StyleUnderline"/>
          <w:highlight w:val="green"/>
        </w:rPr>
        <w:t>algorithmic warfare initiative to apply</w:t>
      </w:r>
      <w:r w:rsidRPr="009873B7">
        <w:rPr>
          <w:rStyle w:val="StyleUnderline"/>
        </w:rPr>
        <w:t xml:space="preserve"> </w:t>
      </w:r>
      <w:r w:rsidRPr="00E0107B">
        <w:rPr>
          <w:rStyle w:val="StyleUnderline"/>
          <w:highlight w:val="green"/>
        </w:rPr>
        <w:t>a</w:t>
      </w:r>
      <w:r w:rsidRPr="009873B7">
        <w:rPr>
          <w:rStyle w:val="StyleUnderline"/>
        </w:rPr>
        <w:t xml:space="preserve">rtificial </w:t>
      </w:r>
      <w:r w:rsidRPr="00E0107B">
        <w:rPr>
          <w:rStyle w:val="StyleUnderline"/>
          <w:highlight w:val="green"/>
        </w:rPr>
        <w:t>i</w:t>
      </w:r>
      <w:r w:rsidRPr="009873B7">
        <w:rPr>
          <w:rStyle w:val="StyleUnderline"/>
        </w:rPr>
        <w:t xml:space="preserve">ntelligence solutions </w:t>
      </w:r>
      <w:r w:rsidRPr="00E0107B">
        <w:rPr>
          <w:rStyle w:val="StyleUnderline"/>
          <w:highlight w:val="green"/>
        </w:rPr>
        <w:t>to drone targeting</w:t>
      </w:r>
      <w:r w:rsidRPr="009873B7">
        <w:rPr>
          <w:rStyle w:val="StyleUnderline"/>
        </w:rPr>
        <w:t>."</w:t>
      </w:r>
      <w:r w:rsidRPr="00547CE8">
        <w:rPr>
          <w:sz w:val="16"/>
        </w:rPr>
        <w:t xml:space="preserve"> </w:t>
      </w:r>
      <w:r w:rsidRPr="009873B7">
        <w:rPr>
          <w:rStyle w:val="StyleUnderline"/>
        </w:rPr>
        <w:t>The company</w:t>
      </w:r>
      <w:r>
        <w:rPr>
          <w:rStyle w:val="StyleUnderline"/>
        </w:rPr>
        <w:t xml:space="preserve"> </w:t>
      </w:r>
      <w:hyperlink r:id="rId69" w:history="1">
        <w:r w:rsidRPr="009873B7">
          <w:rPr>
            <w:rStyle w:val="StyleUnderline"/>
          </w:rPr>
          <w:t>expecting</w:t>
        </w:r>
      </w:hyperlink>
      <w:r>
        <w:rPr>
          <w:rStyle w:val="StyleUnderline"/>
        </w:rPr>
        <w:t xml:space="preserve"> </w:t>
      </w:r>
      <w:r w:rsidRPr="009873B7">
        <w:rPr>
          <w:rStyle w:val="StyleUnderline"/>
        </w:rPr>
        <w:t>that revenue would steadily rise from $15 million to $250 million a year for</w:t>
      </w:r>
      <w:r>
        <w:rPr>
          <w:rStyle w:val="StyleUnderline"/>
        </w:rPr>
        <w:t xml:space="preserve"> </w:t>
      </w:r>
      <w:r w:rsidRPr="009873B7">
        <w:rPr>
          <w:rStyle w:val="StyleUnderline"/>
        </w:rPr>
        <w:t>such defense projects.</w:t>
      </w:r>
      <w:r>
        <w:rPr>
          <w:rStyle w:val="StyleUnderline"/>
        </w:rPr>
        <w:t xml:space="preserve"> </w:t>
      </w:r>
      <w:r w:rsidRPr="00547CE8">
        <w:rPr>
          <w:sz w:val="16"/>
        </w:rPr>
        <w:t xml:space="preserve">In April of 2018, however, </w:t>
      </w:r>
      <w:r w:rsidRPr="009873B7">
        <w:rPr>
          <w:rStyle w:val="StyleUnderline"/>
        </w:rPr>
        <w:t>3</w:t>
      </w:r>
      <w:r w:rsidRPr="00E0107B">
        <w:rPr>
          <w:rStyle w:val="StyleUnderline"/>
          <w:highlight w:val="green"/>
        </w:rPr>
        <w:t>,000 Google employees signed</w:t>
      </w:r>
      <w:r w:rsidRPr="009873B7">
        <w:rPr>
          <w:rStyle w:val="StyleUnderline"/>
        </w:rPr>
        <w:t xml:space="preserve"> </w:t>
      </w:r>
      <w:r w:rsidRPr="00E0107B">
        <w:rPr>
          <w:rStyle w:val="StyleUnderline"/>
          <w:highlight w:val="green"/>
        </w:rPr>
        <w:t>a</w:t>
      </w:r>
      <w:r w:rsidRPr="009873B7">
        <w:rPr>
          <w:rStyle w:val="StyleUnderline"/>
        </w:rPr>
        <w:t xml:space="preserve">n open </w:t>
      </w:r>
      <w:r w:rsidRPr="00E0107B">
        <w:rPr>
          <w:rStyle w:val="StyleUnderline"/>
          <w:highlight w:val="green"/>
        </w:rPr>
        <w:t>letter decrying the</w:t>
      </w:r>
      <w:r w:rsidRPr="009873B7">
        <w:rPr>
          <w:rStyle w:val="StyleUnderline"/>
        </w:rPr>
        <w:t xml:space="preserve"> company's </w:t>
      </w:r>
      <w:r w:rsidRPr="00E0107B">
        <w:rPr>
          <w:rStyle w:val="StyleUnderline"/>
          <w:highlight w:val="green"/>
        </w:rPr>
        <w:t>involvement</w:t>
      </w:r>
      <w:r w:rsidRPr="009873B7">
        <w:rPr>
          <w:rStyle w:val="StyleUnderline"/>
        </w:rPr>
        <w:t xml:space="preserve"> in defense technology, a move that</w:t>
      </w:r>
      <w:r w:rsidRPr="00547CE8">
        <w:rPr>
          <w:sz w:val="16"/>
        </w:rPr>
        <w:t xml:space="preserve"> eventually </w:t>
      </w:r>
      <w:r w:rsidRPr="009873B7">
        <w:rPr>
          <w:rStyle w:val="StyleUnderline"/>
        </w:rPr>
        <w:t>led to</w:t>
      </w:r>
      <w:r>
        <w:rPr>
          <w:rStyle w:val="StyleUnderline"/>
        </w:rPr>
        <w:t xml:space="preserve"> </w:t>
      </w:r>
      <w:r w:rsidRPr="009873B7">
        <w:rPr>
          <w:rStyle w:val="StyleUnderline"/>
        </w:rPr>
        <w:t>Google's ultimate decision to back out of the deal.</w:t>
      </w:r>
      <w:r w:rsidRPr="00547CE8">
        <w:rPr>
          <w:sz w:val="16"/>
        </w:rPr>
        <w:t xml:space="preserve"> Schmidt strongly objected to Google's decision, calling it an "</w:t>
      </w:r>
      <w:hyperlink r:id="rId70" w:history="1">
        <w:r w:rsidRPr="00547CE8">
          <w:rPr>
            <w:rStyle w:val="Hyperlink"/>
            <w:sz w:val="16"/>
          </w:rPr>
          <w:t>aberration</w:t>
        </w:r>
      </w:hyperlink>
      <w:r w:rsidRPr="00547CE8">
        <w:rPr>
          <w:sz w:val="16"/>
        </w:rPr>
        <w:t xml:space="preserve">" within the tech industry, which he felt was otherwise inclined to collaborate with the Defense Department. Former Undersecretary of the Navy Robert Work, </w:t>
      </w:r>
      <w:r w:rsidRPr="009873B7">
        <w:rPr>
          <w:rStyle w:val="StyleUnderline"/>
        </w:rPr>
        <w:t>the vice chairman of NSCAI, called Google's decision "hypocritical,"</w:t>
      </w:r>
      <w:r>
        <w:rPr>
          <w:rStyle w:val="StyleUnderline"/>
        </w:rPr>
        <w:t xml:space="preserve"> </w:t>
      </w:r>
      <w:hyperlink r:id="rId71" w:history="1">
        <w:r w:rsidRPr="009873B7">
          <w:rPr>
            <w:rStyle w:val="StyleUnderline"/>
          </w:rPr>
          <w:t>using language</w:t>
        </w:r>
      </w:hyperlink>
      <w:r>
        <w:rPr>
          <w:rStyle w:val="StyleUnderline"/>
        </w:rPr>
        <w:t xml:space="preserve"> </w:t>
      </w:r>
      <w:r w:rsidRPr="009873B7">
        <w:rPr>
          <w:rStyle w:val="StyleUnderline"/>
        </w:rPr>
        <w:t>that suggested a new cold war is already underway</w:t>
      </w:r>
      <w:r w:rsidRPr="00547CE8">
        <w:rPr>
          <w:sz w:val="16"/>
        </w:rPr>
        <w:t xml:space="preserve">: "Anything that's going on in the AI center in China is going to the Chinese government and then will ultimately end up in the hands of the Chinese military." Other members of the commission include </w:t>
      </w:r>
      <w:r w:rsidRPr="009873B7">
        <w:rPr>
          <w:rStyle w:val="StyleUnderline"/>
        </w:rPr>
        <w:t>Oracle CEO Safra Catz,</w:t>
      </w:r>
      <w:r>
        <w:rPr>
          <w:rStyle w:val="StyleUnderline"/>
        </w:rPr>
        <w:t xml:space="preserve"> </w:t>
      </w:r>
      <w:r w:rsidRPr="009873B7">
        <w:rPr>
          <w:rStyle w:val="StyleUnderline"/>
        </w:rPr>
        <w:t>Microsoft chief scientific officer Eric Horvitz, and</w:t>
      </w:r>
      <w:r>
        <w:rPr>
          <w:rStyle w:val="StyleUnderline"/>
        </w:rPr>
        <w:t xml:space="preserve"> </w:t>
      </w:r>
      <w:r w:rsidRPr="009873B7">
        <w:rPr>
          <w:rStyle w:val="StyleUnderline"/>
        </w:rPr>
        <w:t>Andrew Jassy, the future CEO of Amazon Web Services, all of whom received cloud awards as part of the CIA's Commercial Cloud Enterprise (C2E), as Poulson noted.</w:t>
      </w:r>
      <w:r>
        <w:rPr>
          <w:rStyle w:val="StyleUnderline"/>
        </w:rPr>
        <w:t xml:space="preserve"> </w:t>
      </w:r>
      <w:r w:rsidRPr="00547CE8">
        <w:rPr>
          <w:sz w:val="16"/>
          <w:highlight w:val="green"/>
        </w:rPr>
        <w:t>O</w:t>
      </w:r>
      <w:r w:rsidRPr="00E0107B">
        <w:rPr>
          <w:rStyle w:val="StyleUnderline"/>
          <w:highlight w:val="green"/>
        </w:rPr>
        <w:t>racle, Amazon</w:t>
      </w:r>
      <w:r>
        <w:rPr>
          <w:rStyle w:val="StyleUnderline"/>
          <w:highlight w:val="green"/>
        </w:rPr>
        <w:t xml:space="preserve"> </w:t>
      </w:r>
      <w:r w:rsidRPr="00E0107B">
        <w:rPr>
          <w:rStyle w:val="StyleUnderline"/>
          <w:highlight w:val="green"/>
        </w:rPr>
        <w:t>and Microsoft</w:t>
      </w:r>
      <w:r w:rsidRPr="009873B7">
        <w:rPr>
          <w:rStyle w:val="StyleUnderline"/>
        </w:rPr>
        <w:t>, in fact,</w:t>
      </w:r>
      <w:r>
        <w:rPr>
          <w:rStyle w:val="StyleUnderline"/>
        </w:rPr>
        <w:t xml:space="preserve"> </w:t>
      </w:r>
      <w:r w:rsidRPr="00E0107B">
        <w:rPr>
          <w:rStyle w:val="StyleUnderline"/>
          <w:highlight w:val="green"/>
        </w:rPr>
        <w:t>are</w:t>
      </w:r>
      <w:r w:rsidRPr="009873B7">
        <w:rPr>
          <w:rStyle w:val="StyleUnderline"/>
        </w:rPr>
        <w:t xml:space="preserve"> currently </w:t>
      </w:r>
      <w:r w:rsidRPr="00E0107B">
        <w:rPr>
          <w:rStyle w:val="StyleUnderline"/>
          <w:highlight w:val="green"/>
        </w:rPr>
        <w:t>involved in</w:t>
      </w:r>
      <w:r w:rsidRPr="009873B7">
        <w:rPr>
          <w:rStyle w:val="StyleUnderline"/>
        </w:rPr>
        <w:t xml:space="preserve"> </w:t>
      </w:r>
      <w:r w:rsidRPr="00E0107B">
        <w:rPr>
          <w:rStyle w:val="StyleUnderline"/>
          <w:highlight w:val="green"/>
        </w:rPr>
        <w:t>a</w:t>
      </w:r>
      <w:r w:rsidRPr="009873B7">
        <w:rPr>
          <w:rStyle w:val="StyleUnderline"/>
        </w:rPr>
        <w:t xml:space="preserve">n acrimonious </w:t>
      </w:r>
      <w:r w:rsidRPr="00E0107B">
        <w:rPr>
          <w:rStyle w:val="StyleUnderline"/>
          <w:highlight w:val="green"/>
        </w:rPr>
        <w:t>legal battle over a</w:t>
      </w:r>
      <w:r w:rsidRPr="009873B7">
        <w:rPr>
          <w:rStyle w:val="StyleUnderline"/>
        </w:rPr>
        <w:t xml:space="preserve"> $10 billion cloud-computing </w:t>
      </w:r>
      <w:r w:rsidRPr="00E0107B">
        <w:rPr>
          <w:rStyle w:val="StyleUnderline"/>
          <w:highlight w:val="green"/>
        </w:rPr>
        <w:t>contract called</w:t>
      </w:r>
      <w:r w:rsidRPr="009873B7">
        <w:rPr>
          <w:rStyle w:val="StyleUnderline"/>
        </w:rPr>
        <w:t xml:space="preserve"> </w:t>
      </w:r>
      <w:r w:rsidRPr="00547CE8">
        <w:rPr>
          <w:sz w:val="16"/>
        </w:rPr>
        <w:t>the Joint Enterprise Defense Initiative (</w:t>
      </w:r>
      <w:r w:rsidRPr="00E0107B">
        <w:rPr>
          <w:rStyle w:val="StyleUnderline"/>
          <w:highlight w:val="green"/>
        </w:rPr>
        <w:t>JEDI</w:t>
      </w:r>
      <w:r w:rsidRPr="00547CE8">
        <w:rPr>
          <w:sz w:val="16"/>
        </w:rPr>
        <w:t xml:space="preserve">). The deal was initially considered to be "gift-wrapped" for Amazon until Oracle butted in, </w:t>
      </w:r>
      <w:hyperlink r:id="rId72" w:history="1">
        <w:r w:rsidRPr="00547CE8">
          <w:rPr>
            <w:rStyle w:val="Hyperlink"/>
            <w:sz w:val="16"/>
          </w:rPr>
          <w:t>alleging improprieties</w:t>
        </w:r>
      </w:hyperlink>
      <w:r w:rsidRPr="00547CE8">
        <w:rPr>
          <w:sz w:val="16"/>
        </w:rPr>
        <w:t>. In an odd turn of events, t</w:t>
      </w:r>
      <w:r w:rsidRPr="009873B7">
        <w:rPr>
          <w:rStyle w:val="StyleUnderline"/>
        </w:rPr>
        <w:t>he Pentagon awarded the contract to Microsoft</w:t>
      </w:r>
      <w:r w:rsidRPr="00547CE8">
        <w:rPr>
          <w:sz w:val="16"/>
        </w:rPr>
        <w:t xml:space="preserve">, </w:t>
      </w:r>
      <w:r w:rsidRPr="009873B7">
        <w:rPr>
          <w:rStyle w:val="StyleUnderline"/>
        </w:rPr>
        <w:t>prompting Amazon to sue the federal government for anti-Amazon bias</w:t>
      </w:r>
      <w:r w:rsidRPr="00547CE8">
        <w:rPr>
          <w:sz w:val="16"/>
        </w:rPr>
        <w:t xml:space="preserve">, based on ex-President Trump's overheated rhetoric.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w:t>
      </w:r>
      <w:hyperlink r:id="rId73" w:history="1">
        <w:r w:rsidRPr="00547CE8">
          <w:rPr>
            <w:rStyle w:val="Hyperlink"/>
            <w:sz w:val="16"/>
          </w:rPr>
          <w:t>investigation</w:t>
        </w:r>
      </w:hyperlink>
      <w:r w:rsidRPr="00547CE8">
        <w:rPr>
          <w:sz w:val="16"/>
        </w:rPr>
        <w:t xml:space="preserve">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w:t>
      </w:r>
      <w:hyperlink r:id="rId74" w:tgtFrame="_blank" w:history="1">
        <w:r w:rsidRPr="00547CE8">
          <w:rPr>
            <w:rStyle w:val="Hyperlink"/>
            <w:sz w:val="16"/>
          </w:rPr>
          <w:t>partners with a variety of private companies and research institutions</w:t>
        </w:r>
      </w:hyperlink>
      <w:r w:rsidRPr="00547CE8">
        <w:rPr>
          <w:sz w:val="16"/>
        </w:rPr>
        <w:t xml:space="preserve"> to "make pivotal investments in breakthrough technologies for national security." DARPA has awarded SRI numerous contracts for the development of speech recognition, translation and, most recently, </w:t>
      </w:r>
      <w:hyperlink r:id="rId75" w:history="1">
        <w:r w:rsidRPr="00547CE8">
          <w:rPr>
            <w:rStyle w:val="Hyperlink"/>
            <w:sz w:val="16"/>
          </w:rPr>
          <w:t>deep-fake recognition systems</w:t>
        </w:r>
      </w:hyperlink>
      <w:r w:rsidRPr="00547CE8">
        <w:rPr>
          <w:sz w:val="16"/>
        </w:rPr>
        <w:t xml:space="preserve">. In other words, nearly everyone involved in preparing or supporting the NSCAI report would seem likely to benefit from the perception that the U.S. is falling behind other nations in vital defense technology. The Defense Department, Poulson told Salon, "prefers to run the race as if it is losing — which happens to increase military budgets, justify post-government consulting careers and help tech CEOs oppose regulation." </w:t>
      </w:r>
      <w:r w:rsidRPr="00E0107B">
        <w:rPr>
          <w:rStyle w:val="StyleUnderline"/>
          <w:highlight w:val="green"/>
        </w:rPr>
        <w:t>It's</w:t>
      </w:r>
      <w:r w:rsidRPr="009873B7">
        <w:rPr>
          <w:rStyle w:val="StyleUnderline"/>
        </w:rPr>
        <w:t xml:space="preserve"> only </w:t>
      </w:r>
      <w:r w:rsidRPr="00E0107B">
        <w:rPr>
          <w:rStyle w:val="StyleUnderline"/>
          <w:highlight w:val="green"/>
        </w:rPr>
        <w:t>natural</w:t>
      </w:r>
      <w:r w:rsidRPr="009873B7">
        <w:rPr>
          <w:rStyle w:val="StyleUnderline"/>
        </w:rPr>
        <w:t xml:space="preserve"> </w:t>
      </w:r>
      <w:r w:rsidRPr="00E0107B">
        <w:rPr>
          <w:rStyle w:val="StyleUnderline"/>
          <w:highlight w:val="green"/>
        </w:rPr>
        <w:t>that government</w:t>
      </w:r>
      <w:r w:rsidRPr="009873B7">
        <w:rPr>
          <w:rStyle w:val="StyleUnderline"/>
        </w:rPr>
        <w:t xml:space="preserve"> authorities </w:t>
      </w:r>
      <w:r w:rsidRPr="00E0107B">
        <w:rPr>
          <w:rStyle w:val="StyleUnderline"/>
          <w:highlight w:val="green"/>
        </w:rPr>
        <w:t>would seek out</w:t>
      </w:r>
      <w:r w:rsidRPr="009873B7">
        <w:rPr>
          <w:rStyle w:val="StyleUnderline"/>
        </w:rPr>
        <w:t xml:space="preserve"> industry </w:t>
      </w:r>
      <w:r w:rsidRPr="00E0107B">
        <w:rPr>
          <w:rStyle w:val="StyleUnderline"/>
          <w:highlight w:val="green"/>
        </w:rPr>
        <w:t>experts to consult on AI projects</w:t>
      </w:r>
      <w:r w:rsidRPr="009873B7">
        <w:rPr>
          <w:rStyle w:val="StyleUnderline"/>
        </w:rPr>
        <w:t xml:space="preserve"> —</w:t>
      </w:r>
      <w:r>
        <w:rPr>
          <w:rStyle w:val="StyleUnderline"/>
        </w:rPr>
        <w:t xml:space="preserve"> </w:t>
      </w:r>
      <w:r w:rsidRPr="009873B7">
        <w:rPr>
          <w:rStyle w:val="StyleUnderline"/>
        </w:rPr>
        <w:t>it's</w:t>
      </w:r>
      <w:r>
        <w:rPr>
          <w:rStyle w:val="StyleUnderline"/>
        </w:rPr>
        <w:t xml:space="preserve"> </w:t>
      </w:r>
      <w:r w:rsidRPr="009873B7">
        <w:rPr>
          <w:rStyle w:val="StyleUnderline"/>
        </w:rPr>
        <w:t>a fast-developing field that almost no one outside the tech world understands</w:t>
      </w:r>
      <w:r w:rsidRPr="00547CE8">
        <w:rPr>
          <w:sz w:val="16"/>
        </w:rPr>
        <w:t xml:space="preserve">. </w:t>
      </w:r>
      <w:r w:rsidRPr="009873B7">
        <w:rPr>
          <w:rStyle w:val="StyleUnderline"/>
        </w:rPr>
        <w:t>Poulson wonders</w:t>
      </w:r>
      <w:r w:rsidRPr="00547CE8">
        <w:rPr>
          <w:sz w:val="16"/>
        </w:rPr>
        <w:t>, however, "</w:t>
      </w:r>
      <w:r w:rsidRPr="009873B7">
        <w:rPr>
          <w:rStyle w:val="StyleUnderline"/>
        </w:rPr>
        <w:t>whether the U.S. will give human rights organizations</w:t>
      </w:r>
      <w:r w:rsidRPr="00547CE8">
        <w:rPr>
          <w:sz w:val="16"/>
        </w:rPr>
        <w:t xml:space="preserve"> — such as Human Rights Watch and the Campaign to Stop Killer Robots — </w:t>
      </w:r>
      <w:r w:rsidRPr="009873B7">
        <w:rPr>
          <w:rStyle w:val="StyleUnderline"/>
        </w:rPr>
        <w:t>as much of a seat at the table as it does tech billionaires."</w:t>
      </w:r>
      <w:r>
        <w:rPr>
          <w:rStyle w:val="StyleUnderline"/>
        </w:rPr>
        <w:t xml:space="preserve"> </w:t>
      </w:r>
      <w:r w:rsidRPr="00547CE8">
        <w:rPr>
          <w:sz w:val="16"/>
        </w:rPr>
        <w:t xml:space="preserve">The very fact that </w:t>
      </w:r>
      <w:r w:rsidRPr="00E0107B">
        <w:rPr>
          <w:rStyle w:val="StyleUnderline"/>
          <w:highlight w:val="green"/>
        </w:rPr>
        <w:t>the NSCAI</w:t>
      </w:r>
      <w:r>
        <w:rPr>
          <w:rStyle w:val="StyleUnderline"/>
          <w:highlight w:val="green"/>
        </w:rPr>
        <w:t xml:space="preserve"> </w:t>
      </w:r>
      <w:r w:rsidRPr="00E0107B">
        <w:rPr>
          <w:rStyle w:val="StyleUnderline"/>
          <w:highlight w:val="green"/>
        </w:rPr>
        <w:t>is stacked with</w:t>
      </w:r>
      <w:r w:rsidRPr="009873B7">
        <w:rPr>
          <w:rStyle w:val="StyleUnderline"/>
        </w:rPr>
        <w:t xml:space="preserve"> panel </w:t>
      </w:r>
      <w:r w:rsidRPr="00E0107B">
        <w:rPr>
          <w:rStyle w:val="StyleUnderline"/>
          <w:highlight w:val="green"/>
        </w:rPr>
        <w:t>members with</w:t>
      </w:r>
      <w:r>
        <w:rPr>
          <w:rStyle w:val="StyleUnderline"/>
          <w:highlight w:val="green"/>
        </w:rPr>
        <w:t xml:space="preserve"> </w:t>
      </w:r>
      <w:r w:rsidRPr="00E0107B">
        <w:rPr>
          <w:rStyle w:val="StyleUnderline"/>
          <w:highlight w:val="green"/>
        </w:rPr>
        <w:t>an</w:t>
      </w:r>
      <w:r w:rsidRPr="009873B7">
        <w:rPr>
          <w:rStyle w:val="StyleUnderline"/>
        </w:rPr>
        <w:t xml:space="preserve"> obvious</w:t>
      </w:r>
      <w:r>
        <w:rPr>
          <w:rStyle w:val="StyleUnderline"/>
        </w:rPr>
        <w:t xml:space="preserve"> </w:t>
      </w:r>
      <w:r w:rsidRPr="00E0107B">
        <w:rPr>
          <w:rStyle w:val="StyleUnderline"/>
          <w:highlight w:val="green"/>
        </w:rPr>
        <w:t>incentive to weaponize new</w:t>
      </w:r>
      <w:r w:rsidRPr="009873B7">
        <w:rPr>
          <w:rStyle w:val="StyleUnderline"/>
        </w:rPr>
        <w:t xml:space="preserve"> </w:t>
      </w:r>
      <w:r w:rsidRPr="00E0107B">
        <w:rPr>
          <w:rStyle w:val="StyleUnderline"/>
          <w:highlight w:val="green"/>
        </w:rPr>
        <w:t>tech</w:t>
      </w:r>
      <w:r w:rsidRPr="009873B7">
        <w:rPr>
          <w:rStyle w:val="StyleUnderline"/>
        </w:rPr>
        <w:t>nologies raises the question whether there needs to be an AI "arms race" at all</w:t>
      </w:r>
      <w:r w:rsidRPr="00547CE8">
        <w:rPr>
          <w:sz w:val="16"/>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t>
      </w:r>
      <w:hyperlink r:id="rId76" w:history="1">
        <w:r w:rsidRPr="00547CE8">
          <w:rPr>
            <w:rStyle w:val="Hyperlink"/>
            <w:sz w:val="16"/>
          </w:rPr>
          <w:t>wrote recently</w:t>
        </w:r>
      </w:hyperlink>
      <w:r w:rsidRPr="00547CE8">
        <w:rPr>
          <w:sz w:val="16"/>
        </w:rPr>
        <w:t xml:space="preserve">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w:t>
      </w:r>
      <w:hyperlink r:id="rId77" w:history="1">
        <w:r w:rsidRPr="00547CE8">
          <w:rPr>
            <w:rStyle w:val="Hyperlink"/>
            <w:sz w:val="16"/>
          </w:rPr>
          <w:t>For example</w:t>
        </w:r>
      </w:hyperlink>
      <w:r w:rsidRPr="00547CE8">
        <w:rPr>
          <w:sz w:val="16"/>
        </w:rPr>
        <w:t xml:space="preserv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w:t>
      </w:r>
      <w:hyperlink r:id="rId78" w:history="1">
        <w:r w:rsidRPr="00547CE8">
          <w:rPr>
            <w:rStyle w:val="Hyperlink"/>
            <w:sz w:val="16"/>
          </w:rPr>
          <w:t>signaled</w:t>
        </w:r>
      </w:hyperlink>
      <w:r w:rsidRPr="00547CE8">
        <w:rPr>
          <w:sz w:val="16"/>
        </w:rPr>
        <w:t xml:space="preserve"> movement in that direction. But if American politicians and scientists want to maximize the potential of AI, framing its development in terms of an international "arms race" seems like a strategic and philosophical mistake on a huge scale. AI has the potential to revolutionize </w:t>
      </w:r>
      <w:hyperlink r:id="rId79" w:anchor=":~:text=The%20technology%20computes%20hospital%20data,on%20the%20quality%20of%20care." w:history="1">
        <w:r w:rsidRPr="00547CE8">
          <w:rPr>
            <w:rStyle w:val="Hyperlink"/>
            <w:sz w:val="16"/>
          </w:rPr>
          <w:t>health care</w:t>
        </w:r>
      </w:hyperlink>
      <w:r w:rsidRPr="00547CE8">
        <w:rPr>
          <w:sz w:val="16"/>
        </w:rPr>
        <w:t xml:space="preserve">, </w:t>
      </w:r>
      <w:hyperlink r:id="rId80" w:history="1">
        <w:r w:rsidRPr="00547CE8">
          <w:rPr>
            <w:rStyle w:val="Hyperlink"/>
            <w:sz w:val="16"/>
          </w:rPr>
          <w:t>education</w:t>
        </w:r>
      </w:hyperlink>
      <w:r w:rsidRPr="00547CE8">
        <w:rPr>
          <w:sz w:val="16"/>
        </w:rPr>
        <w:t xml:space="preserve">, </w:t>
      </w:r>
      <w:hyperlink r:id="rId81" w:history="1">
        <w:r w:rsidRPr="00547CE8">
          <w:rPr>
            <w:rStyle w:val="Hyperlink"/>
            <w:sz w:val="16"/>
          </w:rPr>
          <w:t>climate science</w:t>
        </w:r>
      </w:hyperlink>
      <w:r w:rsidRPr="00547CE8">
        <w:rPr>
          <w:sz w:val="16"/>
        </w:rPr>
        <w:t xml:space="preserve"> and many other fields — and those things all play a fundamental role in national security. </w:t>
      </w:r>
      <w:r w:rsidRPr="009873B7">
        <w:rPr>
          <w:rStyle w:val="StyleUnderline"/>
        </w:rPr>
        <w:t xml:space="preserve">But these </w:t>
      </w:r>
      <w:r w:rsidRPr="009873B7">
        <w:rPr>
          <w:rStyle w:val="StyleUnderline"/>
          <w:highlight w:val="green"/>
        </w:rPr>
        <w:t>new tech</w:t>
      </w:r>
      <w:r w:rsidRPr="009873B7">
        <w:rPr>
          <w:rStyle w:val="StyleUnderline"/>
        </w:rPr>
        <w:t>nologies</w:t>
      </w:r>
      <w:r>
        <w:rPr>
          <w:rStyle w:val="StyleUnderline"/>
        </w:rPr>
        <w:t xml:space="preserve"> </w:t>
      </w:r>
      <w:r w:rsidRPr="009873B7">
        <w:rPr>
          <w:rStyle w:val="StyleUnderline"/>
          <w:highlight w:val="green"/>
        </w:rPr>
        <w:t>will not make America more secure if they are understood as weapons of</w:t>
      </w:r>
      <w:r w:rsidRPr="00F61C23">
        <w:rPr>
          <w:rStyle w:val="StyleUnderline"/>
        </w:rPr>
        <w:t xml:space="preserve"> international </w:t>
      </w:r>
      <w:r w:rsidRPr="009873B7">
        <w:rPr>
          <w:rStyle w:val="StyleUnderline"/>
          <w:highlight w:val="green"/>
        </w:rPr>
        <w:t>combat.</w:t>
      </w:r>
    </w:p>
    <w:p w14:paraId="4848C1A1" w14:textId="77777777" w:rsidR="00920D8B" w:rsidRPr="00547CE8" w:rsidRDefault="00920D8B" w:rsidP="00920D8B">
      <w:pPr>
        <w:rPr>
          <w:sz w:val="16"/>
        </w:rPr>
      </w:pPr>
    </w:p>
    <w:p w14:paraId="2A391FB9" w14:textId="77777777" w:rsidR="00920D8B" w:rsidRPr="00AB40D8" w:rsidRDefault="00920D8B" w:rsidP="00920D8B">
      <w:pPr>
        <w:pStyle w:val="Heading4"/>
        <w:rPr>
          <w:rFonts w:cs="Calibri"/>
        </w:rPr>
      </w:pPr>
      <w:r w:rsidRPr="00AB40D8">
        <w:rPr>
          <w:rFonts w:cs="Calibri"/>
        </w:rPr>
        <w:t xml:space="preserve">AI weapon arms racing causes nuclear war – lack of verification methods and uncertainty about technological trajectory ensures racing likely to escalate. </w:t>
      </w:r>
    </w:p>
    <w:p w14:paraId="6C82B4B3" w14:textId="77777777" w:rsidR="00920D8B" w:rsidRPr="00AB40D8" w:rsidRDefault="00920D8B" w:rsidP="00920D8B">
      <w:pPr>
        <w:rPr>
          <w:szCs w:val="16"/>
        </w:rPr>
      </w:pPr>
      <w:r w:rsidRPr="00AB40D8">
        <w:rPr>
          <w:b/>
        </w:rPr>
        <w:t xml:space="preserve">Horowitz 19 </w:t>
      </w:r>
      <w:r w:rsidRPr="00AB40D8">
        <w:rPr>
          <w:szCs w:val="16"/>
        </w:rPr>
        <w:t xml:space="preserve">[Michael C. Horowitz, Political Science Professor, Director Perry World House, and Perry Professor at the University of Pennsylvania, author of the Diffusion of Power: Causes and Consequences for International Politics and co-author of Why Leaders Fight, “When Speed Skills: Lethal Autonomous Weapon Systems, deterrence and stability, </w:t>
      </w:r>
      <w:hyperlink r:id="rId82" w:history="1">
        <w:r w:rsidRPr="00AB40D8">
          <w:rPr>
            <w:rStyle w:val="Hyperlink"/>
            <w:szCs w:val="16"/>
          </w:rPr>
          <w:t>https://sci-hub.st/https://www.tandfonline.com/doi/abs/10.1080/01402390.2019.1621174?src=recsys&amp;journalCode=fjss20</w:t>
        </w:r>
      </w:hyperlink>
      <w:r w:rsidRPr="00AB40D8">
        <w:rPr>
          <w:szCs w:val="16"/>
        </w:rPr>
        <w:t xml:space="preserve">] </w:t>
      </w:r>
    </w:p>
    <w:p w14:paraId="6D5B3594" w14:textId="77777777" w:rsidR="00920D8B" w:rsidRPr="00AB40D8" w:rsidRDefault="00920D8B" w:rsidP="00920D8B">
      <w:pPr>
        <w:rPr>
          <w:sz w:val="16"/>
        </w:rPr>
      </w:pPr>
      <w:r w:rsidRPr="00AB40D8">
        <w:rPr>
          <w:sz w:val="16"/>
        </w:rPr>
        <w:t xml:space="preserve">55 </w:t>
      </w:r>
      <w:r w:rsidRPr="00AB40D8">
        <w:rPr>
          <w:rStyle w:val="StyleUnderline"/>
        </w:rPr>
        <w:t xml:space="preserve">All </w:t>
      </w:r>
      <w:r w:rsidRPr="00AB40D8">
        <w:rPr>
          <w:rStyle w:val="Emphasis"/>
          <w:rFonts w:ascii="Georgia" w:hAnsi="Georgia"/>
          <w:b w:val="0"/>
          <w:bCs/>
        </w:rPr>
        <w:t>arms races share</w:t>
      </w:r>
      <w:r w:rsidRPr="00AB40D8">
        <w:rPr>
          <w:rStyle w:val="StyleUnderline"/>
        </w:rPr>
        <w:t xml:space="preserve"> an underlying political dynamic whereby </w:t>
      </w:r>
      <w:r w:rsidRPr="00AB40D8">
        <w:rPr>
          <w:rStyle w:val="Emphasis"/>
          <w:rFonts w:ascii="Georgia" w:hAnsi="Georgia"/>
          <w:b w:val="0"/>
          <w:bCs/>
        </w:rPr>
        <w:t>fear of developments</w:t>
      </w:r>
      <w:r w:rsidRPr="00AB40D8">
        <w:rPr>
          <w:rStyle w:val="StyleUnderline"/>
        </w:rPr>
        <w:t xml:space="preserve"> by one or multiple other actors, </w:t>
      </w:r>
      <w:r w:rsidRPr="00AB40D8">
        <w:rPr>
          <w:rStyle w:val="Emphasis"/>
          <w:rFonts w:ascii="Georgia" w:hAnsi="Georgia"/>
          <w:b w:val="0"/>
          <w:bCs/>
        </w:rPr>
        <w:t>and</w:t>
      </w:r>
      <w:r w:rsidRPr="00AB40D8">
        <w:rPr>
          <w:rStyle w:val="Emphasis"/>
          <w:rFonts w:ascii="Georgia" w:hAnsi="Georgia"/>
        </w:rPr>
        <w:t xml:space="preserve"> </w:t>
      </w:r>
      <w:r w:rsidRPr="00AB40D8">
        <w:rPr>
          <w:rStyle w:val="StyleUnderline"/>
        </w:rPr>
        <w:t xml:space="preserve">the </w:t>
      </w:r>
      <w:r w:rsidRPr="00AB40D8">
        <w:rPr>
          <w:rStyle w:val="Emphasis"/>
          <w:rFonts w:ascii="Georgia" w:hAnsi="Georgia"/>
          <w:b w:val="0"/>
          <w:bCs/>
        </w:rPr>
        <w:t>inability to verify</w:t>
      </w:r>
      <w:r w:rsidRPr="00AB40D8">
        <w:rPr>
          <w:rStyle w:val="StyleUnderline"/>
        </w:rPr>
        <w:t xml:space="preserve"> that those actors are not developing particular capabilities, fuels more intense development of new weapon systems than would happen otherwise</w:t>
      </w:r>
      <w:r w:rsidRPr="00AB40D8">
        <w:rPr>
          <w:sz w:val="16"/>
        </w:rPr>
        <w:t xml:space="preserve">.56 An arms race in the area of machine autonomy would be no different in that dimension. The root would be inherently political.57 </w:t>
      </w:r>
      <w:r w:rsidRPr="00AB40D8">
        <w:rPr>
          <w:rStyle w:val="StyleUnderline"/>
        </w:rPr>
        <w:t xml:space="preserve">Actors would also have to believe that they </w:t>
      </w:r>
      <w:r w:rsidRPr="00A07B75">
        <w:rPr>
          <w:rStyle w:val="StyleUnderline"/>
        </w:rPr>
        <w:t>would gain an advantage from the developing LAWS, or least be at a significant disadvantage if they did not develop those weapon systems</w:t>
      </w:r>
      <w:r w:rsidRPr="00A07B75">
        <w:rPr>
          <w:sz w:val="16"/>
        </w:rPr>
        <w:t xml:space="preserve">. Jervis argues that </w:t>
      </w:r>
      <w:r w:rsidRPr="00A07B75">
        <w:rPr>
          <w:rStyle w:val="Emphasis"/>
          <w:rFonts w:ascii="Georgia" w:hAnsi="Georgia"/>
          <w:b w:val="0"/>
          <w:bCs/>
        </w:rPr>
        <w:t xml:space="preserve">arms races occur due to a security dilemma when </w:t>
      </w:r>
      <w:r w:rsidRPr="00AB40D8">
        <w:rPr>
          <w:rStyle w:val="Emphasis"/>
          <w:rFonts w:ascii="Georgia" w:hAnsi="Georgia"/>
          <w:b w:val="0"/>
          <w:bCs/>
          <w:highlight w:val="green"/>
        </w:rPr>
        <w:t>states have</w:t>
      </w:r>
      <w:r w:rsidRPr="00AB40D8">
        <w:rPr>
          <w:rStyle w:val="Emphasis"/>
          <w:rFonts w:ascii="Georgia" w:hAnsi="Georgia"/>
          <w:b w:val="0"/>
          <w:bCs/>
        </w:rPr>
        <w:t xml:space="preserve"> </w:t>
      </w:r>
      <w:r w:rsidRPr="00AB40D8">
        <w:rPr>
          <w:rStyle w:val="StyleUnderline"/>
          <w:b/>
          <w:bCs/>
        </w:rPr>
        <w:t xml:space="preserve">the </w:t>
      </w:r>
      <w:r w:rsidRPr="00AB40D8">
        <w:rPr>
          <w:rStyle w:val="Emphasis"/>
          <w:rFonts w:ascii="Georgia" w:hAnsi="Georgia"/>
          <w:b w:val="0"/>
          <w:bCs/>
          <w:highlight w:val="green"/>
        </w:rPr>
        <w:t>ability to measure</w:t>
      </w:r>
      <w:r w:rsidRPr="00A07B75">
        <w:rPr>
          <w:rStyle w:val="Emphasis"/>
          <w:rFonts w:ascii="Georgia" w:hAnsi="Georgia"/>
          <w:b w:val="0"/>
          <w:bCs/>
        </w:rPr>
        <w:t xml:space="preserve"> each other’s </w:t>
      </w:r>
      <w:r w:rsidRPr="00AB40D8">
        <w:rPr>
          <w:rStyle w:val="Emphasis"/>
          <w:rFonts w:ascii="Georgia" w:hAnsi="Georgia"/>
          <w:b w:val="0"/>
          <w:bCs/>
          <w:highlight w:val="green"/>
        </w:rPr>
        <w:t>capabilities, but not</w:t>
      </w:r>
      <w:r w:rsidRPr="00AB40D8">
        <w:rPr>
          <w:rStyle w:val="Emphasis"/>
          <w:rFonts w:ascii="Georgia" w:hAnsi="Georgia"/>
        </w:rPr>
        <w:t xml:space="preserve"> </w:t>
      </w:r>
      <w:r w:rsidRPr="00AB40D8">
        <w:rPr>
          <w:rStyle w:val="StyleUnderline"/>
        </w:rPr>
        <w:t xml:space="preserve">their </w:t>
      </w:r>
      <w:r w:rsidRPr="00AB40D8">
        <w:rPr>
          <w:rStyle w:val="Emphasis"/>
          <w:rFonts w:ascii="Georgia" w:hAnsi="Georgia"/>
          <w:b w:val="0"/>
          <w:bCs/>
          <w:highlight w:val="green"/>
        </w:rPr>
        <w:t>intentions</w:t>
      </w:r>
      <w:r w:rsidRPr="00AB40D8">
        <w:rPr>
          <w:sz w:val="16"/>
        </w:rPr>
        <w:t xml:space="preserve">.58 The </w:t>
      </w:r>
      <w:r w:rsidRPr="00AB40D8">
        <w:rPr>
          <w:rStyle w:val="Emphasis"/>
          <w:rFonts w:ascii="Georgia" w:hAnsi="Georgia"/>
          <w:b w:val="0"/>
          <w:bCs/>
        </w:rPr>
        <w:t>opacity surrounding LAWS development might generate</w:t>
      </w:r>
      <w:r w:rsidRPr="00AB40D8">
        <w:rPr>
          <w:rStyle w:val="StyleUnderline"/>
        </w:rPr>
        <w:t xml:space="preserve"> increased </w:t>
      </w:r>
      <w:r w:rsidRPr="00AB40D8">
        <w:rPr>
          <w:rStyle w:val="Emphasis"/>
          <w:rFonts w:ascii="Georgia" w:hAnsi="Georgia"/>
          <w:b w:val="0"/>
          <w:bCs/>
        </w:rPr>
        <w:t>risk</w:t>
      </w:r>
      <w:r w:rsidRPr="00AB40D8">
        <w:rPr>
          <w:rStyle w:val="Emphasis"/>
          <w:rFonts w:ascii="Georgia" w:hAnsi="Georgia"/>
        </w:rPr>
        <w:t xml:space="preserve"> </w:t>
      </w:r>
      <w:r w:rsidRPr="00AB40D8">
        <w:rPr>
          <w:rStyle w:val="StyleUnderline"/>
        </w:rPr>
        <w:t>for arms competition because of potential opacity about capabilities, in addition to the ‘normal’ opacity that exists about intentions.</w:t>
      </w:r>
      <w:r w:rsidRPr="00AB40D8">
        <w:rPr>
          <w:sz w:val="16"/>
        </w:rPr>
        <w:t xml:space="preserve"> First, </w:t>
      </w:r>
      <w:r w:rsidRPr="00AB40D8">
        <w:rPr>
          <w:rStyle w:val="Emphasis"/>
          <w:rFonts w:ascii="Georgia" w:hAnsi="Georgia"/>
          <w:b w:val="0"/>
          <w:bCs/>
          <w:highlight w:val="green"/>
        </w:rPr>
        <w:t>it will be</w:t>
      </w:r>
      <w:r w:rsidRPr="00AB40D8">
        <w:rPr>
          <w:rStyle w:val="StyleUnderline"/>
        </w:rPr>
        <w:t xml:space="preserve"> extremely </w:t>
      </w:r>
      <w:r w:rsidRPr="00AB40D8">
        <w:rPr>
          <w:rStyle w:val="Emphasis"/>
          <w:rFonts w:ascii="Georgia" w:hAnsi="Georgia"/>
          <w:b w:val="0"/>
          <w:bCs/>
          <w:highlight w:val="green"/>
        </w:rPr>
        <w:t>difficult for states to credibly demonstrate autonomous weapon capabilities</w:t>
      </w:r>
      <w:r w:rsidRPr="00AB40D8">
        <w:rPr>
          <w:rStyle w:val="StyleUnderline"/>
        </w:rPr>
        <w:t>.</w:t>
      </w:r>
      <w:r w:rsidRPr="00AB40D8">
        <w:rPr>
          <w:sz w:val="16"/>
        </w:rPr>
        <w:t xml:space="preserve"> </w:t>
      </w:r>
      <w:r w:rsidRPr="00AB40D8">
        <w:rPr>
          <w:rStyle w:val="Emphasis"/>
          <w:rFonts w:ascii="Georgia" w:hAnsi="Georgia"/>
          <w:b w:val="0"/>
          <w:bCs/>
          <w:highlight w:val="green"/>
        </w:rPr>
        <w:t>The difference</w:t>
      </w:r>
      <w:r w:rsidRPr="00AB40D8">
        <w:rPr>
          <w:rStyle w:val="StyleUnderline"/>
        </w:rPr>
        <w:t xml:space="preserve"> between a remotely piloted system and an autonomous system </w:t>
      </w:r>
      <w:r w:rsidRPr="00AB40D8">
        <w:rPr>
          <w:rStyle w:val="Emphasis"/>
          <w:rFonts w:ascii="Georgia" w:hAnsi="Georgia"/>
          <w:b w:val="0"/>
          <w:bCs/>
          <w:highlight w:val="green"/>
        </w:rPr>
        <w:t>is software</w:t>
      </w:r>
      <w:r w:rsidRPr="00AB40D8">
        <w:rPr>
          <w:sz w:val="16"/>
        </w:rPr>
        <w:t xml:space="preserve">, not hardware, </w:t>
      </w:r>
      <w:r w:rsidRPr="00AB40D8">
        <w:rPr>
          <w:rStyle w:val="Emphasis"/>
          <w:rFonts w:ascii="Georgia" w:hAnsi="Georgia"/>
          <w:b w:val="0"/>
          <w:bCs/>
          <w:highlight w:val="green"/>
        </w:rPr>
        <w:t>meaning verification</w:t>
      </w:r>
      <w:r w:rsidRPr="00AB40D8">
        <w:rPr>
          <w:rStyle w:val="StyleUnderline"/>
        </w:rPr>
        <w:t xml:space="preserve"> that a given country </w:t>
      </w:r>
      <w:r w:rsidRPr="00AB40D8">
        <w:rPr>
          <w:rStyle w:val="Emphasis"/>
          <w:rFonts w:ascii="Georgia" w:hAnsi="Georgia"/>
          <w:b w:val="0"/>
          <w:bCs/>
          <w:highlight w:val="green"/>
        </w:rPr>
        <w:t>is</w:t>
      </w:r>
      <w:r w:rsidRPr="00AB40D8">
        <w:rPr>
          <w:rStyle w:val="StyleUnderline"/>
        </w:rPr>
        <w:t xml:space="preserve"> operating an autonomous system at all would be </w:t>
      </w:r>
      <w:r w:rsidRPr="00AB40D8">
        <w:rPr>
          <w:rStyle w:val="Emphasis"/>
          <w:rFonts w:ascii="Georgia" w:hAnsi="Georgia"/>
          <w:b w:val="0"/>
          <w:bCs/>
          <w:highlight w:val="green"/>
        </w:rPr>
        <w:t>difficult</w:t>
      </w:r>
      <w:r w:rsidRPr="00AB40D8">
        <w:rPr>
          <w:rStyle w:val="StyleUnderline"/>
        </w:rPr>
        <w:t>.</w:t>
      </w:r>
      <w:r w:rsidRPr="00AB40D8">
        <w:rPr>
          <w:sz w:val="16"/>
        </w:rPr>
        <w:t xml:space="preserve"> </w:t>
      </w:r>
      <w:r w:rsidRPr="00AB40D8">
        <w:rPr>
          <w:rStyle w:val="StyleUnderline"/>
        </w:rPr>
        <w:t xml:space="preserve">Second, </w:t>
      </w:r>
      <w:r w:rsidRPr="00AB40D8">
        <w:rPr>
          <w:rStyle w:val="Emphasis"/>
          <w:rFonts w:ascii="Georgia" w:hAnsi="Georgia"/>
          <w:b w:val="0"/>
          <w:bCs/>
          <w:highlight w:val="green"/>
        </w:rPr>
        <w:t>uncertainty about</w:t>
      </w:r>
      <w:r w:rsidRPr="00AB40D8">
        <w:rPr>
          <w:rStyle w:val="StyleUnderline"/>
        </w:rPr>
        <w:t xml:space="preserve"> the </w:t>
      </w:r>
      <w:r w:rsidRPr="00AB40D8">
        <w:rPr>
          <w:rStyle w:val="Emphasis"/>
          <w:rFonts w:ascii="Georgia" w:hAnsi="Georgia"/>
          <w:b w:val="0"/>
          <w:bCs/>
          <w:highlight w:val="green"/>
        </w:rPr>
        <w:t>technological trajectory</w:t>
      </w:r>
      <w:r w:rsidRPr="00AB40D8">
        <w:rPr>
          <w:rStyle w:val="StyleUnderline"/>
        </w:rPr>
        <w:t xml:space="preserve"> of machine learning and specific military applications </w:t>
      </w:r>
      <w:r w:rsidRPr="00AB40D8">
        <w:rPr>
          <w:rStyle w:val="Emphasis"/>
          <w:rFonts w:ascii="Georgia" w:hAnsi="Georgia"/>
          <w:b w:val="0"/>
          <w:bCs/>
          <w:highlight w:val="green"/>
        </w:rPr>
        <w:t>means</w:t>
      </w:r>
      <w:r w:rsidRPr="00AB40D8">
        <w:rPr>
          <w:rStyle w:val="StyleUnderline"/>
        </w:rPr>
        <w:t xml:space="preserve"> that </w:t>
      </w:r>
      <w:r w:rsidRPr="00AB40D8">
        <w:rPr>
          <w:rStyle w:val="Emphasis"/>
          <w:rFonts w:ascii="Georgia" w:hAnsi="Georgia"/>
          <w:b w:val="0"/>
          <w:bCs/>
          <w:highlight w:val="green"/>
        </w:rPr>
        <w:t>countries</w:t>
      </w:r>
      <w:r w:rsidRPr="00AB40D8">
        <w:rPr>
          <w:rStyle w:val="StyleUnderline"/>
        </w:rPr>
        <w:t xml:space="preserve"> might </w:t>
      </w:r>
      <w:r w:rsidRPr="00AB40D8">
        <w:rPr>
          <w:rStyle w:val="Emphasis"/>
          <w:rFonts w:ascii="Georgia" w:hAnsi="Georgia"/>
          <w:b w:val="0"/>
          <w:bCs/>
          <w:highlight w:val="green"/>
        </w:rPr>
        <w:t>have significant uncertainty</w:t>
      </w:r>
      <w:r w:rsidRPr="00AB40D8">
        <w:rPr>
          <w:rStyle w:val="StyleUnderline"/>
        </w:rPr>
        <w:t xml:space="preserve"> about other countries’ capabilities.</w:t>
      </w:r>
      <w:r w:rsidRPr="00AB40D8">
        <w:rPr>
          <w:sz w:val="16"/>
        </w:rPr>
        <w:t xml:space="preserve"> </w:t>
      </w:r>
      <w:r w:rsidRPr="00AB40D8">
        <w:rPr>
          <w:rStyle w:val="StyleUnderline"/>
        </w:rPr>
        <w:t>Thus, countries might invest a lot in AI applications to military systems due to fear of what others are developing.</w:t>
      </w:r>
      <w:r w:rsidRPr="00AB40D8">
        <w:rPr>
          <w:sz w:val="16"/>
        </w:rPr>
        <w:t xml:space="preserve"> The heightened role of uncertainty about what other countries are developing would make an LAWS arms competition different than many historical arms races – for example, the Anglo-German naval arms race prior to World War I. In the Anglo-German naval arms race case, both sides could see the ships being produced by the other side because those ships left port for testing, and were subject to reporting by spies who could observe construction patterns.59 Even though there was some uncertainty about the specific capabilities of battleships and battlecruisers, each side could count the number and size of the guns deployed on each ship. </w:t>
      </w:r>
      <w:r w:rsidRPr="00AB40D8">
        <w:rPr>
          <w:rStyle w:val="Emphasis"/>
          <w:rFonts w:ascii="Georgia" w:hAnsi="Georgia"/>
          <w:b w:val="0"/>
          <w:bCs/>
          <w:highlight w:val="green"/>
        </w:rPr>
        <w:t>Third</w:t>
      </w:r>
      <w:r w:rsidRPr="00AB40D8">
        <w:rPr>
          <w:rStyle w:val="StyleUnderline"/>
        </w:rPr>
        <w:t xml:space="preserve">, the </w:t>
      </w:r>
      <w:r w:rsidRPr="00AB40D8">
        <w:rPr>
          <w:rStyle w:val="Emphasis"/>
          <w:rFonts w:ascii="Georgia" w:hAnsi="Georgia"/>
          <w:b w:val="0"/>
          <w:bCs/>
          <w:highlight w:val="green"/>
        </w:rPr>
        <w:t>rules of</w:t>
      </w:r>
      <w:r w:rsidRPr="00AB40D8">
        <w:rPr>
          <w:rStyle w:val="Emphasis"/>
          <w:rFonts w:ascii="Georgia" w:hAnsi="Georgia"/>
          <w:highlight w:val="green"/>
        </w:rPr>
        <w:t xml:space="preserve"> </w:t>
      </w:r>
      <w:r w:rsidRPr="00AB40D8">
        <w:rPr>
          <w:rStyle w:val="Emphasis"/>
          <w:rFonts w:ascii="Georgia" w:hAnsi="Georgia"/>
          <w:b w:val="0"/>
          <w:bCs/>
          <w:highlight w:val="green"/>
        </w:rPr>
        <w:t>engagement</w:t>
      </w:r>
      <w:r w:rsidRPr="00AB40D8">
        <w:rPr>
          <w:rStyle w:val="StyleUnderline"/>
        </w:rPr>
        <w:t xml:space="preserve"> for LAWS </w:t>
      </w:r>
      <w:r w:rsidRPr="00AB40D8">
        <w:rPr>
          <w:rStyle w:val="Emphasis"/>
          <w:rFonts w:ascii="Georgia" w:hAnsi="Georgia"/>
          <w:b w:val="0"/>
          <w:bCs/>
          <w:highlight w:val="green"/>
        </w:rPr>
        <w:t>would</w:t>
      </w:r>
      <w:r w:rsidRPr="00AB40D8">
        <w:rPr>
          <w:rStyle w:val="Emphasis"/>
          <w:rFonts w:ascii="Georgia" w:hAnsi="Georgia"/>
        </w:rPr>
        <w:t xml:space="preserve"> </w:t>
      </w:r>
      <w:r w:rsidRPr="00AB40D8">
        <w:rPr>
          <w:rStyle w:val="StyleUnderline"/>
        </w:rPr>
        <w:t xml:space="preserve">also likely </w:t>
      </w:r>
      <w:r w:rsidRPr="00AB40D8">
        <w:rPr>
          <w:rStyle w:val="Emphasis"/>
          <w:rFonts w:ascii="Georgia" w:hAnsi="Georgia"/>
          <w:b w:val="0"/>
          <w:bCs/>
          <w:highlight w:val="green"/>
        </w:rPr>
        <w:t>be</w:t>
      </w:r>
      <w:r w:rsidRPr="00AB40D8">
        <w:rPr>
          <w:rStyle w:val="Emphasis"/>
          <w:rFonts w:ascii="Georgia" w:hAnsi="Georgia"/>
          <w:highlight w:val="green"/>
        </w:rPr>
        <w:t xml:space="preserve"> </w:t>
      </w:r>
      <w:r w:rsidRPr="00AB40D8">
        <w:rPr>
          <w:rStyle w:val="Emphasis"/>
          <w:rFonts w:ascii="Georgia" w:hAnsi="Georgia"/>
          <w:b w:val="0"/>
          <w:bCs/>
          <w:highlight w:val="green"/>
        </w:rPr>
        <w:t>unknown</w:t>
      </w:r>
      <w:r w:rsidRPr="00AB40D8">
        <w:rPr>
          <w:rStyle w:val="StyleUnderline"/>
        </w:rPr>
        <w:t xml:space="preserve"> – and </w:t>
      </w:r>
      <w:r w:rsidRPr="00AB40D8">
        <w:rPr>
          <w:rStyle w:val="Emphasis"/>
          <w:rFonts w:ascii="Georgia" w:hAnsi="Georgia"/>
          <w:b w:val="0"/>
          <w:bCs/>
          <w:highlight w:val="green"/>
        </w:rPr>
        <w:t>use of</w:t>
      </w:r>
      <w:r w:rsidRPr="00AB40D8">
        <w:rPr>
          <w:rStyle w:val="StyleUnderline"/>
        </w:rPr>
        <w:t xml:space="preserve"> an </w:t>
      </w:r>
      <w:r w:rsidRPr="00AB40D8">
        <w:rPr>
          <w:rStyle w:val="Emphasis"/>
          <w:rFonts w:ascii="Georgia" w:hAnsi="Georgia"/>
          <w:b w:val="0"/>
          <w:bCs/>
          <w:highlight w:val="green"/>
        </w:rPr>
        <w:t>LAWS</w:t>
      </w:r>
      <w:r w:rsidRPr="00AB40D8">
        <w:rPr>
          <w:rStyle w:val="Emphasis"/>
          <w:rFonts w:ascii="Georgia" w:hAnsi="Georgia"/>
        </w:rPr>
        <w:t xml:space="preserve"> </w:t>
      </w:r>
      <w:r w:rsidRPr="00AB40D8">
        <w:rPr>
          <w:rStyle w:val="StyleUnderline"/>
        </w:rPr>
        <w:t xml:space="preserve">by a state in one engagement </w:t>
      </w:r>
      <w:r w:rsidRPr="00AB40D8">
        <w:rPr>
          <w:rStyle w:val="Emphasis"/>
          <w:rFonts w:ascii="Georgia" w:hAnsi="Georgia"/>
          <w:b w:val="0"/>
          <w:bCs/>
          <w:highlight w:val="green"/>
        </w:rPr>
        <w:t>might not generate predictability</w:t>
      </w:r>
      <w:r w:rsidRPr="00AB40D8">
        <w:rPr>
          <w:rStyle w:val="StyleUnderline"/>
        </w:rPr>
        <w:t>, since a state could change the programming of the system prior to the next engagement</w:t>
      </w:r>
      <w:r w:rsidRPr="00AB40D8">
        <w:rPr>
          <w:sz w:val="16"/>
        </w:rPr>
        <w:t xml:space="preserve">. </w:t>
      </w:r>
      <w:r w:rsidRPr="00AB40D8">
        <w:rPr>
          <w:rStyle w:val="StyleUnderline"/>
        </w:rPr>
        <w:t xml:space="preserve">Thus, opacity surrounding AI capabilities could, potentially, lead to worse case assumptions about capability development by potential adversaries, thus making arms race dynamics more likely. Research on bargaining and war also suggests that </w:t>
      </w:r>
      <w:r w:rsidRPr="00AB40D8">
        <w:rPr>
          <w:rStyle w:val="Emphasis"/>
          <w:rFonts w:ascii="Georgia" w:hAnsi="Georgia"/>
          <w:b w:val="0"/>
          <w:bCs/>
          <w:highlight w:val="green"/>
        </w:rPr>
        <w:t>uncertainty</w:t>
      </w:r>
      <w:r w:rsidRPr="00AB40D8">
        <w:rPr>
          <w:rStyle w:val="StyleUnderline"/>
        </w:rPr>
        <w:t xml:space="preserve"> about capabilities </w:t>
      </w:r>
      <w:r w:rsidRPr="00AB40D8">
        <w:rPr>
          <w:rStyle w:val="Emphasis"/>
          <w:rFonts w:ascii="Georgia" w:hAnsi="Georgia"/>
          <w:b w:val="0"/>
          <w:bCs/>
          <w:highlight w:val="green"/>
        </w:rPr>
        <w:t>makes it harder for countries to come to agreements</w:t>
      </w:r>
      <w:r w:rsidRPr="00AB40D8">
        <w:rPr>
          <w:rStyle w:val="StyleUnderline"/>
        </w:rPr>
        <w:t xml:space="preserve"> when they enter into disputes.</w:t>
      </w:r>
      <w:r w:rsidRPr="00AB40D8">
        <w:rPr>
          <w:sz w:val="16"/>
        </w:rPr>
        <w:t xml:space="preserve"> </w:t>
      </w:r>
      <w:r w:rsidRPr="00AB40D8">
        <w:rPr>
          <w:rStyle w:val="StyleUnderline"/>
        </w:rPr>
        <w:t xml:space="preserve">Private information about military capabilities means </w:t>
      </w:r>
      <w:r w:rsidRPr="00AB40D8">
        <w:rPr>
          <w:rStyle w:val="Emphasis"/>
          <w:rFonts w:ascii="Georgia" w:hAnsi="Georgia"/>
          <w:b w:val="0"/>
          <w:bCs/>
          <w:highlight w:val="green"/>
        </w:rPr>
        <w:t>both sides can believe they are likely to win</w:t>
      </w:r>
      <w:r w:rsidRPr="00AB40D8">
        <w:rPr>
          <w:rStyle w:val="StyleUnderline"/>
        </w:rPr>
        <w:t xml:space="preserve"> if a dispute escalates.60 </w:t>
      </w:r>
      <w:r w:rsidRPr="00AB40D8">
        <w:rPr>
          <w:rStyle w:val="Emphasis"/>
          <w:rFonts w:ascii="Georgia" w:hAnsi="Georgia"/>
          <w:b w:val="0"/>
          <w:bCs/>
          <w:highlight w:val="green"/>
        </w:rPr>
        <w:t>The dispute</w:t>
      </w:r>
      <w:r w:rsidRPr="00AB40D8">
        <w:rPr>
          <w:rStyle w:val="StyleUnderline"/>
        </w:rPr>
        <w:t xml:space="preserve"> then </w:t>
      </w:r>
      <w:r w:rsidRPr="00AB40D8">
        <w:rPr>
          <w:rStyle w:val="Emphasis"/>
          <w:rFonts w:ascii="Georgia" w:hAnsi="Georgia"/>
          <w:b w:val="0"/>
          <w:bCs/>
          <w:highlight w:val="green"/>
        </w:rPr>
        <w:t>becomes</w:t>
      </w:r>
      <w:r w:rsidRPr="00AB40D8">
        <w:rPr>
          <w:rStyle w:val="StyleUnderline"/>
        </w:rPr>
        <w:t xml:space="preserve"> harder to resolve and </w:t>
      </w:r>
      <w:r w:rsidRPr="00AB40D8">
        <w:rPr>
          <w:rStyle w:val="Emphasis"/>
          <w:rFonts w:ascii="Georgia" w:hAnsi="Georgia"/>
          <w:b w:val="0"/>
          <w:bCs/>
          <w:highlight w:val="green"/>
        </w:rPr>
        <w:t>more likely to escalate</w:t>
      </w:r>
      <w:r w:rsidRPr="00AB40D8">
        <w:rPr>
          <w:sz w:val="16"/>
        </w:rPr>
        <w:t xml:space="preserve">. </w:t>
      </w:r>
      <w:r w:rsidRPr="00AB40D8">
        <w:rPr>
          <w:rStyle w:val="StyleUnderline"/>
        </w:rPr>
        <w:t>To the extent that machine learning systems generate more uncertainty due to their opacity, an arms race over machine learning systems might therefore be somewhat more likely to escalate</w:t>
      </w:r>
      <w:r w:rsidRPr="00AB40D8">
        <w:rPr>
          <w:sz w:val="16"/>
        </w:rPr>
        <w:t>. The extent of the effect would be difficult to determine, however.</w:t>
      </w:r>
    </w:p>
    <w:p w14:paraId="5F236706" w14:textId="77777777" w:rsidR="00920D8B" w:rsidRDefault="00920D8B" w:rsidP="00920D8B"/>
    <w:p w14:paraId="6C343F8C" w14:textId="77777777" w:rsidR="00920D8B" w:rsidRPr="00FB6525" w:rsidRDefault="00920D8B" w:rsidP="00920D8B">
      <w:pPr>
        <w:pStyle w:val="Heading4"/>
      </w:pPr>
      <w:r w:rsidRPr="00FB6525">
        <w:t>Nuclear war causes extinction – ozone layer loss, firestorms, and agricultural disruption.</w:t>
      </w:r>
    </w:p>
    <w:p w14:paraId="2B76CD0E" w14:textId="77777777" w:rsidR="00920D8B" w:rsidRPr="00FB6525" w:rsidRDefault="00920D8B" w:rsidP="00920D8B">
      <w:pPr>
        <w:spacing w:line="240" w:lineRule="auto"/>
        <w:rPr>
          <w:rStyle w:val="StyleUnderline"/>
        </w:rPr>
      </w:pPr>
      <w:r w:rsidRPr="00FB6525">
        <w:rPr>
          <w:rStyle w:val="Style13ptBold"/>
        </w:rPr>
        <w:t>Starr 17</w:t>
      </w:r>
      <w:r w:rsidRPr="00FB6525">
        <w:rPr>
          <w:rStyle w:val="StyleUnderline"/>
          <w:u w:val="none"/>
        </w:rPr>
        <w:t xml:space="preserve"> </w:t>
      </w:r>
      <w:r w:rsidRPr="00FB6525">
        <w:rPr>
          <w:rStyle w:val="StyleUnderline"/>
          <w:sz w:val="16"/>
          <w:szCs w:val="16"/>
          <w:u w:val="none"/>
        </w:rPr>
        <w:t>(Steven;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Jan 09, 2017; “Turning a Blind Eye Towards Armageddon — U.S. Leaders Reject Nuclear Winter Studies”; Federation of American Scientists; https://fas.org/2017/01/turning-a-blind-eye-towards-armageddon-u-s-leaders-reject-nuclear-winter-studies/; DOA December 8, 2019; JPark)</w:t>
      </w:r>
    </w:p>
    <w:p w14:paraId="07A55AD8" w14:textId="77777777" w:rsidR="00920D8B" w:rsidRPr="00930B5B" w:rsidRDefault="00920D8B" w:rsidP="00920D8B">
      <w:pPr>
        <w:spacing w:line="240" w:lineRule="auto"/>
        <w:rPr>
          <w:u w:val="single"/>
        </w:rPr>
      </w:pPr>
      <w:r w:rsidRPr="00FB6525">
        <w:rPr>
          <w:rStyle w:val="StyleUnderline"/>
        </w:rPr>
        <w:t xml:space="preserve">The detonation of </w:t>
      </w:r>
      <w:r w:rsidRPr="00FB6525">
        <w:rPr>
          <w:rStyle w:val="StyleUnderline"/>
          <w:highlight w:val="green"/>
        </w:rPr>
        <w:t>an atomic bomb</w:t>
      </w:r>
      <w:r w:rsidRPr="00FB6525">
        <w:rPr>
          <w:sz w:val="14"/>
        </w:rPr>
        <w:t xml:space="preserve"> with this explosive power </w:t>
      </w:r>
      <w:r w:rsidRPr="00FB6525">
        <w:rPr>
          <w:rStyle w:val="StyleUnderline"/>
          <w:highlight w:val="green"/>
        </w:rPr>
        <w:t>will instantly ignite fires</w:t>
      </w:r>
      <w:r w:rsidRPr="00FB6525">
        <w:rPr>
          <w:rStyle w:val="StyleUnderline"/>
        </w:rPr>
        <w:t xml:space="preserve"> over</w:t>
      </w:r>
      <w:r w:rsidRPr="00FB6525">
        <w:rPr>
          <w:sz w:val="14"/>
        </w:rPr>
        <w:t xml:space="preserve"> a surface area of </w:t>
      </w:r>
      <w:r w:rsidRPr="00FB6525">
        <w:rPr>
          <w:rStyle w:val="StyleUnderline"/>
        </w:rPr>
        <w:t>three to five square miles.</w:t>
      </w:r>
      <w:r w:rsidRPr="00FB6525">
        <w:rPr>
          <w:sz w:val="14"/>
        </w:rPr>
        <w:t xml:space="preserve"> </w:t>
      </w:r>
      <w:r w:rsidRPr="00FB6525">
        <w:rPr>
          <w:rStyle w:val="StyleUnderline"/>
        </w:rPr>
        <w:t>In</w:t>
      </w:r>
      <w:r w:rsidRPr="00FB6525">
        <w:rPr>
          <w:sz w:val="14"/>
        </w:rPr>
        <w:t xml:space="preserve"> the </w:t>
      </w:r>
      <w:r w:rsidRPr="00FB6525">
        <w:rPr>
          <w:rStyle w:val="StyleUnderline"/>
        </w:rPr>
        <w:t>recent studies</w:t>
      </w:r>
      <w:r w:rsidRPr="00FB6525">
        <w:rPr>
          <w:sz w:val="14"/>
        </w:rPr>
        <w:t xml:space="preserve">, the </w:t>
      </w:r>
      <w:r w:rsidRPr="00FB6525">
        <w:rPr>
          <w:rStyle w:val="StyleUnderline"/>
        </w:rPr>
        <w:t>scientists calculated</w:t>
      </w:r>
      <w:r w:rsidRPr="00FB6525">
        <w:rPr>
          <w:sz w:val="14"/>
        </w:rPr>
        <w:t xml:space="preserve"> that </w:t>
      </w:r>
      <w:r w:rsidRPr="00FB6525">
        <w:rPr>
          <w:rStyle w:val="StyleUnderline"/>
          <w:highlight w:val="green"/>
        </w:rPr>
        <w:t>the blast</w:t>
      </w:r>
      <w:r w:rsidRPr="00FB6525">
        <w:rPr>
          <w:sz w:val="14"/>
        </w:rPr>
        <w:t xml:space="preserve">, fire, and radiation </w:t>
      </w:r>
      <w:r w:rsidRPr="00FB6525">
        <w:rPr>
          <w:rStyle w:val="StyleUnderline"/>
        </w:rPr>
        <w:t xml:space="preserve">from a war fought with 100 </w:t>
      </w:r>
      <w:r w:rsidRPr="00FB6525">
        <w:rPr>
          <w:sz w:val="14"/>
        </w:rPr>
        <w:t>atomic</w:t>
      </w:r>
      <w:r w:rsidRPr="00FB6525">
        <w:rPr>
          <w:rStyle w:val="StyleUnderline"/>
        </w:rPr>
        <w:t xml:space="preserve"> bombs </w:t>
      </w:r>
      <w:r w:rsidRPr="00EB6ACC">
        <w:rPr>
          <w:rStyle w:val="Emphasis"/>
          <w:b w:val="0"/>
          <w:bCs/>
          <w:highlight w:val="green"/>
        </w:rPr>
        <w:t>could produce direct fatalities</w:t>
      </w:r>
      <w:r w:rsidRPr="00FB6525">
        <w:rPr>
          <w:rStyle w:val="StyleUnderline"/>
          <w:highlight w:val="green"/>
        </w:rPr>
        <w:t xml:space="preserve"> comparable to</w:t>
      </w:r>
      <w:r w:rsidRPr="00FB6525">
        <w:rPr>
          <w:sz w:val="14"/>
        </w:rPr>
        <w:t xml:space="preserve"> </w:t>
      </w:r>
      <w:r w:rsidRPr="00FB6525">
        <w:rPr>
          <w:rStyle w:val="StyleUnderline"/>
        </w:rPr>
        <w:t>all</w:t>
      </w:r>
      <w:r w:rsidRPr="00FB6525">
        <w:rPr>
          <w:sz w:val="14"/>
        </w:rPr>
        <w:t xml:space="preserve"> of </w:t>
      </w:r>
      <w:r w:rsidRPr="00FB6525">
        <w:rPr>
          <w:rStyle w:val="StyleUnderline"/>
        </w:rPr>
        <w:t>those</w:t>
      </w:r>
      <w:r w:rsidRPr="00FB6525">
        <w:rPr>
          <w:sz w:val="14"/>
        </w:rPr>
        <w:t xml:space="preserve"> worldwide </w:t>
      </w:r>
      <w:r w:rsidRPr="00FB6525">
        <w:rPr>
          <w:rStyle w:val="StyleUnderline"/>
        </w:rPr>
        <w:t xml:space="preserve">in </w:t>
      </w:r>
      <w:r w:rsidRPr="00FB6525">
        <w:rPr>
          <w:rStyle w:val="StyleUnderline"/>
          <w:highlight w:val="green"/>
        </w:rPr>
        <w:t>World War II</w:t>
      </w:r>
      <w:r w:rsidRPr="00FB6525">
        <w:rPr>
          <w:sz w:val="14"/>
        </w:rPr>
        <w:t xml:space="preserve">, or to those once estimated for a “counterforce” nuclear war between the superpowers. However, </w:t>
      </w:r>
      <w:r w:rsidRPr="00FB6525">
        <w:rPr>
          <w:rStyle w:val="StyleUnderline"/>
        </w:rPr>
        <w:t>the</w:t>
      </w:r>
      <w:r w:rsidRPr="00FB6525">
        <w:rPr>
          <w:sz w:val="14"/>
        </w:rPr>
        <w:t xml:space="preserve"> long-term </w:t>
      </w:r>
      <w:r w:rsidRPr="00FB6525">
        <w:rPr>
          <w:rStyle w:val="StyleUnderline"/>
        </w:rPr>
        <w:t xml:space="preserve">environmental effects </w:t>
      </w:r>
      <w:r w:rsidRPr="00FB6525">
        <w:rPr>
          <w:sz w:val="14"/>
        </w:rPr>
        <w:t xml:space="preserve">of the war </w:t>
      </w:r>
      <w:r w:rsidRPr="00FB6525">
        <w:rPr>
          <w:rStyle w:val="StyleUnderline"/>
        </w:rPr>
        <w:t>could</w:t>
      </w:r>
      <w:r w:rsidRPr="00FB6525">
        <w:rPr>
          <w:sz w:val="14"/>
        </w:rPr>
        <w:t xml:space="preserve"> significantly </w:t>
      </w:r>
      <w:r w:rsidRPr="00FB6525">
        <w:rPr>
          <w:rStyle w:val="StyleUnderline"/>
          <w:highlight w:val="green"/>
        </w:rPr>
        <w:t>disrupt the global weather for</w:t>
      </w:r>
      <w:r w:rsidRPr="00FB6525">
        <w:rPr>
          <w:rStyle w:val="StyleUnderline"/>
        </w:rPr>
        <w:t xml:space="preserve"> at least </w:t>
      </w:r>
      <w:r w:rsidRPr="00FB6525">
        <w:rPr>
          <w:rStyle w:val="StyleUnderline"/>
          <w:highlight w:val="green"/>
        </w:rPr>
        <w:t>a decade</w:t>
      </w:r>
      <w:r w:rsidRPr="00FB6525">
        <w:rPr>
          <w:sz w:val="14"/>
        </w:rPr>
        <w:t xml:space="preserve">, which would </w:t>
      </w:r>
      <w:r w:rsidRPr="00FB6525">
        <w:rPr>
          <w:rStyle w:val="StyleUnderline"/>
        </w:rPr>
        <w:t>likely result in</w:t>
      </w:r>
      <w:r w:rsidRPr="00FB6525">
        <w:rPr>
          <w:sz w:val="14"/>
        </w:rPr>
        <w:t xml:space="preserve"> a vast </w:t>
      </w:r>
      <w:r w:rsidRPr="00FB6525">
        <w:rPr>
          <w:rStyle w:val="StyleUnderline"/>
        </w:rPr>
        <w:t xml:space="preserve">global famine. </w:t>
      </w:r>
      <w:r w:rsidRPr="00FB6525">
        <w:rPr>
          <w:sz w:val="14"/>
        </w:rPr>
        <w:t xml:space="preserve">The scientists predicted that </w:t>
      </w:r>
      <w:r w:rsidRPr="00FB6525">
        <w:rPr>
          <w:rStyle w:val="StyleUnderline"/>
        </w:rPr>
        <w:t>nuclear firestorms</w:t>
      </w:r>
      <w:r w:rsidRPr="00FB6525">
        <w:rPr>
          <w:sz w:val="14"/>
        </w:rPr>
        <w:t xml:space="preserve"> in the burning cities </w:t>
      </w:r>
      <w:r w:rsidRPr="00FB6525">
        <w:rPr>
          <w:rStyle w:val="StyleUnderline"/>
        </w:rPr>
        <w:t>would cause</w:t>
      </w:r>
      <w:r w:rsidRPr="00FB6525">
        <w:rPr>
          <w:sz w:val="14"/>
        </w:rPr>
        <w:t xml:space="preserve"> at least </w:t>
      </w:r>
      <w:r w:rsidRPr="00FB6525">
        <w:rPr>
          <w:rStyle w:val="StyleUnderline"/>
          <w:highlight w:val="green"/>
        </w:rPr>
        <w:t xml:space="preserve">five million tons of </w:t>
      </w:r>
      <w:r w:rsidRPr="00FB6525">
        <w:rPr>
          <w:rStyle w:val="StyleUnderline"/>
        </w:rPr>
        <w:t xml:space="preserve">black </w:t>
      </w:r>
      <w:r w:rsidRPr="00FB6525">
        <w:rPr>
          <w:rStyle w:val="StyleUnderline"/>
          <w:highlight w:val="green"/>
        </w:rPr>
        <w:t xml:space="preserve">carbon smoke </w:t>
      </w:r>
      <w:r w:rsidRPr="00FB6525">
        <w:rPr>
          <w:rStyle w:val="StyleUnderline"/>
        </w:rPr>
        <w:t>to</w:t>
      </w:r>
      <w:r w:rsidRPr="00FB6525">
        <w:rPr>
          <w:sz w:val="14"/>
        </w:rPr>
        <w:t xml:space="preserve"> quickly </w:t>
      </w:r>
      <w:r w:rsidRPr="00FB6525">
        <w:rPr>
          <w:rStyle w:val="StyleUnderline"/>
        </w:rPr>
        <w:t>rise</w:t>
      </w:r>
      <w:r w:rsidRPr="00FB6525">
        <w:rPr>
          <w:sz w:val="14"/>
        </w:rPr>
        <w:t xml:space="preserve"> above cloud level into the stratosphere, where it could not be rained out. The </w:t>
      </w:r>
      <w:r w:rsidRPr="00FB6525">
        <w:rPr>
          <w:rStyle w:val="StyleUnderline"/>
        </w:rPr>
        <w:t xml:space="preserve">smoke would circle the Earth </w:t>
      </w:r>
      <w:r w:rsidRPr="00FB6525">
        <w:rPr>
          <w:rStyle w:val="StyleUnderline"/>
          <w:highlight w:val="green"/>
        </w:rPr>
        <w:t>in less than two weeks</w:t>
      </w:r>
      <w:r w:rsidRPr="00FB6525">
        <w:rPr>
          <w:sz w:val="14"/>
        </w:rPr>
        <w:t xml:space="preserve"> </w:t>
      </w:r>
      <w:r w:rsidRPr="00FB6525">
        <w:rPr>
          <w:rStyle w:val="StyleUnderline"/>
          <w:highlight w:val="green"/>
        </w:rPr>
        <w:t>and</w:t>
      </w:r>
      <w:r w:rsidRPr="00FB6525">
        <w:rPr>
          <w:sz w:val="14"/>
        </w:rPr>
        <w:t xml:space="preserve"> would </w:t>
      </w:r>
      <w:r w:rsidRPr="00FB6525">
        <w:rPr>
          <w:rStyle w:val="StyleUnderline"/>
        </w:rPr>
        <w:t>form a</w:t>
      </w:r>
      <w:r w:rsidRPr="00FB6525">
        <w:rPr>
          <w:sz w:val="14"/>
        </w:rPr>
        <w:t xml:space="preserve"> global stratospheric </w:t>
      </w:r>
      <w:r w:rsidRPr="00FB6525">
        <w:rPr>
          <w:rStyle w:val="StyleUnderline"/>
        </w:rPr>
        <w:t>smoke layer</w:t>
      </w:r>
      <w:r w:rsidRPr="00FB6525">
        <w:rPr>
          <w:sz w:val="14"/>
        </w:rPr>
        <w:t xml:space="preserve"> that would </w:t>
      </w:r>
      <w:r w:rsidRPr="00FB6525">
        <w:rPr>
          <w:rStyle w:val="StyleUnderline"/>
          <w:highlight w:val="green"/>
        </w:rPr>
        <w:t>remain</w:t>
      </w:r>
      <w:r w:rsidRPr="00FB6525">
        <w:rPr>
          <w:sz w:val="14"/>
        </w:rPr>
        <w:t xml:space="preserve"> </w:t>
      </w:r>
      <w:r w:rsidRPr="00FB6525">
        <w:rPr>
          <w:rStyle w:val="StyleUnderline"/>
          <w:highlight w:val="green"/>
        </w:rPr>
        <w:t>for more than a decade</w:t>
      </w:r>
      <w:r w:rsidRPr="00FB6525">
        <w:rPr>
          <w:sz w:val="14"/>
        </w:rPr>
        <w:t xml:space="preserve">. The </w:t>
      </w:r>
      <w:r w:rsidRPr="00FB6525">
        <w:rPr>
          <w:rStyle w:val="StyleUnderline"/>
        </w:rPr>
        <w:t>smoke would absorb warming sunlight</w:t>
      </w:r>
      <w:r w:rsidRPr="00FB6525">
        <w:rPr>
          <w:sz w:val="14"/>
        </w:rPr>
        <w:t xml:space="preserve">, which would heat the smoke to temperatures near the boiling point of water, </w:t>
      </w:r>
      <w:r w:rsidRPr="00FB6525">
        <w:rPr>
          <w:rStyle w:val="StyleUnderline"/>
          <w:highlight w:val="green"/>
        </w:rPr>
        <w:t>producing ozone losses of 20 to 50 percent</w:t>
      </w:r>
      <w:r w:rsidRPr="00FB6525">
        <w:rPr>
          <w:rStyle w:val="StyleUnderline"/>
        </w:rPr>
        <w:t xml:space="preserve"> </w:t>
      </w:r>
      <w:r w:rsidRPr="00FB6525">
        <w:rPr>
          <w:sz w:val="14"/>
        </w:rPr>
        <w:t xml:space="preserve">over populated areas. </w:t>
      </w:r>
      <w:r w:rsidRPr="00FB6525">
        <w:rPr>
          <w:rStyle w:val="StyleUnderline"/>
        </w:rPr>
        <w:t>This would</w:t>
      </w:r>
      <w:r w:rsidRPr="00FB6525">
        <w:rPr>
          <w:sz w:val="14"/>
        </w:rPr>
        <w:t xml:space="preserve"> almost double the amount of UV-B reaching the most populated regions of the mid-latitudes, and it would </w:t>
      </w:r>
      <w:r w:rsidRPr="00FB6525">
        <w:rPr>
          <w:rStyle w:val="StyleUnderline"/>
        </w:rPr>
        <w:t xml:space="preserve">create UV-B indices </w:t>
      </w:r>
      <w:r w:rsidRPr="00FB6525">
        <w:rPr>
          <w:rStyle w:val="StyleUnderline"/>
          <w:highlight w:val="green"/>
        </w:rPr>
        <w:t>unprecedented in</w:t>
      </w:r>
      <w:r w:rsidRPr="00FB6525">
        <w:rPr>
          <w:rStyle w:val="StyleUnderline"/>
        </w:rPr>
        <w:t xml:space="preserve"> human </w:t>
      </w:r>
      <w:r w:rsidRPr="00FB6525">
        <w:rPr>
          <w:rStyle w:val="StyleUnderline"/>
          <w:highlight w:val="green"/>
        </w:rPr>
        <w:t>history</w:t>
      </w:r>
      <w:r w:rsidRPr="00FB6525">
        <w:rPr>
          <w:rStyle w:val="StyleUnderline"/>
        </w:rPr>
        <w:t>.</w:t>
      </w:r>
      <w:r w:rsidRPr="00FB6525">
        <w:rPr>
          <w:sz w:val="14"/>
        </w:rPr>
        <w:t xml:space="preserve"> In North America and Central Europe, the time required to get a painful sunburn at mid-day in June could decrease to as little as six minutes for fair-skinned individuals. As the </w:t>
      </w:r>
      <w:r w:rsidRPr="00FB6525">
        <w:rPr>
          <w:rStyle w:val="StyleUnderline"/>
        </w:rPr>
        <w:t>smoke</w:t>
      </w:r>
      <w:r w:rsidRPr="00FB6525">
        <w:rPr>
          <w:sz w:val="14"/>
        </w:rPr>
        <w:t xml:space="preserve"> layer blocked warming sunlight from reaching the Earth’s surface, it </w:t>
      </w:r>
      <w:r w:rsidRPr="00FB6525">
        <w:rPr>
          <w:rStyle w:val="StyleUnderline"/>
        </w:rPr>
        <w:t>would produce the coldest average surface temperatures</w:t>
      </w:r>
      <w:r w:rsidRPr="00FB6525">
        <w:rPr>
          <w:sz w:val="14"/>
        </w:rPr>
        <w:t xml:space="preserve"> in the last 1,000 years. The scientists calculated that </w:t>
      </w:r>
      <w:r w:rsidRPr="00FB6525">
        <w:rPr>
          <w:rStyle w:val="StyleUnderline"/>
        </w:rPr>
        <w:t>global food production would decrease by 20 to 40 percent</w:t>
      </w:r>
      <w:r w:rsidRPr="00FB6525">
        <w:rPr>
          <w:sz w:val="14"/>
        </w:rPr>
        <w:t xml:space="preserve"> during a five-year period following such a war. Medical experts have predicted that the shortening of growing seasons and corresponding decreases in agricultural production could </w:t>
      </w:r>
      <w:r w:rsidRPr="00FB6525">
        <w:rPr>
          <w:rStyle w:val="StyleUnderline"/>
        </w:rPr>
        <w:t xml:space="preserve">cause up to two billion people to perish from famine. </w:t>
      </w:r>
      <w:r w:rsidRPr="00FB6525">
        <w:rPr>
          <w:sz w:val="14"/>
        </w:rPr>
        <w:t xml:space="preserve">The climatologists also investigated the effects of a nuclear war fought with the vastly more powerful modern </w:t>
      </w:r>
      <w:r w:rsidRPr="00FB6525">
        <w:rPr>
          <w:rStyle w:val="StyleUnderline"/>
          <w:highlight w:val="green"/>
        </w:rPr>
        <w:t>thermonuclear weapons</w:t>
      </w:r>
      <w:r w:rsidRPr="00FB6525">
        <w:rPr>
          <w:rStyle w:val="StyleUnderline"/>
        </w:rPr>
        <w:t xml:space="preserve"> possessed by the U</w:t>
      </w:r>
      <w:r w:rsidRPr="00FB6525">
        <w:rPr>
          <w:sz w:val="14"/>
        </w:rPr>
        <w:t xml:space="preserve">nited </w:t>
      </w:r>
      <w:r w:rsidRPr="00FB6525">
        <w:rPr>
          <w:rStyle w:val="StyleUnderline"/>
        </w:rPr>
        <w:t>S</w:t>
      </w:r>
      <w:r w:rsidRPr="00FB6525">
        <w:rPr>
          <w:sz w:val="14"/>
        </w:rPr>
        <w:t>tates</w:t>
      </w:r>
      <w:r w:rsidRPr="00FB6525">
        <w:rPr>
          <w:rStyle w:val="StyleUnderline"/>
        </w:rPr>
        <w:t>, Russia, China, France, and England</w:t>
      </w:r>
      <w:r w:rsidRPr="00FB6525">
        <w:rPr>
          <w:sz w:val="14"/>
        </w:rPr>
        <w:t xml:space="preserve">. Some of the thermonuclear weapons constructed during the 1950s and 1960s </w:t>
      </w:r>
      <w:r w:rsidRPr="00FB6525">
        <w:rPr>
          <w:rStyle w:val="StyleUnderline"/>
          <w:highlight w:val="green"/>
        </w:rPr>
        <w:t>were 1,000 times more</w:t>
      </w:r>
      <w:r w:rsidRPr="00FB6525">
        <w:rPr>
          <w:rStyle w:val="StyleUnderline"/>
        </w:rPr>
        <w:t xml:space="preserve"> powerful </w:t>
      </w:r>
      <w:r w:rsidRPr="00FB6525">
        <w:rPr>
          <w:rStyle w:val="StyleUnderline"/>
          <w:highlight w:val="green"/>
        </w:rPr>
        <w:t>than an atomic bomb</w:t>
      </w:r>
      <w:r w:rsidRPr="00FB6525">
        <w:rPr>
          <w:rStyle w:val="StyleUnderline"/>
        </w:rPr>
        <w:t xml:space="preserve">. </w:t>
      </w:r>
      <w:r w:rsidRPr="00FB6525">
        <w:rPr>
          <w:sz w:val="14"/>
        </w:rPr>
        <w:t xml:space="preserve">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w:t>
      </w:r>
      <w:r w:rsidRPr="00FB6525">
        <w:rPr>
          <w:rStyle w:val="StyleUnderline"/>
        </w:rPr>
        <w:t>Strategic nuclear weapons produce</w:t>
      </w:r>
      <w:r w:rsidRPr="00FB6525">
        <w:rPr>
          <w:sz w:val="14"/>
        </w:rPr>
        <w:t xml:space="preserve"> much </w:t>
      </w:r>
      <w:r w:rsidRPr="00FB6525">
        <w:rPr>
          <w:rStyle w:val="StyleUnderline"/>
          <w:highlight w:val="green"/>
        </w:rPr>
        <w:t>larger nuclear firestorms</w:t>
      </w:r>
      <w:r w:rsidRPr="00FB6525">
        <w:rPr>
          <w:rStyle w:val="StyleUnderline"/>
        </w:rPr>
        <w:t xml:space="preserve"> than</w:t>
      </w:r>
      <w:r w:rsidRPr="00FB6525">
        <w:rPr>
          <w:sz w:val="14"/>
        </w:rPr>
        <w:t xml:space="preserve"> do </w:t>
      </w:r>
      <w:r w:rsidRPr="00FB6525">
        <w:rPr>
          <w:rStyle w:val="StyleUnderline"/>
        </w:rPr>
        <w:t>atomic bombs</w:t>
      </w:r>
      <w:r w:rsidRPr="00FB6525">
        <w:rPr>
          <w:sz w:val="14"/>
        </w:rPr>
        <w:t xml:space="preserve">. For example, a standard Russian 800-kiloton warhead, on an average day, will ignite fires covering a surface area of 90 to 152 square miles. </w:t>
      </w:r>
      <w:r w:rsidRPr="00FB6525">
        <w:rPr>
          <w:rStyle w:val="StyleUnderline"/>
          <w:highlight w:val="green"/>
        </w:rPr>
        <w:t>A war</w:t>
      </w:r>
      <w:r w:rsidRPr="00FB6525">
        <w:rPr>
          <w:rStyle w:val="StyleUnderline"/>
        </w:rPr>
        <w:t xml:space="preserve"> fought </w:t>
      </w:r>
      <w:r w:rsidRPr="00FB6525">
        <w:rPr>
          <w:rStyle w:val="StyleUnderline"/>
          <w:highlight w:val="green"/>
        </w:rPr>
        <w:t>with</w:t>
      </w:r>
      <w:r w:rsidRPr="00FB6525">
        <w:rPr>
          <w:sz w:val="14"/>
        </w:rPr>
        <w:t xml:space="preserve"> hundreds or </w:t>
      </w:r>
      <w:r w:rsidRPr="00FB6525">
        <w:rPr>
          <w:rStyle w:val="StyleUnderline"/>
        </w:rPr>
        <w:t xml:space="preserve">thousands of U.S. and Russian </w:t>
      </w:r>
      <w:r w:rsidRPr="00FB6525">
        <w:rPr>
          <w:rStyle w:val="StyleUnderline"/>
          <w:highlight w:val="green"/>
        </w:rPr>
        <w:t>strategic nuclear weapons</w:t>
      </w:r>
      <w:r w:rsidRPr="00FB6525">
        <w:rPr>
          <w:rStyle w:val="StyleUnderline"/>
        </w:rPr>
        <w:t xml:space="preserve"> would ignite immense</w:t>
      </w:r>
      <w:r w:rsidRPr="00FB6525">
        <w:rPr>
          <w:sz w:val="14"/>
        </w:rPr>
        <w:t xml:space="preserve"> nuclear </w:t>
      </w:r>
      <w:r w:rsidRPr="00FB6525">
        <w:rPr>
          <w:rStyle w:val="StyleUnderline"/>
        </w:rPr>
        <w:t>firestorms</w:t>
      </w:r>
      <w:r w:rsidRPr="00FB6525">
        <w:rPr>
          <w:sz w:val="14"/>
        </w:rPr>
        <w:t xml:space="preserve"> covering land surface areas of many thousands or tens of thousands of square miles. The scientists calculated that these fires would </w:t>
      </w:r>
      <w:r w:rsidRPr="00FB6525">
        <w:rPr>
          <w:rStyle w:val="StyleUnderline"/>
          <w:highlight w:val="green"/>
        </w:rPr>
        <w:t xml:space="preserve">produce </w:t>
      </w:r>
      <w:r w:rsidRPr="00FB6525">
        <w:rPr>
          <w:rStyle w:val="StyleUnderline"/>
        </w:rPr>
        <w:t xml:space="preserve">up to </w:t>
      </w:r>
      <w:r w:rsidRPr="00FB6525">
        <w:rPr>
          <w:rStyle w:val="StyleUnderline"/>
          <w:highlight w:val="green"/>
        </w:rPr>
        <w:t>180 million tons</w:t>
      </w:r>
      <w:r w:rsidRPr="00FB6525">
        <w:rPr>
          <w:rStyle w:val="StyleUnderline"/>
        </w:rPr>
        <w:t xml:space="preserve"> </w:t>
      </w:r>
      <w:r w:rsidRPr="00FB6525">
        <w:rPr>
          <w:rStyle w:val="StyleUnderline"/>
          <w:highlight w:val="green"/>
        </w:rPr>
        <w:t xml:space="preserve">of black carbon </w:t>
      </w:r>
      <w:r w:rsidRPr="00FB6525">
        <w:rPr>
          <w:rStyle w:val="StyleUnderline"/>
        </w:rPr>
        <w:t>soot and smoke</w:t>
      </w:r>
      <w:r w:rsidRPr="00FB6525">
        <w:rPr>
          <w:sz w:val="14"/>
        </w:rPr>
        <w:t xml:space="preserve">, which would form a dense, global stratospheric smoke layer. The smoke would remain in the stratosphere for 10 to 20 years, </w:t>
      </w:r>
      <w:r w:rsidRPr="00FB6525">
        <w:rPr>
          <w:rStyle w:val="StyleUnderline"/>
        </w:rPr>
        <w:t>and</w:t>
      </w:r>
      <w:r w:rsidRPr="00FB6525">
        <w:rPr>
          <w:sz w:val="14"/>
        </w:rPr>
        <w:t xml:space="preserve"> it would </w:t>
      </w:r>
      <w:r w:rsidRPr="00FB6525">
        <w:rPr>
          <w:rStyle w:val="StyleUnderline"/>
          <w:highlight w:val="green"/>
        </w:rPr>
        <w:t>block</w:t>
      </w:r>
      <w:r w:rsidRPr="00FB6525">
        <w:rPr>
          <w:sz w:val="14"/>
        </w:rPr>
        <w:t xml:space="preserve"> as much as</w:t>
      </w:r>
      <w:r w:rsidRPr="00FB6525">
        <w:rPr>
          <w:rStyle w:val="StyleUnderline"/>
        </w:rPr>
        <w:t xml:space="preserve"> </w:t>
      </w:r>
      <w:r w:rsidRPr="00FB6525">
        <w:rPr>
          <w:rStyle w:val="StyleUnderline"/>
          <w:highlight w:val="green"/>
        </w:rPr>
        <w:t>70 percent of sunlight</w:t>
      </w:r>
      <w:r w:rsidRPr="00FB6525">
        <w:rPr>
          <w:sz w:val="14"/>
        </w:rPr>
        <w:t xml:space="preserve"> from reaching the surface of the Northern Hemisphere and 35 percent from the Southern Hemisphere. So much sunlight would be blocked by the smoke that the noonday sun would resemble a full moon at midnight. Under such conditions,</w:t>
      </w:r>
      <w:r w:rsidRPr="00FB6525">
        <w:rPr>
          <w:rStyle w:val="StyleUnderline"/>
        </w:rPr>
        <w:t xml:space="preserve"> it would only require a matter of days or weeks for daily</w:t>
      </w:r>
      <w:r w:rsidRPr="00FB6525">
        <w:rPr>
          <w:sz w:val="14"/>
        </w:rPr>
        <w:t xml:space="preserve"> minimum </w:t>
      </w:r>
      <w:r w:rsidRPr="00FB6525">
        <w:rPr>
          <w:rStyle w:val="StyleUnderline"/>
          <w:highlight w:val="green"/>
        </w:rPr>
        <w:t>temperatures to fall below freezing</w:t>
      </w:r>
      <w:r w:rsidRPr="00FB6525">
        <w:rPr>
          <w:sz w:val="14"/>
        </w:rPr>
        <w:t xml:space="preserve"> in the largest agricultural areas of the Northern Hemisphere, where freezing temperatures would occur every day for a period of between one to more than two years. Average surface temperatures would become </w:t>
      </w:r>
      <w:r w:rsidRPr="00FB6525">
        <w:rPr>
          <w:rStyle w:val="StyleUnderline"/>
        </w:rPr>
        <w:t xml:space="preserve">colder than </w:t>
      </w:r>
      <w:r w:rsidRPr="00FB6525">
        <w:rPr>
          <w:sz w:val="14"/>
        </w:rPr>
        <w:t xml:space="preserve">those experienced 18,000 years ago at </w:t>
      </w:r>
      <w:r w:rsidRPr="00FB6525">
        <w:rPr>
          <w:rStyle w:val="StyleUnderline"/>
        </w:rPr>
        <w:t>the height of the last Ice Age</w:t>
      </w:r>
      <w:r w:rsidRPr="00FB6525">
        <w:rPr>
          <w:sz w:val="14"/>
        </w:rPr>
        <w:t xml:space="preserve">, and the prolonged cold would cause average rainfall to decrease by up to 90%. </w:t>
      </w:r>
      <w:r w:rsidRPr="00FB6525">
        <w:rPr>
          <w:rStyle w:val="StyleUnderline"/>
          <w:highlight w:val="green"/>
        </w:rPr>
        <w:t>Growing seasons would</w:t>
      </w:r>
      <w:r w:rsidRPr="00FB6525">
        <w:rPr>
          <w:rStyle w:val="StyleUnderline"/>
        </w:rPr>
        <w:t xml:space="preserve"> </w:t>
      </w:r>
      <w:r w:rsidRPr="00FB6525">
        <w:rPr>
          <w:rStyle w:val="StyleUnderline"/>
          <w:highlight w:val="green"/>
        </w:rPr>
        <w:t>be</w:t>
      </w:r>
      <w:r w:rsidRPr="00FB6525">
        <w:rPr>
          <w:sz w:val="14"/>
        </w:rPr>
        <w:t xml:space="preserve"> completely </w:t>
      </w:r>
      <w:r w:rsidRPr="00FB6525">
        <w:rPr>
          <w:rStyle w:val="StyleUnderline"/>
          <w:highlight w:val="green"/>
        </w:rPr>
        <w:t>eliminated</w:t>
      </w:r>
      <w:r w:rsidRPr="00FB6525">
        <w:rPr>
          <w:sz w:val="14"/>
        </w:rPr>
        <w:t xml:space="preserve"> for more than a decade; it would be too cold and dark to grow food crops, </w:t>
      </w:r>
      <w:r w:rsidRPr="00FB6525">
        <w:rPr>
          <w:rStyle w:val="StyleUnderline"/>
          <w:highlight w:val="green"/>
        </w:rPr>
        <w:t>which</w:t>
      </w:r>
      <w:r w:rsidRPr="00FB6525">
        <w:rPr>
          <w:rStyle w:val="StyleUnderline"/>
        </w:rPr>
        <w:t xml:space="preserve"> would </w:t>
      </w:r>
      <w:r w:rsidRPr="00FB6525">
        <w:rPr>
          <w:rStyle w:val="StyleUnderline"/>
          <w:highlight w:val="green"/>
        </w:rPr>
        <w:t>doom the</w:t>
      </w:r>
      <w:r w:rsidRPr="00FB6525">
        <w:rPr>
          <w:sz w:val="14"/>
        </w:rPr>
        <w:t xml:space="preserve"> majority of the </w:t>
      </w:r>
      <w:r w:rsidRPr="00FB6525">
        <w:rPr>
          <w:rStyle w:val="StyleUnderline"/>
          <w:highlight w:val="green"/>
        </w:rPr>
        <w:t>human population</w:t>
      </w:r>
      <w:r w:rsidRPr="00FB6525">
        <w:rPr>
          <w:rStyle w:val="StyleUnderline"/>
        </w:rPr>
        <w:t>.</w:t>
      </w:r>
    </w:p>
    <w:p w14:paraId="6D9AD241" w14:textId="77777777" w:rsidR="00920D8B" w:rsidRPr="00041912" w:rsidRDefault="00920D8B" w:rsidP="00920D8B">
      <w:pPr>
        <w:pStyle w:val="Heading3"/>
      </w:pPr>
      <w:r>
        <w:t>1AC – Solvency</w:t>
      </w:r>
    </w:p>
    <w:p w14:paraId="6780F3E2" w14:textId="77777777" w:rsidR="00920D8B" w:rsidRPr="00041912" w:rsidRDefault="00920D8B" w:rsidP="00920D8B">
      <w:pPr>
        <w:pStyle w:val="Heading4"/>
      </w:pPr>
      <w:r w:rsidRPr="00041912">
        <w:t xml:space="preserve">Plan: The United States ought to recognize the unconditional right of </w:t>
      </w:r>
      <w:r>
        <w:t xml:space="preserve">big tech </w:t>
      </w:r>
      <w:r w:rsidRPr="00041912">
        <w:t>workers to strike.</w:t>
      </w:r>
    </w:p>
    <w:p w14:paraId="59191112" w14:textId="77777777" w:rsidR="00920D8B" w:rsidRPr="00041912" w:rsidRDefault="00920D8B" w:rsidP="00920D8B"/>
    <w:p w14:paraId="31B0D5ED" w14:textId="77777777" w:rsidR="00920D8B" w:rsidRPr="00041912" w:rsidRDefault="00920D8B" w:rsidP="00920D8B">
      <w:pPr>
        <w:pStyle w:val="Heading4"/>
      </w:pPr>
      <w:r w:rsidRPr="00041912">
        <w:t>Tech worker strikes lead to quick, concrete, climate action from policymakers and tech leaders.</w:t>
      </w:r>
    </w:p>
    <w:p w14:paraId="680BBEA3" w14:textId="77777777" w:rsidR="00920D8B" w:rsidRPr="00041912" w:rsidRDefault="00920D8B" w:rsidP="00920D8B">
      <w:pPr>
        <w:rPr>
          <w:b/>
          <w:bCs/>
          <w:sz w:val="26"/>
        </w:rPr>
      </w:pPr>
      <w:r w:rsidRPr="00041912">
        <w:rPr>
          <w:rStyle w:val="Style13ptBold"/>
        </w:rPr>
        <w:t xml:space="preserve">Baca and Greene ’19 </w:t>
      </w:r>
      <w:r w:rsidRPr="00041912">
        <w:rPr>
          <w:sz w:val="16"/>
          <w:szCs w:val="16"/>
        </w:rPr>
        <w:t xml:space="preserve">[Amazon, Google, other tech employees protest in support of climate action, Marie Baca and Jay Greene, </w:t>
      </w:r>
      <w:hyperlink r:id="rId83" w:history="1">
        <w:r w:rsidRPr="00041912">
          <w:rPr>
            <w:sz w:val="16"/>
            <w:szCs w:val="16"/>
          </w:rPr>
          <w:t>https://www.washingtonpost.com/technology/2019/09/20/amazon-google-other-tech-employees-protest-support-climate-action/</w:t>
        </w:r>
      </w:hyperlink>
      <w:r w:rsidRPr="00041912">
        <w:rPr>
          <w:sz w:val="16"/>
          <w:szCs w:val="16"/>
        </w:rPr>
        <w:t>,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259D4F61" w14:textId="77777777" w:rsidR="00920D8B" w:rsidRPr="00680986" w:rsidRDefault="00920D8B" w:rsidP="00920D8B">
      <w:pPr>
        <w:spacing w:line="240" w:lineRule="auto"/>
        <w:rPr>
          <w:bCs/>
          <w:sz w:val="16"/>
        </w:rPr>
      </w:pPr>
      <w:r w:rsidRPr="00680986">
        <w:rPr>
          <w:bCs/>
          <w:highlight w:val="green"/>
          <w:u w:val="single"/>
        </w:rPr>
        <w:t xml:space="preserve">Thousands of workers at </w:t>
      </w:r>
      <w:r w:rsidRPr="00680986">
        <w:rPr>
          <w:bCs/>
          <w:sz w:val="16"/>
        </w:rPr>
        <w:t xml:space="preserve">the nation’s largest </w:t>
      </w:r>
      <w:r w:rsidRPr="00680986">
        <w:rPr>
          <w:bCs/>
          <w:highlight w:val="green"/>
          <w:u w:val="single"/>
        </w:rPr>
        <w:t xml:space="preserve">tech companies </w:t>
      </w:r>
      <w:r w:rsidRPr="00680986">
        <w:rPr>
          <w:bCs/>
          <w:sz w:val="16"/>
        </w:rPr>
        <w:t xml:space="preserve">were expected to </w:t>
      </w:r>
      <w:r w:rsidRPr="00680986">
        <w:rPr>
          <w:bCs/>
          <w:highlight w:val="green"/>
          <w:u w:val="single"/>
        </w:rPr>
        <w:t>walk off their jobs</w:t>
      </w:r>
      <w:r w:rsidRPr="00680986">
        <w:rPr>
          <w:bCs/>
          <w:u w:val="single"/>
        </w:rPr>
        <w:t xml:space="preserve"> </w:t>
      </w:r>
      <w:r w:rsidRPr="00680986">
        <w:rPr>
          <w:bCs/>
          <w:sz w:val="16"/>
        </w:rPr>
        <w:t xml:space="preserve">Friday </w:t>
      </w:r>
      <w:r w:rsidRPr="00680986">
        <w:rPr>
          <w:bCs/>
          <w:highlight w:val="green"/>
          <w:u w:val="single"/>
        </w:rPr>
        <w:t xml:space="preserve">to urge </w:t>
      </w:r>
      <w:r w:rsidRPr="00680986">
        <w:rPr>
          <w:bCs/>
          <w:sz w:val="16"/>
        </w:rPr>
        <w:t xml:space="preserve">industry and world </w:t>
      </w:r>
      <w:r w:rsidRPr="00680986">
        <w:rPr>
          <w:bCs/>
          <w:highlight w:val="green"/>
          <w:u w:val="single"/>
        </w:rPr>
        <w:t xml:space="preserve">leaders to address climate change </w:t>
      </w:r>
      <w:r w:rsidRPr="00680986">
        <w:rPr>
          <w:bCs/>
          <w:sz w:val="16"/>
        </w:rPr>
        <w:t xml:space="preserve">more aggressively, part of a larger wave of demonstrations expected to draw millions of people across the globe. The group Amazon Employees for Climate Justice said </w:t>
      </w:r>
      <w:r w:rsidRPr="00680986">
        <w:rPr>
          <w:bCs/>
          <w:u w:val="single"/>
        </w:rPr>
        <w:t xml:space="preserve">more than </w:t>
      </w:r>
      <w:r w:rsidRPr="00680986">
        <w:rPr>
          <w:bCs/>
          <w:highlight w:val="green"/>
          <w:u w:val="single"/>
        </w:rPr>
        <w:t xml:space="preserve">1,800 Amazon employees </w:t>
      </w:r>
      <w:r w:rsidRPr="00680986">
        <w:rPr>
          <w:bCs/>
          <w:u w:val="single"/>
        </w:rPr>
        <w:t xml:space="preserve">in 25 cities </w:t>
      </w:r>
      <w:r w:rsidRPr="00680986">
        <w:rPr>
          <w:bCs/>
          <w:highlight w:val="green"/>
          <w:u w:val="single"/>
        </w:rPr>
        <w:t xml:space="preserve">pledged to walk </w:t>
      </w:r>
      <w:r w:rsidRPr="00680986">
        <w:rPr>
          <w:bCs/>
          <w:u w:val="single"/>
        </w:rPr>
        <w:t xml:space="preserve">out. </w:t>
      </w:r>
      <w:r w:rsidRPr="00680986">
        <w:rPr>
          <w:bCs/>
          <w:highlight w:val="green"/>
          <w:u w:val="single"/>
        </w:rPr>
        <w:t>Google</w:t>
      </w:r>
      <w:r w:rsidRPr="00680986">
        <w:rPr>
          <w:bCs/>
          <w:u w:val="single"/>
        </w:rPr>
        <w:t xml:space="preserve"> </w:t>
      </w:r>
      <w:r w:rsidRPr="00680986">
        <w:rPr>
          <w:bCs/>
          <w:sz w:val="16"/>
        </w:rPr>
        <w:t>Workers for Action on Climate tweeted that they</w:t>
      </w:r>
      <w:r w:rsidRPr="00680986">
        <w:rPr>
          <w:bCs/>
          <w:u w:val="single"/>
        </w:rPr>
        <w:t xml:space="preserve"> </w:t>
      </w:r>
      <w:r w:rsidRPr="00680986">
        <w:rPr>
          <w:bCs/>
          <w:highlight w:val="green"/>
          <w:u w:val="single"/>
        </w:rPr>
        <w:t>expected</w:t>
      </w:r>
      <w:r w:rsidRPr="00680986">
        <w:rPr>
          <w:bCs/>
          <w:sz w:val="16"/>
        </w:rPr>
        <w:t xml:space="preserve"> about </w:t>
      </w:r>
      <w:r w:rsidRPr="00680986">
        <w:rPr>
          <w:bCs/>
          <w:highlight w:val="green"/>
          <w:u w:val="single"/>
        </w:rPr>
        <w:t>700 workers</w:t>
      </w:r>
      <w:r w:rsidRPr="00680986">
        <w:rPr>
          <w:bCs/>
          <w:sz w:val="16"/>
          <w:highlight w:val="green"/>
        </w:rPr>
        <w:t xml:space="preserve"> </w:t>
      </w:r>
      <w:r w:rsidRPr="00680986">
        <w:rPr>
          <w:bCs/>
          <w:highlight w:val="green"/>
          <w:u w:val="single"/>
        </w:rPr>
        <w:t>to strike</w:t>
      </w:r>
      <w:r w:rsidRPr="00680986">
        <w:rPr>
          <w:bCs/>
          <w:sz w:val="16"/>
          <w:highlight w:val="green"/>
        </w:rPr>
        <w:t xml:space="preserve"> </w:t>
      </w:r>
      <w:r w:rsidRPr="00680986">
        <w:rPr>
          <w:bCs/>
          <w:sz w:val="16"/>
        </w:rPr>
        <w:t xml:space="preserve">as of Thursday. Similar groups that said they were representing employees </w:t>
      </w:r>
      <w:r w:rsidRPr="00680986">
        <w:rPr>
          <w:bCs/>
          <w:u w:val="single"/>
        </w:rPr>
        <w:t xml:space="preserve">at </w:t>
      </w:r>
      <w:r w:rsidRPr="00680986">
        <w:rPr>
          <w:bCs/>
          <w:highlight w:val="green"/>
          <w:u w:val="single"/>
        </w:rPr>
        <w:t xml:space="preserve">Microsoft, Facebook, Twitter, </w:t>
      </w:r>
      <w:r w:rsidRPr="00680986">
        <w:rPr>
          <w:bCs/>
          <w:u w:val="single"/>
        </w:rPr>
        <w:t xml:space="preserve">Square and other major tech companies </w:t>
      </w:r>
      <w:r w:rsidRPr="00680986">
        <w:rPr>
          <w:bCs/>
          <w:sz w:val="16"/>
        </w:rPr>
        <w:t xml:space="preserve">tweeted that they also </w:t>
      </w:r>
      <w:r w:rsidRPr="00680986">
        <w:rPr>
          <w:bCs/>
          <w:highlight w:val="green"/>
          <w:u w:val="single"/>
        </w:rPr>
        <w:t xml:space="preserve">expected significant numbers </w:t>
      </w:r>
      <w:r w:rsidRPr="00680986">
        <w:rPr>
          <w:bCs/>
          <w:u w:val="single"/>
        </w:rPr>
        <w:t>of employees to walk out</w:t>
      </w:r>
      <w:r w:rsidRPr="00680986">
        <w:rPr>
          <w:bCs/>
          <w:sz w:val="16"/>
        </w:rPr>
        <w:t>. Hundreds gathered Friday outside Amazon’s headquarters in downtown Seattle as part of the demonstrations</w:t>
      </w:r>
      <w:r w:rsidRPr="00680986">
        <w:rPr>
          <w:bCs/>
          <w:u w:val="single"/>
        </w:rPr>
        <w:t xml:space="preserve">. </w:t>
      </w:r>
      <w:r w:rsidRPr="00680986">
        <w:rPr>
          <w:bCs/>
          <w:highlight w:val="green"/>
          <w:u w:val="single"/>
        </w:rPr>
        <w:t>Participants chanted</w:t>
      </w:r>
      <w:r w:rsidRPr="00680986">
        <w:rPr>
          <w:bCs/>
          <w:sz w:val="16"/>
        </w:rPr>
        <w:t xml:space="preserve">, “Hey hey, ho ho, </w:t>
      </w:r>
      <w:r w:rsidRPr="00680986">
        <w:rPr>
          <w:bCs/>
          <w:highlight w:val="green"/>
          <w:u w:val="single"/>
        </w:rPr>
        <w:t>fossil fuels have got to go</w:t>
      </w:r>
      <w:r w:rsidRPr="00680986">
        <w:rPr>
          <w:bCs/>
          <w:sz w:val="16"/>
          <w:highlight w:val="green"/>
        </w:rPr>
        <w:t>”</w:t>
      </w:r>
      <w:r w:rsidRPr="00680986">
        <w:rPr>
          <w:bCs/>
          <w:sz w:val="16"/>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RPr="00680986">
        <w:rPr>
          <w:bCs/>
          <w:highlight w:val="green"/>
          <w:u w:val="single"/>
        </w:rPr>
        <w:t xml:space="preserve">The strike is being held in advance of a </w:t>
      </w:r>
      <w:r w:rsidRPr="00680986">
        <w:rPr>
          <w:bCs/>
          <w:u w:val="single"/>
        </w:rPr>
        <w:t xml:space="preserve">Monday </w:t>
      </w:r>
      <w:r w:rsidRPr="00680986">
        <w:rPr>
          <w:bCs/>
          <w:highlight w:val="green"/>
          <w:u w:val="single"/>
        </w:rPr>
        <w:t>climate summit at the U</w:t>
      </w:r>
      <w:r w:rsidRPr="00680986">
        <w:rPr>
          <w:bCs/>
          <w:sz w:val="16"/>
        </w:rPr>
        <w:t xml:space="preserve">nited </w:t>
      </w:r>
      <w:r w:rsidRPr="00680986">
        <w:rPr>
          <w:bCs/>
          <w:highlight w:val="green"/>
          <w:u w:val="single"/>
        </w:rPr>
        <w:t>N</w:t>
      </w:r>
      <w:r w:rsidRPr="00680986">
        <w:rPr>
          <w:bCs/>
          <w:sz w:val="16"/>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680986">
        <w:rPr>
          <w:bCs/>
          <w:highlight w:val="green"/>
          <w:u w:val="single"/>
        </w:rPr>
        <w:t xml:space="preserve">The tech workers joined millions </w:t>
      </w:r>
      <w:r w:rsidRPr="00680986">
        <w:rPr>
          <w:bCs/>
          <w:u w:val="single"/>
        </w:rPr>
        <w:t xml:space="preserve">of youths </w:t>
      </w:r>
      <w:r w:rsidRPr="00680986">
        <w:rPr>
          <w:bCs/>
          <w:highlight w:val="green"/>
          <w:u w:val="single"/>
        </w:rPr>
        <w:t xml:space="preserve">from more than 150 countries </w:t>
      </w:r>
      <w:r w:rsidRPr="00680986">
        <w:rPr>
          <w:bCs/>
          <w:sz w:val="16"/>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680986">
        <w:rPr>
          <w:bCs/>
          <w:highlight w:val="green"/>
          <w:u w:val="single"/>
        </w:rPr>
        <w:t xml:space="preserve">Facebook </w:t>
      </w:r>
      <w:r w:rsidRPr="00680986">
        <w:rPr>
          <w:bCs/>
          <w:u w:val="single"/>
        </w:rPr>
        <w:t xml:space="preserve">released a statement </w:t>
      </w:r>
      <w:r w:rsidRPr="00680986">
        <w:rPr>
          <w:bCs/>
          <w:sz w:val="16"/>
        </w:rPr>
        <w:t xml:space="preserve">Friday </w:t>
      </w:r>
      <w:r w:rsidRPr="00680986">
        <w:rPr>
          <w:bCs/>
          <w:u w:val="single"/>
        </w:rPr>
        <w:t>expressing its support for employees who chose to walk out</w:t>
      </w:r>
      <w:r w:rsidRPr="00680986">
        <w:rPr>
          <w:bCs/>
          <w:sz w:val="16"/>
        </w:rPr>
        <w:t xml:space="preserve"> and said that </w:t>
      </w:r>
      <w:r w:rsidRPr="00680986">
        <w:rPr>
          <w:bCs/>
          <w:u w:val="single"/>
        </w:rPr>
        <w:t xml:space="preserve">the company </w:t>
      </w:r>
      <w:r w:rsidRPr="00680986">
        <w:rPr>
          <w:bCs/>
          <w:highlight w:val="green"/>
          <w:u w:val="single"/>
        </w:rPr>
        <w:t xml:space="preserve">is “building sustainability </w:t>
      </w:r>
      <w:r w:rsidRPr="00680986">
        <w:rPr>
          <w:bCs/>
          <w:u w:val="single"/>
        </w:rPr>
        <w:t>into our operations</w:t>
      </w:r>
      <w:r w:rsidRPr="00680986">
        <w:rPr>
          <w:bCs/>
          <w:sz w:val="16"/>
        </w:rPr>
        <w:t xml:space="preserve"> </w:t>
      </w:r>
      <w:r w:rsidRPr="00680986">
        <w:rPr>
          <w:bCs/>
          <w:u w:val="single"/>
        </w:rPr>
        <w:t>as well as engaging the global community</w:t>
      </w:r>
      <w:r w:rsidRPr="00680986">
        <w:rPr>
          <w:bCs/>
          <w:sz w:val="16"/>
        </w:rPr>
        <w:t xml:space="preserve"> on this important issue with our products.” Microsoft declined to comment. Google, Twitter and Square were not immediately available to comment. At Amazon, the walkout came a day after </w:t>
      </w:r>
      <w:r w:rsidRPr="00680986">
        <w:rPr>
          <w:bCs/>
          <w:highlight w:val="green"/>
          <w:u w:val="single"/>
        </w:rPr>
        <w:t xml:space="preserve">Bezos announced a “Climate Pledge” </w:t>
      </w:r>
      <w:r w:rsidRPr="00680986">
        <w:rPr>
          <w:bCs/>
          <w:u w:val="single"/>
        </w:rPr>
        <w:t xml:space="preserve">that would require signatories </w:t>
      </w:r>
      <w:r w:rsidRPr="00680986">
        <w:rPr>
          <w:bCs/>
          <w:highlight w:val="green"/>
          <w:u w:val="single"/>
        </w:rPr>
        <w:t xml:space="preserve">to meet </w:t>
      </w:r>
      <w:r w:rsidRPr="00680986">
        <w:rPr>
          <w:bCs/>
          <w:u w:val="single"/>
        </w:rPr>
        <w:t xml:space="preserve">the goals of </w:t>
      </w:r>
      <w:r w:rsidRPr="00680986">
        <w:rPr>
          <w:bCs/>
          <w:highlight w:val="green"/>
          <w:u w:val="single"/>
        </w:rPr>
        <w:t xml:space="preserve">the Paris climate agreement a decade early. The pledge also requires </w:t>
      </w:r>
      <w:r w:rsidRPr="00680986">
        <w:rPr>
          <w:bCs/>
          <w:u w:val="single"/>
        </w:rPr>
        <w:t xml:space="preserve">regular measuring and </w:t>
      </w:r>
      <w:r w:rsidRPr="00680986">
        <w:rPr>
          <w:bCs/>
          <w:highlight w:val="green"/>
          <w:u w:val="single"/>
        </w:rPr>
        <w:t xml:space="preserve">reporting of emissions, as well as obtaining net zero carbon </w:t>
      </w:r>
      <w:r w:rsidRPr="00680986">
        <w:rPr>
          <w:bCs/>
          <w:u w:val="single"/>
        </w:rPr>
        <w:t>across businesses by 2040,</w:t>
      </w:r>
      <w:r w:rsidRPr="00680986">
        <w:rPr>
          <w:bCs/>
          <w:sz w:val="16"/>
        </w:rPr>
        <w:t xml:space="preserve"> among other stipulations. U.S. takes a low profile as nations gather in New York to debate steps to combat climate change Bezos said </w:t>
      </w:r>
      <w:r w:rsidRPr="00680986">
        <w:rPr>
          <w:bCs/>
          <w:highlight w:val="green"/>
          <w:u w:val="single"/>
        </w:rPr>
        <w:t xml:space="preserve">Amazon would </w:t>
      </w:r>
      <w:r w:rsidRPr="00680986">
        <w:rPr>
          <w:bCs/>
          <w:u w:val="single"/>
        </w:rPr>
        <w:t xml:space="preserve">be the first company to </w:t>
      </w:r>
      <w:r w:rsidRPr="00680986">
        <w:rPr>
          <w:bCs/>
          <w:highlight w:val="green"/>
          <w:u w:val="single"/>
        </w:rPr>
        <w:t>sign the pledge</w:t>
      </w:r>
      <w:r w:rsidRPr="00680986">
        <w:rPr>
          <w:bCs/>
          <w:sz w:val="16"/>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680986">
        <w:rPr>
          <w:bCs/>
          <w:u w:val="single"/>
        </w:rPr>
        <w:t>Sarah Read, a</w:t>
      </w:r>
      <w:r w:rsidRPr="00680986">
        <w:rPr>
          <w:bCs/>
          <w:sz w:val="16"/>
        </w:rPr>
        <w:t xml:space="preserve"> user experience </w:t>
      </w:r>
      <w:r w:rsidRPr="00680986">
        <w:rPr>
          <w:bCs/>
          <w:u w:val="single"/>
        </w:rPr>
        <w:t xml:space="preserve">researcher </w:t>
      </w:r>
      <w:r w:rsidRPr="00680986">
        <w:rPr>
          <w:bCs/>
          <w:sz w:val="16"/>
        </w:rPr>
        <w:t xml:space="preserve">with Prime Video, said Thursday’s announcement shows employees are having an impact. She said she </w:t>
      </w:r>
      <w:r w:rsidRPr="00680986">
        <w:rPr>
          <w:bCs/>
          <w:u w:val="single"/>
        </w:rPr>
        <w:t xml:space="preserve">believes </w:t>
      </w:r>
      <w:r w:rsidRPr="00680986">
        <w:rPr>
          <w:bCs/>
          <w:highlight w:val="green"/>
          <w:u w:val="single"/>
        </w:rPr>
        <w:t xml:space="preserve">the Climate Pact is related to an employee-sponsored </w:t>
      </w:r>
      <w:r w:rsidRPr="00680986">
        <w:rPr>
          <w:bCs/>
          <w:u w:val="single"/>
        </w:rPr>
        <w:t xml:space="preserve">shareholder </w:t>
      </w:r>
      <w:r w:rsidRPr="00680986">
        <w:rPr>
          <w:bCs/>
          <w:highlight w:val="green"/>
          <w:u w:val="single"/>
        </w:rPr>
        <w:t xml:space="preserve">resolution that would have required the company </w:t>
      </w:r>
      <w:r w:rsidRPr="00680986">
        <w:rPr>
          <w:bCs/>
          <w:u w:val="single"/>
        </w:rPr>
        <w:t xml:space="preserve">create a plan </w:t>
      </w:r>
      <w:r w:rsidRPr="00680986">
        <w:rPr>
          <w:bCs/>
          <w:highlight w:val="green"/>
          <w:u w:val="single"/>
        </w:rPr>
        <w:t>to address climate change,</w:t>
      </w:r>
      <w:r w:rsidRPr="00680986">
        <w:rPr>
          <w:bCs/>
          <w:sz w:val="16"/>
        </w:rPr>
        <w:t xml:space="preserve"> a resolution that failed in spring. Amazon CEO Jeff Bezos announces new ‘Climate Pledge’ ahead of employee protests “</w:t>
      </w:r>
      <w:r w:rsidRPr="00680986">
        <w:rPr>
          <w:bCs/>
          <w:highlight w:val="green"/>
          <w:u w:val="single"/>
        </w:rPr>
        <w:t xml:space="preserve">It’s a direct response to </w:t>
      </w:r>
      <w:r w:rsidRPr="00680986">
        <w:rPr>
          <w:bCs/>
          <w:u w:val="single"/>
        </w:rPr>
        <w:t xml:space="preserve">Amazon </w:t>
      </w:r>
      <w:r w:rsidRPr="00680986">
        <w:rPr>
          <w:bCs/>
          <w:highlight w:val="green"/>
          <w:u w:val="single"/>
        </w:rPr>
        <w:t xml:space="preserve">employees </w:t>
      </w:r>
      <w:r w:rsidRPr="00680986">
        <w:rPr>
          <w:bCs/>
          <w:u w:val="single"/>
        </w:rPr>
        <w:t xml:space="preserve">standing up, </w:t>
      </w:r>
      <w:r w:rsidRPr="00680986">
        <w:rPr>
          <w:bCs/>
          <w:highlight w:val="green"/>
          <w:u w:val="single"/>
        </w:rPr>
        <w:t>speaking out</w:t>
      </w:r>
      <w:r w:rsidRPr="00680986">
        <w:rPr>
          <w:bCs/>
          <w:u w:val="single"/>
        </w:rPr>
        <w:t xml:space="preserve"> </w:t>
      </w:r>
      <w:r w:rsidRPr="00680986">
        <w:rPr>
          <w:bCs/>
          <w:sz w:val="16"/>
        </w:rPr>
        <w:t>and saying this is important to them,” Read said.</w:t>
      </w:r>
    </w:p>
    <w:p w14:paraId="1EFAFFC0" w14:textId="77777777" w:rsidR="00920D8B" w:rsidRDefault="00920D8B" w:rsidP="00920D8B">
      <w:pPr>
        <w:rPr>
          <w:bCs/>
          <w:sz w:val="14"/>
        </w:rPr>
      </w:pPr>
    </w:p>
    <w:p w14:paraId="1E32357B" w14:textId="77777777" w:rsidR="00920D8B" w:rsidRPr="006A61B5" w:rsidRDefault="00920D8B" w:rsidP="00920D8B">
      <w:pPr>
        <w:pStyle w:val="Heading4"/>
      </w:pPr>
      <w:r>
        <w:t>Strikes are key to preventing companies from developing lethal AI.</w:t>
      </w:r>
    </w:p>
    <w:p w14:paraId="073A632A" w14:textId="77777777" w:rsidR="00920D8B" w:rsidRDefault="00920D8B" w:rsidP="00920D8B">
      <w:pPr>
        <w:rPr>
          <w:bCs/>
        </w:rPr>
      </w:pPr>
      <w:r w:rsidRPr="006A61B5">
        <w:rPr>
          <w:b/>
          <w:sz w:val="26"/>
          <w:szCs w:val="26"/>
        </w:rPr>
        <w:t>Tiku 18</w:t>
      </w:r>
      <w:r>
        <w:rPr>
          <w:bCs/>
        </w:rPr>
        <w:t xml:space="preserve"> [Nitasha Tiku</w:t>
      </w:r>
      <w:r w:rsidRPr="006A61B5">
        <w:rPr>
          <w:bCs/>
        </w:rPr>
        <w:t xml:space="preserve">, 10-4-2018, "The Year Tech Workers Realized They Were Workers," Wired, </w:t>
      </w:r>
      <w:hyperlink r:id="rId84" w:history="1">
        <w:r w:rsidRPr="00EC6E6B">
          <w:rPr>
            <w:rStyle w:val="Hyperlink"/>
            <w:bCs/>
          </w:rPr>
          <w:t>https://www.wired.com/story/why-hotel-workers-strike-reverberated-through-tech/</w:t>
        </w:r>
      </w:hyperlink>
      <w:r>
        <w:rPr>
          <w:bCs/>
        </w:rPr>
        <w:t>]</w:t>
      </w:r>
    </w:p>
    <w:p w14:paraId="65FAED90" w14:textId="77777777" w:rsidR="00920D8B" w:rsidRDefault="00920D8B" w:rsidP="00920D8B">
      <w:pPr>
        <w:rPr>
          <w:sz w:val="16"/>
        </w:rPr>
      </w:pPr>
      <w:r w:rsidRPr="005F1223">
        <w:rPr>
          <w:sz w:val="16"/>
        </w:rPr>
        <w:t xml:space="preserve">2018 WAS THE year that </w:t>
      </w:r>
      <w:r w:rsidRPr="0018634F">
        <w:rPr>
          <w:rStyle w:val="StyleUnderline"/>
        </w:rPr>
        <w:t>Big Tech’s mission statements came back to haunt it</w:t>
      </w:r>
      <w:r w:rsidRPr="005F1223">
        <w:rPr>
          <w:sz w:val="16"/>
        </w:rPr>
        <w:t xml:space="preserve">. When </w:t>
      </w:r>
      <w:r w:rsidRPr="005F1223">
        <w:rPr>
          <w:rStyle w:val="StyleUnderline"/>
          <w:highlight w:val="green"/>
        </w:rPr>
        <w:t xml:space="preserve">employees </w:t>
      </w:r>
      <w:r w:rsidRPr="00FF4C3A">
        <w:rPr>
          <w:rStyle w:val="StyleUnderline"/>
        </w:rPr>
        <w:t>felt</w:t>
      </w:r>
      <w:r w:rsidRPr="0018634F">
        <w:rPr>
          <w:rStyle w:val="StyleUnderline"/>
        </w:rPr>
        <w:t xml:space="preserve"> </w:t>
      </w:r>
      <w:r w:rsidRPr="00FF4C3A">
        <w:rPr>
          <w:rStyle w:val="StyleUnderline"/>
        </w:rPr>
        <w:t xml:space="preserve">that their </w:t>
      </w:r>
      <w:r w:rsidRPr="005F1223">
        <w:rPr>
          <w:rStyle w:val="StyleUnderline"/>
          <w:highlight w:val="green"/>
        </w:rPr>
        <w:t>products were damaging the world</w:t>
      </w:r>
      <w:r w:rsidRPr="00FF4C3A">
        <w:rPr>
          <w:rStyle w:val="StyleUnderline"/>
        </w:rPr>
        <w:t xml:space="preserve"> and</w:t>
      </w:r>
      <w:r w:rsidRPr="0018634F">
        <w:rPr>
          <w:rStyle w:val="StyleUnderline"/>
        </w:rPr>
        <w:t xml:space="preserve"> that </w:t>
      </w:r>
      <w:r w:rsidRPr="005F1223">
        <w:rPr>
          <w:rStyle w:val="StyleUnderline"/>
          <w:highlight w:val="green"/>
        </w:rPr>
        <w:t>management wouldn't</w:t>
      </w:r>
      <w:r w:rsidRPr="005F1223">
        <w:rPr>
          <w:sz w:val="16"/>
        </w:rPr>
        <w:t xml:space="preserve"> </w:t>
      </w:r>
      <w:r w:rsidRPr="005F1223">
        <w:rPr>
          <w:highlight w:val="green"/>
          <w:u w:val="single"/>
        </w:rPr>
        <w:t>listen</w:t>
      </w:r>
      <w:r w:rsidRPr="0018634F">
        <w:rPr>
          <w:rStyle w:val="StyleUnderline"/>
        </w:rPr>
        <w:t>,</w:t>
      </w:r>
      <w:r>
        <w:rPr>
          <w:rStyle w:val="StyleUnderline"/>
        </w:rPr>
        <w:t xml:space="preserve"> </w:t>
      </w:r>
      <w:hyperlink r:id="rId85" w:history="1">
        <w:r w:rsidRPr="005F1223">
          <w:rPr>
            <w:rStyle w:val="StyleUnderline"/>
            <w:highlight w:val="green"/>
          </w:rPr>
          <w:t>they went public</w:t>
        </w:r>
      </w:hyperlink>
      <w:r w:rsidRPr="00FF4C3A">
        <w:rPr>
          <w:rStyle w:val="StyleUnderline"/>
        </w:rPr>
        <w:t xml:space="preserve"> with their protests</w:t>
      </w:r>
      <w:r w:rsidRPr="00FF4C3A">
        <w:rPr>
          <w:sz w:val="16"/>
        </w:rPr>
        <w:t xml:space="preserve">. </w:t>
      </w:r>
      <w:r w:rsidRPr="00FF4C3A">
        <w:rPr>
          <w:rStyle w:val="StyleUnderline"/>
        </w:rPr>
        <w:t>At Google</w:t>
      </w:r>
      <w:r w:rsidRPr="0018634F">
        <w:rPr>
          <w:rStyle w:val="StyleUnderline"/>
        </w:rPr>
        <w:t xml:space="preserve"> and Amazon</w:t>
      </w:r>
      <w:r w:rsidRPr="005F1223">
        <w:rPr>
          <w:sz w:val="16"/>
        </w:rPr>
        <w:t xml:space="preserve">, </w:t>
      </w:r>
      <w:r w:rsidRPr="005F1223">
        <w:rPr>
          <w:rStyle w:val="StyleUnderline"/>
          <w:highlight w:val="green"/>
        </w:rPr>
        <w:t>they challenged contracts to sell</w:t>
      </w:r>
      <w:r w:rsidRPr="0018634F">
        <w:rPr>
          <w:rStyle w:val="StyleUnderline"/>
        </w:rPr>
        <w:t xml:space="preserve"> </w:t>
      </w:r>
      <w:r w:rsidRPr="005F1223">
        <w:rPr>
          <w:rStyle w:val="StyleUnderline"/>
          <w:highlight w:val="green"/>
        </w:rPr>
        <w:t>a</w:t>
      </w:r>
      <w:r w:rsidRPr="0018634F">
        <w:rPr>
          <w:rStyle w:val="StyleUnderline"/>
        </w:rPr>
        <w:t xml:space="preserve">rtificial </w:t>
      </w:r>
      <w:r w:rsidRPr="005F1223">
        <w:rPr>
          <w:rStyle w:val="StyleUnderline"/>
          <w:highlight w:val="green"/>
        </w:rPr>
        <w:t>i</w:t>
      </w:r>
      <w:r w:rsidRPr="0018634F">
        <w:rPr>
          <w:rStyle w:val="StyleUnderline"/>
        </w:rPr>
        <w:t xml:space="preserve">ntelligence and facial-recognition technology </w:t>
      </w:r>
      <w:r w:rsidRPr="005F1223">
        <w:rPr>
          <w:rStyle w:val="StyleUnderline"/>
          <w:highlight w:val="green"/>
        </w:rPr>
        <w:t xml:space="preserve">to the </w:t>
      </w:r>
      <w:hyperlink r:id="rId86" w:history="1">
        <w:r w:rsidRPr="005F1223">
          <w:rPr>
            <w:rStyle w:val="StyleUnderline"/>
            <w:highlight w:val="green"/>
          </w:rPr>
          <w:t>Pentagon</w:t>
        </w:r>
      </w:hyperlink>
      <w:r w:rsidRPr="005F1223">
        <w:rPr>
          <w:rStyle w:val="StyleUnderline"/>
          <w:highlight w:val="green"/>
        </w:rPr>
        <w:t xml:space="preserve"> and police</w:t>
      </w:r>
      <w:r w:rsidRPr="0018634F">
        <w:rPr>
          <w:rStyle w:val="StyleUnderline"/>
        </w:rPr>
        <w:t>.</w:t>
      </w:r>
      <w:r w:rsidRPr="005F1223">
        <w:rPr>
          <w:sz w:val="16"/>
        </w:rPr>
        <w:t xml:space="preserve"> </w:t>
      </w:r>
      <w:r w:rsidRPr="0018634F">
        <w:rPr>
          <w:rStyle w:val="StyleUnderline"/>
        </w:rPr>
        <w:t>At</w:t>
      </w:r>
      <w:r>
        <w:rPr>
          <w:rStyle w:val="StyleUnderline"/>
        </w:rPr>
        <w:t xml:space="preserve"> </w:t>
      </w:r>
      <w:hyperlink r:id="rId87" w:history="1">
        <w:r w:rsidRPr="0018634F">
          <w:rPr>
            <w:rStyle w:val="StyleUnderline"/>
          </w:rPr>
          <w:t>Microsoft</w:t>
        </w:r>
      </w:hyperlink>
      <w:r>
        <w:rPr>
          <w:rStyle w:val="StyleUnderline"/>
        </w:rPr>
        <w:t xml:space="preserve"> </w:t>
      </w:r>
      <w:r w:rsidRPr="0018634F">
        <w:rPr>
          <w:rStyle w:val="StyleUnderline"/>
        </w:rPr>
        <w:t>and</w:t>
      </w:r>
      <w:r>
        <w:rPr>
          <w:rStyle w:val="StyleUnderline"/>
        </w:rPr>
        <w:t xml:space="preserve"> </w:t>
      </w:r>
      <w:hyperlink r:id="rId88" w:history="1">
        <w:r w:rsidRPr="0018634F">
          <w:rPr>
            <w:rStyle w:val="StyleUnderline"/>
          </w:rPr>
          <w:t>Salesforce</w:t>
        </w:r>
      </w:hyperlink>
      <w:r w:rsidRPr="00FF4C3A">
        <w:rPr>
          <w:rStyle w:val="StyleUnderline"/>
        </w:rPr>
        <w:t>, workers argued against selling cloud computing services to agencies separating families at the border</w:t>
      </w:r>
      <w:r w:rsidRPr="0018634F">
        <w:rPr>
          <w:rStyle w:val="StyleUnderline"/>
        </w:rPr>
        <w:t>.</w:t>
      </w:r>
      <w:r>
        <w:rPr>
          <w:rStyle w:val="StyleUnderline"/>
        </w:rPr>
        <w:t xml:space="preserve"> </w:t>
      </w:r>
      <w:r w:rsidRPr="005F1223">
        <w:rPr>
          <w:rStyle w:val="StyleUnderline"/>
          <w:highlight w:val="green"/>
        </w:rPr>
        <w:t>Tech</w:t>
      </w:r>
      <w:r w:rsidRPr="0018634F">
        <w:rPr>
          <w:rStyle w:val="StyleUnderline"/>
        </w:rPr>
        <w:t>nology</w:t>
      </w:r>
      <w:r w:rsidRPr="005F1223">
        <w:rPr>
          <w:rStyle w:val="StyleUnderline"/>
          <w:highlight w:val="green"/>
        </w:rPr>
        <w:t>’s</w:t>
      </w:r>
      <w:r w:rsidRPr="0018634F">
        <w:rPr>
          <w:rStyle w:val="StyleUnderline"/>
        </w:rPr>
        <w:t xml:space="preserve"> unintended </w:t>
      </w:r>
      <w:r w:rsidRPr="005F1223">
        <w:rPr>
          <w:rStyle w:val="StyleUnderline"/>
          <w:highlight w:val="green"/>
        </w:rPr>
        <w:t>consequences were</w:t>
      </w:r>
      <w:r w:rsidRPr="005F1223">
        <w:rPr>
          <w:sz w:val="16"/>
        </w:rPr>
        <w:t xml:space="preserve"> also </w:t>
      </w:r>
      <w:r w:rsidRPr="005F1223">
        <w:rPr>
          <w:rStyle w:val="StyleUnderline"/>
          <w:highlight w:val="green"/>
        </w:rPr>
        <w:t>central to</w:t>
      </w:r>
      <w:r w:rsidRPr="00FF4C3A">
        <w:rPr>
          <w:rStyle w:val="StyleUnderline"/>
        </w:rPr>
        <w:t xml:space="preserve"> the</w:t>
      </w:r>
      <w:r w:rsidRPr="0018634F">
        <w:rPr>
          <w:rStyle w:val="StyleUnderline"/>
        </w:rPr>
        <w:t xml:space="preserve"> most </w:t>
      </w:r>
      <w:r w:rsidRPr="005F1223">
        <w:rPr>
          <w:rStyle w:val="StyleUnderline"/>
          <w:highlight w:val="green"/>
        </w:rPr>
        <w:t>disruptive labor action</w:t>
      </w:r>
      <w:r w:rsidRPr="0018634F">
        <w:rPr>
          <w:rStyle w:val="StyleUnderline"/>
        </w:rPr>
        <w:t xml:space="preserve"> in the Bay Area this year</w:t>
      </w:r>
      <w:r w:rsidRPr="005F1223">
        <w:rPr>
          <w:sz w:val="16"/>
        </w:rPr>
        <w:t xml:space="preserve">, </w:t>
      </w:r>
      <w:r w:rsidRPr="0018634F">
        <w:rPr>
          <w:rStyle w:val="StyleUnderline"/>
        </w:rPr>
        <w:t>a strike by</w:t>
      </w:r>
      <w:r w:rsidRPr="005F1223">
        <w:rPr>
          <w:sz w:val="16"/>
        </w:rPr>
        <w:t xml:space="preserve"> nearly </w:t>
      </w:r>
      <w:r w:rsidRPr="0018634F">
        <w:rPr>
          <w:rStyle w:val="StyleUnderline"/>
        </w:rPr>
        <w:t>8,000 Marriott employees</w:t>
      </w:r>
      <w:r w:rsidRPr="005F1223">
        <w:rPr>
          <w:sz w:val="16"/>
        </w:rPr>
        <w:t xml:space="preserve">, including many in downtown San Francisco, just a dockless scooter ride from the headquarters of many major tech firms. Unite </w:t>
      </w:r>
      <w:r w:rsidRPr="00FF4C3A">
        <w:rPr>
          <w:sz w:val="16"/>
        </w:rPr>
        <w:t xml:space="preserve">Here, </w:t>
      </w:r>
      <w:r w:rsidRPr="00FF4C3A">
        <w:rPr>
          <w:rStyle w:val="StyleUnderline"/>
        </w:rPr>
        <w:t xml:space="preserve">the </w:t>
      </w:r>
      <w:r w:rsidRPr="005F1223">
        <w:rPr>
          <w:rStyle w:val="StyleUnderline"/>
          <w:highlight w:val="green"/>
        </w:rPr>
        <w:t>union</w:t>
      </w:r>
      <w:r w:rsidRPr="0018634F">
        <w:rPr>
          <w:rStyle w:val="StyleUnderline"/>
        </w:rPr>
        <w:t xml:space="preserve"> representing strikers in eight cities</w:t>
      </w:r>
      <w:r w:rsidRPr="005F1223">
        <w:rPr>
          <w:sz w:val="16"/>
        </w:rPr>
        <w:t xml:space="preserve">, including San Jose and Oakland, </w:t>
      </w:r>
      <w:r w:rsidRPr="005F1223">
        <w:rPr>
          <w:rStyle w:val="StyleUnderline"/>
          <w:highlight w:val="green"/>
        </w:rPr>
        <w:t>demanded limits on automation</w:t>
      </w:r>
      <w:r w:rsidRPr="0018634F">
        <w:rPr>
          <w:rStyle w:val="StyleUnderline"/>
        </w:rPr>
        <w:t xml:space="preserve"> like facial recognition at the front desk or the use of Alexa in lieu of a concierge</w:t>
      </w:r>
      <w:r w:rsidRPr="005F1223">
        <w:rPr>
          <w:sz w:val="16"/>
        </w:rPr>
        <w:t xml:space="preserve">. </w:t>
      </w:r>
      <w:r w:rsidRPr="0018634F">
        <w:rPr>
          <w:rStyle w:val="StyleUnderline"/>
        </w:rPr>
        <w:t>Marriott agreed to notify workers</w:t>
      </w:r>
      <w:r w:rsidRPr="005F1223">
        <w:rPr>
          <w:sz w:val="16"/>
        </w:rPr>
        <w:t xml:space="preserve"> 150 days before implementing new technology </w:t>
      </w:r>
      <w:r w:rsidRPr="0018634F">
        <w:rPr>
          <w:rStyle w:val="StyleUnderline"/>
        </w:rPr>
        <w:t>and to give workers committee representation while the technology is still in development</w:t>
      </w:r>
      <w:r w:rsidRPr="005F1223">
        <w:rPr>
          <w:sz w:val="16"/>
        </w:rPr>
        <w:t xml:space="preserve">, among other protections. </w:t>
      </w:r>
      <w:r w:rsidRPr="0018634F">
        <w:rPr>
          <w:rStyle w:val="StyleUnderline"/>
        </w:rPr>
        <w:t>Union organizers say they wouldn’t have won the changes without the strike</w:t>
      </w:r>
      <w:r w:rsidRPr="005F1223">
        <w:rPr>
          <w:sz w:val="16"/>
        </w:rPr>
        <w:t xml:space="preserve">, </w:t>
      </w:r>
      <w:r w:rsidRPr="0018634F">
        <w:rPr>
          <w:rStyle w:val="StyleUnderline"/>
        </w:rPr>
        <w:t>which lasted two months</w:t>
      </w:r>
      <w:r w:rsidRPr="005F1223">
        <w:rPr>
          <w:sz w:val="16"/>
        </w:rPr>
        <w:t xml:space="preserve">. When </w:t>
      </w:r>
      <w:r w:rsidRPr="005F1223">
        <w:rPr>
          <w:rStyle w:val="StyleUnderline"/>
          <w:highlight w:val="green"/>
        </w:rPr>
        <w:t>Google employees</w:t>
      </w:r>
      <w:r w:rsidRPr="0018634F">
        <w:rPr>
          <w:rStyle w:val="StyleUnderline"/>
        </w:rPr>
        <w:t xml:space="preserve"> and contractors</w:t>
      </w:r>
      <w:r>
        <w:rPr>
          <w:rStyle w:val="StyleUnderline"/>
        </w:rPr>
        <w:t xml:space="preserve"> </w:t>
      </w:r>
      <w:hyperlink r:id="rId89" w:history="1">
        <w:r w:rsidRPr="0018634F">
          <w:rPr>
            <w:rStyle w:val="StyleUnderline"/>
          </w:rPr>
          <w:t xml:space="preserve">briefly </w:t>
        </w:r>
        <w:r w:rsidRPr="005F1223">
          <w:rPr>
            <w:rStyle w:val="StyleUnderline"/>
            <w:highlight w:val="green"/>
          </w:rPr>
          <w:t>stepped away</w:t>
        </w:r>
      </w:hyperlink>
      <w:r>
        <w:rPr>
          <w:rStyle w:val="StyleUnderline"/>
        </w:rPr>
        <w:t xml:space="preserve"> </w:t>
      </w:r>
      <w:r w:rsidRPr="0018634F">
        <w:rPr>
          <w:rStyle w:val="StyleUnderline"/>
        </w:rPr>
        <w:t xml:space="preserve">from their desks </w:t>
      </w:r>
      <w:r w:rsidRPr="005F1223">
        <w:rPr>
          <w:rStyle w:val="StyleUnderline"/>
          <w:highlight w:val="green"/>
        </w:rPr>
        <w:t xml:space="preserve">to protest </w:t>
      </w:r>
      <w:r w:rsidRPr="00FF4C3A">
        <w:rPr>
          <w:rStyle w:val="StyleUnderline"/>
        </w:rPr>
        <w:t xml:space="preserve">the company’s </w:t>
      </w:r>
      <w:r w:rsidRPr="005F1223">
        <w:rPr>
          <w:rStyle w:val="StyleUnderline"/>
          <w:highlight w:val="green"/>
        </w:rPr>
        <w:t>policies</w:t>
      </w:r>
      <w:r w:rsidRPr="005F1223">
        <w:rPr>
          <w:rStyle w:val="StyleUnderline"/>
        </w:rPr>
        <w:t xml:space="preserve"> on sexual harassment</w:t>
      </w:r>
      <w:r w:rsidRPr="0018634F">
        <w:rPr>
          <w:rStyle w:val="StyleUnderline"/>
        </w:rPr>
        <w:t xml:space="preserve"> on November 1</w:t>
      </w:r>
      <w:r w:rsidRPr="005F1223">
        <w:rPr>
          <w:sz w:val="16"/>
        </w:rPr>
        <w:t>, Marriott workers in San Francisco had already been striking for 27 days, with 32 days still ahead of them—just like Marriott workers in San Jose, where Google plans to build a controversial new mega-camp</w:t>
      </w:r>
      <w:r w:rsidRPr="00FF4C3A">
        <w:rPr>
          <w:sz w:val="16"/>
        </w:rPr>
        <w:t xml:space="preserve">us. Both </w:t>
      </w:r>
      <w:r w:rsidRPr="00FF4C3A">
        <w:rPr>
          <w:rStyle w:val="StyleUnderline"/>
        </w:rPr>
        <w:t>the</w:t>
      </w:r>
      <w:r w:rsidRPr="00FF4C3A">
        <w:rPr>
          <w:sz w:val="16"/>
        </w:rPr>
        <w:t xml:space="preserve"> h</w:t>
      </w:r>
      <w:r w:rsidRPr="005F1223">
        <w:rPr>
          <w:sz w:val="16"/>
        </w:rPr>
        <w:t xml:space="preserve">ighly </w:t>
      </w:r>
      <w:r w:rsidRPr="0018634F">
        <w:rPr>
          <w:rStyle w:val="StyleUnderline"/>
        </w:rPr>
        <w:t xml:space="preserve">paid </w:t>
      </w:r>
      <w:r w:rsidRPr="005F1223">
        <w:rPr>
          <w:rStyle w:val="StyleUnderline"/>
          <w:highlight w:val="green"/>
        </w:rPr>
        <w:t>engineers</w:t>
      </w:r>
      <w:r w:rsidRPr="0018634F">
        <w:rPr>
          <w:rStyle w:val="StyleUnderline"/>
        </w:rPr>
        <w:t xml:space="preserve"> </w:t>
      </w:r>
      <w:r w:rsidRPr="005F1223">
        <w:rPr>
          <w:rStyle w:val="StyleUnderline"/>
          <w:highlight w:val="green"/>
        </w:rPr>
        <w:t>and</w:t>
      </w:r>
      <w:r w:rsidRPr="0018634F">
        <w:rPr>
          <w:rStyle w:val="StyleUnderline"/>
        </w:rPr>
        <w:t xml:space="preserve"> the</w:t>
      </w:r>
      <w:r w:rsidRPr="005F1223">
        <w:rPr>
          <w:sz w:val="16"/>
        </w:rPr>
        <w:t xml:space="preserve"> low-paid </w:t>
      </w:r>
      <w:r w:rsidRPr="005F1223">
        <w:rPr>
          <w:rStyle w:val="StyleUnderline"/>
          <w:highlight w:val="green"/>
        </w:rPr>
        <w:t>housekeepers want a seat at the table when it comes t</w:t>
      </w:r>
      <w:r w:rsidRPr="0018634F">
        <w:rPr>
          <w:rStyle w:val="StyleUnderline"/>
        </w:rPr>
        <w:t xml:space="preserve">o deploying </w:t>
      </w:r>
      <w:r w:rsidRPr="005F1223">
        <w:rPr>
          <w:rStyle w:val="StyleUnderline"/>
          <w:highlight w:val="green"/>
        </w:rPr>
        <w:t>tech</w:t>
      </w:r>
      <w:r w:rsidRPr="0018634F">
        <w:rPr>
          <w:rStyle w:val="StyleUnderline"/>
        </w:rPr>
        <w:t>nology</w:t>
      </w:r>
      <w:r w:rsidRPr="005F1223">
        <w:rPr>
          <w:sz w:val="16"/>
        </w:rPr>
        <w:t xml:space="preserve">. </w:t>
      </w:r>
      <w:r w:rsidRPr="0018634F">
        <w:rPr>
          <w:rStyle w:val="StyleUnderline"/>
        </w:rPr>
        <w:t>Both sets of workers are also demanding changes in how their employers handle sexual harassment</w:t>
      </w:r>
      <w:r w:rsidRPr="005F1223">
        <w:rPr>
          <w:sz w:val="16"/>
        </w:rPr>
        <w:t xml:space="preserve">. A week after the walkout, </w:t>
      </w:r>
      <w:r w:rsidRPr="0018634F">
        <w:rPr>
          <w:rStyle w:val="StyleUnderline"/>
        </w:rPr>
        <w:t>Google tweaked its arbitration policy for sexual harassment claims</w:t>
      </w:r>
      <w:r w:rsidRPr="005F1223">
        <w:rPr>
          <w:sz w:val="16"/>
        </w:rPr>
        <w:t xml:space="preserve">. </w:t>
      </w:r>
      <w:r w:rsidRPr="0018634F">
        <w:rPr>
          <w:rStyle w:val="StyleUnderline"/>
        </w:rPr>
        <w:t>Facebook, Airbnb, and Square soon followed</w:t>
      </w:r>
      <w:r w:rsidRPr="005F1223">
        <w:rPr>
          <w:sz w:val="16"/>
        </w:rPr>
        <w:t xml:space="preserve">. In Marriott’s case, the union secured GPS-enabled silent panic buttons for all workers and policy changes, like removing and banning guests who harass women, and the right not to serve a guest who they believe harassed them. In fact, </w:t>
      </w:r>
      <w:r w:rsidRPr="0018634F">
        <w:rPr>
          <w:rStyle w:val="StyleUnderline"/>
        </w:rPr>
        <w:t>the parallels between the two high-profile movements</w:t>
      </w:r>
      <w:r w:rsidRPr="005F1223">
        <w:rPr>
          <w:sz w:val="16"/>
        </w:rPr>
        <w:t>—despite vast differences in market power, class, and income—</w:t>
      </w:r>
      <w:r w:rsidRPr="0018634F">
        <w:rPr>
          <w:rStyle w:val="StyleUnderline"/>
        </w:rPr>
        <w:t xml:space="preserve">suggest that </w:t>
      </w:r>
      <w:r w:rsidRPr="005F1223">
        <w:rPr>
          <w:rStyle w:val="StyleUnderline"/>
          <w:highlight w:val="green"/>
        </w:rPr>
        <w:t>Google employees’ sense of exceptionalism may be starting to crack</w:t>
      </w:r>
      <w:r w:rsidRPr="005F1223">
        <w:rPr>
          <w:sz w:val="16"/>
          <w:highlight w:val="green"/>
        </w:rPr>
        <w:t>,</w:t>
      </w:r>
      <w:r w:rsidRPr="005F1223">
        <w:rPr>
          <w:sz w:val="16"/>
        </w:rPr>
        <w:t xml:space="preserve"> </w:t>
      </w:r>
      <w:r w:rsidRPr="0018634F">
        <w:rPr>
          <w:rStyle w:val="StyleUnderline"/>
        </w:rPr>
        <w:t>along with illusions about how Google operates</w:t>
      </w:r>
      <w:r w:rsidRPr="005F1223">
        <w:rPr>
          <w:sz w:val="16"/>
        </w:rPr>
        <w:t xml:space="preserve">. If tech’s moment of reckoning has taught us that </w:t>
      </w:r>
      <w:r w:rsidRPr="0018634F">
        <w:rPr>
          <w:rStyle w:val="StyleUnderline"/>
        </w:rPr>
        <w:t>Silicon Valley is the same old capitalism</w:t>
      </w:r>
      <w:r w:rsidRPr="005F1223">
        <w:rPr>
          <w:sz w:val="16"/>
        </w:rPr>
        <w:t xml:space="preserve">, then perhaps </w:t>
      </w:r>
      <w:r w:rsidRPr="00E11A36">
        <w:rPr>
          <w:rStyle w:val="StyleUnderline"/>
          <w:highlight w:val="green"/>
        </w:rPr>
        <w:t>Googlers are not a new kind of worker</w:t>
      </w:r>
      <w:r w:rsidRPr="005F1223">
        <w:rPr>
          <w:sz w:val="16"/>
        </w:rPr>
        <w:t xml:space="preserve">, and maybe some traditional labor rules apply: like </w:t>
      </w:r>
      <w:r w:rsidRPr="0018634F">
        <w:rPr>
          <w:rStyle w:val="StyleUnderline"/>
        </w:rPr>
        <w:t xml:space="preserve">the </w:t>
      </w:r>
      <w:r w:rsidRPr="00E11A36">
        <w:rPr>
          <w:rStyle w:val="StyleUnderline"/>
          <w:highlight w:val="green"/>
        </w:rPr>
        <w:t>need</w:t>
      </w:r>
      <w:r w:rsidRPr="0018634F">
        <w:rPr>
          <w:rStyle w:val="StyleUnderline"/>
        </w:rPr>
        <w:t xml:space="preserve"> for </w:t>
      </w:r>
      <w:r w:rsidRPr="00E11A36">
        <w:rPr>
          <w:rStyle w:val="StyleUnderline"/>
          <w:highlight w:val="green"/>
        </w:rPr>
        <w:t>collective action</w:t>
      </w:r>
      <w:r w:rsidRPr="0018634F">
        <w:rPr>
          <w:rStyle w:val="StyleUnderline"/>
        </w:rPr>
        <w:t xml:space="preserve"> in order </w:t>
      </w:r>
      <w:r w:rsidRPr="00E11A36">
        <w:rPr>
          <w:rStyle w:val="StyleUnderline"/>
          <w:highlight w:val="green"/>
        </w:rPr>
        <w:t>to make structural change</w:t>
      </w:r>
      <w:r w:rsidRPr="005F1223">
        <w:rPr>
          <w:sz w:val="16"/>
        </w:rPr>
        <w:t>. But the proximity of the Marriott strike also brings into focus both the potential and the limits of the fledgling revolt within Big Tech. “When tech workers see that people who get paid way, way, way, way less than they do strike for months, it makes them realize, ‘</w:t>
      </w:r>
      <w:r w:rsidRPr="0018634F">
        <w:rPr>
          <w:rStyle w:val="StyleUnderline"/>
        </w:rPr>
        <w:t>What the fuck are we doing when we walk out for half an hour?</w:t>
      </w:r>
      <w:r w:rsidRPr="005F1223">
        <w:rPr>
          <w:sz w:val="16"/>
        </w:rPr>
        <w:t xml:space="preserve">’” says a former Google employee of the Marriott workers. “The difference in the last few months has been more people realizing that we are actually better if we organize.” </w:t>
      </w:r>
      <w:r w:rsidRPr="005F1223">
        <w:rPr>
          <w:rStyle w:val="StyleUnderline"/>
        </w:rPr>
        <w:t>The public actions that started the year</w:t>
      </w:r>
      <w:r w:rsidRPr="005F1223">
        <w:rPr>
          <w:sz w:val="16"/>
        </w:rPr>
        <w:t>---open letters, petitions, and Medium posts---</w:t>
      </w:r>
      <w:r w:rsidRPr="005F1223">
        <w:rPr>
          <w:rStyle w:val="StyleUnderline"/>
        </w:rPr>
        <w:t>are ultimately an appeal to a company’s values</w:t>
      </w:r>
      <w:r w:rsidRPr="005F1223">
        <w:rPr>
          <w:sz w:val="16"/>
        </w:rPr>
        <w:t xml:space="preserve">. But after The New York Times </w:t>
      </w:r>
      <w:hyperlink r:id="rId90" w:tgtFrame="_blank" w:history="1">
        <w:r w:rsidRPr="005F1223">
          <w:rPr>
            <w:rStyle w:val="Hyperlink"/>
            <w:sz w:val="16"/>
          </w:rPr>
          <w:t>reported</w:t>
        </w:r>
      </w:hyperlink>
      <w:r w:rsidRPr="005F1223">
        <w:rPr>
          <w:sz w:val="16"/>
        </w:rPr>
        <w:t xml:space="preserve"> that Google gave a $90 million exit package to Android founder Andy Rubin after he was accused of sexual harassment, </w:t>
      </w:r>
      <w:r w:rsidRPr="00E11A36">
        <w:rPr>
          <w:rStyle w:val="StyleUnderline"/>
          <w:highlight w:val="green"/>
        </w:rPr>
        <w:t>employees lost faith</w:t>
      </w:r>
      <w:r w:rsidRPr="005F1223">
        <w:rPr>
          <w:sz w:val="16"/>
        </w:rPr>
        <w:t xml:space="preserve">. Then at a company-wide meeting, </w:t>
      </w:r>
      <w:r w:rsidRPr="005F1223">
        <w:rPr>
          <w:rStyle w:val="StyleUnderline"/>
        </w:rPr>
        <w:t>executives offered business-as-usual pablum</w:t>
      </w:r>
      <w:r w:rsidRPr="005F1223">
        <w:rPr>
          <w:sz w:val="16"/>
        </w:rPr>
        <w:t xml:space="preserve">. </w:t>
      </w:r>
      <w:r w:rsidRPr="00E11A36">
        <w:rPr>
          <w:rStyle w:val="StyleUnderline"/>
          <w:highlight w:val="green"/>
        </w:rPr>
        <w:t>Disgust was universal</w:t>
      </w:r>
      <w:r w:rsidRPr="005F1223">
        <w:rPr>
          <w:rStyle w:val="StyleUnderline"/>
        </w:rPr>
        <w:t xml:space="preserve"> enough that the 20,000-person walkout was arranged in just three days.</w:t>
      </w:r>
      <w:r>
        <w:rPr>
          <w:rStyle w:val="StyleUnderline"/>
        </w:rPr>
        <w:t xml:space="preserve"> </w:t>
      </w:r>
      <w:r w:rsidRPr="005F1223">
        <w:rPr>
          <w:sz w:val="16"/>
        </w:rPr>
        <w:t xml:space="preserve">“Last year feels like it was a century ago. So much has changed,” says Stephanie Parker, one of the walkout organizers. “Seeing the cafeteria workers and security guards at Silicon Valley companies bravely demand access to benefits and respect was a deeply inspiring experience for me and many other tech workers this past year. It helped me to see parallels between the struggles of these service workers and my own experience as a black woman in tech, and also prepared me to identify with the struggles happening in other local industries, like the Marriott hotel strike.” Nelson Lichtenstein, a history professor and director of the Center for the Study of Work, Labor, and Democracy at UC Santa Barbara, says that over time, corporate success and growing size tend to create divisions and inequalities. “It takes a while. Sometimes it takes a generation, or a little less, for the ordinary person—not the person who’s hired on day one with stock options—to say, ‘Wait a minute, this thing isn’t working for me, and I can see some corruption in the institution.'” So far, tech-worker activism has been most visible at Google. Might workers elsewhere adopt similar tactics? Take Amazon, a company known for its aggressive anti-union tactics. This spring, white-collar employees told WIRED that their colleagues are too pragmatic and fearful of retaliation to go the way of Google activists. In December, however, employees said </w:t>
      </w:r>
      <w:r w:rsidRPr="00E11A36">
        <w:rPr>
          <w:rStyle w:val="StyleUnderline"/>
          <w:highlight w:val="green"/>
        </w:rPr>
        <w:t>workers have been more vocal and restless over</w:t>
      </w:r>
      <w:r w:rsidRPr="005F1223">
        <w:rPr>
          <w:rStyle w:val="StyleUnderline"/>
        </w:rPr>
        <w:t xml:space="preserve"> issues like the </w:t>
      </w:r>
      <w:r w:rsidRPr="00E11A36">
        <w:rPr>
          <w:rStyle w:val="StyleUnderline"/>
          <w:highlight w:val="green"/>
        </w:rPr>
        <w:t>facial-recognition</w:t>
      </w:r>
      <w:r w:rsidRPr="005F1223">
        <w:rPr>
          <w:rStyle w:val="StyleUnderline"/>
        </w:rPr>
        <w:t xml:space="preserve"> service Amazon sells to police departments </w:t>
      </w:r>
      <w:r w:rsidRPr="00E11A36">
        <w:rPr>
          <w:rStyle w:val="StyleUnderline"/>
          <w:highlight w:val="green"/>
        </w:rPr>
        <w:t>and</w:t>
      </w:r>
      <w:r w:rsidRPr="005F1223">
        <w:rPr>
          <w:rStyle w:val="StyleUnderline"/>
        </w:rPr>
        <w:t xml:space="preserve"> </w:t>
      </w:r>
      <w:r w:rsidRPr="00E11A36">
        <w:rPr>
          <w:rStyle w:val="StyleUnderline"/>
          <w:highlight w:val="green"/>
        </w:rPr>
        <w:t>Amazon’s</w:t>
      </w:r>
      <w:r w:rsidRPr="005F1223">
        <w:rPr>
          <w:rStyle w:val="StyleUnderline"/>
        </w:rPr>
        <w:t xml:space="preserve"> fierce </w:t>
      </w:r>
      <w:r w:rsidRPr="00E11A36">
        <w:rPr>
          <w:rStyle w:val="StyleUnderline"/>
          <w:highlight w:val="green"/>
        </w:rPr>
        <w:t>opposition to a</w:t>
      </w:r>
      <w:r>
        <w:rPr>
          <w:rStyle w:val="StyleUnderline"/>
        </w:rPr>
        <w:t xml:space="preserve"> </w:t>
      </w:r>
      <w:hyperlink r:id="rId91" w:history="1">
        <w:r w:rsidRPr="00E11A36">
          <w:rPr>
            <w:rStyle w:val="StyleUnderline"/>
            <w:highlight w:val="green"/>
          </w:rPr>
          <w:t>proposed Seattle tax</w:t>
        </w:r>
      </w:hyperlink>
      <w:r>
        <w:rPr>
          <w:rStyle w:val="StyleUnderline"/>
        </w:rPr>
        <w:t xml:space="preserve"> </w:t>
      </w:r>
      <w:r w:rsidRPr="005F1223">
        <w:rPr>
          <w:rStyle w:val="StyleUnderline"/>
        </w:rPr>
        <w:t xml:space="preserve">on the company </w:t>
      </w:r>
      <w:r w:rsidRPr="001853CF">
        <w:rPr>
          <w:rStyle w:val="StyleUnderline"/>
          <w:highlight w:val="green"/>
        </w:rPr>
        <w:t>that would</w:t>
      </w:r>
      <w:r w:rsidRPr="005F1223">
        <w:rPr>
          <w:rStyle w:val="StyleUnderline"/>
        </w:rPr>
        <w:t xml:space="preserve"> have </w:t>
      </w:r>
      <w:r w:rsidRPr="001853CF">
        <w:rPr>
          <w:rStyle w:val="StyleUnderline"/>
          <w:highlight w:val="green"/>
        </w:rPr>
        <w:t>fund</w:t>
      </w:r>
      <w:r w:rsidRPr="005F1223">
        <w:rPr>
          <w:rStyle w:val="StyleUnderline"/>
        </w:rPr>
        <w:t xml:space="preserve">ed </w:t>
      </w:r>
      <w:r w:rsidRPr="001853CF">
        <w:rPr>
          <w:rStyle w:val="StyleUnderline"/>
          <w:highlight w:val="green"/>
        </w:rPr>
        <w:t>homeless programs</w:t>
      </w:r>
      <w:r w:rsidRPr="005F1223">
        <w:rPr>
          <w:sz w:val="16"/>
        </w:rPr>
        <w:t>. “We’re just beginning to challenge the fear that drives what looks from the outside to be apathy,” says one Amazon employee. “Social movements are funny creatures. They sometimes pop up in unexpected places with unexpected rapidity,” says Joshua Freeman, a professor at CUNY’s School of Labor and Urban Studies. He sees in the recent protests some echoes of the 1930s, when workers who had seen themselves as “individualists”---most notably news reporters---realized they needed union support as much as blue-collar workers. Then, too, society was in tumult. "There was a general radicalization of American society in response to the Great Depression, in the sense that the corporate economy had failed most Americans,” he says. Reporters were also unhappy with their employers using their pages to “promote conservative political positions,” Freeman says. Rachel Gumpert, Unite Here’s head of communications, was not surprised to see both sets of workers organize around an issue like sexual harassment. “Sometimes your base salary doesn’t protect you,” says Gumpert. “Everybody needs to have voice in their job and dignity at work.”</w:t>
      </w:r>
    </w:p>
    <w:p w14:paraId="6678AD10" w14:textId="77777777" w:rsidR="00920D8B" w:rsidRPr="005F1223" w:rsidRDefault="00920D8B" w:rsidP="00920D8B">
      <w:pPr>
        <w:rPr>
          <w:sz w:val="16"/>
        </w:rPr>
      </w:pPr>
    </w:p>
    <w:p w14:paraId="3E943367" w14:textId="77777777" w:rsidR="00920D8B" w:rsidRPr="00041912" w:rsidRDefault="00920D8B" w:rsidP="00920D8B">
      <w:pPr>
        <w:pStyle w:val="Heading4"/>
      </w:pPr>
      <w:r w:rsidRPr="00041912">
        <w:t>Only the unconditional right to strike solves – the Trump administration rolled back union and worker rights guaranteed by the NLRB.</w:t>
      </w:r>
    </w:p>
    <w:p w14:paraId="5684C22B" w14:textId="77777777" w:rsidR="00920D8B" w:rsidRPr="00041912" w:rsidRDefault="00920D8B" w:rsidP="00920D8B">
      <w:pPr>
        <w:rPr>
          <w:bCs/>
        </w:rPr>
      </w:pPr>
      <w:r w:rsidRPr="00041912">
        <w:rPr>
          <w:b/>
          <w:sz w:val="26"/>
          <w:szCs w:val="26"/>
        </w:rPr>
        <w:t>McNicholas et al. 19</w:t>
      </w:r>
      <w:r w:rsidRPr="00041912">
        <w:rPr>
          <w:bCs/>
        </w:rPr>
        <w:t xml:space="preserve"> [Celine McNicholas, Margaret Poydock, Lynn Rhinehart, 10-16-2019, "Unprecedented: The Trump NLRB’s attack on workers’ rights," Economic Policy Institute, https://www.epi.org/publication/unprecedented-the-trump-nlrbs-attack-on-workers-rights/]</w:t>
      </w:r>
    </w:p>
    <w:p w14:paraId="3E19DDF6" w14:textId="77777777" w:rsidR="00920D8B" w:rsidRPr="0003464A" w:rsidRDefault="00920D8B" w:rsidP="00920D8B">
      <w:pPr>
        <w:pStyle w:val="NormalWeb"/>
        <w:shd w:val="clear" w:color="auto" w:fill="FFFFFF"/>
        <w:spacing w:before="240" w:beforeAutospacing="0" w:after="240" w:afterAutospacing="0"/>
        <w:textAlignment w:val="baseline"/>
        <w:rPr>
          <w:rFonts w:ascii="Georgia" w:hAnsi="Georgia" w:cs="Arial"/>
          <w:color w:val="333333"/>
          <w:sz w:val="14"/>
          <w:szCs w:val="22"/>
        </w:rPr>
      </w:pPr>
      <w:r w:rsidRPr="00FF4C3A">
        <w:rPr>
          <w:rStyle w:val="StyleUnderline"/>
          <w:rFonts w:ascii="Georgia" w:hAnsi="Georgia"/>
        </w:rPr>
        <w:t>Under the Trump administration</w:t>
      </w:r>
      <w:r w:rsidRPr="00FF4C3A">
        <w:rPr>
          <w:rFonts w:ascii="Georgia" w:hAnsi="Georgia" w:cs="Arial"/>
          <w:color w:val="333333"/>
          <w:sz w:val="14"/>
          <w:szCs w:val="22"/>
        </w:rPr>
        <w:t xml:space="preserve">, </w:t>
      </w:r>
      <w:r w:rsidRPr="00FF4C3A">
        <w:rPr>
          <w:rStyle w:val="StyleUnderline"/>
          <w:rFonts w:ascii="Georgia" w:hAnsi="Georgia"/>
        </w:rPr>
        <w:t>the</w:t>
      </w:r>
      <w:r w:rsidRPr="00041912">
        <w:rPr>
          <w:rFonts w:ascii="Georgia" w:hAnsi="Georgia" w:cs="Arial"/>
          <w:color w:val="333333"/>
          <w:sz w:val="14"/>
          <w:szCs w:val="22"/>
        </w:rPr>
        <w:t xml:space="preserve"> National Labor Relations Board (</w:t>
      </w:r>
      <w:r w:rsidRPr="00041912">
        <w:rPr>
          <w:rStyle w:val="StyleUnderline"/>
          <w:rFonts w:ascii="Georgia" w:hAnsi="Georgia"/>
          <w:highlight w:val="green"/>
        </w:rPr>
        <w:t>NLRB</w:t>
      </w:r>
      <w:r w:rsidRPr="00041912">
        <w:rPr>
          <w:rFonts w:ascii="Georgia" w:hAnsi="Georgia" w:cs="Arial"/>
          <w:color w:val="333333"/>
          <w:sz w:val="14"/>
          <w:szCs w:val="22"/>
        </w:rPr>
        <w:t xml:space="preserve">) has </w:t>
      </w:r>
      <w:r w:rsidRPr="00041912">
        <w:rPr>
          <w:rStyle w:val="StyleUnderline"/>
          <w:rFonts w:ascii="Georgia" w:hAnsi="Georgia"/>
        </w:rPr>
        <w:t xml:space="preserve">systematically </w:t>
      </w:r>
      <w:r w:rsidRPr="00041912">
        <w:rPr>
          <w:rStyle w:val="StyleUnderline"/>
          <w:rFonts w:ascii="Georgia" w:hAnsi="Georgia"/>
          <w:highlight w:val="green"/>
        </w:rPr>
        <w:t>rolled back</w:t>
      </w:r>
      <w:r w:rsidRPr="00FF4C3A">
        <w:rPr>
          <w:rStyle w:val="StyleUnderline"/>
          <w:rFonts w:ascii="Georgia" w:hAnsi="Georgia"/>
        </w:rPr>
        <w:t xml:space="preserve"> workers’ </w:t>
      </w:r>
      <w:r w:rsidRPr="00FF4C3A">
        <w:rPr>
          <w:rStyle w:val="StyleUnderline"/>
          <w:rFonts w:ascii="Georgia" w:hAnsi="Georgia"/>
          <w:highlight w:val="green"/>
        </w:rPr>
        <w:t>ri</w:t>
      </w:r>
      <w:r w:rsidRPr="00041912">
        <w:rPr>
          <w:rStyle w:val="StyleUnderline"/>
          <w:rFonts w:ascii="Georgia" w:hAnsi="Georgia"/>
          <w:highlight w:val="green"/>
        </w:rPr>
        <w:t>ghts to form unions and engage in collective bargaining</w:t>
      </w:r>
      <w:r w:rsidRPr="00041912">
        <w:rPr>
          <w:rStyle w:val="StyleUnderline"/>
          <w:rFonts w:ascii="Georgia" w:hAnsi="Georgia"/>
        </w:rPr>
        <w:t xml:space="preserve"> with their employers</w:t>
      </w:r>
      <w:r w:rsidRPr="00041912">
        <w:rPr>
          <w:rFonts w:ascii="Georgia" w:hAnsi="Georgia" w:cs="Arial"/>
          <w:color w:val="333333"/>
          <w:sz w:val="14"/>
          <w:szCs w:val="22"/>
        </w:rPr>
        <w:t xml:space="preserve">, to the detriment of workers, their communities, and the </w:t>
      </w:r>
      <w:r w:rsidRPr="00FF4C3A">
        <w:rPr>
          <w:rFonts w:ascii="Georgia" w:hAnsi="Georgia" w:cs="Arial"/>
          <w:color w:val="333333"/>
          <w:sz w:val="14"/>
          <w:szCs w:val="22"/>
        </w:rPr>
        <w:t xml:space="preserve">economy. </w:t>
      </w:r>
      <w:r w:rsidRPr="00FF4C3A">
        <w:rPr>
          <w:rStyle w:val="StyleUnderline"/>
          <w:rFonts w:ascii="Georgia" w:hAnsi="Georgia"/>
        </w:rPr>
        <w:t>The Trump board</w:t>
      </w:r>
      <w:r w:rsidRPr="00FF4C3A">
        <w:rPr>
          <w:rFonts w:ascii="Georgia" w:hAnsi="Georgia" w:cs="Arial"/>
          <w:color w:val="333333"/>
          <w:sz w:val="14"/>
          <w:szCs w:val="22"/>
        </w:rPr>
        <w:t xml:space="preserve"> has </w:t>
      </w:r>
      <w:r w:rsidRPr="00FF4C3A">
        <w:rPr>
          <w:rStyle w:val="StyleUnderline"/>
          <w:rFonts w:ascii="Georgia" w:hAnsi="Georgia"/>
        </w:rPr>
        <w:t>issued a series of</w:t>
      </w:r>
      <w:r w:rsidRPr="00FF4C3A">
        <w:rPr>
          <w:rFonts w:ascii="Georgia" w:hAnsi="Georgia" w:cs="Arial"/>
          <w:color w:val="333333"/>
          <w:sz w:val="14"/>
          <w:szCs w:val="22"/>
        </w:rPr>
        <w:t xml:space="preserve"> significant </w:t>
      </w:r>
      <w:r w:rsidRPr="00FF4C3A">
        <w:rPr>
          <w:rStyle w:val="StyleUnderline"/>
          <w:rFonts w:ascii="Georgia" w:hAnsi="Georgia"/>
        </w:rPr>
        <w:t>decisions weakening worker protections under the</w:t>
      </w:r>
      <w:r w:rsidRPr="00041912">
        <w:rPr>
          <w:rStyle w:val="StyleUnderline"/>
          <w:rFonts w:ascii="Georgia" w:hAnsi="Georgia"/>
        </w:rPr>
        <w:t xml:space="preserve"> National Labor Relations Act</w:t>
      </w:r>
      <w:r w:rsidRPr="00041912">
        <w:rPr>
          <w:rFonts w:ascii="Georgia" w:hAnsi="Georgia" w:cs="Arial"/>
          <w:color w:val="333333"/>
          <w:sz w:val="14"/>
          <w:szCs w:val="22"/>
        </w:rPr>
        <w:t xml:space="preserve"> (NLRA/Act). </w:t>
      </w:r>
      <w:r w:rsidRPr="00FF4C3A">
        <w:rPr>
          <w:rFonts w:ascii="Georgia" w:hAnsi="Georgia" w:cs="Arial"/>
          <w:color w:val="333333"/>
          <w:sz w:val="14"/>
          <w:szCs w:val="22"/>
        </w:rPr>
        <w:t xml:space="preserve">Further, </w:t>
      </w:r>
      <w:r w:rsidRPr="00FF4C3A">
        <w:rPr>
          <w:rStyle w:val="StyleUnderline"/>
          <w:rFonts w:ascii="Georgia" w:hAnsi="Georgia"/>
        </w:rPr>
        <w:t>the board has engaged in an unprecedented number of rulemakings aimed at overturning existing worker protections</w:t>
      </w:r>
      <w:r w:rsidRPr="00FF4C3A">
        <w:rPr>
          <w:rFonts w:ascii="Georgia" w:hAnsi="Georgia" w:cs="Arial"/>
          <w:color w:val="333333"/>
          <w:sz w:val="14"/>
          <w:szCs w:val="22"/>
        </w:rPr>
        <w:t>.</w:t>
      </w:r>
      <w:r w:rsidRPr="00041912">
        <w:rPr>
          <w:rFonts w:ascii="Georgia" w:hAnsi="Georgia" w:cs="Arial"/>
          <w:color w:val="333333"/>
          <w:sz w:val="14"/>
          <w:szCs w:val="22"/>
        </w:rPr>
        <w:t xml:space="preserve"> Finally, </w:t>
      </w:r>
      <w:r w:rsidRPr="00041912">
        <w:rPr>
          <w:rStyle w:val="StyleUnderline"/>
          <w:rFonts w:ascii="Georgia" w:hAnsi="Georgia"/>
          <w:highlight w:val="green"/>
        </w:rPr>
        <w:t>the Trump</w:t>
      </w:r>
      <w:r w:rsidRPr="00041912">
        <w:rPr>
          <w:rStyle w:val="StyleUnderline"/>
          <w:rFonts w:ascii="Georgia" w:hAnsi="Georgia"/>
        </w:rPr>
        <w:t xml:space="preserve"> NLRB general </w:t>
      </w:r>
      <w:r w:rsidRPr="00041912">
        <w:rPr>
          <w:rStyle w:val="StyleUnderline"/>
          <w:rFonts w:ascii="Georgia" w:hAnsi="Georgia"/>
          <w:highlight w:val="green"/>
        </w:rPr>
        <w:t>counsel</w:t>
      </w:r>
      <w:r w:rsidRPr="00041912">
        <w:rPr>
          <w:rFonts w:ascii="Georgia" w:hAnsi="Georgia" w:cs="Arial"/>
          <w:color w:val="333333"/>
          <w:sz w:val="14"/>
          <w:szCs w:val="22"/>
        </w:rPr>
        <w:t xml:space="preserve"> (GC) has </w:t>
      </w:r>
      <w:r w:rsidRPr="00041912">
        <w:rPr>
          <w:rStyle w:val="StyleUnderline"/>
          <w:rFonts w:ascii="Georgia" w:hAnsi="Georgia"/>
          <w:highlight w:val="green"/>
        </w:rPr>
        <w:t>advanced policies that leave fewer workers protected by the NLRA and</w:t>
      </w:r>
      <w:r w:rsidRPr="00041912">
        <w:rPr>
          <w:rStyle w:val="StyleUnderline"/>
          <w:rFonts w:ascii="Georgia" w:hAnsi="Georgia"/>
        </w:rPr>
        <w:t xml:space="preserve"> has </w:t>
      </w:r>
      <w:r w:rsidRPr="00041912">
        <w:rPr>
          <w:rStyle w:val="StyleUnderline"/>
          <w:rFonts w:ascii="Georgia" w:hAnsi="Georgia"/>
          <w:highlight w:val="green"/>
        </w:rPr>
        <w:t>advocated for changes</w:t>
      </w:r>
      <w:r w:rsidRPr="00FF4C3A">
        <w:rPr>
          <w:rStyle w:val="StyleUnderline"/>
          <w:rFonts w:ascii="Georgia" w:hAnsi="Georgia"/>
        </w:rPr>
        <w:t xml:space="preserve"> in the law</w:t>
      </w:r>
      <w:r w:rsidRPr="00041912">
        <w:rPr>
          <w:rStyle w:val="StyleUnderline"/>
          <w:rFonts w:ascii="Georgia" w:hAnsi="Georgia"/>
        </w:rPr>
        <w:t xml:space="preserve"> </w:t>
      </w:r>
      <w:r w:rsidRPr="00041912">
        <w:rPr>
          <w:rStyle w:val="StyleUnderline"/>
          <w:rFonts w:ascii="Georgia" w:hAnsi="Georgia"/>
          <w:highlight w:val="green"/>
        </w:rPr>
        <w:t>that roll back workers’ rights</w:t>
      </w:r>
      <w:r w:rsidRPr="00041912">
        <w:rPr>
          <w:rStyle w:val="StyleUnderline"/>
          <w:rFonts w:ascii="Georgia" w:hAnsi="Georgia"/>
        </w:rPr>
        <w:t xml:space="preserve">. </w:t>
      </w:r>
      <w:r w:rsidRPr="00041912">
        <w:rPr>
          <w:rFonts w:ascii="Georgia" w:hAnsi="Georgia" w:cs="Arial"/>
          <w:color w:val="333333"/>
          <w:sz w:val="14"/>
          <w:szCs w:val="22"/>
        </w:rPr>
        <w:t xml:space="preserve">The </w:t>
      </w:r>
      <w:r w:rsidRPr="00041912">
        <w:rPr>
          <w:rStyle w:val="StyleUnderline"/>
          <w:rFonts w:ascii="Georgia" w:hAnsi="Georgia"/>
          <w:highlight w:val="green"/>
        </w:rPr>
        <w:t>Trump</w:t>
      </w:r>
      <w:r w:rsidRPr="00041912">
        <w:rPr>
          <w:rFonts w:ascii="Georgia" w:hAnsi="Georgia" w:cs="Arial"/>
          <w:color w:val="333333"/>
          <w:sz w:val="14"/>
          <w:szCs w:val="22"/>
        </w:rPr>
        <w:t xml:space="preserve"> board and GC have </w:t>
      </w:r>
      <w:r w:rsidRPr="00041912">
        <w:rPr>
          <w:rStyle w:val="StyleUnderline"/>
          <w:rFonts w:ascii="Georgia" w:hAnsi="Georgia"/>
          <w:highlight w:val="green"/>
        </w:rPr>
        <w:t>elevated corporate interests above</w:t>
      </w:r>
      <w:r w:rsidRPr="00041912">
        <w:rPr>
          <w:rFonts w:ascii="Georgia" w:hAnsi="Georgia" w:cs="Arial"/>
          <w:color w:val="333333"/>
          <w:sz w:val="14"/>
          <w:szCs w:val="22"/>
        </w:rPr>
        <w:t xml:space="preserve"> those of </w:t>
      </w:r>
      <w:r w:rsidRPr="00041912">
        <w:rPr>
          <w:rStyle w:val="StyleUnderline"/>
          <w:rFonts w:ascii="Georgia" w:hAnsi="Georgia"/>
          <w:highlight w:val="green"/>
        </w:rPr>
        <w:t xml:space="preserve">working men and women </w:t>
      </w:r>
      <w:r w:rsidRPr="00FF4C3A">
        <w:rPr>
          <w:rStyle w:val="StyleUnderline"/>
          <w:rFonts w:ascii="Georgia" w:hAnsi="Georgia"/>
        </w:rPr>
        <w:t>and</w:t>
      </w:r>
      <w:r w:rsidRPr="00FF4C3A">
        <w:rPr>
          <w:rFonts w:ascii="Georgia" w:hAnsi="Georgia" w:cs="Arial"/>
          <w:color w:val="333333"/>
          <w:sz w:val="14"/>
          <w:szCs w:val="22"/>
        </w:rPr>
        <w:t xml:space="preserve"> have </w:t>
      </w:r>
      <w:r w:rsidRPr="00FF4C3A">
        <w:rPr>
          <w:rStyle w:val="StyleUnderline"/>
          <w:rFonts w:ascii="Georgia" w:hAnsi="Georgia"/>
        </w:rPr>
        <w:t>routinely betrayed the statute they are responsible for administering and enforcing.</w:t>
      </w:r>
      <w:r w:rsidRPr="00FF4C3A">
        <w:rPr>
          <w:rFonts w:ascii="Georgia" w:hAnsi="Georgia" w:cs="Arial"/>
          <w:color w:val="333333"/>
          <w:sz w:val="14"/>
          <w:szCs w:val="22"/>
        </w:rPr>
        <w:t xml:space="preserve"> This paper highlights the most egregious actions of the Trump board and GC and evaluates the impact on working people. It is critical that Congress hold the Trump NLRB accountable and that policymakers prioritize legislative reforms that will restore the original promise of our nation’s labor law—to encourage and</w:t>
      </w:r>
      <w:r w:rsidRPr="00041912">
        <w:rPr>
          <w:rFonts w:ascii="Georgia" w:hAnsi="Georgia" w:cs="Arial"/>
          <w:color w:val="333333"/>
          <w:sz w:val="14"/>
          <w:szCs w:val="22"/>
        </w:rPr>
        <w:t xml:space="preserve"> promote the formation of unions and the practice of collective bargaining.</w:t>
      </w:r>
    </w:p>
    <w:p w14:paraId="01650741" w14:textId="77777777" w:rsidR="00920D8B" w:rsidRPr="001419C5" w:rsidRDefault="00920D8B" w:rsidP="00920D8B">
      <w:pPr>
        <w:pStyle w:val="Heading3"/>
      </w:pPr>
      <w:r>
        <w:t>1AC – Util</w:t>
      </w:r>
    </w:p>
    <w:p w14:paraId="1BD3F6C6" w14:textId="77777777" w:rsidR="00920D8B" w:rsidRPr="00041912" w:rsidRDefault="00920D8B" w:rsidP="00920D8B">
      <w:pPr>
        <w:pStyle w:val="Heading4"/>
      </w:pPr>
      <w:r w:rsidRPr="00041912">
        <w:t>The standard is maximizing expected well-being.</w:t>
      </w:r>
    </w:p>
    <w:p w14:paraId="2DAEB936" w14:textId="77777777" w:rsidR="00920D8B" w:rsidRPr="00041912" w:rsidRDefault="00920D8B" w:rsidP="00920D8B">
      <w:pPr>
        <w:pStyle w:val="Heading4"/>
      </w:pPr>
      <w:r w:rsidRPr="00041912">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23042333" w14:textId="77777777" w:rsidR="00920D8B" w:rsidRPr="00041912" w:rsidRDefault="00920D8B" w:rsidP="00920D8B">
      <w:pPr>
        <w:pStyle w:val="Heading4"/>
      </w:pPr>
      <w:r w:rsidRPr="00041912">
        <w:t>2] Actor specificity – A] Aggregation – every policy benefit some and harms others, which also means that side constraints freeze action</w:t>
      </w:r>
      <w:r>
        <w:t xml:space="preserve">, </w:t>
      </w:r>
      <w:r w:rsidRPr="00041912">
        <w:t>B] No act-omission distinction – choosing to omit is an act itself – governments actively decide not to act so there is no omission</w:t>
      </w:r>
      <w:r>
        <w:t xml:space="preserve">, </w:t>
      </w:r>
      <w:r w:rsidRPr="00041912">
        <w:t>C] States lack wills or intentions since policies are inherently collective actions. Actor specificity comes first since different agents have different ethical standings.</w:t>
      </w:r>
    </w:p>
    <w:p w14:paraId="70C71DCC" w14:textId="77777777" w:rsidR="00920D8B" w:rsidRPr="00041912" w:rsidRDefault="00920D8B" w:rsidP="00920D8B">
      <w:pPr>
        <w:pStyle w:val="Heading4"/>
      </w:pPr>
      <w:r w:rsidRPr="00041912">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21CF217F" w14:textId="3344E1FC" w:rsidR="00920D8B" w:rsidRDefault="00920D8B" w:rsidP="00920D8B">
      <w:pPr>
        <w:pStyle w:val="Heading4"/>
      </w:pPr>
      <w:r w:rsidRPr="00041912">
        <w:t>4] Extinction first under any other framework –</w:t>
      </w:r>
      <w:r>
        <w:t xml:space="preserve"> </w:t>
      </w:r>
      <w:r w:rsidRPr="00041912">
        <w:t>A] It precludes the possibility of any kind of moral value – we can’t confer value onto anything if we’re not alive</w:t>
      </w:r>
      <w:r>
        <w:t xml:space="preserve">, </w:t>
      </w:r>
      <w:r w:rsidRPr="00041912">
        <w:t>B] Future generations mean infinite magnitude – we must look towards future lives as well.</w:t>
      </w:r>
    </w:p>
    <w:p w14:paraId="749E61CD" w14:textId="7B1AECD5" w:rsidR="00920D8B" w:rsidRDefault="00920D8B" w:rsidP="00920D8B"/>
    <w:p w14:paraId="52FC8EDB" w14:textId="3FDE19AF" w:rsidR="00920D8B" w:rsidRDefault="00920D8B" w:rsidP="00920D8B">
      <w:pPr>
        <w:pStyle w:val="Heading3"/>
      </w:pPr>
      <w:r>
        <w:t>1AC – Theory</w:t>
      </w:r>
    </w:p>
    <w:p w14:paraId="3CE3C7DD" w14:textId="3C8FDA77" w:rsidR="00920D8B" w:rsidRDefault="00920D8B" w:rsidP="00920D8B">
      <w:pPr>
        <w:pStyle w:val="Heading4"/>
      </w:pPr>
      <w:r w:rsidRPr="00466EB8">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0" w:name="_Hlk13734666"/>
      <w:r w:rsidRPr="00466EB8">
        <w:t xml:space="preserve"> and only the 2N has time to win multiple layers, g) voters – fairness because debate’s a game that needs rules to evaluate it and education since it gives us portable skills for life like research and thinking.</w:t>
      </w:r>
      <w:bookmarkEnd w:id="0"/>
    </w:p>
    <w:p w14:paraId="75BCE5C9" w14:textId="74771F4F" w:rsidR="00920D8B" w:rsidRDefault="00920D8B" w:rsidP="00920D8B">
      <w:pPr>
        <w:pStyle w:val="Heading3"/>
      </w:pPr>
      <w:r>
        <w:t>1AC – Method</w:t>
      </w:r>
    </w:p>
    <w:p w14:paraId="267D2FA2" w14:textId="77777777" w:rsidR="00920D8B" w:rsidRPr="00466EB8" w:rsidRDefault="00920D8B" w:rsidP="00920D8B">
      <w:pPr>
        <w:pStyle w:val="Heading4"/>
        <w:rPr>
          <w:rFonts w:cs="Times New Roman"/>
        </w:rPr>
      </w:pPr>
      <w:r w:rsidRPr="00466EB8">
        <w:rPr>
          <w:rFonts w:cs="Times New Roman"/>
        </w:rPr>
        <w:t xml:space="preserve">Extinction isn’t white paranoia and apocalyptic reps are good </w:t>
      </w:r>
    </w:p>
    <w:p w14:paraId="2B99199E" w14:textId="77777777" w:rsidR="00920D8B" w:rsidRPr="00466EB8" w:rsidRDefault="00920D8B" w:rsidP="00920D8B">
      <w:r w:rsidRPr="00466EB8">
        <w:rPr>
          <w:rStyle w:val="Style13ptBold"/>
        </w:rPr>
        <w:t>Thompson 18</w:t>
      </w:r>
      <w:r w:rsidRPr="00466EB8">
        <w:t xml:space="preserve"> [Nicole Akoukou. Chicago-based creative writer. 4-6-2018. "Why I will not allow the fear of a nuclear attack to be white-washed." RaceBaitR. http://racebaitr.com/2018/04/06/2087/#]</w:t>
      </w:r>
    </w:p>
    <w:p w14:paraId="2B788BFB" w14:textId="77777777" w:rsidR="00920D8B" w:rsidRPr="00466EB8" w:rsidRDefault="00920D8B" w:rsidP="00920D8B">
      <w:pPr>
        <w:rPr>
          <w:u w:val="single"/>
        </w:rPr>
      </w:pPr>
      <w:r w:rsidRPr="00466EB8">
        <w:rPr>
          <w:rStyle w:val="StyleUnderline"/>
        </w:rPr>
        <w:t>I couldn’t spare empathy for a white</w:t>
      </w:r>
      <w:r w:rsidRPr="00466EB8">
        <w:t xml:space="preserve"> woman </w:t>
      </w:r>
      <w:r w:rsidRPr="00466EB8">
        <w:rPr>
          <w:rStyle w:val="StyleUnderline"/>
        </w:rPr>
        <w:t xml:space="preserve">whose biggest fear was something that hadn’t happened yet and might not. Meanwhile, </w:t>
      </w:r>
      <w:r w:rsidRPr="00466EB8">
        <w:rPr>
          <w:rStyle w:val="Emphasis"/>
        </w:rPr>
        <w:t>my</w:t>
      </w:r>
      <w:r w:rsidRPr="00466EB8">
        <w:rPr>
          <w:rStyle w:val="StyleUnderline"/>
        </w:rPr>
        <w:t xml:space="preserve"> most significant fears were </w:t>
      </w:r>
      <w:r w:rsidRPr="00466EB8">
        <w:rPr>
          <w:rStyle w:val="Emphasis"/>
        </w:rPr>
        <w:t>in motion</w:t>
      </w:r>
      <w:r w:rsidRPr="00466EB8">
        <w:t xml:space="preserve">: </w:t>
      </w:r>
      <w:r w:rsidRPr="00466EB8">
        <w:rPr>
          <w:rStyle w:val="StyleUnderline"/>
        </w:rPr>
        <w:t xml:space="preserve">women and men </w:t>
      </w:r>
      <w:r w:rsidRPr="00466EB8">
        <w:rPr>
          <w:rStyle w:val="Emphasis"/>
        </w:rPr>
        <w:t>dying in cells</w:t>
      </w:r>
      <w:r w:rsidRPr="00466EB8">
        <w:t xml:space="preserve"> after being wrongly imprisoned, </w:t>
      </w:r>
      <w:r w:rsidRPr="00466EB8">
        <w:rPr>
          <w:rStyle w:val="Emphasis"/>
        </w:rPr>
        <w:t>choked out</w:t>
      </w:r>
      <w:r w:rsidRPr="00466EB8">
        <w:rPr>
          <w:rStyle w:val="StyleUnderline"/>
        </w:rPr>
        <w:t xml:space="preserve"> for peddling cigarettes, or </w:t>
      </w:r>
      <w:r w:rsidRPr="00466EB8">
        <w:rPr>
          <w:rStyle w:val="Emphasis"/>
        </w:rPr>
        <w:t>shot to death</w:t>
      </w:r>
      <w:r w:rsidRPr="00466EB8">
        <w:t xml:space="preserve"> during ‘routine’ traffic stops. I twitch when my partner is late, worried that a cantankerous cop has brutalized or shot him because he wouldn’t prostrate himself. </w:t>
      </w:r>
      <w:r w:rsidRPr="00466EB8">
        <w:rPr>
          <w:rStyle w:val="StyleUnderline"/>
        </w:rPr>
        <w:t>As a woman of color, I am aware of</w:t>
      </w:r>
      <w:r w:rsidRPr="00466EB8">
        <w:t xml:space="preserve"> the </w:t>
      </w:r>
      <w:r w:rsidRPr="00466EB8">
        <w:rPr>
          <w:rStyle w:val="StyleUnderline"/>
        </w:rPr>
        <w:t xml:space="preserve">multiple types of violence that threaten me </w:t>
      </w:r>
      <w:r w:rsidRPr="00466EB8">
        <w:rPr>
          <w:rStyle w:val="Emphasis"/>
        </w:rPr>
        <w:t>currently—not theoretically</w:t>
      </w:r>
      <w:r w:rsidRPr="00466EB8">
        <w:rPr>
          <w:rStyle w:val="StyleUnderline"/>
        </w:rPr>
        <w:t xml:space="preserve">. </w:t>
      </w:r>
      <w:r w:rsidRPr="00466EB8">
        <w:rPr>
          <w:rStyle w:val="Emphasis"/>
        </w:rPr>
        <w:t>Street harassment</w:t>
      </w:r>
      <w:r w:rsidRPr="00466EB8">
        <w:t xml:space="preserve">, excessively affecting me as a Black woman, has blindsided me since I was eleven. A premature body meant </w:t>
      </w:r>
      <w:r w:rsidRPr="00466EB8">
        <w:rPr>
          <w:rStyle w:val="StyleUnderline"/>
        </w:rPr>
        <w:t>being</w:t>
      </w:r>
      <w:r w:rsidRPr="00466EB8">
        <w:t xml:space="preserve"> </w:t>
      </w:r>
      <w:r w:rsidRPr="00466EB8">
        <w:rPr>
          <w:rStyle w:val="Emphasis"/>
        </w:rPr>
        <w:t>catcalled</w:t>
      </w:r>
      <w:r w:rsidRPr="00466EB8">
        <w:t xml:space="preserve"> before I’d discussed the birds and the bees. It meant being </w:t>
      </w:r>
      <w:r w:rsidRPr="00466EB8">
        <w:rPr>
          <w:rStyle w:val="Emphasis"/>
        </w:rPr>
        <w:t>followed</w:t>
      </w:r>
      <w:r w:rsidRPr="00466EB8">
        <w:rPr>
          <w:rStyle w:val="StyleUnderline"/>
        </w:rPr>
        <w:t xml:space="preserve">, </w:t>
      </w:r>
      <w:r w:rsidRPr="00466EB8">
        <w:rPr>
          <w:rStyle w:val="Emphasis"/>
        </w:rPr>
        <w:t>whistled at</w:t>
      </w:r>
      <w:r w:rsidRPr="00466EB8">
        <w:rPr>
          <w:rStyle w:val="StyleUnderline"/>
        </w:rPr>
        <w:t xml:space="preserve">, or </w:t>
      </w:r>
      <w:r w:rsidRPr="00466EB8">
        <w:rPr>
          <w:rStyle w:val="Emphasis"/>
        </w:rPr>
        <w:t>groped</w:t>
      </w:r>
      <w:r w:rsidRPr="00466EB8">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466EB8">
        <w:rPr>
          <w:rStyle w:val="StyleUnderline"/>
        </w:rPr>
        <w:t xml:space="preserve">I departed thinking, “fear of nuclear demolition is </w:t>
      </w:r>
      <w:r w:rsidRPr="00466EB8">
        <w:rPr>
          <w:rStyle w:val="Emphasis"/>
        </w:rPr>
        <w:t>just some white shit</w:t>
      </w:r>
      <w:r w:rsidRPr="00466EB8">
        <w:t xml:space="preserve">.” Sadly, that thought would not last long. </w:t>
      </w:r>
      <w:r w:rsidRPr="00466EB8">
        <w:rPr>
          <w:rStyle w:val="StyleUnderline"/>
        </w:rPr>
        <w:t>I still vibe with Harriot’s statement, “Black people have lived under the specter of having our existence erased on a white man’s whim since we stepped on</w:t>
      </w:r>
      <w:r w:rsidRPr="00466EB8">
        <w:t xml:space="preserve">to the </w:t>
      </w:r>
      <w:r w:rsidRPr="00466EB8">
        <w:rPr>
          <w:rStyle w:val="StyleUnderline"/>
        </w:rPr>
        <w:t>shore</w:t>
      </w:r>
      <w:r w:rsidRPr="00466EB8">
        <w:t xml:space="preserve"> at Jamestown Landing.” </w:t>
      </w:r>
      <w:r w:rsidRPr="00466EB8">
        <w:rPr>
          <w:rStyle w:val="StyleUnderline"/>
        </w:rPr>
        <w:t>However</w:t>
      </w:r>
      <w:r w:rsidRPr="00466EB8">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466EB8">
        <w:rPr>
          <w:rStyle w:val="StyleUnderline"/>
          <w:highlight w:val="green"/>
        </w:rPr>
        <w:t xml:space="preserve">nuclear strike would </w:t>
      </w:r>
      <w:r w:rsidRPr="00466EB8">
        <w:rPr>
          <w:rStyle w:val="Emphasis"/>
          <w:highlight w:val="green"/>
        </w:rPr>
        <w:t>disproportionately impact Black</w:t>
      </w:r>
      <w:r w:rsidRPr="00466EB8">
        <w:rPr>
          <w:rStyle w:val="Emphasis"/>
        </w:rPr>
        <w:t xml:space="preserve"> people</w:t>
      </w:r>
      <w:r w:rsidRPr="00466EB8">
        <w:rPr>
          <w:rStyle w:val="StyleUnderline"/>
        </w:rPr>
        <w:t xml:space="preserve">, </w:t>
      </w:r>
      <w:r w:rsidRPr="00466EB8">
        <w:rPr>
          <w:rStyle w:val="Emphasis"/>
          <w:highlight w:val="green"/>
        </w:rPr>
        <w:t>brown</w:t>
      </w:r>
      <w:r w:rsidRPr="00466EB8">
        <w:rPr>
          <w:rStyle w:val="Emphasis"/>
        </w:rPr>
        <w:t xml:space="preserve"> people</w:t>
      </w:r>
      <w:r w:rsidRPr="00466EB8">
        <w:rPr>
          <w:rStyle w:val="StyleUnderline"/>
        </w:rPr>
        <w:t xml:space="preserve">, </w:t>
      </w:r>
      <w:r w:rsidRPr="00466EB8">
        <w:rPr>
          <w:rStyle w:val="StyleUnderline"/>
          <w:highlight w:val="green"/>
        </w:rPr>
        <w:t xml:space="preserve">and </w:t>
      </w:r>
      <w:r w:rsidRPr="00466EB8">
        <w:rPr>
          <w:rStyle w:val="Emphasis"/>
          <w:highlight w:val="green"/>
        </w:rPr>
        <w:t>low-income individuals</w:t>
      </w:r>
      <w:r w:rsidRPr="00466EB8">
        <w:rPr>
          <w:rStyle w:val="StyleUnderline"/>
          <w:highlight w:val="green"/>
        </w:rPr>
        <w:t xml:space="preserve">. </w:t>
      </w:r>
      <w:r w:rsidRPr="00466EB8">
        <w:rPr>
          <w:rStyle w:val="StyleUnderline"/>
        </w:rPr>
        <w:t xml:space="preserve">North Korea won’t target the plain sight racists of </w:t>
      </w:r>
      <w:r w:rsidRPr="00466EB8">
        <w:rPr>
          <w:rStyle w:val="Emphasis"/>
        </w:rPr>
        <w:t>Portland</w:t>
      </w:r>
      <w:r w:rsidRPr="00466EB8">
        <w:t xml:space="preserve">, Oregon, </w:t>
      </w:r>
      <w:r w:rsidRPr="00466EB8">
        <w:rPr>
          <w:rStyle w:val="StyleUnderline"/>
        </w:rPr>
        <w:t xml:space="preserve">the violently microaggressive </w:t>
      </w:r>
      <w:r w:rsidRPr="00466EB8">
        <w:rPr>
          <w:rStyle w:val="Emphasis"/>
        </w:rPr>
        <w:t>liberals</w:t>
      </w:r>
      <w:r w:rsidRPr="00466EB8">
        <w:rPr>
          <w:rStyle w:val="StyleUnderline"/>
        </w:rPr>
        <w:t xml:space="preserve"> of the </w:t>
      </w:r>
      <w:r w:rsidRPr="00466EB8">
        <w:rPr>
          <w:rStyle w:val="Emphasis"/>
        </w:rPr>
        <w:t>rural Northwest</w:t>
      </w:r>
      <w:r w:rsidRPr="00466EB8">
        <w:rPr>
          <w:rStyle w:val="StyleUnderline"/>
        </w:rPr>
        <w:t xml:space="preserve">, or the white-hooded </w:t>
      </w:r>
      <w:r w:rsidRPr="00466EB8">
        <w:rPr>
          <w:rStyle w:val="Emphasis"/>
        </w:rPr>
        <w:t>klansmen</w:t>
      </w:r>
      <w:r w:rsidRPr="00466EB8">
        <w:t xml:space="preserve"> </w:t>
      </w:r>
      <w:r w:rsidRPr="00466EB8">
        <w:rPr>
          <w:rStyle w:val="StyleUnderline"/>
        </w:rPr>
        <w:t>of</w:t>
      </w:r>
      <w:r w:rsidRPr="00466EB8">
        <w:t xml:space="preserve"> Diamondhead, </w:t>
      </w:r>
      <w:r w:rsidRPr="00466EB8">
        <w:rPr>
          <w:rStyle w:val="Emphasis"/>
        </w:rPr>
        <w:t>Mississippi</w:t>
      </w:r>
      <w:r w:rsidRPr="00466EB8">
        <w:rPr>
          <w:rStyle w:val="StyleUnderline"/>
        </w:rPr>
        <w:t xml:space="preserve">. No, under the instruction of the supreme leader Kim Jong-un, North Korea will likely </w:t>
      </w:r>
      <w:r w:rsidRPr="00466EB8">
        <w:rPr>
          <w:rStyle w:val="StyleUnderline"/>
          <w:highlight w:val="green"/>
        </w:rPr>
        <w:t xml:space="preserve">strike </w:t>
      </w:r>
      <w:r w:rsidRPr="00466EB8">
        <w:rPr>
          <w:rStyle w:val="Emphasis"/>
          <w:highlight w:val="green"/>
        </w:rPr>
        <w:t>densely populated urban areas</w:t>
      </w:r>
      <w:r w:rsidRPr="00466EB8">
        <w:t xml:space="preserve">, such as Los Angeles, Chicago, Washington D.C., and New York City. </w:t>
      </w:r>
      <w:r w:rsidRPr="00466EB8">
        <w:rPr>
          <w:rStyle w:val="StyleUnderline"/>
        </w:rPr>
        <w:t xml:space="preserve">These locations stand-out as targets </w:t>
      </w:r>
      <w:r w:rsidRPr="00466EB8">
        <w:rPr>
          <w:rStyle w:val="StyleUnderline"/>
          <w:highlight w:val="green"/>
        </w:rPr>
        <w:t>for</w:t>
      </w:r>
      <w:r w:rsidRPr="00466EB8">
        <w:rPr>
          <w:rStyle w:val="StyleUnderline"/>
        </w:rPr>
        <w:t xml:space="preserve"> a nuclear strike because they are </w:t>
      </w:r>
      <w:r w:rsidRPr="00466EB8">
        <w:rPr>
          <w:rStyle w:val="Emphasis"/>
        </w:rPr>
        <w:t>densely populated</w:t>
      </w:r>
      <w:r w:rsidRPr="00466EB8">
        <w:t xml:space="preserve"> U.S. population centers. </w:t>
      </w:r>
      <w:r w:rsidRPr="00466EB8">
        <w:rPr>
          <w:rStyle w:val="StyleUnderline"/>
        </w:rPr>
        <w:t xml:space="preserve">Attacking the heart of the nation or populous cities would translate to </w:t>
      </w:r>
      <w:r w:rsidRPr="00466EB8">
        <w:rPr>
          <w:rStyle w:val="StyleUnderline"/>
          <w:highlight w:val="green"/>
        </w:rPr>
        <w:t>more casualties</w:t>
      </w:r>
      <w:r w:rsidRPr="00466EB8">
        <w:t xml:space="preserve">. With that in mind, it’s not lost on me that </w:t>
      </w:r>
      <w:r w:rsidRPr="00466EB8">
        <w:rPr>
          <w:rStyle w:val="StyleUnderline"/>
        </w:rPr>
        <w:t xml:space="preserve">the most populous </w:t>
      </w:r>
      <w:r w:rsidRPr="00466EB8">
        <w:rPr>
          <w:rStyle w:val="StyleUnderline"/>
          <w:highlight w:val="green"/>
        </w:rPr>
        <w:t>cities</w:t>
      </w:r>
      <w:r w:rsidRPr="00466EB8">
        <w:rPr>
          <w:rStyle w:val="StyleUnderline"/>
        </w:rPr>
        <w:t xml:space="preserve"> in the United States </w:t>
      </w:r>
      <w:r w:rsidRPr="00466EB8">
        <w:rPr>
          <w:rStyle w:val="StyleUnderline"/>
          <w:highlight w:val="green"/>
        </w:rPr>
        <w:t>boast sizeable</w:t>
      </w:r>
      <w:r w:rsidRPr="00466EB8">
        <w:rPr>
          <w:rStyle w:val="StyleUnderline"/>
        </w:rPr>
        <w:t xml:space="preserve"> diverse populations, or more plainly put: </w:t>
      </w:r>
      <w:r w:rsidRPr="00466EB8">
        <w:rPr>
          <w:rStyle w:val="Emphasis"/>
          <w:highlight w:val="green"/>
        </w:rPr>
        <w:t>Black populations</w:t>
      </w:r>
      <w:r w:rsidRPr="00466EB8">
        <w:rPr>
          <w:rStyle w:val="StyleUnderline"/>
        </w:rPr>
        <w:t xml:space="preserve">. </w:t>
      </w:r>
      <w:r w:rsidRPr="00466EB8">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466EB8">
        <w:rPr>
          <w:rStyle w:val="StyleUnderline"/>
        </w:rPr>
        <w:t xml:space="preserve">The practice of preparing for a nuclear holocaust </w:t>
      </w:r>
      <w:r w:rsidRPr="00466EB8">
        <w:rPr>
          <w:rStyle w:val="Emphasis"/>
        </w:rPr>
        <w:t>sometimes feels comical</w:t>
      </w:r>
      <w:r w:rsidRPr="00466EB8">
        <w:rPr>
          <w:rStyle w:val="StyleUnderline"/>
        </w:rPr>
        <w:t>, particularly when acknowledging that there has long been a war on Black people in this country</w:t>
      </w:r>
      <w:r w:rsidRPr="00466EB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466EB8">
        <w:rPr>
          <w:rStyle w:val="StyleUnderline"/>
        </w:rPr>
        <w:t xml:space="preserve"> In </w:t>
      </w:r>
      <w:r w:rsidRPr="00466EB8">
        <w:rPr>
          <w:rStyle w:val="Emphasis"/>
        </w:rPr>
        <w:t>light</w:t>
      </w:r>
      <w:r w:rsidRPr="00466EB8">
        <w:rPr>
          <w:rStyle w:val="StyleUnderline"/>
        </w:rPr>
        <w:t xml:space="preserve"> of this homecoming, we now flirt with a </w:t>
      </w:r>
      <w:r w:rsidRPr="00466EB8">
        <w:rPr>
          <w:rStyle w:val="Emphasis"/>
        </w:rPr>
        <w:t>new, larger fear of a Black genocide</w:t>
      </w:r>
      <w:r w:rsidRPr="00466EB8">
        <w:t xml:space="preserve">. </w:t>
      </w:r>
      <w:r w:rsidRPr="00466EB8">
        <w:rPr>
          <w:rStyle w:val="StyleUnderline"/>
        </w:rPr>
        <w:t xml:space="preserve">America has always worked towards Black eradication through a </w:t>
      </w:r>
      <w:r w:rsidRPr="00466EB8">
        <w:rPr>
          <w:rStyle w:val="Emphasis"/>
        </w:rPr>
        <w:t>steady stream of life-threatening inequality</w:t>
      </w:r>
      <w:r w:rsidRPr="00466EB8">
        <w:rPr>
          <w:rStyle w:val="StyleUnderline"/>
        </w:rPr>
        <w:t xml:space="preserve">, but </w:t>
      </w:r>
      <w:r w:rsidRPr="00466EB8">
        <w:rPr>
          <w:rStyle w:val="Emphasis"/>
          <w:highlight w:val="green"/>
        </w:rPr>
        <w:t>nuclear war on American soil would be swift</w:t>
      </w:r>
      <w:r w:rsidRPr="00466EB8">
        <w:rPr>
          <w:highlight w:val="green"/>
        </w:rPr>
        <w:t>.</w:t>
      </w:r>
      <w:r w:rsidRPr="00466EB8">
        <w:t xml:space="preserve"> And </w:t>
      </w:r>
      <w:r w:rsidRPr="00466EB8">
        <w:rPr>
          <w:rStyle w:val="StyleUnderline"/>
          <w:highlight w:val="green"/>
        </w:rPr>
        <w:t xml:space="preserve">for this reason I’ve grown </w:t>
      </w:r>
      <w:r w:rsidRPr="00466EB8">
        <w:rPr>
          <w:rStyle w:val="Emphasis"/>
          <w:highlight w:val="green"/>
        </w:rPr>
        <w:t>tired</w:t>
      </w:r>
      <w:r w:rsidRPr="00466EB8">
        <w:rPr>
          <w:rStyle w:val="StyleUnderline"/>
          <w:highlight w:val="green"/>
        </w:rPr>
        <w:t xml:space="preserve"> of </w:t>
      </w:r>
      <w:r w:rsidRPr="00466EB8">
        <w:rPr>
          <w:rStyle w:val="Emphasis"/>
          <w:highlight w:val="green"/>
        </w:rPr>
        <w:t>whiteness</w:t>
      </w:r>
      <w:r w:rsidRPr="00466EB8">
        <w:rPr>
          <w:highlight w:val="green"/>
        </w:rPr>
        <w:t xml:space="preserve"> </w:t>
      </w:r>
      <w:r w:rsidRPr="00466EB8">
        <w:rPr>
          <w:rStyle w:val="StyleUnderline"/>
          <w:highlight w:val="green"/>
        </w:rPr>
        <w:t xml:space="preserve">being at the </w:t>
      </w:r>
      <w:r w:rsidRPr="00466EB8">
        <w:rPr>
          <w:rStyle w:val="Emphasis"/>
          <w:highlight w:val="green"/>
        </w:rPr>
        <w:t>center of the nuclear conversation</w:t>
      </w:r>
      <w:r w:rsidRPr="00466EB8">
        <w:rPr>
          <w:rStyle w:val="StyleUnderline"/>
          <w:highlight w:val="green"/>
        </w:rPr>
        <w:t xml:space="preserve">. The </w:t>
      </w:r>
      <w:r w:rsidRPr="00466EB8">
        <w:rPr>
          <w:rStyle w:val="Emphasis"/>
          <w:highlight w:val="green"/>
        </w:rPr>
        <w:t>race-neutral approach</w:t>
      </w:r>
      <w:r w:rsidRPr="00466EB8">
        <w:rPr>
          <w:rStyle w:val="Emphasis"/>
        </w:rPr>
        <w:t xml:space="preserve"> to the dialogue</w:t>
      </w:r>
      <w:r w:rsidRPr="00466EB8">
        <w:rPr>
          <w:rStyle w:val="StyleUnderline"/>
        </w:rPr>
        <w:t xml:space="preserve">, and a tendency to continue to promote the idea that missiles will land in </w:t>
      </w:r>
      <w:r w:rsidRPr="00466EB8">
        <w:rPr>
          <w:rStyle w:val="Emphasis"/>
        </w:rPr>
        <w:t>suburban</w:t>
      </w:r>
      <w:r w:rsidRPr="00466EB8">
        <w:rPr>
          <w:rStyle w:val="StyleUnderline"/>
        </w:rPr>
        <w:t xml:space="preserve"> and </w:t>
      </w:r>
      <w:r w:rsidRPr="00466EB8">
        <w:rPr>
          <w:rStyle w:val="Emphasis"/>
        </w:rPr>
        <w:t>rural backyards</w:t>
      </w:r>
      <w:r w:rsidRPr="00466EB8">
        <w:rPr>
          <w:rStyle w:val="StyleUnderline"/>
        </w:rPr>
        <w:t xml:space="preserve">, instead of inner-city playgrounds, </w:t>
      </w:r>
      <w:r w:rsidRPr="00466EB8">
        <w:rPr>
          <w:rStyle w:val="StyleUnderline"/>
          <w:highlight w:val="green"/>
        </w:rPr>
        <w:t xml:space="preserve">is </w:t>
      </w:r>
      <w:r w:rsidRPr="00466EB8">
        <w:rPr>
          <w:rStyle w:val="Emphasis"/>
          <w:highlight w:val="green"/>
        </w:rPr>
        <w:t>false</w:t>
      </w:r>
      <w:r w:rsidRPr="00466EB8">
        <w:rPr>
          <w:rStyle w:val="StyleUnderline"/>
        </w:rPr>
        <w:t xml:space="preserve">. </w:t>
      </w:r>
      <w:r w:rsidRPr="00466EB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466EB8">
        <w:rPr>
          <w:rStyle w:val="StyleUnderline"/>
          <w:highlight w:val="green"/>
        </w:rPr>
        <w:t>devastation</w:t>
      </w:r>
      <w:r w:rsidRPr="00466EB8">
        <w:rPr>
          <w:rStyle w:val="StyleUnderline"/>
        </w:rPr>
        <w:t xml:space="preserve"> from the attack </w:t>
      </w:r>
      <w:r w:rsidRPr="00466EB8">
        <w:rPr>
          <w:rStyle w:val="StyleUnderline"/>
          <w:highlight w:val="green"/>
        </w:rPr>
        <w:t>is</w:t>
      </w:r>
      <w:r w:rsidRPr="00466EB8">
        <w:rPr>
          <w:rStyle w:val="StyleUnderline"/>
        </w:rPr>
        <w:t xml:space="preserve"> </w:t>
      </w:r>
      <w:r w:rsidRPr="00466EB8">
        <w:rPr>
          <w:rStyle w:val="Emphasis"/>
        </w:rPr>
        <w:t xml:space="preserve">completely </w:t>
      </w:r>
      <w:r w:rsidRPr="00466EB8">
        <w:rPr>
          <w:rStyle w:val="Emphasis"/>
          <w:highlight w:val="green"/>
        </w:rPr>
        <w:t>white-washed</w:t>
      </w:r>
      <w:r w:rsidRPr="00466EB8">
        <w:rPr>
          <w:rStyle w:val="StyleUnderline"/>
        </w:rPr>
        <w:t xml:space="preserve">, leaving out the </w:t>
      </w:r>
      <w:r w:rsidRPr="00466EB8">
        <w:rPr>
          <w:rStyle w:val="Emphasis"/>
        </w:rPr>
        <w:t>more likely victims</w:t>
      </w:r>
      <w:r w:rsidRPr="00466EB8">
        <w:rPr>
          <w:rStyle w:val="StyleUnderline"/>
        </w:rPr>
        <w:t xml:space="preserve"> which are the </w:t>
      </w:r>
      <w:r w:rsidRPr="00466EB8">
        <w:rPr>
          <w:rStyle w:val="Emphasis"/>
        </w:rPr>
        <w:t>more densely populated (Black) areas</w:t>
      </w:r>
      <w:r w:rsidRPr="00466EB8">
        <w:t xml:space="preserve">. </w:t>
      </w:r>
      <w:r w:rsidRPr="00466EB8">
        <w:rPr>
          <w:rStyle w:val="StyleUnderline"/>
          <w:highlight w:val="green"/>
        </w:rPr>
        <w:t>Death</w:t>
      </w:r>
      <w:r w:rsidRPr="00466EB8">
        <w:rPr>
          <w:rStyle w:val="StyleUnderline"/>
        </w:rPr>
        <w:t xml:space="preserve"> tolls would be high for white populations, yes, but large-scale losses of Black and brown folks would </w:t>
      </w:r>
      <w:r w:rsidRPr="00466EB8">
        <w:rPr>
          <w:rStyle w:val="Emphasis"/>
        </w:rPr>
        <w:t>outpace that number</w:t>
      </w:r>
      <w:r w:rsidRPr="00466EB8">
        <w:rPr>
          <w:rStyle w:val="StyleUnderline"/>
        </w:rPr>
        <w:t xml:space="preserve">, due to </w:t>
      </w:r>
      <w:r w:rsidRPr="00466EB8">
        <w:rPr>
          <w:rStyle w:val="Emphasis"/>
        </w:rPr>
        <w:t>placement</w:t>
      </w:r>
      <w:r w:rsidRPr="00466EB8">
        <w:rPr>
          <w:rStyle w:val="StyleUnderline"/>
        </w:rPr>
        <w:t xml:space="preserve"> and </w:t>
      </w:r>
      <w:r w:rsidRPr="00466EB8">
        <w:rPr>
          <w:rStyle w:val="Emphasis"/>
        </w:rPr>
        <w:t>poverty</w:t>
      </w:r>
      <w:r w:rsidRPr="00466EB8">
        <w:rPr>
          <w:rStyle w:val="StyleUnderline"/>
        </w:rPr>
        <w:t xml:space="preserve">. That number </w:t>
      </w:r>
      <w:r w:rsidRPr="00466EB8">
        <w:rPr>
          <w:rStyle w:val="StyleUnderline"/>
          <w:highlight w:val="green"/>
        </w:rPr>
        <w:t>would be pushed higher by limited access to</w:t>
      </w:r>
      <w:r w:rsidRPr="00466EB8">
        <w:rPr>
          <w:rStyle w:val="StyleUnderline"/>
        </w:rPr>
        <w:t xml:space="preserve"> premium </w:t>
      </w:r>
      <w:r w:rsidRPr="00466EB8">
        <w:rPr>
          <w:rStyle w:val="Emphasis"/>
          <w:highlight w:val="green"/>
        </w:rPr>
        <w:t>health care</w:t>
      </w:r>
      <w:r w:rsidRPr="00466EB8">
        <w:rPr>
          <w:rStyle w:val="StyleUnderline"/>
        </w:rPr>
        <w:t xml:space="preserve">, </w:t>
      </w:r>
      <w:r w:rsidRPr="00466EB8">
        <w:rPr>
          <w:rStyle w:val="Emphasis"/>
        </w:rPr>
        <w:t>wealth</w:t>
      </w:r>
      <w:r w:rsidRPr="00466EB8">
        <w:rPr>
          <w:rStyle w:val="StyleUnderline"/>
        </w:rPr>
        <w:t xml:space="preserve">, </w:t>
      </w:r>
      <w:r w:rsidRPr="00466EB8">
        <w:rPr>
          <w:rStyle w:val="StyleUnderline"/>
          <w:highlight w:val="green"/>
        </w:rPr>
        <w:t xml:space="preserve">and </w:t>
      </w:r>
      <w:r w:rsidRPr="00466EB8">
        <w:rPr>
          <w:rStyle w:val="Emphasis"/>
          <w:highlight w:val="green"/>
        </w:rPr>
        <w:t>resources</w:t>
      </w:r>
      <w:r w:rsidRPr="00466EB8">
        <w:rPr>
          <w:rStyle w:val="StyleUnderline"/>
          <w:highlight w:val="green"/>
        </w:rPr>
        <w:t>. The effects of radiation sickness</w:t>
      </w:r>
      <w:r w:rsidRPr="00466EB8">
        <w:rPr>
          <w:rStyle w:val="StyleUnderline"/>
        </w:rPr>
        <w:t xml:space="preserve">, burns, compounded injuries, and malnutrition would throttle Black and brown communities and </w:t>
      </w:r>
      <w:r w:rsidRPr="00466EB8">
        <w:rPr>
          <w:rStyle w:val="StyleUnderline"/>
          <w:highlight w:val="green"/>
        </w:rPr>
        <w:t xml:space="preserve">would </w:t>
      </w:r>
      <w:r w:rsidRPr="00466EB8">
        <w:rPr>
          <w:rStyle w:val="Emphasis"/>
          <w:highlight w:val="green"/>
        </w:rPr>
        <w:t>mark us for generations</w:t>
      </w:r>
      <w:r w:rsidRPr="00466EB8">
        <w:rPr>
          <w:rStyle w:val="StyleUnderline"/>
        </w:rPr>
        <w:t xml:space="preserve">. It’s </w:t>
      </w:r>
      <w:r w:rsidRPr="00466EB8">
        <w:rPr>
          <w:rStyle w:val="StyleUnderline"/>
          <w:highlight w:val="green"/>
        </w:rPr>
        <w:t xml:space="preserve">for </w:t>
      </w:r>
      <w:r w:rsidRPr="00466EB8">
        <w:rPr>
          <w:rStyle w:val="Emphasis"/>
          <w:highlight w:val="green"/>
        </w:rPr>
        <w:t>that reason</w:t>
      </w:r>
      <w:r w:rsidRPr="00466EB8">
        <w:rPr>
          <w:rStyle w:val="StyleUnderline"/>
        </w:rPr>
        <w:t xml:space="preserve"> that we have to do more to foster</w:t>
      </w:r>
      <w:r w:rsidRPr="00466EB8">
        <w:t xml:space="preserve"> disaster </w:t>
      </w:r>
      <w:r w:rsidRPr="00466EB8">
        <w:rPr>
          <w:rStyle w:val="StyleUnderline"/>
        </w:rPr>
        <w:t xml:space="preserve">preparedness among Black people where we can. </w:t>
      </w:r>
      <w:r w:rsidRPr="00466EB8">
        <w:rPr>
          <w:rStyle w:val="StyleUnderline"/>
          <w:highlight w:val="green"/>
        </w:rPr>
        <w:t xml:space="preserve">Black people </w:t>
      </w:r>
      <w:r w:rsidRPr="00466EB8">
        <w:rPr>
          <w:rStyle w:val="Emphasis"/>
          <w:highlight w:val="green"/>
        </w:rPr>
        <w:t>deserve the space</w:t>
      </w:r>
      <w:r w:rsidRPr="00466EB8">
        <w:rPr>
          <w:rStyle w:val="StyleUnderline"/>
          <w:highlight w:val="green"/>
        </w:rPr>
        <w:t xml:space="preserve"> to </w:t>
      </w:r>
      <w:r w:rsidRPr="00466EB8">
        <w:rPr>
          <w:rStyle w:val="Emphasis"/>
          <w:highlight w:val="green"/>
        </w:rPr>
        <w:t>explore nuclear unease</w:t>
      </w:r>
      <w:r w:rsidRPr="00466EB8">
        <w:rPr>
          <w:rStyle w:val="StyleUnderline"/>
          <w:highlight w:val="green"/>
        </w:rPr>
        <w:t xml:space="preserve">, </w:t>
      </w:r>
      <w:r w:rsidRPr="00466EB8">
        <w:rPr>
          <w:rStyle w:val="Emphasis"/>
          <w:highlight w:val="green"/>
        </w:rPr>
        <w:t>even if we have competing</w:t>
      </w:r>
      <w:r w:rsidRPr="00466EB8">
        <w:rPr>
          <w:rStyle w:val="Emphasis"/>
        </w:rPr>
        <w:t xml:space="preserve"> threats, </w:t>
      </w:r>
      <w:r w:rsidRPr="00466EB8">
        <w:rPr>
          <w:rStyle w:val="Emphasis"/>
          <w:highlight w:val="green"/>
        </w:rPr>
        <w:t>anxieties</w:t>
      </w:r>
      <w:r w:rsidRPr="00466EB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44D2453D" w14:textId="77777777" w:rsidR="00920D8B" w:rsidRPr="00920D8B" w:rsidRDefault="00920D8B" w:rsidP="00920D8B"/>
    <w:p w14:paraId="2244C31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342F9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2F9B"/>
    <w:rsid w:val="003460F2"/>
    <w:rsid w:val="0038158C"/>
    <w:rsid w:val="003902BA"/>
    <w:rsid w:val="003A09E2"/>
    <w:rsid w:val="00407037"/>
    <w:rsid w:val="004605D6"/>
    <w:rsid w:val="004C60E8"/>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1627E"/>
    <w:rsid w:val="00920D8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07E95"/>
  <w15:chartTrackingRefBased/>
  <w15:docId w15:val="{196B3AEC-76BC-4608-9E94-87D01836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42F9B"/>
  </w:style>
  <w:style w:type="paragraph" w:styleId="Heading1">
    <w:name w:val="heading 1"/>
    <w:aliases w:val="Pocket"/>
    <w:basedOn w:val="Normal"/>
    <w:next w:val="Normal"/>
    <w:link w:val="Heading1Char"/>
    <w:qFormat/>
    <w:rsid w:val="00342F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2F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42F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342F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2F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2F9B"/>
  </w:style>
  <w:style w:type="character" w:customStyle="1" w:styleId="Heading1Char">
    <w:name w:val="Heading 1 Char"/>
    <w:aliases w:val="Pocket Char"/>
    <w:basedOn w:val="DefaultParagraphFont"/>
    <w:link w:val="Heading1"/>
    <w:rsid w:val="00342F9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342F9B"/>
    <w:rPr>
      <w:rFonts w:eastAsiaTheme="majorEastAs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42F9B"/>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42F9B"/>
    <w:rPr>
      <w:rFonts w:eastAsiaTheme="majorEastAsia" w:cstheme="majorBidi"/>
      <w:b/>
      <w:iCs/>
      <w:sz w:val="26"/>
    </w:rPr>
  </w:style>
  <w:style w:type="character" w:styleId="Emphasis">
    <w:name w:val="Emphasis"/>
    <w:aliases w:val="Evidence,Minimized,minimized,Highlighted,tag2,Size 10,emphasis in card,Underlined,CD Card,ED - Tag,Bold Underline,Emphasis!!,small,Qualifications,normal card text,Shrunk,qualifications in card,qualifications,bold underline,Style1,s,B,emphasis,/"/>
    <w:basedOn w:val="DefaultParagraphFont"/>
    <w:link w:val="Emphasis1"/>
    <w:uiPriority w:val="7"/>
    <w:qFormat/>
    <w:rsid w:val="00342F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42F9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342F9B"/>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342F9B"/>
    <w:rPr>
      <w:color w:val="auto"/>
      <w:u w:val="none"/>
    </w:rPr>
  </w:style>
  <w:style w:type="character" w:styleId="FollowedHyperlink">
    <w:name w:val="FollowedHyperlink"/>
    <w:basedOn w:val="DefaultParagraphFont"/>
    <w:uiPriority w:val="99"/>
    <w:semiHidden/>
    <w:unhideWhenUsed/>
    <w:rsid w:val="00342F9B"/>
    <w:rPr>
      <w:color w:val="auto"/>
      <w:u w:val="none"/>
    </w:rPr>
  </w:style>
  <w:style w:type="paragraph" w:customStyle="1" w:styleId="Emphasis1">
    <w:name w:val="Emphasis1"/>
    <w:basedOn w:val="Normal"/>
    <w:link w:val="Emphasis"/>
    <w:autoRedefine/>
    <w:uiPriority w:val="7"/>
    <w:qFormat/>
    <w:rsid w:val="00920D8B"/>
    <w:pPr>
      <w:pBdr>
        <w:top w:val="single" w:sz="4" w:space="1" w:color="auto"/>
        <w:left w:val="single" w:sz="4" w:space="4" w:color="auto"/>
        <w:bottom w:val="single" w:sz="4" w:space="1" w:color="auto"/>
        <w:right w:val="single" w:sz="4" w:space="4" w:color="auto"/>
      </w:pBdr>
      <w:ind w:left="720"/>
      <w:jc w:val="both"/>
    </w:pPr>
    <w:rPr>
      <w:rFonts w:ascii="Calibri" w:hAnsi="Calibri"/>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920D8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cs="Calibr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20D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20D8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eres.org/sites/default/files/Final%20Generic%20SIGN-ON%20PACKET%20Investor%20Expectations%20on%20Climate%20Lobbying%20sign-on%20packet%20September%202019.pdf" TargetMode="External"/><Relationship Id="rId21" Type="http://schemas.openxmlformats.org/officeDocument/2006/relationships/hyperlink" Target="http://there100.org/companies" TargetMode="External"/><Relationship Id="rId42" Type="http://schemas.openxmlformats.org/officeDocument/2006/relationships/hyperlink" Target="https://devblogs.microsoft.com/azuregov/federal-agencies-continue-to-advance-capabilities-with-azure-government/" TargetMode="External"/><Relationship Id="rId47" Type="http://schemas.openxmlformats.org/officeDocument/2006/relationships/hyperlink" Target="https://www.mic.com/articles/190457/in-an-aclu-test-amazons-facial-recognition-tech-wrongly-matched-mugshots-to-28-members-of-congress" TargetMode="External"/><Relationship Id="rId63" Type="http://schemas.openxmlformats.org/officeDocument/2006/relationships/hyperlink" Target="https://www.military.com/daily-news/2020/02/24/5-most-powerful-armies-world.html" TargetMode="External"/><Relationship Id="rId68" Type="http://schemas.openxmlformats.org/officeDocument/2006/relationships/hyperlink" Target="https://theintercept.com/2018/03/06/google-is-quietly-providing-ai-technology-for-drone-strike-targeting-project/" TargetMode="External"/><Relationship Id="rId84" Type="http://schemas.openxmlformats.org/officeDocument/2006/relationships/hyperlink" Target="https://www.wired.com/story/why-hotel-workers-strike-reverberated-through-tech/" TargetMode="External"/><Relationship Id="rId89" Type="http://schemas.openxmlformats.org/officeDocument/2006/relationships/hyperlink" Target="https://www.wired.com/story/google-walkout-just-latest-sign-tech-worker-unrest/" TargetMode="External"/><Relationship Id="rId16" Type="http://schemas.openxmlformats.org/officeDocument/2006/relationships/hyperlink" Target="https://www.gstatic.com/gumdrop/sustainability/carbon-free-by-2030.pdf" TargetMode="External"/><Relationship Id="rId11" Type="http://schemas.openxmlformats.org/officeDocument/2006/relationships/hyperlink" Target="https://www.apple.com/newsroom/2020/07/apple-commits-to-be-100-percent-carbon-neutral-for-its-supply-chain-and-products-by-2030/" TargetMode="External"/><Relationship Id="rId32" Type="http://schemas.openxmlformats.org/officeDocument/2006/relationships/hyperlink" Target="https://www.theguardian.com/environment/2019/oct/10/exclusive-carmakers-opponents-climate-action-us-europe-emissions" TargetMode="External"/><Relationship Id="rId37" Type="http://schemas.openxmlformats.org/officeDocument/2006/relationships/hyperlink" Target="https://www.mic.com/p/microsoft-amazon-other-big-tech-companies-are-putting-us-at-risk-of-a-killer-ai-study-says-18689833" TargetMode="External"/><Relationship Id="rId53" Type="http://schemas.openxmlformats.org/officeDocument/2006/relationships/hyperlink" Target="https://www.cnas.org/publications/reports/understanding-chinas-ai-strategy" TargetMode="External"/><Relationship Id="rId58" Type="http://schemas.openxmlformats.org/officeDocument/2006/relationships/hyperlink" Target="https://www.washingtonpost.com/opinions/unless-america-acts-now-china-could-trounce-it-in-artificial-intelligence/2021/03/09/81f99508-805b-11eb-9ca6-54e187ee4939_story.html" TargetMode="External"/><Relationship Id="rId74" Type="http://schemas.openxmlformats.org/officeDocument/2006/relationships/hyperlink" Target="http://www.darpa.mil/about-us/about-darpa" TargetMode="External"/><Relationship Id="rId79" Type="http://schemas.openxmlformats.org/officeDocument/2006/relationships/hyperlink" Target="https://www.healthcareitnews.com/news/emea/uk-hospital-first-use-ai-cancer-treatment-tool" TargetMode="External"/><Relationship Id="rId5" Type="http://schemas.openxmlformats.org/officeDocument/2006/relationships/webSettings" Target="webSettings.xml"/><Relationship Id="rId90" Type="http://schemas.openxmlformats.org/officeDocument/2006/relationships/hyperlink" Target="https://www.nytimes.com/2018/10/25/technology/google-sexual-harassment-andy-rubin.html" TargetMode="External"/><Relationship Id="rId22" Type="http://schemas.openxmlformats.org/officeDocument/2006/relationships/hyperlink" Target="https://sciencebasedtargets.org/companies-taking-action/" TargetMode="External"/><Relationship Id="rId27" Type="http://schemas.openxmlformats.org/officeDocument/2006/relationships/hyperlink" Target="https://en.wikipedia.org/wiki/U.S._Climate_Action_Partnership" TargetMode="External"/><Relationship Id="rId43" Type="http://schemas.openxmlformats.org/officeDocument/2006/relationships/hyperlink" Target="https://slate.com/technology/2018/06/microsoft-is-not-helping-ice-with-any-projects-relating-to-family-separation-ceo-claims.html" TargetMode="External"/><Relationship Id="rId48" Type="http://schemas.openxmlformats.org/officeDocument/2006/relationships/hyperlink" Target="https://www.theverge.com/2019/1/25/18197137/amazon-rekognition-facial-recognition-bias-race-gender" TargetMode="External"/><Relationship Id="rId64" Type="http://schemas.openxmlformats.org/officeDocument/2006/relationships/hyperlink" Target="https://www.pgpf.org/blog/2020/05/the-united-states-spends-more-on-defense-than-the-next-10-countries-combined" TargetMode="External"/><Relationship Id="rId69" Type="http://schemas.openxmlformats.org/officeDocument/2006/relationships/hyperlink" Target="https://www.theverge.com/2018/6/1/17418406/google-maven-drone-imagery-ai-contract-expire" TargetMode="External"/><Relationship Id="rId8" Type="http://schemas.openxmlformats.org/officeDocument/2006/relationships/hyperlink" Target="https://www.washingtonpost.com/technology/2020/01/22/amazon-facebook-google-lobbying-2019/" TargetMode="External"/><Relationship Id="rId51" Type="http://schemas.openxmlformats.org/officeDocument/2006/relationships/hyperlink" Target="https://thebulletin.org/2019/02/trump-orders-some-sort-of-vague-action-in-the-ai-arms-race/" TargetMode="External"/><Relationship Id="rId72" Type="http://schemas.openxmlformats.org/officeDocument/2006/relationships/hyperlink" Target="https://www.extremetech.com/computing/320577-pentagon-may-dump-10-billion-jedi-program-over-microsoft-amazon-fight" TargetMode="External"/><Relationship Id="rId80" Type="http://schemas.openxmlformats.org/officeDocument/2006/relationships/hyperlink" Target="https://www.nytimes.com/2021/02/23/technology/ai-innovation-privacy-seniors-education.html" TargetMode="External"/><Relationship Id="rId85" Type="http://schemas.openxmlformats.org/officeDocument/2006/relationships/hyperlink" Target="https://www.wired.com/story/why-tech-worker-dissent-is-going-viral/"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nbc.com/2019/09/19/jeff-bezos-speaks-about-amazon-sustainability-in-washington-dc.html" TargetMode="External"/><Relationship Id="rId17" Type="http://schemas.openxmlformats.org/officeDocument/2006/relationships/hyperlink" Target="https://www.theguardian.com/environment/2020/dec/12/world-is-in-danger-of-missing-paris-climate-target-summit-is-warned" TargetMode="External"/><Relationship Id="rId25" Type="http://schemas.openxmlformats.org/officeDocument/2006/relationships/hyperlink" Target="https://medium.com/@timetolead/its-time-to-lead-on-climate-policy-6f849eb114ba" TargetMode="External"/><Relationship Id="rId33" Type="http://schemas.openxmlformats.org/officeDocument/2006/relationships/hyperlink" Target="https://www.theverge.com/2019/9/19/20874081/microsoft-employees-climate-change-letter-protest" TargetMode="External"/><Relationship Id="rId38" Type="http://schemas.openxmlformats.org/officeDocument/2006/relationships/hyperlink" Target="https://www.paxforpeace.nl/publications/all-publications/dont-be-evil" TargetMode="External"/><Relationship Id="rId46" Type="http://schemas.openxmlformats.org/officeDocument/2006/relationships/hyperlink" Target="https://www.mic.com/articles/189511/amazon-sold-facial-recognition-software-to-law-enforcement-heres-why-some-say-its-dangerous" TargetMode="External"/><Relationship Id="rId59" Type="http://schemas.openxmlformats.org/officeDocument/2006/relationships/hyperlink" Target="https://techhq.com/2021/03/which-country-is-emerging-as-the-global-leader-in-ai/" TargetMode="External"/><Relationship Id="rId67" Type="http://schemas.openxmlformats.org/officeDocument/2006/relationships/hyperlink" Target="https://theintercept.com/2018/09/13/google-china-search-engine-employee-resigns/" TargetMode="External"/><Relationship Id="rId20" Type="http://schemas.openxmlformats.org/officeDocument/2006/relationships/hyperlink" Target="https://hbr.org/2019/10/corporate-action-on-climate-change-has-to-include-lobbying" TargetMode="External"/><Relationship Id="rId41" Type="http://schemas.openxmlformats.org/officeDocument/2006/relationships/hyperlink" Target="https://www.defense.gov/Newsroom/News/Article/Article/1466699/dod-officials-highlight-role-of-cloud-infrastructure-in-supporting-warfighters/" TargetMode="External"/><Relationship Id="rId54" Type="http://schemas.openxmlformats.org/officeDocument/2006/relationships/hyperlink" Target="https://www.brookings.edu/blog/order-from-chaos/2018/11/06/artificial-intelligence-and-the-security-dilemma/" TargetMode="External"/><Relationship Id="rId62" Type="http://schemas.openxmlformats.org/officeDocument/2006/relationships/hyperlink" Target="https://www.nationalpriorities.org/analysis/2020/militarized-budget-2020/" TargetMode="External"/><Relationship Id="rId70" Type="http://schemas.openxmlformats.org/officeDocument/2006/relationships/hyperlink" Target="https://nypost.com/2021/03/02/ai-panel-urges-us-to-boost-tech-skills-amid-chinas-rise/" TargetMode="External"/><Relationship Id="rId75" Type="http://schemas.openxmlformats.org/officeDocument/2006/relationships/hyperlink" Target="https://techcrunch.com/2018/04/30/deepfakes-fake-videos-darpa-sri-international-media-forensics/" TargetMode="External"/><Relationship Id="rId83" Type="http://schemas.openxmlformats.org/officeDocument/2006/relationships/hyperlink" Target="https://www.washingtonpost.com/technology/2019/09/20/amazon-google-other-tech-employees-protest-support-climate-action/" TargetMode="External"/><Relationship Id="rId88" Type="http://schemas.openxmlformats.org/officeDocument/2006/relationships/hyperlink" Target="https://www.wired.com/story/nonprofit-for-migrants-declines-a-donation-from-salesforce/" TargetMode="External"/><Relationship Id="rId91" Type="http://schemas.openxmlformats.org/officeDocument/2006/relationships/hyperlink" Target="https://www.wired.com/story/amazon-tussles-with-seattle-as-it-seeks-a-second-home/" TargetMode="External"/><Relationship Id="rId1" Type="http://schemas.openxmlformats.org/officeDocument/2006/relationships/customXml" Target="../customXml/item1.xml"/><Relationship Id="rId6" Type="http://schemas.openxmlformats.org/officeDocument/2006/relationships/hyperlink" Target="https://grist.org/politics/big-tech-says-it-wants-to-solve-climate-change-its-lobbying-dollars-say-otherwise/" TargetMode="External"/><Relationship Id="rId15" Type="http://schemas.openxmlformats.org/officeDocument/2006/relationships/hyperlink" Target="https://blogs.microsoft.com/blog/2020/01/16/microsoft-will-be-carbon-negative-by-2030/" TargetMode="External"/><Relationship Id="rId23" Type="http://schemas.openxmlformats.org/officeDocument/2006/relationships/hyperlink" Target="https://www.forbes.com/sites/mikescott/2019/09/09/companies-continue-to-drive-demand-for-clean-energy/amp/?__twitter_impression=true" TargetMode="External"/><Relationship Id="rId28" Type="http://schemas.openxmlformats.org/officeDocument/2006/relationships/hyperlink" Target="https://www.eenews.net/stories/1060039422" TargetMode="External"/><Relationship Id="rId36" Type="http://schemas.openxmlformats.org/officeDocument/2006/relationships/hyperlink" Target="https://hbr.org/2019/08/is-the-business-roundtable-statement-just-empty-rhetoric" TargetMode="External"/><Relationship Id="rId49" Type="http://schemas.openxmlformats.org/officeDocument/2006/relationships/hyperlink" Target="https://www.salon.com/2021/03/16/big-tech-is-fueling-an-ai-arms-race-it-could-be-terrifying--or-just-a-giant-scam/" TargetMode="External"/><Relationship Id="rId57" Type="http://schemas.openxmlformats.org/officeDocument/2006/relationships/hyperlink" Target="https://www.vice.com/en/article/nzep5k/thousands-of-scientists-say-we-need-a-global-ban-on-autonomous-weapons" TargetMode="External"/><Relationship Id="rId10" Type="http://schemas.openxmlformats.org/officeDocument/2006/relationships/hyperlink" Target="https://influencemap.org/report/Big-Tech-and-Climate-Policy-afb476c56f217ea0ab351d79096df04a" TargetMode="External"/><Relationship Id="rId31" Type="http://schemas.openxmlformats.org/officeDocument/2006/relationships/hyperlink" Target="https://www.clcouncil.org/our-plan/" TargetMode="External"/><Relationship Id="rId44" Type="http://schemas.openxmlformats.org/officeDocument/2006/relationships/hyperlink" Target="https://www.npr.org/2018/12/06/674310978/microsoft-urges-congress-to-regulate-facial-recognition-technology" TargetMode="External"/><Relationship Id="rId52" Type="http://schemas.openxmlformats.org/officeDocument/2006/relationships/hyperlink" Target="https://www.wired.com/story/a-national-strategy-for-ai/" TargetMode="External"/><Relationship Id="rId60" Type="http://schemas.openxmlformats.org/officeDocument/2006/relationships/hyperlink" Target="https://www.wsj.com/articles/america-wakes-up-to-the-china-threat-11615311587" TargetMode="External"/><Relationship Id="rId65" Type="http://schemas.openxmlformats.org/officeDocument/2006/relationships/hyperlink" Target="https://www.washingtonpost.com/investigations/pentagon-buries-evidence-of-125-billion-in-bureaucratic-waste/2016/12/05/e0668c76-9af6-11e6-a0ed-ab0774c1eaa5_story.html" TargetMode="External"/><Relationship Id="rId73" Type="http://schemas.openxmlformats.org/officeDocument/2006/relationships/hyperlink" Target="https://www.wsj.com/articles/the-cias-venture-capital-firm-like-its-sponsor-operates-in-the-shadows-1472587352" TargetMode="External"/><Relationship Id="rId78" Type="http://schemas.openxmlformats.org/officeDocument/2006/relationships/hyperlink" Target="https://www.theverge.com/2017/9/4/16251226/russia-ai-putin-rule-the-world" TargetMode="External"/><Relationship Id="rId81" Type="http://schemas.openxmlformats.org/officeDocument/2006/relationships/hyperlink" Target="https://www.forbes.com/sites/bernardmarr/2021/01/04/how-artificial-intelligence-can-power-climate-change-strategy/?sh=69174b6a3482" TargetMode="External"/><Relationship Id="rId86" Type="http://schemas.openxmlformats.org/officeDocument/2006/relationships/hyperlink" Target="https://www.wired.com/story/google-wont-renew-controversial-pentagon-ai-project/" TargetMode="External"/><Relationship Id="rId4" Type="http://schemas.openxmlformats.org/officeDocument/2006/relationships/settings" Target="settings.xml"/><Relationship Id="rId9" Type="http://schemas.openxmlformats.org/officeDocument/2006/relationships/hyperlink" Target="https://www.cnbc.com/2021/01/22/facebook-spent-more-on-lobbying-than-any-other-big-tech-company-in-2020.html" TargetMode="External"/><Relationship Id="rId13" Type="http://schemas.openxmlformats.org/officeDocument/2006/relationships/hyperlink" Target="https://sustainability.fb.com/" TargetMode="External"/><Relationship Id="rId18" Type="http://schemas.openxmlformats.org/officeDocument/2006/relationships/hyperlink" Target="https://www.wri.org/blog/2020/08/how-chamber-commerces-scorecard-elevates-climate-deniers" TargetMode="External"/><Relationship Id="rId39" Type="http://schemas.openxmlformats.org/officeDocument/2006/relationships/hyperlink" Target="https://www.mic.com/p/the-joint-enterprise-defense-infrastructure-plan-from-the-us-department-of-defense-could-be-derailed-by-legal-challenges-18180447" TargetMode="External"/><Relationship Id="rId34" Type="http://schemas.openxmlformats.org/officeDocument/2006/relationships/hyperlink" Target="https://medium.com/@amazonemployeesclimatejustice/public-letter-to-jeff-bezos-and-the-amazon-board-of-directors-82a8405f5e38" TargetMode="External"/><Relationship Id="rId50" Type="http://schemas.openxmlformats.org/officeDocument/2006/relationships/hyperlink" Target="https://venturebeat.com/2019/11/21/buttigieg-and-yang-say-ai-is-essential-to-u-s-national-security/" TargetMode="External"/><Relationship Id="rId55" Type="http://schemas.openxmlformats.org/officeDocument/2006/relationships/hyperlink" Target="https://www.heritage.org/technology/commentary/america-must-counter-chinas-military-civil-union" TargetMode="External"/><Relationship Id="rId76" Type="http://schemas.openxmlformats.org/officeDocument/2006/relationships/hyperlink" Target="https://www.technologyreview.com/2018/12/19/138211/the-us-and-china-arent-in-a-cold-war-so-stop-calling-it-that/" TargetMode="External"/><Relationship Id="rId7" Type="http://schemas.openxmlformats.org/officeDocument/2006/relationships/hyperlink" Target="https://www.newyorker.com/tech/annals-of-technology/what-can-america-learn-from-europe-about-regulating-big-tech" TargetMode="External"/><Relationship Id="rId71" Type="http://schemas.openxmlformats.org/officeDocument/2006/relationships/hyperlink" Target="https://www.voanews.com/silicon-valley-technology/former-us-defense-official-says-google-has-stepped-moral-hazard"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www.ceres.org/networks/ceres-policy-network" TargetMode="External"/><Relationship Id="rId24" Type="http://schemas.openxmlformats.org/officeDocument/2006/relationships/hyperlink" Target="https://www.wri.org/news/2019/10/release-major-environmental-groups-call-businesses-lead-climate-policy" TargetMode="External"/><Relationship Id="rId40" Type="http://schemas.openxmlformats.org/officeDocument/2006/relationships/hyperlink" Target="https://www.fbo.gov/index?s=opportunity&amp;mode=form&amp;id=f7f1d0314ec7c83cd0ace1636b5474a1&amp;tab=core&amp;_cview=0" TargetMode="External"/><Relationship Id="rId45" Type="http://schemas.openxmlformats.org/officeDocument/2006/relationships/hyperlink" Target="https://venturebeat.com/2019/06/10/amazon-will-serve-any-government-agency-with-facial-recognition-technology-so-long-as-its-legal/" TargetMode="External"/><Relationship Id="rId66" Type="http://schemas.openxmlformats.org/officeDocument/2006/relationships/hyperlink" Target="https://www.vice.com/en/article/939kxa/some-things-we-could-have-done-with-the-billions-wasted-on-a-broken-f-35" TargetMode="External"/><Relationship Id="rId87" Type="http://schemas.openxmlformats.org/officeDocument/2006/relationships/hyperlink" Target="https://www.wired.com/story/microsofts-ethical-reckoning-is-here/" TargetMode="External"/><Relationship Id="rId61" Type="http://schemas.openxmlformats.org/officeDocument/2006/relationships/hyperlink" Target="https://www.cnbc.com/2019/12/21/trump-signs-738-billion-defense-bill.html" TargetMode="External"/><Relationship Id="rId82" Type="http://schemas.openxmlformats.org/officeDocument/2006/relationships/hyperlink" Target="https://sci-hub.st/https://www.tandfonline.com/doi/abs/10.1080/01402390.2019.1621174?src=recsys&amp;journalCode=fjss20" TargetMode="External"/><Relationship Id="rId19" Type="http://schemas.openxmlformats.org/officeDocument/2006/relationships/hyperlink" Target="https://drive.google.com/file/d/1vopnWHRekDcqc8yEqAQi8TnoXubs-abK/view" TargetMode="External"/><Relationship Id="rId14" Type="http://schemas.openxmlformats.org/officeDocument/2006/relationships/hyperlink" Target="https://sustainability.fb.com/" TargetMode="External"/><Relationship Id="rId30" Type="http://schemas.openxmlformats.org/officeDocument/2006/relationships/hyperlink" Target="https://www.clcouncil.org/" TargetMode="External"/><Relationship Id="rId35" Type="http://schemas.openxmlformats.org/officeDocument/2006/relationships/hyperlink" Target="https://www.freightwaves.com/news/amazon-announces-purchase-of-100000-ev-delivery-vehicles-from-rivian-the-largest-order-ever" TargetMode="External"/><Relationship Id="rId56" Type="http://schemas.openxmlformats.org/officeDocument/2006/relationships/hyperlink" Target="https://www.nscai.gov/wp-content/uploads/2021/03/Full-Report-Digital-1.pdf" TargetMode="External"/><Relationship Id="rId77" Type="http://schemas.openxmlformats.org/officeDocument/2006/relationships/hyperlink" Target="https://www.newamerica.org/cybersecurity-initiative/reports/essay-reframing-the-us-china-ai-arms-race/problem-1-arms-race-framing-is-winner-takes-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11971</Words>
  <Characters>68241</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2021-11-05T22:24:00Z</dcterms:created>
  <dcterms:modified xsi:type="dcterms:W3CDTF">2021-11-05T22:25:00Z</dcterms:modified>
</cp:coreProperties>
</file>