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FE6BD" w14:textId="77777777" w:rsidR="00F56360" w:rsidRDefault="00F56360" w:rsidP="00F56360">
      <w:pPr>
        <w:pStyle w:val="Heading1"/>
        <w:rPr>
          <w:rFonts w:ascii="Georgia" w:hAnsi="Georgia"/>
        </w:rPr>
      </w:pPr>
      <w:r>
        <w:rPr>
          <w:rFonts w:ascii="Georgia" w:hAnsi="Georgia"/>
        </w:rPr>
        <w:t>1NC- korsgaard</w:t>
      </w:r>
    </w:p>
    <w:p w14:paraId="4C9397A8" w14:textId="77777777" w:rsidR="00F56360" w:rsidRPr="002368F5" w:rsidRDefault="00F56360" w:rsidP="00F56360">
      <w:pPr>
        <w:pStyle w:val="Heading2"/>
      </w:pPr>
      <w:r>
        <w:lastRenderedPageBreak/>
        <w:t>1</w:t>
      </w:r>
    </w:p>
    <w:p w14:paraId="552DEE4F" w14:textId="77777777" w:rsidR="00F56360" w:rsidRPr="002368F5" w:rsidRDefault="00F56360" w:rsidP="00F56360">
      <w:pPr>
        <w:pStyle w:val="Heading3"/>
        <w:jc w:val="left"/>
        <w:rPr>
          <w:rFonts w:ascii="Georgia" w:hAnsi="Georgia" w:cs="Times New Roman"/>
          <w:sz w:val="22"/>
          <w:szCs w:val="28"/>
          <w:u w:val="none"/>
        </w:rPr>
      </w:pPr>
      <w:r w:rsidRPr="002368F5">
        <w:rPr>
          <w:rFonts w:ascii="Georgia" w:hAnsi="Georgia"/>
          <w:sz w:val="28"/>
          <w:szCs w:val="28"/>
          <w:u w:val="none"/>
        </w:rPr>
        <w:lastRenderedPageBreak/>
        <w:t>The meta-ethic to morality is to follow practical reason:</w:t>
      </w:r>
    </w:p>
    <w:p w14:paraId="5E1C2437" w14:textId="77777777" w:rsidR="00F56360" w:rsidRPr="002368F5" w:rsidRDefault="00F56360" w:rsidP="00F56360">
      <w:pPr>
        <w:spacing w:after="0" w:line="240" w:lineRule="auto"/>
        <w:textAlignment w:val="baseline"/>
        <w:rPr>
          <w:rFonts w:ascii="Georgia" w:eastAsia="Times New Roman" w:hAnsi="Georgia" w:cs="Times New Roman"/>
          <w:b/>
          <w:bCs/>
          <w:color w:val="000000"/>
          <w:szCs w:val="22"/>
        </w:rPr>
      </w:pPr>
    </w:p>
    <w:p w14:paraId="78A631D0" w14:textId="77777777" w:rsidR="00F56360" w:rsidRPr="002368F5" w:rsidRDefault="00F56360" w:rsidP="00F56360">
      <w:pPr>
        <w:pStyle w:val="Heading3"/>
        <w:jc w:val="left"/>
        <w:rPr>
          <w:rFonts w:ascii="Georgia" w:eastAsia="Times New Roman" w:hAnsi="Georgia"/>
          <w:color w:val="000000"/>
          <w:sz w:val="28"/>
          <w:szCs w:val="21"/>
          <w:u w:val="none"/>
        </w:rPr>
      </w:pPr>
      <w:r w:rsidRPr="002368F5">
        <w:rPr>
          <w:rFonts w:ascii="Georgia" w:hAnsi="Georgia"/>
          <w:sz w:val="28"/>
          <w:szCs w:val="28"/>
          <w:u w:val="none"/>
        </w:rPr>
        <w:lastRenderedPageBreak/>
        <w:t>[1] Is-Ought Gap-</w:t>
      </w:r>
      <w:r w:rsidRPr="002368F5">
        <w:rPr>
          <w:rFonts w:ascii="Georgia" w:eastAsia="Times New Roman" w:hAnsi="Georgia"/>
          <w:color w:val="000000"/>
          <w:sz w:val="28"/>
          <w:szCs w:val="21"/>
          <w:u w:val="none"/>
        </w:rPr>
        <w:t xml:space="preserve"> Empiricism fails because it can only generate what is through the descriptive perception of events, but fails to generate what out to be because it is impossible to derive a premise from description alone. For example, I can experience that a door is open, but it fails to generate and answer to whether the door ought to be open or closed. Only a priori premises solve because they generate obligations rather than descriptions.</w:t>
      </w:r>
    </w:p>
    <w:p w14:paraId="1AD1DE9E" w14:textId="77777777" w:rsidR="00F56360" w:rsidRPr="002368F5" w:rsidRDefault="00F56360" w:rsidP="00F56360">
      <w:pPr>
        <w:spacing w:line="240" w:lineRule="auto"/>
        <w:textAlignment w:val="baseline"/>
        <w:rPr>
          <w:rFonts w:ascii="Georgia" w:eastAsia="Times New Roman" w:hAnsi="Georgia"/>
          <w:b/>
          <w:bCs/>
          <w:color w:val="000000"/>
          <w:szCs w:val="22"/>
        </w:rPr>
      </w:pPr>
    </w:p>
    <w:p w14:paraId="0056162A" w14:textId="77777777" w:rsidR="00F56360" w:rsidRPr="002368F5" w:rsidRDefault="00F56360" w:rsidP="00F56360">
      <w:pPr>
        <w:pStyle w:val="Heading3"/>
        <w:jc w:val="left"/>
        <w:rPr>
          <w:rFonts w:ascii="Georgia" w:hAnsi="Georgia"/>
          <w:sz w:val="28"/>
          <w:szCs w:val="28"/>
        </w:rPr>
      </w:pPr>
      <w:r w:rsidRPr="002368F5">
        <w:rPr>
          <w:rFonts w:ascii="Georgia" w:hAnsi="Georgia"/>
          <w:sz w:val="28"/>
          <w:szCs w:val="28"/>
          <w:u w:val="none"/>
        </w:rPr>
        <w:lastRenderedPageBreak/>
        <w:t>[2] Inescapability-</w:t>
      </w:r>
      <w:r w:rsidRPr="002368F5">
        <w:rPr>
          <w:rFonts w:ascii="Georgia" w:hAnsi="Georgia"/>
          <w:sz w:val="28"/>
          <w:szCs w:val="28"/>
        </w:rPr>
        <w:t xml:space="preserve"> </w:t>
      </w:r>
      <w:r w:rsidRPr="002368F5">
        <w:rPr>
          <w:rStyle w:val="Style13ptBold"/>
          <w:rFonts w:ascii="Georgia" w:hAnsi="Georgia"/>
          <w:b/>
          <w:bCs w:val="0"/>
          <w:sz w:val="28"/>
          <w:szCs w:val="36"/>
        </w:rPr>
        <w:t>Reason is inescapable, questioning why it is or asking for a reason concedes its authority to agency itself. It’s a side constraint on ethics- all arguments must appeal to reason and the ability to act in the first place, otherwise they would be unwarranted or baseless.</w:t>
      </w:r>
    </w:p>
    <w:p w14:paraId="019CF6AB" w14:textId="77777777" w:rsidR="00F56360" w:rsidRPr="002368F5" w:rsidRDefault="00F56360" w:rsidP="00F56360">
      <w:pPr>
        <w:rPr>
          <w:rFonts w:ascii="Georgia" w:hAnsi="Georgia"/>
        </w:rPr>
      </w:pPr>
    </w:p>
    <w:p w14:paraId="7DAFB471" w14:textId="77777777" w:rsidR="00F56360" w:rsidRPr="002368F5" w:rsidRDefault="00F56360" w:rsidP="00F56360">
      <w:pPr>
        <w:pStyle w:val="Heading3"/>
        <w:jc w:val="left"/>
        <w:rPr>
          <w:rFonts w:ascii="Georgia" w:eastAsia="Times New Roman" w:hAnsi="Georgia"/>
          <w:color w:val="000000"/>
          <w:sz w:val="28"/>
          <w:szCs w:val="28"/>
          <w:u w:val="none"/>
        </w:rPr>
      </w:pPr>
      <w:r w:rsidRPr="002368F5">
        <w:rPr>
          <w:rFonts w:ascii="Georgia" w:hAnsi="Georgia"/>
          <w:sz w:val="28"/>
          <w:szCs w:val="28"/>
          <w:u w:val="none"/>
        </w:rPr>
        <w:lastRenderedPageBreak/>
        <w:t>[3] Empirical Uncertainty-</w:t>
      </w:r>
      <w:r w:rsidRPr="002368F5">
        <w:rPr>
          <w:rFonts w:ascii="Georgia" w:eastAsia="Times New Roman" w:hAnsi="Georgia"/>
          <w:color w:val="000000"/>
          <w:sz w:val="20"/>
          <w:szCs w:val="20"/>
          <w:u w:val="none"/>
        </w:rPr>
        <w:t xml:space="preserve"> </w:t>
      </w:r>
      <w:r w:rsidRPr="002368F5">
        <w:rPr>
          <w:rFonts w:ascii="Georgia" w:eastAsia="Times New Roman" w:hAnsi="Georgia"/>
          <w:color w:val="000000"/>
          <w:sz w:val="28"/>
          <w:szCs w:val="28"/>
          <w:u w:val="none"/>
        </w:rPr>
        <w:t>Multiple factors that could make empiricism objectively false in generating standards of morality- simulation, dreaming, illusions make it impossible to verify that knowledge derived from experiences is objectively true. Only rationality solves because it develops moral knowledge independent of human experience, creating objective morality.</w:t>
      </w:r>
    </w:p>
    <w:p w14:paraId="58AA55B6" w14:textId="77777777" w:rsidR="00F56360" w:rsidRPr="002368F5" w:rsidRDefault="00F56360" w:rsidP="00F56360">
      <w:pPr>
        <w:rPr>
          <w:rFonts w:ascii="Georgia" w:hAnsi="Georgia"/>
        </w:rPr>
      </w:pPr>
    </w:p>
    <w:p w14:paraId="19A713B1" w14:textId="77777777" w:rsidR="00F56360" w:rsidRPr="002368F5" w:rsidRDefault="00F56360" w:rsidP="00F56360">
      <w:pPr>
        <w:pStyle w:val="Heading3"/>
        <w:jc w:val="left"/>
        <w:rPr>
          <w:rFonts w:ascii="Georgia" w:hAnsi="Georgia"/>
          <w:sz w:val="28"/>
          <w:szCs w:val="28"/>
          <w:u w:val="none"/>
        </w:rPr>
      </w:pPr>
      <w:r w:rsidRPr="002368F5">
        <w:rPr>
          <w:rFonts w:ascii="Georgia" w:hAnsi="Georgia"/>
          <w:sz w:val="28"/>
          <w:szCs w:val="28"/>
          <w:u w:val="none"/>
        </w:rPr>
        <w:lastRenderedPageBreak/>
        <w:t>[4] Bindingness-</w:t>
      </w:r>
      <w:r w:rsidRPr="002368F5">
        <w:rPr>
          <w:rFonts w:ascii="Georgia" w:eastAsia="Times New Roman" w:hAnsi="Georgia"/>
          <w:color w:val="000000"/>
          <w:sz w:val="28"/>
          <w:szCs w:val="28"/>
          <w:u w:val="none"/>
        </w:rPr>
        <w:t xml:space="preserve"> Only reason according to principles can explain personal motivation to take action- desires and internal motivation fail because I could just choose not to act on my desire.</w:t>
      </w:r>
    </w:p>
    <w:p w14:paraId="39AB2858" w14:textId="77777777" w:rsidR="00F56360" w:rsidRPr="002368F5" w:rsidRDefault="00F56360" w:rsidP="00F56360">
      <w:pPr>
        <w:rPr>
          <w:rFonts w:ascii="Georgia" w:hAnsi="Georgia"/>
        </w:rPr>
      </w:pPr>
      <w:proofErr w:type="spellStart"/>
      <w:r w:rsidRPr="002368F5">
        <w:rPr>
          <w:rStyle w:val="Style13ptBold"/>
          <w:rFonts w:ascii="Georgia" w:hAnsi="Georgia"/>
          <w:highlight w:val="green"/>
        </w:rPr>
        <w:t>Reath</w:t>
      </w:r>
      <w:proofErr w:type="spellEnd"/>
      <w:r w:rsidRPr="002368F5">
        <w:rPr>
          <w:rFonts w:ascii="Georgia" w:hAnsi="Georgia"/>
        </w:rPr>
        <w:t xml:space="preserve"> </w:t>
      </w:r>
      <w:r w:rsidRPr="002368F5">
        <w:rPr>
          <w:rFonts w:ascii="Georgia" w:hAnsi="Georgia"/>
          <w:sz w:val="11"/>
          <w:szCs w:val="11"/>
        </w:rPr>
        <w:t>[Andrews, Professor of Philosophy at UC Riverside. “Contemporary Kantian Ethics.” 2013</w:t>
      </w:r>
      <w:r w:rsidRPr="002368F5">
        <w:rPr>
          <w:rFonts w:ascii="Georgia" w:hAnsi="Georgia"/>
        </w:rPr>
        <w:t xml:space="preserve">. </w:t>
      </w:r>
      <w:hyperlink r:id="rId9" w:history="1">
        <w:r w:rsidRPr="002368F5">
          <w:rPr>
            <w:rFonts w:ascii="Georgia" w:hAnsi="Georgia"/>
            <w:sz w:val="13"/>
            <w:szCs w:val="13"/>
          </w:rPr>
          <w:t>http://philosophy.ucr.edu/wp-content/uploads/2013/07/Reath-Contemporary-Kantian-Ethics.pdf</w:t>
        </w:r>
      </w:hyperlink>
      <w:r w:rsidRPr="002368F5">
        <w:rPr>
          <w:rFonts w:ascii="Georgia" w:hAnsi="Georgia"/>
          <w:sz w:val="13"/>
          <w:szCs w:val="13"/>
        </w:rPr>
        <w:t>] AA</w:t>
      </w:r>
    </w:p>
    <w:p w14:paraId="763796E6" w14:textId="77777777" w:rsidR="00F56360" w:rsidRPr="004F6AC2" w:rsidRDefault="00F56360" w:rsidP="00F56360">
      <w:pPr>
        <w:rPr>
          <w:rFonts w:ascii="Georgia" w:eastAsia="Times New Roman" w:hAnsi="Georgia"/>
          <w:b/>
          <w:u w:val="single"/>
          <w:lang w:eastAsia="zh-CN"/>
        </w:rPr>
      </w:pPr>
      <w:r w:rsidRPr="002368F5">
        <w:rPr>
          <w:rStyle w:val="LinedDown"/>
          <w:sz w:val="16"/>
          <w:lang w:eastAsia="zh-CN"/>
        </w:rPr>
        <w:t xml:space="preserve">Contemporary Kantians reject the </w:t>
      </w:r>
      <w:proofErr w:type="spellStart"/>
      <w:r w:rsidRPr="002368F5">
        <w:rPr>
          <w:rStyle w:val="LinedDown"/>
          <w:sz w:val="16"/>
          <w:lang w:eastAsia="zh-CN"/>
        </w:rPr>
        <w:t>Humean</w:t>
      </w:r>
      <w:proofErr w:type="spellEnd"/>
      <w:r w:rsidRPr="002368F5">
        <w:rPr>
          <w:rStyle w:val="LinedDown"/>
          <w:sz w:val="16"/>
          <w:lang w:eastAsia="zh-CN"/>
        </w:rPr>
        <w:t xml:space="preserve"> view of reasons and motivation because they believe that </w:t>
      </w:r>
      <w:r w:rsidRPr="002368F5">
        <w:rPr>
          <w:rFonts w:ascii="Georgia" w:eastAsia="Times New Roman" w:hAnsi="Georgia"/>
          <w:b/>
          <w:u w:val="single"/>
          <w:lang w:eastAsia="zh-CN"/>
        </w:rPr>
        <w:t xml:space="preserve">moral principles are </w:t>
      </w:r>
      <w:r w:rsidRPr="002368F5">
        <w:rPr>
          <w:rFonts w:ascii="Georgia" w:eastAsia="Times New Roman" w:hAnsi="Georgia"/>
          <w:b/>
          <w:highlight w:val="green"/>
          <w:u w:val="single"/>
          <w:lang w:eastAsia="zh-CN"/>
        </w:rPr>
        <w:t>requirements of reason</w:t>
      </w:r>
      <w:r w:rsidRPr="002368F5">
        <w:rPr>
          <w:rFonts w:ascii="Georgia" w:eastAsia="Times New Roman" w:hAnsi="Georgia"/>
          <w:b/>
          <w:u w:val="single"/>
          <w:lang w:eastAsia="zh-CN"/>
        </w:rPr>
        <w:t xml:space="preserve"> that </w:t>
      </w:r>
      <w:r w:rsidRPr="002368F5">
        <w:rPr>
          <w:rFonts w:ascii="Georgia" w:eastAsia="Times New Roman" w:hAnsi="Georgia"/>
          <w:b/>
          <w:highlight w:val="green"/>
          <w:u w:val="single"/>
          <w:lang w:eastAsia="zh-CN"/>
        </w:rPr>
        <w:t>apply to agents independent</w:t>
      </w:r>
      <w:r w:rsidRPr="002368F5">
        <w:rPr>
          <w:rFonts w:ascii="Georgia" w:eastAsia="Times New Roman" w:hAnsi="Georgia"/>
          <w:b/>
          <w:u w:val="single"/>
          <w:lang w:eastAsia="zh-CN"/>
        </w:rPr>
        <w:t xml:space="preserve">ly </w:t>
      </w:r>
      <w:r w:rsidRPr="002368F5">
        <w:rPr>
          <w:rFonts w:ascii="Georgia" w:eastAsia="Times New Roman" w:hAnsi="Georgia"/>
          <w:b/>
          <w:highlight w:val="green"/>
          <w:u w:val="single"/>
          <w:lang w:eastAsia="zh-CN"/>
        </w:rPr>
        <w:t>of desire</w:t>
      </w:r>
      <w:r w:rsidRPr="002368F5">
        <w:rPr>
          <w:rStyle w:val="LinedDown"/>
          <w:sz w:val="16"/>
          <w:lang w:eastAsia="zh-CN"/>
        </w:rPr>
        <w:t>. They are committed to holding that</w:t>
      </w:r>
      <w:r w:rsidRPr="002368F5">
        <w:rPr>
          <w:rFonts w:ascii="Georgia" w:eastAsia="Times New Roman" w:hAnsi="Georgia"/>
          <w:b/>
          <w:u w:val="single"/>
          <w:lang w:eastAsia="zh-CN"/>
        </w:rPr>
        <w:t xml:space="preserve"> </w:t>
      </w:r>
      <w:r w:rsidRPr="002368F5">
        <w:rPr>
          <w:rFonts w:ascii="Georgia" w:eastAsia="Times New Roman" w:hAnsi="Georgia"/>
          <w:b/>
          <w:highlight w:val="green"/>
          <w:u w:val="single"/>
          <w:lang w:eastAsia="zh-CN"/>
        </w:rPr>
        <w:t>human</w:t>
      </w:r>
      <w:r w:rsidRPr="002368F5">
        <w:rPr>
          <w:rFonts w:ascii="Georgia" w:eastAsia="Times New Roman" w:hAnsi="Georgia"/>
          <w:b/>
          <w:u w:val="single"/>
          <w:lang w:eastAsia="zh-CN"/>
        </w:rPr>
        <w:t xml:space="preserve"> being</w:t>
      </w:r>
      <w:r w:rsidRPr="002368F5">
        <w:rPr>
          <w:rFonts w:ascii="Georgia" w:eastAsia="Times New Roman" w:hAnsi="Georgia"/>
          <w:b/>
          <w:highlight w:val="green"/>
          <w:u w:val="single"/>
          <w:lang w:eastAsia="zh-CN"/>
        </w:rPr>
        <w:t>s can be moved</w:t>
      </w:r>
      <w:r w:rsidRPr="002368F5">
        <w:rPr>
          <w:rFonts w:ascii="Georgia" w:eastAsia="Times New Roman" w:hAnsi="Georgia"/>
          <w:b/>
          <w:u w:val="single"/>
          <w:lang w:eastAsia="zh-CN"/>
        </w:rPr>
        <w:t xml:space="preserve"> to act </w:t>
      </w:r>
      <w:r w:rsidRPr="002368F5">
        <w:rPr>
          <w:rFonts w:ascii="Georgia" w:eastAsia="Times New Roman" w:hAnsi="Georgia"/>
          <w:b/>
          <w:highlight w:val="green"/>
          <w:u w:val="single"/>
          <w:lang w:eastAsia="zh-CN"/>
        </w:rPr>
        <w:t>by reason alone</w:t>
      </w:r>
      <w:r w:rsidRPr="002368F5">
        <w:rPr>
          <w:rStyle w:val="LinedDown"/>
          <w:sz w:val="16"/>
          <w:lang w:eastAsia="zh-CN"/>
        </w:rPr>
        <w:t>. Kantians hold that</w:t>
      </w:r>
      <w:r w:rsidRPr="002368F5">
        <w:rPr>
          <w:rFonts w:ascii="Georgia" w:eastAsia="Times New Roman" w:hAnsi="Georgia"/>
          <w:b/>
          <w:u w:val="single"/>
          <w:lang w:eastAsia="zh-CN"/>
        </w:rPr>
        <w:t xml:space="preserve"> </w:t>
      </w:r>
      <w:r w:rsidRPr="002368F5">
        <w:rPr>
          <w:rFonts w:ascii="Georgia" w:eastAsia="Times New Roman" w:hAnsi="Georgia"/>
          <w:b/>
          <w:highlight w:val="green"/>
          <w:u w:val="single"/>
          <w:lang w:eastAsia="zh-CN"/>
        </w:rPr>
        <w:t>it is part of rational agency</w:t>
      </w:r>
      <w:r w:rsidRPr="002368F5">
        <w:rPr>
          <w:rFonts w:ascii="Georgia" w:eastAsia="Times New Roman" w:hAnsi="Georgia"/>
          <w:b/>
          <w:u w:val="single"/>
          <w:lang w:eastAsia="zh-CN"/>
        </w:rPr>
        <w:t xml:space="preserve"> that one can be motivated to act by one’s </w:t>
      </w:r>
      <w:r w:rsidRPr="002368F5">
        <w:rPr>
          <w:rFonts w:ascii="Georgia" w:eastAsia="Times New Roman" w:hAnsi="Georgia"/>
          <w:b/>
          <w:highlight w:val="green"/>
          <w:u w:val="single"/>
          <w:lang w:eastAsia="zh-CN"/>
        </w:rPr>
        <w:t>application of rational principles and</w:t>
      </w:r>
      <w:r w:rsidRPr="002368F5">
        <w:rPr>
          <w:rFonts w:ascii="Georgia" w:eastAsia="Times New Roman" w:hAnsi="Georgia"/>
          <w:b/>
          <w:u w:val="single"/>
          <w:lang w:eastAsia="zh-CN"/>
        </w:rPr>
        <w:t xml:space="preserve"> one’s </w:t>
      </w:r>
      <w:r w:rsidRPr="002368F5">
        <w:rPr>
          <w:rFonts w:ascii="Georgia" w:eastAsia="Times New Roman" w:hAnsi="Georgia"/>
          <w:b/>
          <w:highlight w:val="green"/>
          <w:u w:val="single"/>
          <w:lang w:eastAsia="zh-CN"/>
        </w:rPr>
        <w:t>judgments about what one has reason to do, without</w:t>
      </w:r>
      <w:r w:rsidRPr="002368F5">
        <w:rPr>
          <w:rStyle w:val="LinedDown"/>
          <w:sz w:val="16"/>
          <w:lang w:eastAsia="zh-CN"/>
        </w:rPr>
        <w:t xml:space="preserve"> the</w:t>
      </w:r>
      <w:r w:rsidRPr="002368F5">
        <w:rPr>
          <w:rFonts w:ascii="Georgia" w:eastAsia="Times New Roman" w:hAnsi="Georgia"/>
          <w:b/>
          <w:u w:val="single"/>
          <w:lang w:eastAsia="zh-CN"/>
        </w:rPr>
        <w:t xml:space="preserve"> intervention of any desire or </w:t>
      </w:r>
      <w:r w:rsidRPr="002368F5">
        <w:rPr>
          <w:rFonts w:ascii="Georgia" w:eastAsia="Times New Roman" w:hAnsi="Georgia"/>
          <w:b/>
          <w:highlight w:val="green"/>
          <w:u w:val="single"/>
          <w:lang w:eastAsia="zh-CN"/>
        </w:rPr>
        <w:t>further source of motivation</w:t>
      </w:r>
      <w:r w:rsidRPr="002368F5">
        <w:rPr>
          <w:rStyle w:val="LinedDown"/>
          <w:sz w:val="16"/>
          <w:lang w:eastAsia="zh-CN"/>
        </w:rPr>
        <w:t>. In the above example,</w:t>
      </w:r>
      <w:r w:rsidRPr="002368F5">
        <w:rPr>
          <w:rFonts w:ascii="Georgia" w:eastAsia="Times New Roman" w:hAnsi="Georgia"/>
          <w:b/>
          <w:u w:val="single"/>
          <w:lang w:eastAsia="zh-CN"/>
        </w:rPr>
        <w:t xml:space="preserve"> </w:t>
      </w:r>
      <w:r w:rsidRPr="002368F5">
        <w:rPr>
          <w:rStyle w:val="LinedDown"/>
          <w:sz w:val="16"/>
          <w:lang w:eastAsia="zh-CN"/>
        </w:rPr>
        <w:t xml:space="preserve">the fact that I need to begin saving money in order to afford my trip is a reason to begin saving, and the judgment that I ought to begin saving money now by itself can motivate me to do so. </w:t>
      </w:r>
      <w:proofErr w:type="gramStart"/>
      <w:r w:rsidRPr="002368F5">
        <w:rPr>
          <w:rStyle w:val="LinedDown"/>
          <w:sz w:val="16"/>
          <w:lang w:eastAsia="zh-CN"/>
        </w:rPr>
        <w:t>Likewise</w:t>
      </w:r>
      <w:proofErr w:type="gramEnd"/>
      <w:r w:rsidRPr="002368F5">
        <w:rPr>
          <w:rFonts w:ascii="Georgia" w:eastAsia="Times New Roman" w:hAnsi="Georgia"/>
          <w:b/>
          <w:u w:val="single"/>
          <w:lang w:eastAsia="zh-CN"/>
        </w:rPr>
        <w:t xml:space="preserve"> </w:t>
      </w:r>
      <w:r w:rsidRPr="002368F5">
        <w:rPr>
          <w:rFonts w:ascii="Georgia" w:eastAsia="Times New Roman" w:hAnsi="Georgia"/>
          <w:b/>
          <w:highlight w:val="green"/>
          <w:u w:val="single"/>
          <w:lang w:eastAsia="zh-CN"/>
        </w:rPr>
        <w:t>the judgment that I ought to take steps</w:t>
      </w:r>
      <w:r w:rsidRPr="002368F5">
        <w:rPr>
          <w:rFonts w:ascii="Georgia" w:eastAsia="Times New Roman" w:hAnsi="Georgia"/>
          <w:b/>
          <w:u w:val="single"/>
          <w:lang w:eastAsia="zh-CN"/>
        </w:rPr>
        <w:t xml:space="preserve"> now </w:t>
      </w:r>
      <w:r w:rsidRPr="002368F5">
        <w:rPr>
          <w:rFonts w:ascii="Georgia" w:eastAsia="Times New Roman" w:hAnsi="Georgia"/>
          <w:b/>
          <w:highlight w:val="green"/>
          <w:u w:val="single"/>
          <w:lang w:eastAsia="zh-CN"/>
        </w:rPr>
        <w:t>to ensure my well-being later</w:t>
      </w:r>
      <w:r w:rsidRPr="002368F5">
        <w:rPr>
          <w:rFonts w:ascii="Georgia" w:eastAsia="Times New Roman" w:hAnsi="Georgia"/>
          <w:b/>
          <w:u w:val="single"/>
          <w:lang w:eastAsia="zh-CN"/>
        </w:rPr>
        <w:t xml:space="preserve"> in life </w:t>
      </w:r>
      <w:r w:rsidRPr="002368F5">
        <w:rPr>
          <w:rFonts w:ascii="Georgia" w:eastAsia="Times New Roman" w:hAnsi="Georgia"/>
          <w:b/>
          <w:highlight w:val="green"/>
          <w:u w:val="single"/>
          <w:lang w:eastAsia="zh-CN"/>
        </w:rPr>
        <w:t>can motivate me to do so, without any further</w:t>
      </w:r>
      <w:r w:rsidRPr="002368F5">
        <w:rPr>
          <w:rFonts w:ascii="Georgia" w:eastAsia="Times New Roman" w:hAnsi="Georgia"/>
          <w:b/>
          <w:u w:val="single"/>
          <w:lang w:eastAsia="zh-CN"/>
        </w:rPr>
        <w:t xml:space="preserve"> felt </w:t>
      </w:r>
      <w:r w:rsidRPr="002368F5">
        <w:rPr>
          <w:rFonts w:ascii="Georgia" w:eastAsia="Times New Roman" w:hAnsi="Georgia"/>
          <w:b/>
          <w:highlight w:val="green"/>
          <w:u w:val="single"/>
          <w:lang w:eastAsia="zh-CN"/>
        </w:rPr>
        <w:t>desire</w:t>
      </w:r>
      <w:r w:rsidRPr="002368F5">
        <w:rPr>
          <w:rFonts w:ascii="Georgia" w:eastAsia="Times New Roman" w:hAnsi="Georgia"/>
          <w:b/>
          <w:u w:val="single"/>
          <w:lang w:eastAsia="zh-CN"/>
        </w:rPr>
        <w:t xml:space="preserve">. </w:t>
      </w:r>
      <w:r w:rsidRPr="002368F5">
        <w:rPr>
          <w:rStyle w:val="LinedDown"/>
          <w:sz w:val="16"/>
          <w:lang w:eastAsia="zh-CN"/>
        </w:rPr>
        <w:t>(Note that the claim is that one can be motivated by one’s judgment of what one has reason to do – that is not to say that one always will be motivated by that judgment.) Since the reasons in these two cases ultimately stem from some desire (e.g., some future desire), the full significance of the Kantian view of motivation comes to light in moral cases.</w:t>
      </w:r>
      <w:r w:rsidRPr="002368F5">
        <w:rPr>
          <w:rFonts w:ascii="Georgia" w:eastAsia="Times New Roman" w:hAnsi="Georgia"/>
          <w:b/>
          <w:u w:val="single"/>
          <w:lang w:eastAsia="zh-CN"/>
        </w:rPr>
        <w:t xml:space="preserve"> Here Kantians hold that moral requirements apply to us simply as rational beings independently of our desires, and that the judgment that we ought to perform </w:t>
      </w:r>
      <w:r w:rsidRPr="002368F5">
        <w:rPr>
          <w:rStyle w:val="LinedDown"/>
          <w:sz w:val="16"/>
          <w:lang w:eastAsia="zh-CN"/>
        </w:rPr>
        <w:t>(or refrain from)</w:t>
      </w:r>
      <w:r w:rsidRPr="002368F5">
        <w:rPr>
          <w:rFonts w:ascii="Georgia" w:eastAsia="Times New Roman" w:hAnsi="Georgia"/>
          <w:b/>
          <w:u w:val="single"/>
          <w:lang w:eastAsia="zh-CN"/>
        </w:rPr>
        <w:t xml:space="preserve"> some action can motivate us to do so, without the stimulus of any further desire. </w:t>
      </w:r>
      <w:proofErr w:type="gramStart"/>
      <w:r w:rsidRPr="002368F5">
        <w:rPr>
          <w:rStyle w:val="LinedDown"/>
          <w:sz w:val="16"/>
          <w:lang w:eastAsia="zh-CN"/>
        </w:rPr>
        <w:t>So</w:t>
      </w:r>
      <w:proofErr w:type="gramEnd"/>
      <w:r w:rsidRPr="002368F5">
        <w:rPr>
          <w:rStyle w:val="LinedDown"/>
          <w:sz w:val="16"/>
          <w:lang w:eastAsia="zh-CN"/>
        </w:rPr>
        <w:t xml:space="preserve"> for example, </w:t>
      </w:r>
      <w:r w:rsidRPr="002368F5">
        <w:rPr>
          <w:rFonts w:ascii="Georgia" w:eastAsia="Times New Roman" w:hAnsi="Georgia"/>
          <w:b/>
          <w:u w:val="single"/>
          <w:lang w:eastAsia="zh-CN"/>
        </w:rPr>
        <w:t xml:space="preserve">judging that I ought to refrain from taking unfair advantage of a competitor </w:t>
      </w:r>
      <w:r w:rsidRPr="002368F5">
        <w:rPr>
          <w:rStyle w:val="LinedDown"/>
          <w:sz w:val="16"/>
          <w:lang w:eastAsia="zh-CN"/>
        </w:rPr>
        <w:t>or that I ought to help someone in need</w:t>
      </w:r>
      <w:r w:rsidRPr="002368F5">
        <w:rPr>
          <w:rFonts w:ascii="Georgia" w:eastAsia="Times New Roman" w:hAnsi="Georgia"/>
          <w:b/>
          <w:u w:val="single"/>
          <w:lang w:eastAsia="zh-CN"/>
        </w:rPr>
        <w:t xml:space="preserve"> can motivate me to do so</w:t>
      </w:r>
      <w:r w:rsidRPr="002368F5">
        <w:rPr>
          <w:rStyle w:val="LinedDown"/>
          <w:sz w:val="16"/>
          <w:lang w:eastAsia="zh-CN"/>
        </w:rPr>
        <w:t>. The Kantian view here is that the</w:t>
      </w:r>
      <w:r w:rsidRPr="002368F5">
        <w:rPr>
          <w:rFonts w:ascii="Georgia" w:eastAsia="Times New Roman" w:hAnsi="Georgia"/>
          <w:b/>
          <w:u w:val="single"/>
          <w:lang w:eastAsia="zh-CN"/>
        </w:rPr>
        <w:t xml:space="preserve"> </w:t>
      </w:r>
      <w:r w:rsidRPr="002368F5">
        <w:rPr>
          <w:rFonts w:ascii="Georgia" w:eastAsia="Times New Roman" w:hAnsi="Georgia"/>
          <w:b/>
          <w:highlight w:val="green"/>
          <w:u w:val="single"/>
          <w:lang w:eastAsia="zh-CN"/>
        </w:rPr>
        <w:t>application of</w:t>
      </w:r>
      <w:r w:rsidRPr="002368F5">
        <w:rPr>
          <w:rFonts w:ascii="Georgia" w:eastAsia="Times New Roman" w:hAnsi="Georgia"/>
          <w:b/>
          <w:u w:val="single"/>
          <w:lang w:eastAsia="zh-CN"/>
        </w:rPr>
        <w:t xml:space="preserve"> principles of </w:t>
      </w:r>
      <w:r w:rsidRPr="002368F5">
        <w:rPr>
          <w:rFonts w:ascii="Georgia" w:eastAsia="Times New Roman" w:hAnsi="Georgia"/>
          <w:b/>
          <w:highlight w:val="green"/>
          <w:u w:val="single"/>
          <w:lang w:eastAsia="zh-CN"/>
        </w:rPr>
        <w:t>reason</w:t>
      </w:r>
      <w:r w:rsidRPr="002368F5">
        <w:rPr>
          <w:rFonts w:ascii="Georgia" w:eastAsia="Times New Roman" w:hAnsi="Georgia"/>
          <w:b/>
          <w:u w:val="single"/>
          <w:lang w:eastAsia="zh-CN"/>
        </w:rPr>
        <w:t xml:space="preserve"> </w:t>
      </w:r>
      <w:r w:rsidRPr="002368F5">
        <w:rPr>
          <w:rStyle w:val="LinedDown"/>
          <w:sz w:val="16"/>
          <w:lang w:eastAsia="zh-CN"/>
        </w:rPr>
        <w:t xml:space="preserve">(or the judgment about reasons) </w:t>
      </w:r>
      <w:r w:rsidRPr="002368F5">
        <w:rPr>
          <w:rFonts w:ascii="Georgia" w:eastAsia="Times New Roman" w:hAnsi="Georgia"/>
          <w:b/>
          <w:highlight w:val="green"/>
          <w:u w:val="single"/>
          <w:lang w:eastAsia="zh-CN"/>
        </w:rPr>
        <w:t>produces</w:t>
      </w:r>
      <w:r w:rsidRPr="002368F5">
        <w:rPr>
          <w:rFonts w:ascii="Georgia" w:eastAsia="Times New Roman" w:hAnsi="Georgia"/>
          <w:b/>
          <w:u w:val="single"/>
          <w:lang w:eastAsia="zh-CN"/>
        </w:rPr>
        <w:t xml:space="preserve"> the </w:t>
      </w:r>
      <w:r w:rsidRPr="002368F5">
        <w:rPr>
          <w:rFonts w:ascii="Georgia" w:eastAsia="Times New Roman" w:hAnsi="Georgia"/>
          <w:b/>
          <w:highlight w:val="green"/>
          <w:u w:val="single"/>
          <w:lang w:eastAsia="zh-CN"/>
        </w:rPr>
        <w:t>motivation to comply with the principle</w:t>
      </w:r>
      <w:r w:rsidRPr="002368F5">
        <w:rPr>
          <w:rFonts w:ascii="Georgia" w:eastAsia="Times New Roman" w:hAnsi="Georgia"/>
          <w:b/>
          <w:u w:val="single"/>
          <w:lang w:eastAsia="zh-CN"/>
        </w:rPr>
        <w:t xml:space="preserve"> and does not simply redirect </w:t>
      </w:r>
      <w:r w:rsidRPr="002368F5">
        <w:rPr>
          <w:rStyle w:val="LinedDown"/>
          <w:sz w:val="16"/>
          <w:lang w:eastAsia="zh-CN"/>
        </w:rPr>
        <w:t>or elicit</w:t>
      </w:r>
      <w:r w:rsidRPr="002368F5">
        <w:rPr>
          <w:rFonts w:ascii="Georgia" w:eastAsia="Times New Roman" w:hAnsi="Georgia"/>
          <w:b/>
          <w:u w:val="single"/>
          <w:lang w:eastAsia="zh-CN"/>
        </w:rPr>
        <w:t xml:space="preserve"> a prior motivational state that exists independently of any reasoning. </w:t>
      </w:r>
    </w:p>
    <w:p w14:paraId="4DA4FB14" w14:textId="77777777" w:rsidR="00F56360" w:rsidRPr="002368F5" w:rsidRDefault="00F56360" w:rsidP="00F56360">
      <w:pPr>
        <w:pStyle w:val="Heading3"/>
        <w:jc w:val="left"/>
        <w:rPr>
          <w:rFonts w:ascii="Georgia" w:hAnsi="Georgia" w:cs="Times New Roman"/>
          <w:sz w:val="28"/>
          <w:szCs w:val="28"/>
          <w:u w:val="none"/>
        </w:rPr>
      </w:pPr>
      <w:r w:rsidRPr="002368F5">
        <w:rPr>
          <w:rFonts w:ascii="Georgia" w:hAnsi="Georgia"/>
          <w:sz w:val="28"/>
          <w:szCs w:val="28"/>
          <w:u w:val="none"/>
        </w:rPr>
        <w:lastRenderedPageBreak/>
        <w:t>And, rationality requires that maxims must be universalizable.</w:t>
      </w:r>
    </w:p>
    <w:p w14:paraId="4D40FC1E" w14:textId="77777777" w:rsidR="00F56360" w:rsidRPr="002368F5" w:rsidRDefault="00F56360" w:rsidP="00F56360">
      <w:pPr>
        <w:pStyle w:val="Heading3"/>
        <w:jc w:val="left"/>
        <w:rPr>
          <w:rFonts w:ascii="Georgia" w:hAnsi="Georgia"/>
          <w:sz w:val="28"/>
          <w:szCs w:val="28"/>
          <w:u w:val="none"/>
        </w:rPr>
      </w:pPr>
      <w:r w:rsidRPr="002368F5">
        <w:rPr>
          <w:rFonts w:ascii="Georgia" w:hAnsi="Georgia"/>
          <w:sz w:val="28"/>
          <w:szCs w:val="28"/>
          <w:u w:val="none"/>
        </w:rPr>
        <w:lastRenderedPageBreak/>
        <w:t>[1] Moral subjectivity is rationally incoherent- For example, 2+2=4 must be the same for you and me, otherwise rationalism collapses because two realities would not be true at the same time, making it impossible to reason.</w:t>
      </w:r>
    </w:p>
    <w:p w14:paraId="5114DA2C" w14:textId="77777777" w:rsidR="00F56360" w:rsidRPr="002368F5" w:rsidRDefault="00F56360" w:rsidP="00F56360">
      <w:pPr>
        <w:pStyle w:val="Heading3"/>
        <w:jc w:val="left"/>
        <w:rPr>
          <w:rFonts w:ascii="Georgia" w:hAnsi="Georgia"/>
          <w:sz w:val="28"/>
          <w:szCs w:val="28"/>
          <w:u w:val="none"/>
        </w:rPr>
      </w:pPr>
      <w:r w:rsidRPr="002368F5">
        <w:rPr>
          <w:rFonts w:ascii="Georgia" w:hAnsi="Georgia"/>
          <w:sz w:val="28"/>
          <w:szCs w:val="28"/>
          <w:u w:val="none"/>
        </w:rPr>
        <w:lastRenderedPageBreak/>
        <w:t>[2] Moral truths are objective and universally applicable- all agents would be able to reason and action is good because morality is a priori and separate from their own experience. Any other interpretation fails- it fails to bind actors to itself which precludes the point of morality in the first place.</w:t>
      </w:r>
    </w:p>
    <w:p w14:paraId="2802AA92" w14:textId="77777777" w:rsidR="00F56360" w:rsidRDefault="00F56360" w:rsidP="00F56360"/>
    <w:p w14:paraId="09565BB0" w14:textId="77777777" w:rsidR="00F56360" w:rsidRPr="002368F5" w:rsidRDefault="00F56360" w:rsidP="00F56360">
      <w:pPr>
        <w:pStyle w:val="Heading3"/>
        <w:jc w:val="left"/>
        <w:rPr>
          <w:rFonts w:ascii="Georgia" w:hAnsi="Georgia"/>
          <w:sz w:val="28"/>
          <w:szCs w:val="28"/>
          <w:u w:val="none"/>
        </w:rPr>
      </w:pPr>
      <w:r w:rsidRPr="002368F5">
        <w:rPr>
          <w:rFonts w:ascii="Georgia" w:hAnsi="Georgia"/>
          <w:sz w:val="28"/>
          <w:szCs w:val="28"/>
          <w:u w:val="none"/>
        </w:rPr>
        <w:lastRenderedPageBreak/>
        <w:t xml:space="preserve">Thus, the standard is </w:t>
      </w:r>
      <w:r w:rsidRPr="002368F5">
        <w:rPr>
          <w:rFonts w:ascii="Georgia" w:hAnsi="Georgia"/>
          <w:sz w:val="28"/>
          <w:szCs w:val="28"/>
          <w:highlight w:val="green"/>
          <w:u w:val="none"/>
        </w:rPr>
        <w:t>respecting a system of inner and outer freedom.</w:t>
      </w:r>
    </w:p>
    <w:p w14:paraId="51082EB3" w14:textId="77777777" w:rsidR="00F56360" w:rsidRPr="002368F5" w:rsidRDefault="00F56360" w:rsidP="00F56360">
      <w:pPr>
        <w:rPr>
          <w:rFonts w:ascii="Georgia" w:hAnsi="Georgia"/>
        </w:rPr>
      </w:pPr>
    </w:p>
    <w:p w14:paraId="41F478F8" w14:textId="77777777" w:rsidR="00F56360" w:rsidRPr="002368F5" w:rsidRDefault="00F56360" w:rsidP="00F56360">
      <w:pPr>
        <w:pStyle w:val="Heading3"/>
        <w:jc w:val="left"/>
        <w:rPr>
          <w:rFonts w:ascii="Georgia" w:hAnsi="Georgia" w:cs="Times New Roman"/>
          <w:sz w:val="28"/>
          <w:szCs w:val="28"/>
          <w:u w:val="none"/>
        </w:rPr>
      </w:pPr>
      <w:r w:rsidRPr="002368F5">
        <w:rPr>
          <w:rFonts w:ascii="Georgia" w:hAnsi="Georgia"/>
          <w:sz w:val="28"/>
          <w:szCs w:val="28"/>
          <w:u w:val="none"/>
        </w:rPr>
        <w:lastRenderedPageBreak/>
        <w:t>Violating freedom is not universalizable- if you violated freedom of someone else, it would be contradictory because it entails their right to violate your own, which would precede you from doing the action in the first place.</w:t>
      </w:r>
    </w:p>
    <w:p w14:paraId="5AD1AA2B" w14:textId="77777777" w:rsidR="00F56360" w:rsidRPr="002368F5" w:rsidRDefault="00F56360" w:rsidP="00F56360">
      <w:pPr>
        <w:spacing w:after="0" w:line="240" w:lineRule="auto"/>
        <w:rPr>
          <w:rFonts w:ascii="Georgia" w:eastAsia="Times New Roman" w:hAnsi="Georgia" w:cs="Times New Roman"/>
          <w:sz w:val="24"/>
        </w:rPr>
      </w:pPr>
    </w:p>
    <w:p w14:paraId="387A18ED" w14:textId="77777777" w:rsidR="00F56360" w:rsidRPr="002368F5" w:rsidRDefault="00F56360" w:rsidP="00F56360">
      <w:pPr>
        <w:pStyle w:val="Heading3"/>
        <w:jc w:val="left"/>
        <w:rPr>
          <w:rFonts w:ascii="Georgia" w:hAnsi="Georgia"/>
          <w:sz w:val="28"/>
          <w:szCs w:val="28"/>
          <w:u w:val="none"/>
        </w:rPr>
      </w:pPr>
      <w:r w:rsidRPr="002368F5">
        <w:rPr>
          <w:rFonts w:ascii="Georgia" w:hAnsi="Georgia"/>
          <w:sz w:val="28"/>
          <w:szCs w:val="28"/>
          <w:u w:val="none"/>
        </w:rPr>
        <w:lastRenderedPageBreak/>
        <w:t>Prefer additionally:</w:t>
      </w:r>
    </w:p>
    <w:p w14:paraId="3F1B05C1" w14:textId="77777777" w:rsidR="00F56360" w:rsidRPr="002368F5" w:rsidRDefault="00F56360" w:rsidP="00F56360">
      <w:pPr>
        <w:pStyle w:val="Heading3"/>
        <w:jc w:val="left"/>
        <w:rPr>
          <w:rFonts w:ascii="Georgia" w:hAnsi="Georgia"/>
        </w:rPr>
      </w:pPr>
      <w:r w:rsidRPr="00AC32D6">
        <w:rPr>
          <w:rFonts w:ascii="Georgia" w:hAnsi="Georgia"/>
          <w:sz w:val="28"/>
          <w:szCs w:val="28"/>
        </w:rPr>
        <w:lastRenderedPageBreak/>
        <w:t xml:space="preserve">[1] </w:t>
      </w:r>
      <w:proofErr w:type="spellStart"/>
      <w:r w:rsidRPr="00AC32D6">
        <w:rPr>
          <w:rFonts w:ascii="Georgia" w:hAnsi="Georgia"/>
          <w:sz w:val="28"/>
          <w:szCs w:val="28"/>
        </w:rPr>
        <w:t>Constitutiveness</w:t>
      </w:r>
      <w:proofErr w:type="spellEnd"/>
      <w:r w:rsidRPr="00AC32D6">
        <w:rPr>
          <w:rFonts w:ascii="Georgia" w:hAnsi="Georgia"/>
          <w:sz w:val="24"/>
          <w:szCs w:val="24"/>
          <w:u w:val="none"/>
        </w:rPr>
        <w:t xml:space="preserve"> </w:t>
      </w:r>
      <w:r w:rsidRPr="002368F5">
        <w:rPr>
          <w:rFonts w:ascii="Georgia" w:hAnsi="Georgia"/>
          <w:sz w:val="28"/>
          <w:szCs w:val="28"/>
          <w:u w:val="none"/>
        </w:rPr>
        <w:t>– Being free to be able to identify yourself as the cause of your actions is constitutive to agency- we must be able to set our own ends</w:t>
      </w:r>
      <w:r w:rsidRPr="002368F5">
        <w:rPr>
          <w:rFonts w:ascii="Georgia" w:hAnsi="Georgia"/>
        </w:rPr>
        <w:t>.</w:t>
      </w:r>
    </w:p>
    <w:p w14:paraId="0AB885CC" w14:textId="77777777" w:rsidR="00F56360" w:rsidRPr="002368F5" w:rsidRDefault="00F56360" w:rsidP="00F56360">
      <w:pPr>
        <w:rPr>
          <w:rStyle w:val="Style13ptBold"/>
          <w:rFonts w:ascii="Georgia" w:hAnsi="Georgia"/>
        </w:rPr>
      </w:pPr>
      <w:r w:rsidRPr="002368F5">
        <w:rPr>
          <w:rStyle w:val="Style13ptBold"/>
          <w:rFonts w:ascii="Georgia" w:hAnsi="Georgia"/>
          <w:sz w:val="28"/>
          <w:szCs w:val="36"/>
          <w:highlight w:val="cyan"/>
        </w:rPr>
        <w:t>Korsgaard</w:t>
      </w:r>
      <w:r w:rsidRPr="002368F5">
        <w:rPr>
          <w:rStyle w:val="Style13ptBold"/>
          <w:rFonts w:ascii="Georgia" w:hAnsi="Georgia"/>
          <w:sz w:val="21"/>
        </w:rPr>
        <w:t>-</w:t>
      </w:r>
      <w:r w:rsidRPr="002368F5">
        <w:rPr>
          <w:rStyle w:val="Style13ptBold"/>
          <w:rFonts w:ascii="Georgia" w:hAnsi="Georgia"/>
          <w:sz w:val="21"/>
          <w:szCs w:val="22"/>
        </w:rPr>
        <w:t xml:space="preserve"> “Self-Constitution in the Ethics of Plato and Kant” by Christine M. Korsgaard </w:t>
      </w:r>
    </w:p>
    <w:p w14:paraId="63F19DED" w14:textId="77777777" w:rsidR="00F56360" w:rsidRPr="002368F5" w:rsidRDefault="00F56360" w:rsidP="00F56360">
      <w:pPr>
        <w:rPr>
          <w:rFonts w:ascii="Georgia" w:hAnsi="Georgia" w:cstheme="majorHAnsi"/>
          <w:b/>
          <w:bCs/>
          <w:color w:val="000000" w:themeColor="text1"/>
          <w:sz w:val="16"/>
          <w:szCs w:val="12"/>
          <w:u w:color="BFBFBF"/>
        </w:rPr>
      </w:pPr>
      <w:r w:rsidRPr="002368F5">
        <w:rPr>
          <w:rFonts w:ascii="Georgia" w:hAnsi="Georgia" w:cstheme="majorHAnsi"/>
          <w:b/>
          <w:bCs/>
          <w:color w:val="000000" w:themeColor="text1"/>
          <w:sz w:val="16"/>
          <w:u w:color="000000"/>
          <w:lang w:val="de-DE"/>
        </w:rPr>
        <w:t>“</w:t>
      </w:r>
      <w:r w:rsidRPr="002368F5">
        <w:rPr>
          <w:rFonts w:ascii="Georgia" w:hAnsi="Georgia" w:cstheme="majorHAnsi"/>
          <w:b/>
          <w:bCs/>
          <w:color w:val="000000" w:themeColor="text1"/>
          <w:sz w:val="16"/>
          <w:szCs w:val="12"/>
          <w:u w:color="BFBFBF"/>
        </w:rPr>
        <w:t>Now I’m going to argue that that sort of willing is impossible. The first step is this:</w:t>
      </w:r>
      <w:r w:rsidRPr="002368F5">
        <w:rPr>
          <w:rFonts w:ascii="Georgia" w:hAnsi="Georgia" w:cstheme="majorHAnsi"/>
          <w:b/>
          <w:bCs/>
          <w:color w:val="000000" w:themeColor="text1"/>
          <w:sz w:val="16"/>
          <w:u w:color="000000"/>
          <w:lang w:val="de-DE"/>
        </w:rPr>
        <w:t xml:space="preserve"> </w:t>
      </w:r>
      <w:r w:rsidRPr="002368F5">
        <w:rPr>
          <w:rFonts w:ascii="Georgia" w:hAnsi="Georgia" w:cstheme="majorHAnsi"/>
          <w:b/>
          <w:bCs/>
          <w:color w:val="000000" w:themeColor="text1"/>
          <w:sz w:val="24"/>
          <w:highlight w:val="cyan"/>
          <w:u w:val="single" w:color="000000"/>
        </w:rPr>
        <w:t>to conceive</w:t>
      </w:r>
      <w:r w:rsidRPr="002368F5">
        <w:rPr>
          <w:rFonts w:ascii="Georgia" w:hAnsi="Georgia" w:cstheme="majorHAnsi"/>
          <w:b/>
          <w:bCs/>
          <w:color w:val="000000" w:themeColor="text1"/>
          <w:sz w:val="16"/>
          <w:u w:color="000000"/>
        </w:rPr>
        <w:t xml:space="preserve"> </w:t>
      </w:r>
      <w:r w:rsidRPr="002368F5">
        <w:rPr>
          <w:rFonts w:ascii="Georgia" w:hAnsi="Georgia" w:cstheme="majorHAnsi"/>
          <w:b/>
          <w:bCs/>
          <w:color w:val="000000" w:themeColor="text1"/>
          <w:sz w:val="16"/>
          <w:szCs w:val="12"/>
          <w:u w:color="BFBFBF"/>
        </w:rPr>
        <w:t>of</w:t>
      </w:r>
      <w:r w:rsidRPr="002368F5">
        <w:rPr>
          <w:rFonts w:ascii="Georgia" w:hAnsi="Georgia" w:cstheme="majorHAnsi"/>
          <w:b/>
          <w:bCs/>
          <w:color w:val="000000" w:themeColor="text1"/>
          <w:sz w:val="16"/>
          <w:u w:color="BFBFBF"/>
        </w:rPr>
        <w:t xml:space="preserve"> </w:t>
      </w:r>
      <w:r w:rsidRPr="002368F5">
        <w:rPr>
          <w:rFonts w:ascii="Georgia" w:hAnsi="Georgia" w:cstheme="majorHAnsi"/>
          <w:b/>
          <w:bCs/>
          <w:color w:val="000000" w:themeColor="text1"/>
          <w:sz w:val="24"/>
          <w:highlight w:val="cyan"/>
          <w:u w:val="single" w:color="000000"/>
        </w:rPr>
        <w:t>yourself as the cause of your actions is to identify with</w:t>
      </w:r>
      <w:r w:rsidRPr="002368F5">
        <w:rPr>
          <w:rFonts w:ascii="Georgia" w:hAnsi="Georgia" w:cstheme="majorHAnsi"/>
          <w:b/>
          <w:bCs/>
          <w:color w:val="000000" w:themeColor="text1"/>
          <w:sz w:val="16"/>
          <w:highlight w:val="cyan"/>
          <w:u w:color="000000"/>
        </w:rPr>
        <w:t xml:space="preserve"> </w:t>
      </w:r>
      <w:r w:rsidRPr="002368F5">
        <w:rPr>
          <w:rFonts w:ascii="Georgia" w:hAnsi="Georgia" w:cstheme="majorHAnsi"/>
          <w:b/>
          <w:bCs/>
          <w:color w:val="000000" w:themeColor="text1"/>
          <w:sz w:val="24"/>
          <w:highlight w:val="cyan"/>
          <w:u w:val="single" w:color="000000"/>
        </w:rPr>
        <w:t>the principle</w:t>
      </w:r>
      <w:r w:rsidRPr="002368F5">
        <w:rPr>
          <w:rFonts w:ascii="Georgia" w:hAnsi="Georgia" w:cstheme="majorHAnsi"/>
          <w:b/>
          <w:bCs/>
          <w:color w:val="000000" w:themeColor="text1"/>
          <w:sz w:val="24"/>
          <w:u w:val="single" w:color="000000"/>
        </w:rPr>
        <w:t xml:space="preserve"> of choice </w:t>
      </w:r>
      <w:r w:rsidRPr="002368F5">
        <w:rPr>
          <w:rFonts w:ascii="Georgia" w:hAnsi="Georgia" w:cstheme="majorHAnsi"/>
          <w:b/>
          <w:bCs/>
          <w:color w:val="000000" w:themeColor="text1"/>
          <w:sz w:val="24"/>
          <w:highlight w:val="cyan"/>
          <w:u w:val="single" w:color="000000"/>
        </w:rPr>
        <w:t>on which you act</w:t>
      </w:r>
      <w:r w:rsidRPr="002368F5">
        <w:rPr>
          <w:rFonts w:ascii="Georgia" w:hAnsi="Georgia" w:cstheme="majorHAnsi"/>
          <w:b/>
          <w:bCs/>
          <w:color w:val="000000" w:themeColor="text1"/>
          <w:sz w:val="24"/>
          <w:u w:val="single" w:color="000000"/>
        </w:rPr>
        <w:t>.</w:t>
      </w:r>
      <w:r w:rsidRPr="002368F5">
        <w:rPr>
          <w:rFonts w:ascii="Georgia" w:hAnsi="Georgia" w:cstheme="majorHAnsi"/>
          <w:b/>
          <w:bCs/>
          <w:color w:val="000000" w:themeColor="text1"/>
          <w:sz w:val="16"/>
          <w:u w:color="000000"/>
        </w:rPr>
        <w:t xml:space="preserve"> </w:t>
      </w:r>
      <w:r w:rsidRPr="002368F5">
        <w:rPr>
          <w:rFonts w:ascii="Georgia" w:hAnsi="Georgia" w:cstheme="majorHAnsi"/>
          <w:b/>
          <w:bCs/>
          <w:color w:val="000000" w:themeColor="text1"/>
          <w:sz w:val="16"/>
          <w:szCs w:val="12"/>
          <w:u w:color="BFBFBF"/>
        </w:rPr>
        <w:t>A rational will is a self-conscious causality, and a self-conscious causality is aware of itself as a cause. To be aware of yourself as a cause is to identify yourself with something in the scenario that gives rise to the action, and this must be the principle of choice. For instance</w:t>
      </w:r>
      <w:r w:rsidRPr="002368F5">
        <w:rPr>
          <w:rFonts w:ascii="Georgia" w:hAnsi="Georgia" w:cstheme="majorHAnsi"/>
          <w:b/>
          <w:bCs/>
          <w:color w:val="000000" w:themeColor="text1"/>
          <w:sz w:val="12"/>
          <w:szCs w:val="12"/>
          <w:u w:val="single" w:color="BFBFBF"/>
        </w:rPr>
        <w:t>,</w:t>
      </w:r>
      <w:r w:rsidRPr="002368F5">
        <w:rPr>
          <w:rFonts w:ascii="Georgia" w:hAnsi="Georgia" w:cstheme="majorHAnsi"/>
          <w:b/>
          <w:bCs/>
          <w:color w:val="000000" w:themeColor="text1"/>
          <w:sz w:val="24"/>
          <w:u w:val="single" w:color="000000"/>
        </w:rPr>
        <w:t xml:space="preserve"> </w:t>
      </w:r>
      <w:r w:rsidRPr="002368F5">
        <w:rPr>
          <w:rFonts w:ascii="Georgia" w:hAnsi="Georgia" w:cstheme="majorHAnsi"/>
          <w:b/>
          <w:bCs/>
          <w:color w:val="000000" w:themeColor="text1"/>
          <w:sz w:val="24"/>
          <w:highlight w:val="cyan"/>
          <w:u w:val="single" w:color="000000"/>
        </w:rPr>
        <w:t>suppose</w:t>
      </w:r>
      <w:r w:rsidRPr="002368F5">
        <w:rPr>
          <w:rFonts w:ascii="Georgia" w:hAnsi="Georgia" w:cstheme="majorHAnsi"/>
          <w:b/>
          <w:bCs/>
          <w:color w:val="000000" w:themeColor="text1"/>
          <w:sz w:val="24"/>
          <w:u w:val="single" w:color="000000"/>
        </w:rPr>
        <w:t xml:space="preserve"> you experience a conflict </w:t>
      </w:r>
      <w:r w:rsidRPr="002368F5">
        <w:rPr>
          <w:rFonts w:ascii="Georgia" w:hAnsi="Georgia" w:cstheme="majorHAnsi"/>
          <w:b/>
          <w:bCs/>
          <w:color w:val="000000" w:themeColor="text1"/>
          <w:sz w:val="16"/>
          <w:szCs w:val="12"/>
          <w:u w:color="BFBFBF"/>
        </w:rPr>
        <w:t>of desire: you have a desire to do both A and B, and they are incompatible. You have</w:t>
      </w:r>
      <w:r w:rsidRPr="002368F5">
        <w:rPr>
          <w:rFonts w:ascii="Georgia" w:hAnsi="Georgia" w:cstheme="majorHAnsi"/>
          <w:b/>
          <w:bCs/>
          <w:color w:val="000000" w:themeColor="text1"/>
          <w:sz w:val="24"/>
          <w:u w:val="single" w:color="000000"/>
        </w:rPr>
        <w:t xml:space="preserve"> </w:t>
      </w:r>
      <w:r w:rsidRPr="002368F5">
        <w:rPr>
          <w:rFonts w:ascii="Georgia" w:hAnsi="Georgia" w:cstheme="majorHAnsi"/>
          <w:b/>
          <w:bCs/>
          <w:color w:val="000000" w:themeColor="text1"/>
          <w:sz w:val="24"/>
          <w:highlight w:val="cyan"/>
          <w:u w:val="single" w:color="000000"/>
        </w:rPr>
        <w:t>some principle</w:t>
      </w:r>
      <w:r w:rsidRPr="002368F5">
        <w:rPr>
          <w:rFonts w:ascii="Georgia" w:hAnsi="Georgia" w:cstheme="majorHAnsi"/>
          <w:b/>
          <w:bCs/>
          <w:color w:val="000000" w:themeColor="text1"/>
          <w:sz w:val="24"/>
          <w:u w:val="single" w:color="000000"/>
        </w:rPr>
        <w:t xml:space="preserve"> </w:t>
      </w:r>
      <w:r w:rsidRPr="002368F5">
        <w:rPr>
          <w:rFonts w:ascii="Georgia" w:hAnsi="Georgia" w:cstheme="majorHAnsi"/>
          <w:b/>
          <w:bCs/>
          <w:color w:val="000000" w:themeColor="text1"/>
          <w:sz w:val="16"/>
          <w:szCs w:val="12"/>
          <w:u w:color="BFBFBF"/>
        </w:rPr>
        <w:t>that</w:t>
      </w:r>
      <w:r w:rsidRPr="002368F5">
        <w:rPr>
          <w:rFonts w:ascii="Georgia" w:hAnsi="Georgia" w:cstheme="majorHAnsi"/>
          <w:b/>
          <w:bCs/>
          <w:color w:val="000000" w:themeColor="text1"/>
          <w:sz w:val="24"/>
          <w:u w:val="single" w:color="000000"/>
          <w:lang w:val="de-DE"/>
        </w:rPr>
        <w:t xml:space="preserve"> </w:t>
      </w:r>
      <w:proofErr w:type="spellStart"/>
      <w:r w:rsidRPr="002368F5">
        <w:rPr>
          <w:rFonts w:ascii="Georgia" w:hAnsi="Georgia" w:cstheme="majorHAnsi"/>
          <w:b/>
          <w:bCs/>
          <w:color w:val="000000" w:themeColor="text1"/>
          <w:sz w:val="24"/>
          <w:highlight w:val="cyan"/>
          <w:u w:val="single" w:color="000000"/>
          <w:lang w:val="de-DE"/>
        </w:rPr>
        <w:t>favors</w:t>
      </w:r>
      <w:proofErr w:type="spellEnd"/>
      <w:r w:rsidRPr="002368F5">
        <w:rPr>
          <w:rFonts w:ascii="Georgia" w:hAnsi="Georgia" w:cstheme="majorHAnsi"/>
          <w:b/>
          <w:bCs/>
          <w:color w:val="000000" w:themeColor="text1"/>
          <w:sz w:val="16"/>
          <w:highlight w:val="cyan"/>
          <w:u w:color="000000"/>
        </w:rPr>
        <w:t xml:space="preserve"> </w:t>
      </w:r>
      <w:r w:rsidRPr="002368F5">
        <w:rPr>
          <w:rFonts w:ascii="Georgia" w:hAnsi="Georgia" w:cstheme="majorHAnsi"/>
          <w:b/>
          <w:bCs/>
          <w:color w:val="000000" w:themeColor="text1"/>
          <w:sz w:val="24"/>
          <w:highlight w:val="cyan"/>
          <w:u w:val="single" w:color="000000"/>
          <w:lang w:val="da-DK"/>
        </w:rPr>
        <w:t>A over B</w:t>
      </w:r>
      <w:r w:rsidRPr="002368F5">
        <w:rPr>
          <w:rFonts w:ascii="Georgia" w:hAnsi="Georgia" w:cstheme="majorHAnsi"/>
          <w:b/>
          <w:bCs/>
          <w:color w:val="000000" w:themeColor="text1"/>
          <w:sz w:val="24"/>
          <w:highlight w:val="cyan"/>
          <w:u w:val="single" w:color="BFBFBF"/>
        </w:rPr>
        <w:t>,</w:t>
      </w:r>
      <w:r w:rsidRPr="002368F5">
        <w:rPr>
          <w:rFonts w:ascii="Georgia" w:hAnsi="Georgia" w:cstheme="majorHAnsi"/>
          <w:b/>
          <w:bCs/>
          <w:color w:val="000000" w:themeColor="text1"/>
          <w:sz w:val="16"/>
          <w:u w:color="BFBFBF"/>
        </w:rPr>
        <w:t xml:space="preserve"> </w:t>
      </w:r>
      <w:r w:rsidRPr="002368F5">
        <w:rPr>
          <w:rFonts w:ascii="Georgia" w:hAnsi="Georgia" w:cstheme="majorHAnsi"/>
          <w:b/>
          <w:bCs/>
          <w:color w:val="000000" w:themeColor="text1"/>
          <w:sz w:val="16"/>
          <w:szCs w:val="12"/>
          <w:u w:color="BFBFBF"/>
        </w:rPr>
        <w:t>so you exercise this principle, and</w:t>
      </w:r>
      <w:r w:rsidRPr="002368F5">
        <w:rPr>
          <w:rFonts w:ascii="Georgia" w:hAnsi="Georgia" w:cstheme="majorHAnsi"/>
          <w:b/>
          <w:bCs/>
          <w:color w:val="000000" w:themeColor="text1"/>
          <w:sz w:val="24"/>
          <w:u w:val="single" w:color="000000"/>
        </w:rPr>
        <w:t xml:space="preserve"> </w:t>
      </w:r>
      <w:r w:rsidRPr="002368F5">
        <w:rPr>
          <w:rFonts w:ascii="Georgia" w:hAnsi="Georgia" w:cstheme="majorHAnsi"/>
          <w:b/>
          <w:bCs/>
          <w:color w:val="000000" w:themeColor="text1"/>
          <w:sz w:val="24"/>
          <w:highlight w:val="cyan"/>
          <w:u w:val="single" w:color="000000"/>
        </w:rPr>
        <w:t>you choose</w:t>
      </w:r>
      <w:r w:rsidRPr="002368F5">
        <w:rPr>
          <w:rFonts w:ascii="Georgia" w:hAnsi="Georgia" w:cstheme="majorHAnsi"/>
          <w:b/>
          <w:bCs/>
          <w:color w:val="000000" w:themeColor="text1"/>
          <w:sz w:val="24"/>
          <w:u w:val="single" w:color="000000"/>
        </w:rPr>
        <w:t xml:space="preserve"> </w:t>
      </w:r>
      <w:r w:rsidRPr="002368F5">
        <w:rPr>
          <w:rFonts w:ascii="Georgia" w:hAnsi="Georgia" w:cstheme="majorHAnsi"/>
          <w:b/>
          <w:bCs/>
          <w:color w:val="000000" w:themeColor="text1"/>
          <w:sz w:val="16"/>
          <w:szCs w:val="12"/>
          <w:u w:color="BFBFBF"/>
          <w:lang w:val="pt-PT"/>
        </w:rPr>
        <w:t>to do</w:t>
      </w:r>
      <w:r w:rsidRPr="002368F5">
        <w:rPr>
          <w:rFonts w:ascii="Georgia" w:hAnsi="Georgia" w:cstheme="majorHAnsi"/>
          <w:b/>
          <w:bCs/>
          <w:color w:val="000000" w:themeColor="text1"/>
          <w:sz w:val="24"/>
          <w:u w:val="single" w:color="000000"/>
        </w:rPr>
        <w:t xml:space="preserve"> </w:t>
      </w:r>
      <w:r w:rsidRPr="002368F5">
        <w:rPr>
          <w:rFonts w:ascii="Georgia" w:hAnsi="Georgia" w:cstheme="majorHAnsi"/>
          <w:b/>
          <w:bCs/>
          <w:color w:val="000000" w:themeColor="text1"/>
          <w:sz w:val="24"/>
          <w:highlight w:val="cyan"/>
          <w:u w:val="single" w:color="000000"/>
        </w:rPr>
        <w:t xml:space="preserve">A. </w:t>
      </w:r>
      <w:r w:rsidRPr="002368F5">
        <w:rPr>
          <w:rStyle w:val="Emphasis"/>
          <w:rFonts w:ascii="Georgia" w:hAnsi="Georgia" w:cstheme="majorHAnsi"/>
        </w:rPr>
        <w:t>In this</w:t>
      </w:r>
      <w:r w:rsidRPr="002368F5">
        <w:rPr>
          <w:rFonts w:ascii="Georgia" w:hAnsi="Georgia" w:cstheme="majorHAnsi"/>
          <w:b/>
          <w:bCs/>
          <w:color w:val="000000" w:themeColor="text1"/>
          <w:sz w:val="16"/>
          <w:u w:color="BFBFBF"/>
        </w:rPr>
        <w:t xml:space="preserve"> </w:t>
      </w:r>
      <w:r w:rsidRPr="002368F5">
        <w:rPr>
          <w:rFonts w:ascii="Georgia" w:hAnsi="Georgia" w:cstheme="majorHAnsi"/>
          <w:b/>
          <w:bCs/>
          <w:color w:val="000000" w:themeColor="text1"/>
          <w:sz w:val="16"/>
          <w:szCs w:val="12"/>
          <w:u w:color="BFBFBF"/>
        </w:rPr>
        <w:t>kind of</w:t>
      </w:r>
      <w:r w:rsidRPr="002368F5">
        <w:rPr>
          <w:rFonts w:ascii="Georgia" w:hAnsi="Georgia" w:cstheme="majorHAnsi"/>
          <w:b/>
          <w:bCs/>
          <w:color w:val="000000" w:themeColor="text1"/>
          <w:sz w:val="16"/>
          <w:u w:color="BFBFBF"/>
        </w:rPr>
        <w:t xml:space="preserve"> </w:t>
      </w:r>
      <w:r w:rsidRPr="002368F5">
        <w:rPr>
          <w:rStyle w:val="Emphasis"/>
          <w:rFonts w:ascii="Georgia" w:hAnsi="Georgia" w:cstheme="majorHAnsi"/>
        </w:rPr>
        <w:t>case</w:t>
      </w:r>
      <w:r w:rsidRPr="002368F5">
        <w:rPr>
          <w:rFonts w:ascii="Georgia" w:hAnsi="Georgia" w:cstheme="majorHAnsi"/>
          <w:b/>
          <w:bCs/>
          <w:color w:val="000000" w:themeColor="text1"/>
          <w:sz w:val="16"/>
          <w:szCs w:val="12"/>
          <w:u w:color="BFBFBF"/>
        </w:rPr>
        <w:t>, you do not regard yourself as a mere passive spectator to the battle between A and B.</w:t>
      </w:r>
      <w:r w:rsidRPr="002368F5">
        <w:rPr>
          <w:rFonts w:ascii="Georgia" w:hAnsi="Georgia" w:cstheme="majorHAnsi"/>
          <w:b/>
          <w:bCs/>
          <w:color w:val="000000" w:themeColor="text1"/>
          <w:sz w:val="16"/>
          <w:u w:color="000000"/>
        </w:rPr>
        <w:t xml:space="preserve"> </w:t>
      </w:r>
      <w:r w:rsidRPr="002368F5">
        <w:rPr>
          <w:rFonts w:ascii="Georgia" w:hAnsi="Georgia" w:cstheme="majorHAnsi"/>
          <w:b/>
          <w:bCs/>
          <w:color w:val="000000" w:themeColor="text1"/>
          <w:sz w:val="24"/>
          <w:highlight w:val="cyan"/>
          <w:u w:val="single" w:color="000000"/>
        </w:rPr>
        <w:t>You regard the choice as yours</w:t>
      </w:r>
      <w:r w:rsidRPr="002368F5">
        <w:rPr>
          <w:rFonts w:ascii="Georgia" w:hAnsi="Georgia" w:cstheme="majorHAnsi"/>
          <w:b/>
          <w:bCs/>
          <w:color w:val="000000" w:themeColor="text1"/>
          <w:sz w:val="16"/>
          <w:szCs w:val="12"/>
          <w:u w:color="BFBFBF"/>
        </w:rPr>
        <w:t>, as the product of your own activity,</w:t>
      </w:r>
      <w:r w:rsidRPr="002368F5">
        <w:rPr>
          <w:rFonts w:ascii="Georgia" w:hAnsi="Georgia" w:cstheme="majorHAnsi"/>
          <w:b/>
          <w:bCs/>
          <w:color w:val="000000" w:themeColor="text1"/>
          <w:sz w:val="24"/>
          <w:u w:val="single" w:color="000000"/>
        </w:rPr>
        <w:t xml:space="preserve"> </w:t>
      </w:r>
      <w:r w:rsidRPr="002368F5">
        <w:rPr>
          <w:rFonts w:ascii="Georgia" w:hAnsi="Georgia" w:cstheme="majorHAnsi"/>
          <w:b/>
          <w:bCs/>
          <w:color w:val="000000" w:themeColor="text1"/>
          <w:sz w:val="24"/>
          <w:highlight w:val="cyan"/>
          <w:u w:val="single" w:color="000000"/>
        </w:rPr>
        <w:t>because you regard the principle</w:t>
      </w:r>
      <w:r w:rsidRPr="002368F5">
        <w:rPr>
          <w:rFonts w:ascii="Georgia" w:hAnsi="Georgia" w:cstheme="majorHAnsi"/>
          <w:b/>
          <w:bCs/>
          <w:color w:val="000000" w:themeColor="text1"/>
          <w:sz w:val="24"/>
          <w:u w:val="single" w:color="000000"/>
        </w:rPr>
        <w:t xml:space="preserve"> </w:t>
      </w:r>
      <w:r w:rsidRPr="002368F5">
        <w:rPr>
          <w:rFonts w:ascii="Georgia" w:hAnsi="Georgia" w:cstheme="majorHAnsi"/>
          <w:b/>
          <w:bCs/>
          <w:color w:val="000000" w:themeColor="text1"/>
          <w:sz w:val="16"/>
          <w:szCs w:val="12"/>
          <w:u w:color="BFBFBF"/>
        </w:rPr>
        <w:t>of choice</w:t>
      </w:r>
      <w:r w:rsidRPr="002368F5">
        <w:rPr>
          <w:rFonts w:ascii="Georgia" w:hAnsi="Georgia" w:cstheme="majorHAnsi"/>
          <w:b/>
          <w:bCs/>
          <w:color w:val="000000" w:themeColor="text1"/>
          <w:sz w:val="24"/>
          <w:u w:val="single" w:color="000000"/>
          <w:lang w:val="pt-PT"/>
        </w:rPr>
        <w:t xml:space="preserve"> </w:t>
      </w:r>
      <w:r w:rsidRPr="002368F5">
        <w:rPr>
          <w:rFonts w:ascii="Georgia" w:hAnsi="Georgia" w:cstheme="majorHAnsi"/>
          <w:b/>
          <w:bCs/>
          <w:color w:val="000000" w:themeColor="text1"/>
          <w:sz w:val="24"/>
          <w:highlight w:val="cyan"/>
          <w:u w:val="single" w:color="000000"/>
          <w:lang w:val="pt-PT"/>
        </w:rPr>
        <w:t xml:space="preserve">as </w:t>
      </w:r>
      <w:proofErr w:type="spellStart"/>
      <w:r w:rsidRPr="002368F5">
        <w:rPr>
          <w:rFonts w:ascii="Georgia" w:hAnsi="Georgia" w:cstheme="majorHAnsi"/>
          <w:b/>
          <w:bCs/>
          <w:color w:val="000000" w:themeColor="text1"/>
          <w:sz w:val="24"/>
          <w:highlight w:val="cyan"/>
          <w:u w:val="single" w:color="000000"/>
          <w:lang w:val="pt-PT"/>
        </w:rPr>
        <w:t>expressive</w:t>
      </w:r>
      <w:proofErr w:type="spellEnd"/>
      <w:r w:rsidRPr="002368F5">
        <w:rPr>
          <w:rFonts w:ascii="Georgia" w:hAnsi="Georgia" w:cstheme="majorHAnsi"/>
          <w:b/>
          <w:bCs/>
          <w:color w:val="000000" w:themeColor="text1"/>
          <w:sz w:val="16"/>
          <w:szCs w:val="12"/>
          <w:u w:color="BFBFBF"/>
        </w:rPr>
        <w:t>, or representative,</w:t>
      </w:r>
      <w:r w:rsidRPr="002368F5">
        <w:rPr>
          <w:rFonts w:ascii="Georgia" w:hAnsi="Georgia" w:cstheme="majorHAnsi"/>
          <w:b/>
          <w:bCs/>
          <w:color w:val="000000" w:themeColor="text1"/>
          <w:sz w:val="16"/>
          <w:u w:color="BFBFBF"/>
        </w:rPr>
        <w:t xml:space="preserve"> </w:t>
      </w:r>
      <w:r w:rsidRPr="002368F5">
        <w:rPr>
          <w:rFonts w:ascii="Georgia" w:hAnsi="Georgia" w:cstheme="majorHAnsi"/>
          <w:b/>
          <w:bCs/>
          <w:color w:val="000000" w:themeColor="text1"/>
          <w:sz w:val="24"/>
          <w:highlight w:val="cyan"/>
          <w:u w:val="single" w:color="000000"/>
        </w:rPr>
        <w:t>of yourself</w:t>
      </w:r>
      <w:r w:rsidRPr="002368F5">
        <w:rPr>
          <w:rFonts w:ascii="Georgia" w:hAnsi="Georgia" w:cstheme="majorHAnsi"/>
          <w:b/>
          <w:bCs/>
          <w:color w:val="000000" w:themeColor="text1"/>
          <w:sz w:val="24"/>
          <w:u w:val="single" w:color="000000"/>
        </w:rPr>
        <w:t>.</w:t>
      </w:r>
      <w:r w:rsidRPr="002368F5">
        <w:rPr>
          <w:rFonts w:ascii="Georgia" w:hAnsi="Georgia" w:cstheme="majorHAnsi"/>
          <w:b/>
          <w:bCs/>
          <w:color w:val="000000" w:themeColor="text1"/>
          <w:sz w:val="16"/>
          <w:u w:color="000000"/>
        </w:rPr>
        <w:t xml:space="preserve"> </w:t>
      </w:r>
      <w:r w:rsidRPr="002368F5">
        <w:rPr>
          <w:rFonts w:ascii="Georgia" w:hAnsi="Georgia" w:cstheme="majorHAnsi"/>
          <w:b/>
          <w:bCs/>
          <w:color w:val="000000" w:themeColor="text1"/>
          <w:sz w:val="16"/>
          <w:szCs w:val="12"/>
          <w:u w:color="BFBFBF"/>
        </w:rPr>
        <w:t>You must do so, for</w:t>
      </w:r>
      <w:r w:rsidRPr="002368F5">
        <w:rPr>
          <w:rFonts w:ascii="Georgia" w:hAnsi="Georgia" w:cstheme="majorHAnsi"/>
          <w:b/>
          <w:bCs/>
          <w:color w:val="000000" w:themeColor="text1"/>
          <w:sz w:val="16"/>
          <w:u w:color="BFBFBF"/>
        </w:rPr>
        <w:t xml:space="preserve"> </w:t>
      </w:r>
      <w:r w:rsidRPr="002368F5">
        <w:rPr>
          <w:rFonts w:ascii="Georgia" w:hAnsi="Georgia" w:cstheme="majorHAnsi"/>
          <w:b/>
          <w:bCs/>
          <w:color w:val="000000" w:themeColor="text1"/>
          <w:sz w:val="24"/>
          <w:highlight w:val="cyan"/>
          <w:u w:val="single" w:color="000000"/>
        </w:rPr>
        <w:t>the</w:t>
      </w:r>
      <w:r w:rsidRPr="002368F5">
        <w:rPr>
          <w:rFonts w:ascii="Georgia" w:hAnsi="Georgia" w:cstheme="majorHAnsi"/>
          <w:b/>
          <w:bCs/>
          <w:color w:val="000000" w:themeColor="text1"/>
          <w:sz w:val="24"/>
          <w:u w:val="single" w:color="000000"/>
        </w:rPr>
        <w:t xml:space="preserve"> </w:t>
      </w:r>
      <w:r w:rsidRPr="002368F5">
        <w:rPr>
          <w:rFonts w:ascii="Georgia" w:hAnsi="Georgia" w:cstheme="majorHAnsi"/>
          <w:b/>
          <w:bCs/>
          <w:color w:val="000000" w:themeColor="text1"/>
          <w:sz w:val="16"/>
          <w:szCs w:val="12"/>
          <w:u w:color="BFBFBF"/>
        </w:rPr>
        <w:t>only</w:t>
      </w:r>
      <w:r w:rsidRPr="002368F5">
        <w:rPr>
          <w:rFonts w:ascii="Georgia" w:hAnsi="Georgia" w:cstheme="majorHAnsi"/>
          <w:b/>
          <w:bCs/>
          <w:color w:val="000000" w:themeColor="text1"/>
          <w:sz w:val="24"/>
          <w:u w:val="single" w:color="000000"/>
          <w:lang w:val="fr-FR"/>
        </w:rPr>
        <w:t xml:space="preserve"> </w:t>
      </w:r>
      <w:r w:rsidRPr="002368F5">
        <w:rPr>
          <w:rFonts w:ascii="Georgia" w:hAnsi="Georgia" w:cstheme="majorHAnsi"/>
          <w:b/>
          <w:bCs/>
          <w:color w:val="000000" w:themeColor="text1"/>
          <w:sz w:val="24"/>
          <w:highlight w:val="cyan"/>
          <w:u w:val="single" w:color="000000"/>
          <w:lang w:val="fr-FR"/>
        </w:rPr>
        <w:t>alternative</w:t>
      </w:r>
      <w:r w:rsidRPr="002368F5">
        <w:rPr>
          <w:rFonts w:ascii="Georgia" w:hAnsi="Georgia" w:cstheme="majorHAnsi"/>
          <w:b/>
          <w:bCs/>
          <w:color w:val="000000" w:themeColor="text1"/>
          <w:sz w:val="16"/>
          <w:u w:color="000000"/>
        </w:rPr>
        <w:t xml:space="preserve"> </w:t>
      </w:r>
      <w:r w:rsidRPr="002368F5">
        <w:rPr>
          <w:rFonts w:ascii="Georgia" w:hAnsi="Georgia" w:cstheme="majorHAnsi"/>
          <w:b/>
          <w:bCs/>
          <w:color w:val="000000" w:themeColor="text1"/>
          <w:sz w:val="16"/>
          <w:szCs w:val="12"/>
          <w:u w:color="BFBFBF"/>
        </w:rPr>
        <w:t>to identifying with the principle of choice</w:t>
      </w:r>
      <w:r w:rsidRPr="002368F5">
        <w:rPr>
          <w:rFonts w:ascii="Georgia" w:hAnsi="Georgia" w:cstheme="majorHAnsi"/>
          <w:b/>
          <w:bCs/>
          <w:color w:val="000000" w:themeColor="text1"/>
          <w:sz w:val="16"/>
          <w:u w:color="000000"/>
        </w:rPr>
        <w:t xml:space="preserve"> </w:t>
      </w:r>
      <w:r w:rsidRPr="002368F5">
        <w:rPr>
          <w:rFonts w:ascii="Georgia" w:hAnsi="Georgia" w:cstheme="majorHAnsi"/>
          <w:b/>
          <w:bCs/>
          <w:color w:val="000000" w:themeColor="text1"/>
          <w:sz w:val="24"/>
          <w:highlight w:val="cyan"/>
          <w:u w:val="single" w:color="000000"/>
        </w:rPr>
        <w:t>is regarding the principle</w:t>
      </w:r>
      <w:r w:rsidRPr="002368F5">
        <w:rPr>
          <w:rFonts w:ascii="Georgia" w:hAnsi="Georgia" w:cstheme="majorHAnsi"/>
          <w:b/>
          <w:bCs/>
          <w:color w:val="000000" w:themeColor="text1"/>
          <w:sz w:val="24"/>
          <w:u w:val="single" w:color="000000"/>
        </w:rPr>
        <w:t xml:space="preserve"> </w:t>
      </w:r>
      <w:r w:rsidRPr="002368F5">
        <w:rPr>
          <w:rFonts w:ascii="Georgia" w:hAnsi="Georgia" w:cstheme="majorHAnsi"/>
          <w:b/>
          <w:bCs/>
          <w:color w:val="000000" w:themeColor="text1"/>
          <w:sz w:val="16"/>
          <w:szCs w:val="12"/>
          <w:u w:color="BFBFBF"/>
        </w:rPr>
        <w:t>of choice</w:t>
      </w:r>
      <w:r w:rsidRPr="002368F5">
        <w:rPr>
          <w:rFonts w:ascii="Georgia" w:hAnsi="Georgia" w:cstheme="majorHAnsi"/>
          <w:b/>
          <w:bCs/>
          <w:color w:val="000000" w:themeColor="text1"/>
          <w:sz w:val="24"/>
          <w:u w:val="single" w:color="000000"/>
        </w:rPr>
        <w:t xml:space="preserve"> </w:t>
      </w:r>
      <w:r w:rsidRPr="002368F5">
        <w:rPr>
          <w:rFonts w:ascii="Georgia" w:hAnsi="Georgia" w:cstheme="majorHAnsi"/>
          <w:b/>
          <w:bCs/>
          <w:color w:val="000000" w:themeColor="text1"/>
          <w:sz w:val="24"/>
          <w:highlight w:val="cyan"/>
          <w:u w:val="single" w:color="000000"/>
        </w:rPr>
        <w:t>as some third</w:t>
      </w:r>
      <w:r w:rsidRPr="002368F5">
        <w:rPr>
          <w:rFonts w:ascii="Georgia" w:hAnsi="Georgia" w:cstheme="majorHAnsi"/>
          <w:b/>
          <w:bCs/>
          <w:color w:val="000000" w:themeColor="text1"/>
          <w:sz w:val="16"/>
          <w:highlight w:val="cyan"/>
          <w:u w:color="BFBFBF"/>
        </w:rPr>
        <w:t xml:space="preserve"> </w:t>
      </w:r>
      <w:r w:rsidRPr="002368F5">
        <w:rPr>
          <w:rFonts w:ascii="Georgia" w:hAnsi="Georgia" w:cstheme="majorHAnsi"/>
          <w:b/>
          <w:bCs/>
          <w:color w:val="000000" w:themeColor="text1"/>
          <w:sz w:val="24"/>
          <w:highlight w:val="cyan"/>
          <w:u w:val="single" w:color="000000"/>
        </w:rPr>
        <w:t>thing</w:t>
      </w:r>
      <w:r w:rsidRPr="002368F5">
        <w:rPr>
          <w:rFonts w:ascii="Georgia" w:hAnsi="Georgia" w:cstheme="majorHAnsi"/>
          <w:b/>
          <w:bCs/>
          <w:color w:val="000000" w:themeColor="text1"/>
          <w:sz w:val="24"/>
          <w:u w:val="single" w:color="000000"/>
        </w:rPr>
        <w:t xml:space="preserve"> in you</w:t>
      </w:r>
      <w:r w:rsidRPr="002368F5">
        <w:rPr>
          <w:rFonts w:ascii="Georgia" w:hAnsi="Georgia" w:cstheme="majorHAnsi"/>
          <w:b/>
          <w:bCs/>
          <w:color w:val="000000" w:themeColor="text1"/>
          <w:sz w:val="16"/>
          <w:szCs w:val="12"/>
          <w:u w:color="BFBFBF"/>
        </w:rPr>
        <w:t>, another force on a par with the incentives to do A and to do B, which happened to throw in its weight in favor of A, in a battle at which you were, after all, a mere passive spectator.</w:t>
      </w:r>
      <w:r w:rsidRPr="002368F5">
        <w:rPr>
          <w:rFonts w:ascii="Georgia" w:hAnsi="Georgia" w:cstheme="majorHAnsi"/>
          <w:b/>
          <w:bCs/>
          <w:color w:val="000000" w:themeColor="text1"/>
          <w:sz w:val="16"/>
          <w:u w:color="000000"/>
        </w:rPr>
        <w:t xml:space="preserve"> </w:t>
      </w:r>
      <w:r w:rsidRPr="002368F5">
        <w:rPr>
          <w:rFonts w:ascii="Georgia" w:hAnsi="Georgia" w:cstheme="majorHAnsi"/>
          <w:b/>
          <w:bCs/>
          <w:color w:val="000000" w:themeColor="text1"/>
          <w:sz w:val="24"/>
          <w:highlight w:val="cyan"/>
          <w:u w:val="single" w:color="000000"/>
        </w:rPr>
        <w:t>But then you are not the cause</w:t>
      </w:r>
      <w:r w:rsidRPr="002368F5">
        <w:rPr>
          <w:rFonts w:ascii="Georgia" w:hAnsi="Georgia" w:cstheme="majorHAnsi"/>
          <w:b/>
          <w:bCs/>
          <w:color w:val="000000" w:themeColor="text1"/>
          <w:sz w:val="16"/>
          <w:highlight w:val="cyan"/>
          <w:u w:color="BFBFBF"/>
        </w:rPr>
        <w:t xml:space="preserve"> </w:t>
      </w:r>
      <w:r w:rsidRPr="002368F5">
        <w:rPr>
          <w:rFonts w:ascii="Georgia" w:hAnsi="Georgia" w:cstheme="majorHAnsi"/>
          <w:b/>
          <w:bCs/>
          <w:color w:val="000000" w:themeColor="text1"/>
          <w:sz w:val="24"/>
          <w:highlight w:val="cyan"/>
          <w:u w:val="single" w:color="000000"/>
        </w:rPr>
        <w:t>of the action</w:t>
      </w:r>
      <w:r w:rsidRPr="002368F5">
        <w:rPr>
          <w:rFonts w:ascii="Georgia" w:hAnsi="Georgia" w:cstheme="majorHAnsi"/>
          <w:b/>
          <w:bCs/>
          <w:color w:val="000000" w:themeColor="text1"/>
          <w:sz w:val="24"/>
          <w:u w:val="single" w:color="000000"/>
        </w:rPr>
        <w:t xml:space="preserve">. </w:t>
      </w:r>
      <w:r w:rsidRPr="002368F5">
        <w:rPr>
          <w:rFonts w:ascii="Georgia" w:hAnsi="Georgia" w:cstheme="majorHAnsi"/>
          <w:b/>
          <w:bCs/>
          <w:color w:val="000000" w:themeColor="text1"/>
          <w:sz w:val="16"/>
          <w:szCs w:val="12"/>
          <w:u w:color="BFBFBF"/>
        </w:rPr>
        <w:t>Self-conscious or</w:t>
      </w:r>
      <w:r w:rsidRPr="002368F5">
        <w:rPr>
          <w:rFonts w:ascii="Georgia" w:hAnsi="Georgia" w:cstheme="majorHAnsi"/>
          <w:b/>
          <w:bCs/>
          <w:color w:val="000000" w:themeColor="text1"/>
          <w:sz w:val="16"/>
          <w:szCs w:val="12"/>
          <w:u w:color="000000"/>
        </w:rPr>
        <w:t xml:space="preserve"> </w:t>
      </w:r>
      <w:r w:rsidRPr="002368F5">
        <w:rPr>
          <w:rFonts w:ascii="Georgia" w:hAnsi="Georgia" w:cstheme="majorHAnsi"/>
          <w:b/>
          <w:bCs/>
          <w:color w:val="000000" w:themeColor="text1"/>
          <w:sz w:val="16"/>
          <w:szCs w:val="12"/>
          <w:u w:color="BFBFBF"/>
        </w:rPr>
        <w:t>rational agency, then, requires identification with the principle of choice on which you act.</w:t>
      </w:r>
      <w:r w:rsidRPr="002368F5">
        <w:rPr>
          <w:rFonts w:ascii="Georgia" w:hAnsi="Georgia" w:cstheme="majorHAnsi"/>
          <w:b/>
          <w:bCs/>
          <w:color w:val="000000" w:themeColor="text1"/>
          <w:sz w:val="16"/>
          <w:u w:color="000000"/>
        </w:rPr>
        <w:t xml:space="preserve">” </w:t>
      </w:r>
      <w:r w:rsidRPr="002368F5">
        <w:rPr>
          <w:rFonts w:ascii="Georgia" w:hAnsi="Georgia" w:cstheme="majorHAnsi"/>
          <w:b/>
          <w:bCs/>
          <w:color w:val="000000" w:themeColor="text1"/>
          <w:sz w:val="16"/>
          <w:szCs w:val="12"/>
          <w:u w:color="BFBFBF"/>
        </w:rPr>
        <w:t>(123)</w:t>
      </w:r>
    </w:p>
    <w:p w14:paraId="47447D7D" w14:textId="77777777" w:rsidR="00F56360" w:rsidRPr="00AC32D6" w:rsidRDefault="00F56360" w:rsidP="00F56360">
      <w:pPr>
        <w:pStyle w:val="Heading3"/>
        <w:jc w:val="left"/>
        <w:rPr>
          <w:rFonts w:ascii="Georgia" w:hAnsi="Georgia"/>
          <w:sz w:val="28"/>
          <w:szCs w:val="28"/>
          <w:u w:val="none"/>
        </w:rPr>
      </w:pPr>
      <w:r w:rsidRPr="00AC32D6">
        <w:rPr>
          <w:rFonts w:ascii="Georgia" w:hAnsi="Georgia"/>
          <w:sz w:val="28"/>
          <w:szCs w:val="28"/>
          <w:u w:val="none"/>
        </w:rPr>
        <w:lastRenderedPageBreak/>
        <w:t>[2] Ethical frameworks must be theoretically legitimate</w:t>
      </w:r>
      <w:r>
        <w:rPr>
          <w:rFonts w:ascii="Georgia" w:hAnsi="Georgia"/>
          <w:sz w:val="28"/>
          <w:szCs w:val="28"/>
          <w:u w:val="none"/>
        </w:rPr>
        <w:t>:</w:t>
      </w:r>
    </w:p>
    <w:p w14:paraId="298F0FEF" w14:textId="77777777" w:rsidR="00F56360" w:rsidRPr="00AC32D6" w:rsidRDefault="00F56360" w:rsidP="00F56360">
      <w:pPr>
        <w:pStyle w:val="Heading3"/>
        <w:jc w:val="left"/>
        <w:rPr>
          <w:rFonts w:ascii="Georgia" w:hAnsi="Georgia"/>
          <w:sz w:val="28"/>
          <w:szCs w:val="28"/>
          <w:u w:val="none"/>
        </w:rPr>
      </w:pPr>
      <w:r w:rsidRPr="00AC32D6">
        <w:rPr>
          <w:rFonts w:ascii="Georgia" w:hAnsi="Georgia"/>
          <w:sz w:val="28"/>
          <w:szCs w:val="28"/>
          <w:u w:val="none"/>
        </w:rPr>
        <w:lastRenderedPageBreak/>
        <w:t>Any standard is an interpretation of the word ought – thus, framework is a topicality debate about how to define terms of the resolution. Prefer this definition –</w:t>
      </w:r>
    </w:p>
    <w:p w14:paraId="70631066" w14:textId="77777777" w:rsidR="00F56360" w:rsidRPr="00AC32D6" w:rsidRDefault="00F56360" w:rsidP="00F56360">
      <w:pPr>
        <w:pStyle w:val="Heading4"/>
        <w:rPr>
          <w:rFonts w:ascii="Georgia" w:hAnsi="Georgia"/>
          <w:sz w:val="28"/>
          <w:szCs w:val="28"/>
        </w:rPr>
      </w:pPr>
      <w:r w:rsidRPr="00AC32D6">
        <w:rPr>
          <w:rFonts w:ascii="Georgia" w:hAnsi="Georgia"/>
          <w:sz w:val="28"/>
          <w:szCs w:val="28"/>
        </w:rPr>
        <w:t>A] Resource disparities – a focus on evidence and statistics privileges debaters with the most preround prep which excludes lone-wolfs who lack huge evidence files. A debate under my framework can easily be won without any prep since only analytic arguments are required. Key to fairness so all people can engage.</w:t>
      </w:r>
    </w:p>
    <w:p w14:paraId="23790B53" w14:textId="77777777" w:rsidR="00F56360" w:rsidRPr="00AC32D6" w:rsidRDefault="00F56360" w:rsidP="00F56360">
      <w:pPr>
        <w:pStyle w:val="Heading4"/>
        <w:rPr>
          <w:rFonts w:ascii="Georgia" w:hAnsi="Georgia"/>
          <w:sz w:val="28"/>
          <w:szCs w:val="28"/>
        </w:rPr>
      </w:pPr>
      <w:r w:rsidRPr="00AC32D6">
        <w:rPr>
          <w:rFonts w:ascii="Georgia" w:hAnsi="Georgia"/>
          <w:sz w:val="28"/>
          <w:szCs w:val="28"/>
        </w:rPr>
        <w:t xml:space="preserve">B] Resolvability – clarity of weighing under interpretation of my framework: perfect duties and imperfect duties. Duties in right. Explicit categories that supersede other categories. All other frameworks are consequentialist that use unquantifiable probability, magnitude, or probability x magnitude. Resolvability </w:t>
      </w:r>
    </w:p>
    <w:p w14:paraId="75B422C6" w14:textId="77777777" w:rsidR="00F56360" w:rsidRPr="002368F5" w:rsidRDefault="00F56360" w:rsidP="00F56360">
      <w:pPr>
        <w:jc w:val="both"/>
        <w:rPr>
          <w:rFonts w:ascii="Georgia" w:hAnsi="Georgia" w:cs="Times New Roman"/>
          <w:b/>
          <w:bCs/>
          <w:color w:val="000000" w:themeColor="text1"/>
          <w:sz w:val="28"/>
          <w:szCs w:val="28"/>
        </w:rPr>
      </w:pPr>
    </w:p>
    <w:p w14:paraId="1AA70BE7" w14:textId="77777777" w:rsidR="00F56360" w:rsidRDefault="00F56360" w:rsidP="00F56360">
      <w:pPr>
        <w:pStyle w:val="Heading3"/>
        <w:jc w:val="left"/>
        <w:rPr>
          <w:rFonts w:ascii="Georgia" w:hAnsi="Georgia"/>
          <w:sz w:val="28"/>
          <w:szCs w:val="28"/>
          <w:u w:val="none"/>
        </w:rPr>
      </w:pPr>
      <w:r w:rsidRPr="002368F5">
        <w:rPr>
          <w:rFonts w:ascii="Georgia" w:hAnsi="Georgia"/>
          <w:sz w:val="28"/>
          <w:szCs w:val="28"/>
          <w:u w:val="none"/>
        </w:rPr>
        <w:lastRenderedPageBreak/>
        <w:t xml:space="preserve">Impact Calculus: My framework only cares about intentions, and consequences are irrelevant. </w:t>
      </w:r>
    </w:p>
    <w:p w14:paraId="15806E11" w14:textId="77777777" w:rsidR="00F56360" w:rsidRPr="00F948D3" w:rsidRDefault="00F56360" w:rsidP="00F56360"/>
    <w:p w14:paraId="7B0B5126" w14:textId="77777777" w:rsidR="00F56360" w:rsidRPr="002368F5" w:rsidRDefault="00F56360" w:rsidP="00F56360">
      <w:pPr>
        <w:pStyle w:val="Heading3"/>
        <w:rPr>
          <w:rFonts w:ascii="Georgia" w:hAnsi="Georgia"/>
          <w:sz w:val="28"/>
          <w:szCs w:val="28"/>
          <w:u w:val="none"/>
        </w:rPr>
      </w:pPr>
      <w:r w:rsidRPr="002368F5">
        <w:rPr>
          <w:rFonts w:ascii="Georgia" w:hAnsi="Georgia"/>
          <w:sz w:val="28"/>
          <w:szCs w:val="28"/>
          <w:u w:val="none"/>
        </w:rPr>
        <w:lastRenderedPageBreak/>
        <w:t>Calc Indicts:</w:t>
      </w:r>
    </w:p>
    <w:p w14:paraId="7C3509E0" w14:textId="77777777" w:rsidR="00F56360" w:rsidRDefault="00F56360" w:rsidP="00F56360">
      <w:pPr>
        <w:pStyle w:val="Heading3"/>
        <w:jc w:val="left"/>
        <w:rPr>
          <w:rFonts w:ascii="Georgia" w:hAnsi="Georgia"/>
          <w:sz w:val="28"/>
          <w:szCs w:val="28"/>
          <w:u w:val="none"/>
        </w:rPr>
      </w:pPr>
      <w:r w:rsidRPr="002368F5">
        <w:rPr>
          <w:rFonts w:ascii="Georgia" w:hAnsi="Georgia"/>
          <w:sz w:val="28"/>
          <w:szCs w:val="28"/>
          <w:u w:val="none"/>
        </w:rPr>
        <w:lastRenderedPageBreak/>
        <w:t xml:space="preserve">[1] Consequences are impossible to calculate and are infinitely regressive- each consequence would have </w:t>
      </w:r>
      <w:proofErr w:type="spellStart"/>
      <w:proofErr w:type="gramStart"/>
      <w:r w:rsidRPr="002368F5">
        <w:rPr>
          <w:rFonts w:ascii="Georgia" w:hAnsi="Georgia"/>
          <w:sz w:val="28"/>
          <w:szCs w:val="28"/>
          <w:u w:val="none"/>
        </w:rPr>
        <w:t>it’s</w:t>
      </w:r>
      <w:proofErr w:type="spellEnd"/>
      <w:proofErr w:type="gramEnd"/>
      <w:r w:rsidRPr="002368F5">
        <w:rPr>
          <w:rFonts w:ascii="Georgia" w:hAnsi="Georgia"/>
          <w:sz w:val="28"/>
          <w:szCs w:val="28"/>
          <w:u w:val="none"/>
        </w:rPr>
        <w:t xml:space="preserve"> own consequence, leading to an infinite amount of consequences, there is n</w:t>
      </w:r>
      <w:r>
        <w:rPr>
          <w:rFonts w:ascii="Georgia" w:hAnsi="Georgia"/>
          <w:sz w:val="28"/>
          <w:szCs w:val="28"/>
          <w:u w:val="none"/>
        </w:rPr>
        <w:t>o</w:t>
      </w:r>
      <w:r w:rsidRPr="002368F5">
        <w:rPr>
          <w:rFonts w:ascii="Georgia" w:hAnsi="Georgia"/>
          <w:sz w:val="28"/>
          <w:szCs w:val="28"/>
          <w:u w:val="none"/>
        </w:rPr>
        <w:t xml:space="preserve"> </w:t>
      </w:r>
      <w:proofErr w:type="spellStart"/>
      <w:r w:rsidRPr="002368F5">
        <w:rPr>
          <w:rFonts w:ascii="Georgia" w:hAnsi="Georgia"/>
          <w:sz w:val="28"/>
          <w:szCs w:val="28"/>
          <w:u w:val="none"/>
        </w:rPr>
        <w:t>brightline</w:t>
      </w:r>
      <w:proofErr w:type="spellEnd"/>
      <w:r w:rsidRPr="002368F5">
        <w:rPr>
          <w:rFonts w:ascii="Georgia" w:hAnsi="Georgia"/>
          <w:sz w:val="28"/>
          <w:szCs w:val="28"/>
          <w:u w:val="none"/>
        </w:rPr>
        <w:t xml:space="preserve"> of when the consequences end. Even if they prove that consequences are intrinsically valuable, it indicts insofar that it can’t guide action.</w:t>
      </w:r>
    </w:p>
    <w:p w14:paraId="19C8C5F2" w14:textId="77777777" w:rsidR="00F56360" w:rsidRPr="00F948D3" w:rsidRDefault="00F56360" w:rsidP="00F56360"/>
    <w:p w14:paraId="465E9A39" w14:textId="77777777" w:rsidR="00F56360" w:rsidRPr="002368F5" w:rsidRDefault="00F56360" w:rsidP="00F56360">
      <w:pPr>
        <w:pStyle w:val="Heading3"/>
        <w:jc w:val="left"/>
        <w:rPr>
          <w:rFonts w:ascii="Georgia" w:hAnsi="Georgia"/>
          <w:sz w:val="28"/>
          <w:szCs w:val="28"/>
          <w:u w:val="none"/>
        </w:rPr>
      </w:pPr>
      <w:r w:rsidRPr="002368F5">
        <w:rPr>
          <w:rFonts w:ascii="Georgia" w:hAnsi="Georgia"/>
          <w:sz w:val="28"/>
          <w:szCs w:val="28"/>
          <w:u w:val="none"/>
        </w:rPr>
        <w:lastRenderedPageBreak/>
        <w:t>Ideal Framing First:</w:t>
      </w:r>
    </w:p>
    <w:p w14:paraId="364F5739" w14:textId="77777777" w:rsidR="00F56360" w:rsidRPr="002368F5" w:rsidRDefault="00F56360" w:rsidP="00F56360">
      <w:pPr>
        <w:pStyle w:val="Heading3"/>
        <w:numPr>
          <w:ilvl w:val="0"/>
          <w:numId w:val="12"/>
        </w:numPr>
        <w:tabs>
          <w:tab w:val="num" w:pos="360"/>
        </w:tabs>
        <w:ind w:left="0" w:firstLine="0"/>
        <w:jc w:val="left"/>
        <w:rPr>
          <w:rFonts w:ascii="Georgia" w:hAnsi="Georgia"/>
          <w:sz w:val="28"/>
          <w:szCs w:val="28"/>
          <w:u w:val="none"/>
        </w:rPr>
      </w:pPr>
      <w:r w:rsidRPr="002368F5">
        <w:rPr>
          <w:rFonts w:ascii="Georgia" w:hAnsi="Georgia"/>
          <w:sz w:val="28"/>
          <w:szCs w:val="28"/>
          <w:u w:val="none"/>
        </w:rPr>
        <w:lastRenderedPageBreak/>
        <w:t>Non-ideal theory relies on ideal theory to conceive of itself- we imagine the ideal form of the world when we imagine what’s moral.</w:t>
      </w:r>
    </w:p>
    <w:p w14:paraId="1CD1E95F" w14:textId="77777777" w:rsidR="00F56360" w:rsidRDefault="00F56360" w:rsidP="00F56360">
      <w:pPr>
        <w:pStyle w:val="Heading3"/>
        <w:numPr>
          <w:ilvl w:val="0"/>
          <w:numId w:val="12"/>
        </w:numPr>
        <w:tabs>
          <w:tab w:val="num" w:pos="360"/>
        </w:tabs>
        <w:ind w:left="0" w:firstLine="0"/>
        <w:jc w:val="left"/>
        <w:rPr>
          <w:rFonts w:ascii="Georgia" w:hAnsi="Georgia"/>
          <w:sz w:val="28"/>
          <w:szCs w:val="28"/>
          <w:u w:val="none"/>
        </w:rPr>
      </w:pPr>
      <w:r w:rsidRPr="002368F5">
        <w:rPr>
          <w:rFonts w:ascii="Georgia" w:hAnsi="Georgia"/>
          <w:sz w:val="28"/>
          <w:szCs w:val="28"/>
          <w:u w:val="none"/>
        </w:rPr>
        <w:lastRenderedPageBreak/>
        <w:t>Non-Ideal theory is a constantly changing yardstick- we couldn’t conceive morality because the standard of morality wouldn’t be consistent with the SQ.</w:t>
      </w:r>
    </w:p>
    <w:p w14:paraId="3BF295D0" w14:textId="77777777" w:rsidR="00F56360" w:rsidRDefault="00F56360" w:rsidP="00F56360"/>
    <w:p w14:paraId="646A1E28" w14:textId="77777777" w:rsidR="00F56360" w:rsidRPr="006D37A1" w:rsidRDefault="00F56360" w:rsidP="00F56360">
      <w:pPr>
        <w:pStyle w:val="Heading4"/>
        <w:rPr>
          <w:rFonts w:ascii="Georgia" w:hAnsi="Georgia"/>
          <w:sz w:val="28"/>
          <w:szCs w:val="28"/>
        </w:rPr>
      </w:pPr>
      <w:r w:rsidRPr="006D37A1">
        <w:rPr>
          <w:rFonts w:ascii="Georgia" w:hAnsi="Georgia"/>
          <w:sz w:val="28"/>
          <w:szCs w:val="28"/>
        </w:rPr>
        <w:t>Presumption and permissibility negate –</w:t>
      </w:r>
    </w:p>
    <w:p w14:paraId="5613DD51" w14:textId="77777777" w:rsidR="00F56360" w:rsidRPr="006D37A1" w:rsidRDefault="00F56360" w:rsidP="00F56360">
      <w:pPr>
        <w:pStyle w:val="Heading4"/>
        <w:rPr>
          <w:rFonts w:ascii="Georgia" w:hAnsi="Georgia" w:cs="Calibri"/>
          <w:b w:val="0"/>
          <w:bCs w:val="0"/>
          <w:sz w:val="28"/>
          <w:szCs w:val="28"/>
        </w:rPr>
      </w:pPr>
      <w:r w:rsidRPr="006D37A1">
        <w:rPr>
          <w:rFonts w:ascii="Georgia" w:hAnsi="Georgia"/>
          <w:sz w:val="28"/>
          <w:szCs w:val="28"/>
        </w:rPr>
        <w:t xml:space="preserve">1] Semantics – Ought </w:t>
      </w:r>
      <w:proofErr w:type="gramStart"/>
      <w:r w:rsidRPr="006D37A1">
        <w:rPr>
          <w:rFonts w:ascii="Georgia" w:hAnsi="Georgia"/>
          <w:sz w:val="28"/>
          <w:szCs w:val="28"/>
        </w:rPr>
        <w:t>is</w:t>
      </w:r>
      <w:proofErr w:type="gramEnd"/>
      <w:r w:rsidRPr="006D37A1">
        <w:rPr>
          <w:rFonts w:ascii="Georgia" w:hAnsi="Georgia"/>
          <w:sz w:val="28"/>
          <w:szCs w:val="28"/>
        </w:rPr>
        <w:t xml:space="preserve"> defined as expressing obligation which means absent a proactive obligation you vote neg since there’s a trichotomy between prohibition, obligation, and permissibility and proving one disproves the other two. Semantics outweighs – A. it’s key to predictability since we prep based on the wording of the res B. It’s constitutive to the rules of debate since the judge is obligated to vote on the </w:t>
      </w:r>
      <w:proofErr w:type="spellStart"/>
      <w:r w:rsidRPr="006D37A1">
        <w:rPr>
          <w:rFonts w:ascii="Georgia" w:hAnsi="Georgia"/>
          <w:sz w:val="28"/>
          <w:szCs w:val="28"/>
        </w:rPr>
        <w:t>resolutional</w:t>
      </w:r>
      <w:proofErr w:type="spellEnd"/>
      <w:r w:rsidRPr="006D37A1">
        <w:rPr>
          <w:rFonts w:ascii="Georgia" w:hAnsi="Georgia"/>
          <w:sz w:val="28"/>
          <w:szCs w:val="28"/>
        </w:rPr>
        <w:t xml:space="preserve"> text.</w:t>
      </w:r>
    </w:p>
    <w:p w14:paraId="531E3EC5" w14:textId="77777777" w:rsidR="00F56360" w:rsidRPr="006D37A1" w:rsidRDefault="00F56360" w:rsidP="00F56360">
      <w:pPr>
        <w:pStyle w:val="Heading4"/>
        <w:rPr>
          <w:rFonts w:ascii="Georgia" w:hAnsi="Georgia" w:cs="Calibri"/>
          <w:b w:val="0"/>
          <w:bCs w:val="0"/>
          <w:sz w:val="28"/>
          <w:szCs w:val="28"/>
        </w:rPr>
      </w:pPr>
      <w:r w:rsidRPr="006D37A1">
        <w:rPr>
          <w:rFonts w:ascii="Georgia" w:hAnsi="Georgia"/>
          <w:sz w:val="28"/>
          <w:szCs w:val="28"/>
        </w:rPr>
        <w:t>2] Logic – Propositions require positive justification before being accepted, otherwise one would be forced to accept the validity of logically contradictory propositions regarding subjects one knows nothing about, i.e., if one knew nothing about P one would have to presume that both “P” and “~P” are true</w:t>
      </w:r>
    </w:p>
    <w:p w14:paraId="4A5AFD4F" w14:textId="77777777" w:rsidR="00F56360" w:rsidRPr="006D37A1" w:rsidRDefault="00F56360" w:rsidP="00F56360">
      <w:pPr>
        <w:pStyle w:val="Heading4"/>
        <w:rPr>
          <w:rFonts w:ascii="Georgia" w:hAnsi="Georgia"/>
          <w:sz w:val="28"/>
          <w:szCs w:val="28"/>
        </w:rPr>
      </w:pPr>
      <w:r w:rsidRPr="006D37A1">
        <w:rPr>
          <w:rFonts w:ascii="Georgia" w:hAnsi="Georgia"/>
          <w:sz w:val="28"/>
          <w:szCs w:val="28"/>
        </w:rPr>
        <w:t>3] Intuitions – A. We assume statements to be false until proven true. That is why we don’t believe in alternate realities or conspiracy theories; B. Statements are more often false than true because any part of the resolution could be false.</w:t>
      </w:r>
    </w:p>
    <w:p w14:paraId="1FB48F33" w14:textId="77777777" w:rsidR="00F56360" w:rsidRPr="008A462F" w:rsidRDefault="00F56360" w:rsidP="00F56360">
      <w:pPr>
        <w:pStyle w:val="Heading4"/>
        <w:rPr>
          <w:rFonts w:ascii="Georgia" w:hAnsi="Georgia"/>
          <w:sz w:val="28"/>
          <w:szCs w:val="28"/>
        </w:rPr>
      </w:pPr>
      <w:r w:rsidRPr="006D37A1">
        <w:rPr>
          <w:rFonts w:ascii="Georgia" w:hAnsi="Georgia"/>
          <w:sz w:val="28"/>
          <w:szCs w:val="28"/>
        </w:rPr>
        <w:t xml:space="preserve">4] Negating is harder – A. The </w:t>
      </w:r>
      <w:proofErr w:type="spellStart"/>
      <w:r w:rsidRPr="006D37A1">
        <w:rPr>
          <w:rFonts w:ascii="Georgia" w:hAnsi="Georgia"/>
          <w:sz w:val="28"/>
          <w:szCs w:val="28"/>
        </w:rPr>
        <w:t>aff</w:t>
      </w:r>
      <w:proofErr w:type="spellEnd"/>
      <w:r w:rsidRPr="006D37A1">
        <w:rPr>
          <w:rFonts w:ascii="Georgia" w:hAnsi="Georgia"/>
          <w:sz w:val="28"/>
          <w:szCs w:val="28"/>
        </w:rPr>
        <w:t xml:space="preserve"> gets the first and last speech which controls the direction of the debate, B. Affirmatives can strategically </w:t>
      </w:r>
      <w:proofErr w:type="spellStart"/>
      <w:r w:rsidRPr="006D37A1">
        <w:rPr>
          <w:rFonts w:ascii="Georgia" w:hAnsi="Georgia"/>
          <w:sz w:val="28"/>
          <w:szCs w:val="28"/>
        </w:rPr>
        <w:t>uplayer</w:t>
      </w:r>
      <w:proofErr w:type="spellEnd"/>
      <w:r w:rsidRPr="006D37A1">
        <w:rPr>
          <w:rFonts w:ascii="Georgia" w:hAnsi="Georgia"/>
          <w:sz w:val="28"/>
          <w:szCs w:val="28"/>
        </w:rPr>
        <w:t xml:space="preserve"> in the 1AR giving them a </w:t>
      </w:r>
      <w:proofErr w:type="gramStart"/>
      <w:r w:rsidRPr="006D37A1">
        <w:rPr>
          <w:rFonts w:ascii="Georgia" w:hAnsi="Georgia"/>
          <w:sz w:val="28"/>
          <w:szCs w:val="28"/>
        </w:rPr>
        <w:t>7-6 time</w:t>
      </w:r>
      <w:proofErr w:type="gramEnd"/>
      <w:r w:rsidRPr="006D37A1">
        <w:rPr>
          <w:rFonts w:ascii="Georgia" w:hAnsi="Georgia"/>
          <w:sz w:val="28"/>
          <w:szCs w:val="28"/>
        </w:rPr>
        <w:t xml:space="preserve"> skew advantage, splitting the 2NR, C. They have infinite prep</w:t>
      </w:r>
    </w:p>
    <w:p w14:paraId="6CE666A6" w14:textId="77777777" w:rsidR="00F56360" w:rsidRPr="006D37A1" w:rsidRDefault="00F56360" w:rsidP="00F56360">
      <w:pPr>
        <w:rPr>
          <w:rFonts w:ascii="Georgia" w:hAnsi="Georgia"/>
          <w:sz w:val="28"/>
          <w:szCs w:val="28"/>
        </w:rPr>
      </w:pPr>
    </w:p>
    <w:p w14:paraId="5DFCE750" w14:textId="77777777" w:rsidR="00F56360" w:rsidRPr="00EC64D8" w:rsidRDefault="00F56360" w:rsidP="00F56360">
      <w:pPr>
        <w:pStyle w:val="Heading2"/>
        <w:rPr>
          <w:rFonts w:ascii="Georgia" w:hAnsi="Georgia"/>
        </w:rPr>
      </w:pPr>
      <w:bookmarkStart w:id="0" w:name="_Hlk75965343"/>
      <w:r w:rsidRPr="00EC64D8">
        <w:rPr>
          <w:rFonts w:ascii="Georgia" w:hAnsi="Georgia"/>
        </w:rPr>
        <w:lastRenderedPageBreak/>
        <w:t>Offense</w:t>
      </w:r>
    </w:p>
    <w:p w14:paraId="4A42CF63" w14:textId="77777777" w:rsidR="00F56360" w:rsidRPr="00EC64D8" w:rsidRDefault="00F56360" w:rsidP="00F56360">
      <w:pPr>
        <w:pStyle w:val="Heading4"/>
        <w:rPr>
          <w:rFonts w:ascii="Georgia" w:hAnsi="Georgia"/>
        </w:rPr>
      </w:pPr>
      <w:r w:rsidRPr="00EC64D8">
        <w:rPr>
          <w:rFonts w:ascii="Georgia" w:hAnsi="Georgia"/>
        </w:rPr>
        <w:t xml:space="preserve">1] Strikes violate </w:t>
      </w:r>
      <w:r w:rsidRPr="00EC64D8">
        <w:rPr>
          <w:rFonts w:ascii="Georgia" w:hAnsi="Georgia"/>
          <w:u w:val="single"/>
        </w:rPr>
        <w:t>individual autonomy</w:t>
      </w:r>
      <w:r w:rsidRPr="00EC64D8">
        <w:rPr>
          <w:rFonts w:ascii="Georgia" w:hAnsi="Georgia"/>
        </w:rPr>
        <w:t xml:space="preserve"> by exercising </w:t>
      </w:r>
      <w:r w:rsidRPr="00EC64D8">
        <w:rPr>
          <w:rFonts w:ascii="Georgia" w:hAnsi="Georgia"/>
          <w:u w:val="single"/>
        </w:rPr>
        <w:t>coercion</w:t>
      </w:r>
      <w:r w:rsidRPr="00EC64D8">
        <w:rPr>
          <w:rFonts w:ascii="Georgia" w:hAnsi="Georgia"/>
        </w:rPr>
        <w:t>.</w:t>
      </w:r>
    </w:p>
    <w:p w14:paraId="001AF551" w14:textId="77777777" w:rsidR="00F56360" w:rsidRPr="00EC64D8" w:rsidRDefault="00F56360" w:rsidP="00F56360">
      <w:pPr>
        <w:rPr>
          <w:rFonts w:ascii="Georgia" w:hAnsi="Georgia"/>
        </w:rPr>
      </w:pPr>
      <w:proofErr w:type="spellStart"/>
      <w:r w:rsidRPr="00EC64D8">
        <w:rPr>
          <w:rStyle w:val="Style13ptBold"/>
          <w:rFonts w:ascii="Georgia" w:hAnsi="Georgia"/>
        </w:rPr>
        <w:t>Gourevitch</w:t>
      </w:r>
      <w:proofErr w:type="spellEnd"/>
      <w:r w:rsidRPr="00EC64D8">
        <w:rPr>
          <w:rStyle w:val="Style13ptBold"/>
          <w:rFonts w:ascii="Georgia" w:hAnsi="Georgia"/>
        </w:rPr>
        <w:t xml:space="preserve"> 18</w:t>
      </w:r>
      <w:r w:rsidRPr="00EC64D8">
        <w:rPr>
          <w:rFonts w:ascii="Georgia" w:hAnsi="Georgia"/>
        </w:rPr>
        <w:t xml:space="preserve"> [Alex; Brown University; “The Right to Strike: A Radical View,” American Political Science Review; 2018; </w:t>
      </w:r>
      <w:hyperlink r:id="rId10" w:history="1">
        <w:r w:rsidRPr="00EC64D8">
          <w:rPr>
            <w:rStyle w:val="Hyperlink"/>
            <w:rFonts w:ascii="Georgia" w:hAnsi="Georgia"/>
          </w:rPr>
          <w:t>https://sci-hub.se/10.1017/s0003055418000321]</w:t>
        </w:r>
      </w:hyperlink>
      <w:r w:rsidRPr="00EC64D8">
        <w:rPr>
          <w:rFonts w:ascii="Georgia" w:hAnsi="Georgia"/>
        </w:rPr>
        <w:t xml:space="preserve"> Justin</w:t>
      </w:r>
    </w:p>
    <w:p w14:paraId="2541CA91" w14:textId="77777777" w:rsidR="00F56360" w:rsidRPr="00EC64D8" w:rsidRDefault="00F56360" w:rsidP="00F56360">
      <w:pPr>
        <w:rPr>
          <w:rFonts w:ascii="Georgia" w:hAnsi="Georgia"/>
        </w:rPr>
      </w:pPr>
      <w:r w:rsidRPr="00EC64D8">
        <w:rPr>
          <w:rFonts w:ascii="Georgia" w:hAnsi="Georgia"/>
        </w:rPr>
        <w:t>**Edited for ableist language</w:t>
      </w:r>
    </w:p>
    <w:p w14:paraId="6804E19C" w14:textId="77777777" w:rsidR="00F56360" w:rsidRPr="00EC64D8" w:rsidRDefault="00F56360" w:rsidP="00F56360">
      <w:pPr>
        <w:rPr>
          <w:rFonts w:ascii="Georgia" w:hAnsi="Georgia"/>
          <w:sz w:val="16"/>
        </w:rPr>
      </w:pPr>
      <w:r w:rsidRPr="00EC64D8">
        <w:rPr>
          <w:rFonts w:ascii="Georgia" w:hAnsi="Georgia"/>
          <w:sz w:val="16"/>
        </w:rPr>
        <w:t xml:space="preserve">Every </w:t>
      </w:r>
      <w:r w:rsidRPr="00EC64D8">
        <w:rPr>
          <w:rFonts w:ascii="Georgia" w:hAnsi="Georgia"/>
          <w:u w:val="single"/>
        </w:rPr>
        <w:t xml:space="preserve">liberal </w:t>
      </w:r>
      <w:r w:rsidRPr="00EC64D8">
        <w:rPr>
          <w:rFonts w:ascii="Georgia" w:hAnsi="Georgia"/>
          <w:highlight w:val="green"/>
          <w:u w:val="single"/>
        </w:rPr>
        <w:t xml:space="preserve">democracy </w:t>
      </w:r>
      <w:r w:rsidRPr="00EC64D8">
        <w:rPr>
          <w:rStyle w:val="StyleUnderline"/>
          <w:rFonts w:ascii="Georgia" w:hAnsi="Georgia"/>
          <w:highlight w:val="green"/>
        </w:rPr>
        <w:t>recognizes</w:t>
      </w:r>
      <w:r w:rsidRPr="00EC64D8">
        <w:rPr>
          <w:rFonts w:ascii="Georgia" w:hAnsi="Georgia"/>
          <w:u w:val="single"/>
        </w:rPr>
        <w:t xml:space="preserve"> that workers have a </w:t>
      </w:r>
      <w:r w:rsidRPr="00EC64D8">
        <w:rPr>
          <w:rStyle w:val="StyleUnderline"/>
          <w:rFonts w:ascii="Georgia" w:hAnsi="Georgia"/>
          <w:highlight w:val="green"/>
        </w:rPr>
        <w:t>right</w:t>
      </w:r>
      <w:r w:rsidRPr="00EC64D8">
        <w:rPr>
          <w:rFonts w:ascii="Georgia" w:hAnsi="Georgia"/>
          <w:highlight w:val="green"/>
          <w:u w:val="single"/>
        </w:rPr>
        <w:t xml:space="preserve"> to </w:t>
      </w:r>
      <w:r w:rsidRPr="00EC64D8">
        <w:rPr>
          <w:rStyle w:val="StyleUnderline"/>
          <w:rFonts w:ascii="Georgia" w:hAnsi="Georgia"/>
          <w:highlight w:val="green"/>
        </w:rPr>
        <w:t>strike</w:t>
      </w:r>
      <w:r w:rsidRPr="00EC64D8">
        <w:rPr>
          <w:rFonts w:ascii="Georgia" w:hAnsi="Georgia"/>
          <w:sz w:val="16"/>
        </w:rPr>
        <w:t xml:space="preserve">. That right is protected in law, sometimes in the constitution itself. Yet </w:t>
      </w:r>
      <w:r w:rsidRPr="00EC64D8">
        <w:rPr>
          <w:rFonts w:ascii="Georgia" w:hAnsi="Georgia"/>
          <w:highlight w:val="green"/>
          <w:u w:val="single"/>
        </w:rPr>
        <w:t xml:space="preserve">strikes pose </w:t>
      </w:r>
      <w:r w:rsidRPr="00EC64D8">
        <w:rPr>
          <w:rStyle w:val="StyleUnderline"/>
          <w:rFonts w:ascii="Georgia" w:hAnsi="Georgia"/>
          <w:highlight w:val="green"/>
        </w:rPr>
        <w:t>serious</w:t>
      </w:r>
      <w:r w:rsidRPr="00EC64D8">
        <w:rPr>
          <w:rFonts w:ascii="Georgia" w:hAnsi="Georgia"/>
          <w:highlight w:val="green"/>
          <w:u w:val="single"/>
        </w:rPr>
        <w:t xml:space="preserve"> </w:t>
      </w:r>
      <w:r w:rsidRPr="00EC64D8">
        <w:rPr>
          <w:rStyle w:val="StyleUnderline"/>
          <w:rFonts w:ascii="Georgia" w:hAnsi="Georgia"/>
          <w:highlight w:val="green"/>
        </w:rPr>
        <w:t>problems</w:t>
      </w:r>
      <w:r w:rsidRPr="00EC64D8">
        <w:rPr>
          <w:rFonts w:ascii="Georgia" w:hAnsi="Georgia"/>
          <w:u w:val="single"/>
        </w:rPr>
        <w:t xml:space="preserve"> for </w:t>
      </w:r>
      <w:r w:rsidRPr="00EC64D8">
        <w:rPr>
          <w:rStyle w:val="StyleUnderline"/>
          <w:rFonts w:ascii="Georgia" w:hAnsi="Georgia"/>
        </w:rPr>
        <w:t>liberal</w:t>
      </w:r>
      <w:r w:rsidRPr="00EC64D8">
        <w:rPr>
          <w:rFonts w:ascii="Georgia" w:hAnsi="Georgia"/>
          <w:u w:val="single"/>
        </w:rPr>
        <w:t xml:space="preserve"> </w:t>
      </w:r>
      <w:r w:rsidRPr="00EC64D8">
        <w:rPr>
          <w:rStyle w:val="StyleUnderline"/>
          <w:rFonts w:ascii="Georgia" w:hAnsi="Georgia"/>
        </w:rPr>
        <w:t>societies</w:t>
      </w:r>
      <w:r w:rsidRPr="00EC64D8">
        <w:rPr>
          <w:rFonts w:ascii="Georgia" w:hAnsi="Georgia"/>
          <w:u w:val="single"/>
        </w:rPr>
        <w:t xml:space="preserve">. They involve </w:t>
      </w:r>
      <w:r w:rsidRPr="00EC64D8">
        <w:rPr>
          <w:rStyle w:val="StyleUnderline"/>
          <w:rFonts w:ascii="Georgia" w:hAnsi="Georgia"/>
        </w:rPr>
        <w:t>violence</w:t>
      </w:r>
      <w:r w:rsidRPr="00EC64D8">
        <w:rPr>
          <w:rFonts w:ascii="Georgia" w:hAnsi="Georgia"/>
          <w:u w:val="single"/>
        </w:rPr>
        <w:t xml:space="preserve"> and </w:t>
      </w:r>
      <w:r w:rsidRPr="00EC64D8">
        <w:rPr>
          <w:rStyle w:val="StyleUnderline"/>
          <w:rFonts w:ascii="Georgia" w:hAnsi="Georgia"/>
          <w:highlight w:val="green"/>
        </w:rPr>
        <w:t>coercion</w:t>
      </w:r>
      <w:r w:rsidRPr="00EC64D8">
        <w:rPr>
          <w:rFonts w:ascii="Georgia" w:hAnsi="Georgia"/>
          <w:sz w:val="16"/>
        </w:rPr>
        <w:t xml:space="preserve">, they often </w:t>
      </w:r>
      <w:r w:rsidRPr="00EC64D8">
        <w:rPr>
          <w:rFonts w:ascii="Georgia" w:hAnsi="Georgia"/>
          <w:u w:val="single"/>
        </w:rPr>
        <w:t>violate</w:t>
      </w:r>
      <w:r w:rsidRPr="00EC64D8">
        <w:rPr>
          <w:rFonts w:ascii="Georgia" w:hAnsi="Georgia"/>
          <w:sz w:val="16"/>
        </w:rPr>
        <w:t xml:space="preserve"> some </w:t>
      </w:r>
      <w:r w:rsidRPr="00EC64D8">
        <w:rPr>
          <w:rStyle w:val="StyleUnderline"/>
          <w:rFonts w:ascii="Georgia" w:hAnsi="Georgia"/>
        </w:rPr>
        <w:t>basic</w:t>
      </w:r>
      <w:r w:rsidRPr="00EC64D8">
        <w:rPr>
          <w:rFonts w:ascii="Georgia" w:hAnsi="Georgia"/>
          <w:u w:val="single"/>
        </w:rPr>
        <w:t xml:space="preserve"> </w:t>
      </w:r>
      <w:r w:rsidRPr="00EC64D8">
        <w:rPr>
          <w:rStyle w:val="StyleUnderline"/>
          <w:rFonts w:ascii="Georgia" w:hAnsi="Georgia"/>
        </w:rPr>
        <w:t>liberal</w:t>
      </w:r>
      <w:r w:rsidRPr="00EC64D8">
        <w:rPr>
          <w:rFonts w:ascii="Georgia" w:hAnsi="Georgia"/>
          <w:u w:val="single"/>
        </w:rPr>
        <w:t xml:space="preserve"> </w:t>
      </w:r>
      <w:r w:rsidRPr="00EC64D8">
        <w:rPr>
          <w:rStyle w:val="StyleUnderline"/>
          <w:rFonts w:ascii="Georgia" w:hAnsi="Georgia"/>
        </w:rPr>
        <w:t>liberties</w:t>
      </w:r>
      <w:r w:rsidRPr="00EC64D8">
        <w:rPr>
          <w:rFonts w:ascii="Georgia" w:hAnsi="Georgia"/>
          <w:u w:val="single"/>
        </w:rPr>
        <w:t xml:space="preserve">, they appear to </w:t>
      </w:r>
      <w:r w:rsidRPr="00EC64D8">
        <w:rPr>
          <w:rStyle w:val="StyleUnderline"/>
          <w:rFonts w:ascii="Georgia" w:hAnsi="Georgia"/>
          <w:highlight w:val="green"/>
        </w:rPr>
        <w:t>involve</w:t>
      </w:r>
      <w:r w:rsidRPr="00EC64D8">
        <w:rPr>
          <w:rFonts w:ascii="Georgia" w:hAnsi="Georgia"/>
          <w:highlight w:val="green"/>
          <w:u w:val="single"/>
        </w:rPr>
        <w:t xml:space="preserve"> group </w:t>
      </w:r>
      <w:r w:rsidRPr="00EC64D8">
        <w:rPr>
          <w:rFonts w:ascii="Georgia" w:hAnsi="Georgia"/>
          <w:u w:val="single"/>
        </w:rPr>
        <w:t xml:space="preserve">rights </w:t>
      </w:r>
      <w:r w:rsidRPr="00EC64D8">
        <w:rPr>
          <w:rFonts w:ascii="Georgia" w:hAnsi="Georgia"/>
          <w:highlight w:val="green"/>
          <w:u w:val="single"/>
        </w:rPr>
        <w:t xml:space="preserve">having </w:t>
      </w:r>
      <w:r w:rsidRPr="00EC64D8">
        <w:rPr>
          <w:rStyle w:val="StyleUnderline"/>
          <w:rFonts w:ascii="Georgia" w:hAnsi="Georgia"/>
          <w:highlight w:val="green"/>
        </w:rPr>
        <w:t>priority</w:t>
      </w:r>
      <w:r w:rsidRPr="00EC64D8">
        <w:rPr>
          <w:rFonts w:ascii="Georgia" w:hAnsi="Georgia"/>
          <w:u w:val="single"/>
        </w:rPr>
        <w:t xml:space="preserve"> over </w:t>
      </w:r>
      <w:r w:rsidRPr="00EC64D8">
        <w:rPr>
          <w:rStyle w:val="StyleUnderline"/>
          <w:rFonts w:ascii="Georgia" w:hAnsi="Georgia"/>
        </w:rPr>
        <w:t>individual</w:t>
      </w:r>
      <w:r w:rsidRPr="00EC64D8">
        <w:rPr>
          <w:rFonts w:ascii="Georgia" w:hAnsi="Georgia"/>
          <w:u w:val="single"/>
        </w:rPr>
        <w:t xml:space="preserve"> </w:t>
      </w:r>
      <w:r w:rsidRPr="00EC64D8">
        <w:rPr>
          <w:rStyle w:val="StyleUnderline"/>
          <w:rFonts w:ascii="Georgia" w:hAnsi="Georgia"/>
        </w:rPr>
        <w:t>ones</w:t>
      </w:r>
      <w:r w:rsidRPr="00EC64D8">
        <w:rPr>
          <w:rFonts w:ascii="Georgia" w:hAnsi="Georgia"/>
          <w:u w:val="single"/>
        </w:rPr>
        <w:t xml:space="preserve">, </w:t>
      </w:r>
      <w:r w:rsidRPr="00EC64D8">
        <w:rPr>
          <w:rFonts w:ascii="Georgia" w:hAnsi="Georgia"/>
          <w:highlight w:val="green"/>
          <w:u w:val="single"/>
        </w:rPr>
        <w:t>and</w:t>
      </w:r>
      <w:r w:rsidRPr="00EC64D8">
        <w:rPr>
          <w:rFonts w:ascii="Georgia" w:hAnsi="Georgia"/>
          <w:u w:val="single"/>
        </w:rPr>
        <w:t xml:space="preserve"> they can </w:t>
      </w:r>
      <w:r w:rsidRPr="00EC64D8">
        <w:rPr>
          <w:rStyle w:val="StyleUnderline"/>
          <w:rFonts w:ascii="Georgia" w:hAnsi="Georgia"/>
          <w:highlight w:val="green"/>
        </w:rPr>
        <w:t>threaten</w:t>
      </w:r>
      <w:r w:rsidRPr="00EC64D8">
        <w:rPr>
          <w:rFonts w:ascii="Georgia" w:hAnsi="Georgia"/>
          <w:highlight w:val="green"/>
          <w:u w:val="single"/>
        </w:rPr>
        <w:t xml:space="preserve"> </w:t>
      </w:r>
      <w:r w:rsidRPr="00EC64D8">
        <w:rPr>
          <w:rStyle w:val="StyleUnderline"/>
          <w:rFonts w:ascii="Georgia" w:hAnsi="Georgia"/>
          <w:highlight w:val="green"/>
        </w:rPr>
        <w:t>public</w:t>
      </w:r>
      <w:r w:rsidRPr="00EC64D8">
        <w:rPr>
          <w:rFonts w:ascii="Georgia" w:hAnsi="Georgia"/>
          <w:highlight w:val="green"/>
          <w:u w:val="single"/>
        </w:rPr>
        <w:t xml:space="preserve"> </w:t>
      </w:r>
      <w:r w:rsidRPr="00EC64D8">
        <w:rPr>
          <w:rStyle w:val="StyleUnderline"/>
          <w:rFonts w:ascii="Georgia" w:hAnsi="Georgia"/>
          <w:highlight w:val="green"/>
        </w:rPr>
        <w:t>order</w:t>
      </w:r>
      <w:r w:rsidRPr="00EC64D8">
        <w:rPr>
          <w:rFonts w:ascii="Georgia" w:hAnsi="Georgia"/>
          <w:u w:val="single"/>
        </w:rPr>
        <w:t xml:space="preserve"> itself. </w:t>
      </w:r>
      <w:r w:rsidRPr="00EC64D8">
        <w:rPr>
          <w:rFonts w:ascii="Georgia" w:hAnsi="Georgia"/>
          <w:highlight w:val="green"/>
          <w:u w:val="single"/>
        </w:rPr>
        <w:t>Strikes are</w:t>
      </w:r>
      <w:r w:rsidRPr="00EC64D8">
        <w:rPr>
          <w:rFonts w:ascii="Georgia" w:hAnsi="Georgia"/>
          <w:u w:val="single"/>
        </w:rPr>
        <w:t xml:space="preserve"> also</w:t>
      </w:r>
      <w:r w:rsidRPr="00EC64D8">
        <w:rPr>
          <w:rFonts w:ascii="Georgia" w:hAnsi="Georgia"/>
          <w:sz w:val="16"/>
        </w:rPr>
        <w:t xml:space="preserve"> one of the most common forms of </w:t>
      </w:r>
      <w:r w:rsidRPr="00EC64D8">
        <w:rPr>
          <w:rStyle w:val="StyleUnderline"/>
          <w:rFonts w:ascii="Georgia" w:hAnsi="Georgia"/>
          <w:highlight w:val="green"/>
        </w:rPr>
        <w:t>disruptive</w:t>
      </w:r>
      <w:r w:rsidRPr="00EC64D8">
        <w:rPr>
          <w:rFonts w:ascii="Georgia" w:hAnsi="Georgia"/>
          <w:u w:val="single"/>
        </w:rPr>
        <w:t xml:space="preserve"> </w:t>
      </w:r>
      <w:r w:rsidRPr="00EC64D8">
        <w:rPr>
          <w:rStyle w:val="StyleUnderline"/>
          <w:rFonts w:ascii="Georgia" w:hAnsi="Georgia"/>
        </w:rPr>
        <w:t>collective</w:t>
      </w:r>
      <w:r w:rsidRPr="00EC64D8">
        <w:rPr>
          <w:rFonts w:ascii="Georgia" w:hAnsi="Georgia"/>
          <w:u w:val="single"/>
        </w:rPr>
        <w:t xml:space="preserve"> </w:t>
      </w:r>
      <w:r w:rsidRPr="00EC64D8">
        <w:rPr>
          <w:rStyle w:val="StyleUnderline"/>
          <w:rFonts w:ascii="Georgia" w:hAnsi="Georgia"/>
        </w:rPr>
        <w:t>protest</w:t>
      </w:r>
      <w:r w:rsidRPr="00EC64D8">
        <w:rPr>
          <w:rFonts w:ascii="Georgia" w:hAnsi="Georgia"/>
          <w:sz w:val="16"/>
        </w:rPr>
        <w:t xml:space="preserve"> in modern history. Even given the dramatic decline in strike activity since its peak in the 1970s, they can play significant roles in our lives. For instance, just over the past few years in the United States, </w:t>
      </w:r>
      <w:r w:rsidRPr="00EC64D8">
        <w:rPr>
          <w:rFonts w:ascii="Georgia" w:hAnsi="Georgia"/>
          <w:u w:val="single"/>
        </w:rPr>
        <w:t xml:space="preserve">large illegal strikes by teachers </w:t>
      </w:r>
      <w:r w:rsidRPr="00EC64D8">
        <w:rPr>
          <w:rFonts w:ascii="Georgia" w:hAnsi="Georgia"/>
          <w:strike/>
          <w:u w:val="single"/>
        </w:rPr>
        <w:t>paralyzed</w:t>
      </w:r>
      <w:r w:rsidRPr="00EC64D8">
        <w:rPr>
          <w:rFonts w:ascii="Georgia" w:hAnsi="Georgia"/>
          <w:u w:val="single"/>
        </w:rPr>
        <w:t xml:space="preserve"> </w:t>
      </w:r>
      <w:r w:rsidRPr="00EC64D8">
        <w:rPr>
          <w:rStyle w:val="StyleUnderline"/>
          <w:rFonts w:ascii="Georgia" w:hAnsi="Georgia"/>
        </w:rPr>
        <w:t>froze</w:t>
      </w:r>
      <w:r w:rsidRPr="00EC64D8">
        <w:rPr>
          <w:rFonts w:ascii="Georgia" w:hAnsi="Georgia"/>
          <w:u w:val="single"/>
        </w:rPr>
        <w:t xml:space="preserve"> major school districts in Chicago and Seattle, as well as </w:t>
      </w:r>
      <w:r w:rsidRPr="00EC64D8">
        <w:rPr>
          <w:rStyle w:val="StyleUnderline"/>
          <w:rFonts w:ascii="Georgia" w:hAnsi="Georgia"/>
        </w:rPr>
        <w:t>statewide</w:t>
      </w:r>
      <w:r w:rsidRPr="00EC64D8">
        <w:rPr>
          <w:rFonts w:ascii="Georgia" w:hAnsi="Georgia"/>
          <w:u w:val="single"/>
        </w:rPr>
        <w:t xml:space="preserve"> in </w:t>
      </w:r>
      <w:r w:rsidRPr="00EC64D8">
        <w:rPr>
          <w:rStyle w:val="StyleUnderline"/>
          <w:rFonts w:ascii="Georgia" w:hAnsi="Georgia"/>
        </w:rPr>
        <w:t>West</w:t>
      </w:r>
      <w:r w:rsidRPr="00EC64D8">
        <w:rPr>
          <w:rFonts w:ascii="Georgia" w:hAnsi="Georgia"/>
          <w:u w:val="single"/>
        </w:rPr>
        <w:t xml:space="preserve"> </w:t>
      </w:r>
      <w:r w:rsidRPr="00EC64D8">
        <w:rPr>
          <w:rStyle w:val="StyleUnderline"/>
          <w:rFonts w:ascii="Georgia" w:hAnsi="Georgia"/>
        </w:rPr>
        <w:t>Virginia</w:t>
      </w:r>
      <w:r w:rsidRPr="00EC64D8">
        <w:rPr>
          <w:rFonts w:ascii="Georgia" w:hAnsi="Georgia"/>
          <w:u w:val="single"/>
        </w:rPr>
        <w:t xml:space="preserve">, </w:t>
      </w:r>
      <w:r w:rsidRPr="00EC64D8">
        <w:rPr>
          <w:rStyle w:val="StyleUnderline"/>
          <w:rFonts w:ascii="Georgia" w:hAnsi="Georgia"/>
        </w:rPr>
        <w:t>Oklahoma</w:t>
      </w:r>
      <w:r w:rsidRPr="00EC64D8">
        <w:rPr>
          <w:rFonts w:ascii="Georgia" w:hAnsi="Georgia"/>
          <w:u w:val="single"/>
        </w:rPr>
        <w:t xml:space="preserve">, </w:t>
      </w:r>
      <w:r w:rsidRPr="00EC64D8">
        <w:rPr>
          <w:rStyle w:val="StyleUnderline"/>
          <w:rFonts w:ascii="Georgia" w:hAnsi="Georgia"/>
        </w:rPr>
        <w:t>Arizona</w:t>
      </w:r>
      <w:r w:rsidRPr="00EC64D8">
        <w:rPr>
          <w:rFonts w:ascii="Georgia" w:hAnsi="Georgia"/>
          <w:u w:val="single"/>
        </w:rPr>
        <w:t xml:space="preserve">, and </w:t>
      </w:r>
      <w:r w:rsidRPr="00EC64D8">
        <w:rPr>
          <w:rStyle w:val="StyleUnderline"/>
          <w:rFonts w:ascii="Georgia" w:hAnsi="Georgia"/>
        </w:rPr>
        <w:t>Colorado</w:t>
      </w:r>
      <w:r w:rsidRPr="00EC64D8">
        <w:rPr>
          <w:rFonts w:ascii="Georgia" w:hAnsi="Georgia"/>
          <w:sz w:val="16"/>
        </w:rPr>
        <w:t xml:space="preserve">; </w:t>
      </w:r>
      <w:r w:rsidRPr="00EC64D8">
        <w:rPr>
          <w:rFonts w:ascii="Georgia" w:hAnsi="Georgia"/>
          <w:u w:val="single"/>
        </w:rPr>
        <w:t xml:space="preserve">a </w:t>
      </w:r>
      <w:r w:rsidRPr="00EC64D8">
        <w:rPr>
          <w:rStyle w:val="StyleUnderline"/>
          <w:rFonts w:ascii="Georgia" w:hAnsi="Georgia"/>
        </w:rPr>
        <w:t>strike</w:t>
      </w:r>
      <w:r w:rsidRPr="00EC64D8">
        <w:rPr>
          <w:rFonts w:ascii="Georgia" w:hAnsi="Georgia"/>
          <w:u w:val="single"/>
        </w:rPr>
        <w:t xml:space="preserve"> by taxi drivers played a </w:t>
      </w:r>
      <w:r w:rsidRPr="00EC64D8">
        <w:rPr>
          <w:rStyle w:val="StyleUnderline"/>
          <w:rFonts w:ascii="Georgia" w:hAnsi="Georgia"/>
        </w:rPr>
        <w:t>major</w:t>
      </w:r>
      <w:r w:rsidRPr="00EC64D8">
        <w:rPr>
          <w:rFonts w:ascii="Georgia" w:hAnsi="Georgia"/>
          <w:u w:val="single"/>
        </w:rPr>
        <w:t xml:space="preserve"> role in debates and court decisions regarding </w:t>
      </w:r>
      <w:r w:rsidRPr="00EC64D8">
        <w:rPr>
          <w:rStyle w:val="StyleUnderline"/>
          <w:rFonts w:ascii="Georgia" w:hAnsi="Georgia"/>
        </w:rPr>
        <w:t>immigration</w:t>
      </w:r>
      <w:r w:rsidRPr="00EC64D8">
        <w:rPr>
          <w:rFonts w:ascii="Georgia" w:hAnsi="Georgia"/>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1E500A18" w14:textId="77777777" w:rsidR="00F56360" w:rsidRPr="00EC64D8" w:rsidRDefault="00F56360" w:rsidP="00F56360">
      <w:pPr>
        <w:rPr>
          <w:rFonts w:ascii="Georgia" w:hAnsi="Georgia"/>
          <w:sz w:val="16"/>
        </w:rPr>
      </w:pPr>
      <w:r w:rsidRPr="00EC64D8">
        <w:rPr>
          <w:rFonts w:ascii="Georgia" w:hAnsi="Georgia"/>
          <w:sz w:val="16"/>
        </w:rPr>
        <w:t xml:space="preserve">The </w:t>
      </w:r>
      <w:r w:rsidRPr="00EC64D8">
        <w:rPr>
          <w:rFonts w:ascii="Georgia" w:hAnsi="Georgia"/>
          <w:u w:val="single"/>
        </w:rPr>
        <w:t xml:space="preserve">right to strike raises </w:t>
      </w:r>
      <w:r w:rsidRPr="00EC64D8">
        <w:rPr>
          <w:rStyle w:val="StyleUnderline"/>
          <w:rFonts w:ascii="Georgia" w:hAnsi="Georgia"/>
        </w:rPr>
        <w:t>far</w:t>
      </w:r>
      <w:r w:rsidRPr="00EC64D8">
        <w:rPr>
          <w:rFonts w:ascii="Georgia" w:hAnsi="Georgia"/>
          <w:u w:val="single"/>
        </w:rPr>
        <w:t xml:space="preserve"> more </w:t>
      </w:r>
      <w:r w:rsidRPr="00EC64D8">
        <w:rPr>
          <w:rStyle w:val="StyleUnderline"/>
          <w:rFonts w:ascii="Georgia" w:hAnsi="Georgia"/>
        </w:rPr>
        <w:t>issues</w:t>
      </w:r>
      <w:r w:rsidRPr="00EC64D8">
        <w:rPr>
          <w:rFonts w:ascii="Georgia" w:hAnsi="Georgia"/>
          <w:u w:val="single"/>
        </w:rPr>
        <w:t xml:space="preserve"> than a </w:t>
      </w:r>
      <w:r w:rsidRPr="00EC64D8">
        <w:rPr>
          <w:rStyle w:val="StyleUnderline"/>
          <w:rFonts w:ascii="Georgia" w:hAnsi="Georgia"/>
        </w:rPr>
        <w:t>single</w:t>
      </w:r>
      <w:r w:rsidRPr="00EC64D8">
        <w:rPr>
          <w:rFonts w:ascii="Georgia" w:hAnsi="Georgia"/>
          <w:u w:val="single"/>
        </w:rPr>
        <w:t xml:space="preserve"> </w:t>
      </w:r>
      <w:r w:rsidRPr="00EC64D8">
        <w:rPr>
          <w:rStyle w:val="StyleUnderline"/>
          <w:rFonts w:ascii="Georgia" w:hAnsi="Georgia"/>
        </w:rPr>
        <w:t>essay</w:t>
      </w:r>
      <w:r w:rsidRPr="00EC64D8">
        <w:rPr>
          <w:rFonts w:ascii="Georgia" w:hAnsi="Georgia"/>
          <w:u w:val="single"/>
        </w:rPr>
        <w:t xml:space="preserve"> can handle</w:t>
      </w:r>
      <w:r w:rsidRPr="00EC64D8">
        <w:rPr>
          <w:rFonts w:ascii="Georgia" w:hAnsi="Georgia"/>
          <w:sz w:val="16"/>
        </w:rPr>
        <w:t xml:space="preserve">. In what follows, </w:t>
      </w:r>
      <w:r w:rsidRPr="00EC64D8">
        <w:rPr>
          <w:rFonts w:ascii="Georgia" w:hAnsi="Georgia"/>
          <w:u w:val="single"/>
        </w:rPr>
        <w:t xml:space="preserve">I address a particularly significant problem regarding the right to strike and its </w:t>
      </w:r>
      <w:r w:rsidRPr="00EC64D8">
        <w:rPr>
          <w:rStyle w:val="StyleUnderline"/>
          <w:rFonts w:ascii="Georgia" w:hAnsi="Georgia"/>
        </w:rPr>
        <w:t>relation</w:t>
      </w:r>
      <w:r w:rsidRPr="00EC64D8">
        <w:rPr>
          <w:rFonts w:ascii="Georgia" w:hAnsi="Georgia"/>
          <w:u w:val="single"/>
        </w:rPr>
        <w:t xml:space="preserve"> to </w:t>
      </w:r>
      <w:r w:rsidRPr="00EC64D8">
        <w:rPr>
          <w:rStyle w:val="StyleUnderline"/>
          <w:rFonts w:ascii="Georgia" w:hAnsi="Georgia"/>
        </w:rPr>
        <w:t>coercive</w:t>
      </w:r>
      <w:r w:rsidRPr="00EC64D8">
        <w:rPr>
          <w:rFonts w:ascii="Georgia" w:hAnsi="Georgia"/>
          <w:u w:val="single"/>
        </w:rPr>
        <w:t xml:space="preserve"> </w:t>
      </w:r>
      <w:r w:rsidRPr="00EC64D8">
        <w:rPr>
          <w:rStyle w:val="StyleUnderline"/>
          <w:rFonts w:ascii="Georgia" w:hAnsi="Georgia"/>
        </w:rPr>
        <w:t>strike</w:t>
      </w:r>
      <w:r w:rsidRPr="00EC64D8">
        <w:rPr>
          <w:rFonts w:ascii="Georgia" w:hAnsi="Georgia"/>
          <w:u w:val="single"/>
        </w:rPr>
        <w:t xml:space="preserve"> </w:t>
      </w:r>
      <w:r w:rsidRPr="00EC64D8">
        <w:rPr>
          <w:rStyle w:val="StyleUnderline"/>
          <w:rFonts w:ascii="Georgia" w:hAnsi="Georgia"/>
        </w:rPr>
        <w:t>tactics</w:t>
      </w:r>
      <w:r w:rsidRPr="00EC64D8">
        <w:rPr>
          <w:rFonts w:ascii="Georgia" w:hAnsi="Georgia"/>
          <w:sz w:val="16"/>
        </w:rPr>
        <w:t xml:space="preserve">. I argue that </w:t>
      </w:r>
      <w:r w:rsidRPr="00EC64D8">
        <w:rPr>
          <w:rFonts w:ascii="Georgia" w:hAnsi="Georgia"/>
          <w:u w:val="single"/>
        </w:rPr>
        <w:t xml:space="preserve">strikes present a </w:t>
      </w:r>
      <w:r w:rsidRPr="00EC64D8">
        <w:rPr>
          <w:rStyle w:val="StyleUnderline"/>
          <w:rFonts w:ascii="Georgia" w:hAnsi="Georgia"/>
        </w:rPr>
        <w:t>dilemma</w:t>
      </w:r>
      <w:r w:rsidRPr="00EC64D8">
        <w:rPr>
          <w:rFonts w:ascii="Georgia" w:hAnsi="Georgia"/>
          <w:sz w:val="16"/>
        </w:rPr>
        <w:t xml:space="preserve"> for liberal societies </w:t>
      </w:r>
      <w:r w:rsidRPr="00EC64D8">
        <w:rPr>
          <w:rFonts w:ascii="Georgia" w:hAnsi="Georgia"/>
          <w:u w:val="single"/>
        </w:rPr>
        <w:t xml:space="preserve">because </w:t>
      </w:r>
      <w:r w:rsidRPr="00EC64D8">
        <w:rPr>
          <w:rFonts w:ascii="Georgia" w:hAnsi="Georgia"/>
          <w:highlight w:val="green"/>
          <w:u w:val="single"/>
        </w:rPr>
        <w:t xml:space="preserve">for </w:t>
      </w:r>
      <w:r w:rsidRPr="00EC64D8">
        <w:rPr>
          <w:rStyle w:val="StyleUnderline"/>
          <w:rFonts w:ascii="Georgia" w:hAnsi="Georgia"/>
        </w:rPr>
        <w:t>most</w:t>
      </w:r>
      <w:r w:rsidRPr="00EC64D8">
        <w:rPr>
          <w:rFonts w:ascii="Georgia" w:hAnsi="Georgia"/>
          <w:u w:val="single"/>
        </w:rPr>
        <w:t xml:space="preserve"> </w:t>
      </w:r>
      <w:r w:rsidRPr="00EC64D8">
        <w:rPr>
          <w:rStyle w:val="StyleUnderline"/>
          <w:rFonts w:ascii="Georgia" w:hAnsi="Georgia"/>
          <w:highlight w:val="green"/>
        </w:rPr>
        <w:t>workers</w:t>
      </w:r>
      <w:r w:rsidRPr="00EC64D8">
        <w:rPr>
          <w:rFonts w:ascii="Georgia" w:hAnsi="Georgia"/>
          <w:highlight w:val="green"/>
          <w:u w:val="single"/>
        </w:rPr>
        <w:t xml:space="preserve"> to have </w:t>
      </w:r>
      <w:r w:rsidRPr="00EC64D8">
        <w:rPr>
          <w:rFonts w:ascii="Georgia" w:hAnsi="Georgia"/>
          <w:u w:val="single"/>
        </w:rPr>
        <w:t xml:space="preserve">a reasonable chance of </w:t>
      </w:r>
      <w:r w:rsidRPr="00EC64D8">
        <w:rPr>
          <w:rStyle w:val="StyleUnderline"/>
          <w:rFonts w:ascii="Georgia" w:hAnsi="Georgia"/>
          <w:highlight w:val="green"/>
        </w:rPr>
        <w:t>success</w:t>
      </w:r>
      <w:r w:rsidRPr="00EC64D8">
        <w:rPr>
          <w:rFonts w:ascii="Georgia" w:hAnsi="Georgia"/>
          <w:highlight w:val="green"/>
          <w:u w:val="single"/>
        </w:rPr>
        <w:t xml:space="preserve"> they need to use</w:t>
      </w:r>
      <w:r w:rsidRPr="00EC64D8">
        <w:rPr>
          <w:rFonts w:ascii="Georgia" w:hAnsi="Georgia"/>
          <w:u w:val="single"/>
        </w:rPr>
        <w:t xml:space="preserve"> some </w:t>
      </w:r>
      <w:r w:rsidRPr="00EC64D8">
        <w:rPr>
          <w:rStyle w:val="StyleUnderline"/>
          <w:rFonts w:ascii="Georgia" w:hAnsi="Georgia"/>
          <w:highlight w:val="green"/>
        </w:rPr>
        <w:t>coercive</w:t>
      </w:r>
      <w:r w:rsidRPr="00EC64D8">
        <w:rPr>
          <w:rFonts w:ascii="Georgia" w:hAnsi="Georgia"/>
          <w:highlight w:val="green"/>
          <w:u w:val="single"/>
        </w:rPr>
        <w:t xml:space="preserve"> </w:t>
      </w:r>
      <w:r w:rsidRPr="00EC64D8">
        <w:rPr>
          <w:rStyle w:val="StyleUnderline"/>
          <w:rFonts w:ascii="Georgia" w:hAnsi="Georgia"/>
          <w:highlight w:val="green"/>
        </w:rPr>
        <w:t>strike</w:t>
      </w:r>
      <w:r w:rsidRPr="00EC64D8">
        <w:rPr>
          <w:rFonts w:ascii="Georgia" w:hAnsi="Georgia"/>
          <w:highlight w:val="green"/>
          <w:u w:val="single"/>
        </w:rPr>
        <w:t xml:space="preserve"> </w:t>
      </w:r>
      <w:r w:rsidRPr="00EC64D8">
        <w:rPr>
          <w:rStyle w:val="StyleUnderline"/>
          <w:rFonts w:ascii="Georgia" w:hAnsi="Georgia"/>
        </w:rPr>
        <w:t>tactics</w:t>
      </w:r>
      <w:r w:rsidRPr="00EC64D8">
        <w:rPr>
          <w:rFonts w:ascii="Georgia" w:hAnsi="Georgia"/>
          <w:u w:val="single"/>
        </w:rPr>
        <w:t xml:space="preserve">. But these </w:t>
      </w:r>
      <w:r w:rsidRPr="00EC64D8">
        <w:rPr>
          <w:rFonts w:ascii="Georgia" w:hAnsi="Georgia"/>
          <w:highlight w:val="green"/>
          <w:u w:val="single"/>
        </w:rPr>
        <w:t xml:space="preserve">coercive strike </w:t>
      </w:r>
      <w:r w:rsidRPr="00EC64D8">
        <w:rPr>
          <w:rFonts w:ascii="Georgia" w:hAnsi="Georgia"/>
          <w:u w:val="single"/>
        </w:rPr>
        <w:t xml:space="preserve">tactics both </w:t>
      </w:r>
      <w:r w:rsidRPr="00EC64D8">
        <w:rPr>
          <w:rStyle w:val="StyleUnderline"/>
          <w:rFonts w:ascii="Georgia" w:hAnsi="Georgia"/>
          <w:highlight w:val="green"/>
        </w:rPr>
        <w:t>violate</w:t>
      </w:r>
      <w:r w:rsidRPr="00EC64D8">
        <w:rPr>
          <w:rFonts w:ascii="Georgia" w:hAnsi="Georgia"/>
          <w:u w:val="single"/>
        </w:rPr>
        <w:t xml:space="preserve"> the law and </w:t>
      </w:r>
      <w:r w:rsidRPr="00EC64D8">
        <w:rPr>
          <w:rStyle w:val="StyleUnderline"/>
          <w:rFonts w:ascii="Georgia" w:hAnsi="Georgia"/>
        </w:rPr>
        <w:t>infringe</w:t>
      </w:r>
      <w:r w:rsidRPr="00EC64D8">
        <w:rPr>
          <w:rFonts w:ascii="Georgia" w:hAnsi="Georgia"/>
          <w:u w:val="single"/>
        </w:rPr>
        <w:t xml:space="preserve"> </w:t>
      </w:r>
      <w:r w:rsidRPr="00EC64D8">
        <w:rPr>
          <w:rFonts w:ascii="Georgia" w:hAnsi="Georgia"/>
          <w:highlight w:val="green"/>
          <w:u w:val="single"/>
        </w:rPr>
        <w:t>upon</w:t>
      </w:r>
      <w:r w:rsidRPr="00EC64D8">
        <w:rPr>
          <w:rFonts w:ascii="Georgia" w:hAnsi="Georgia"/>
          <w:u w:val="single"/>
        </w:rPr>
        <w:t xml:space="preserve"> what are widely held to be </w:t>
      </w:r>
      <w:r w:rsidRPr="00EC64D8">
        <w:rPr>
          <w:rStyle w:val="StyleUnderline"/>
          <w:rFonts w:ascii="Georgia" w:hAnsi="Georgia"/>
        </w:rPr>
        <w:t>basic</w:t>
      </w:r>
      <w:r w:rsidRPr="00EC64D8">
        <w:rPr>
          <w:rFonts w:ascii="Georgia" w:hAnsi="Georgia"/>
          <w:u w:val="single"/>
        </w:rPr>
        <w:t xml:space="preserve"> </w:t>
      </w:r>
      <w:r w:rsidRPr="00EC64D8">
        <w:rPr>
          <w:rStyle w:val="StyleUnderline"/>
          <w:rFonts w:ascii="Georgia" w:hAnsi="Georgia"/>
        </w:rPr>
        <w:t>liberal</w:t>
      </w:r>
      <w:r w:rsidRPr="00EC64D8">
        <w:rPr>
          <w:rFonts w:ascii="Georgia" w:hAnsi="Georgia"/>
          <w:u w:val="single"/>
        </w:rPr>
        <w:t xml:space="preserve"> </w:t>
      </w:r>
      <w:r w:rsidRPr="00EC64D8">
        <w:rPr>
          <w:rStyle w:val="StyleUnderline"/>
          <w:rFonts w:ascii="Georgia" w:hAnsi="Georgia"/>
          <w:highlight w:val="green"/>
        </w:rPr>
        <w:t>rights</w:t>
      </w:r>
      <w:r w:rsidRPr="00EC64D8">
        <w:rPr>
          <w:rFonts w:ascii="Georgia" w:hAnsi="Georgia"/>
          <w:sz w:val="16"/>
        </w:rPr>
        <w:t xml:space="preserve">. To resolve this dilemma, </w:t>
      </w:r>
      <w:r w:rsidRPr="00EC64D8">
        <w:rPr>
          <w:rFonts w:ascii="Georgia" w:hAnsi="Georgia"/>
          <w:u w:val="single"/>
        </w:rPr>
        <w:t xml:space="preserve">we have to know </w:t>
      </w:r>
      <w:r w:rsidRPr="00EC64D8">
        <w:rPr>
          <w:rStyle w:val="StyleUnderline"/>
          <w:rFonts w:ascii="Georgia" w:hAnsi="Georgia"/>
        </w:rPr>
        <w:t>why</w:t>
      </w:r>
      <w:r w:rsidRPr="00EC64D8">
        <w:rPr>
          <w:rFonts w:ascii="Georgia" w:hAnsi="Georgia"/>
          <w:u w:val="single"/>
        </w:rPr>
        <w:t xml:space="preserve"> workers have the right to strike</w:t>
      </w:r>
      <w:r w:rsidRPr="00EC64D8">
        <w:rPr>
          <w:rFonts w:ascii="Georgia" w:hAnsi="Georgia"/>
          <w:sz w:val="16"/>
        </w:rPr>
        <w:t xml:space="preserve"> in the first place. I argue </w:t>
      </w:r>
      <w:r w:rsidRPr="00774A9A">
        <w:rPr>
          <w:rFonts w:ascii="Georgia" w:hAnsi="Georgia"/>
          <w:sz w:val="15"/>
          <w:szCs w:val="15"/>
        </w:rPr>
        <w:t xml:space="preserve">that the best way of </w:t>
      </w:r>
      <w:r w:rsidRPr="00774A9A">
        <w:rPr>
          <w:rStyle w:val="StyleUnderline"/>
          <w:rFonts w:ascii="Georgia" w:hAnsi="Georgia"/>
          <w:sz w:val="15"/>
          <w:szCs w:val="15"/>
          <w:u w:val="none"/>
        </w:rPr>
        <w:t>understanding</w:t>
      </w:r>
      <w:r w:rsidRPr="00774A9A">
        <w:rPr>
          <w:rFonts w:ascii="Georgia" w:hAnsi="Georgia"/>
          <w:sz w:val="15"/>
          <w:szCs w:val="15"/>
        </w:rPr>
        <w:t xml:space="preserve"> the right to strike is as a right to </w:t>
      </w:r>
      <w:r w:rsidRPr="00774A9A">
        <w:rPr>
          <w:rStyle w:val="StyleUnderline"/>
          <w:rFonts w:ascii="Georgia" w:hAnsi="Georgia"/>
          <w:sz w:val="15"/>
          <w:szCs w:val="15"/>
          <w:u w:val="none"/>
        </w:rPr>
        <w:t>resist</w:t>
      </w:r>
      <w:r w:rsidRPr="00774A9A">
        <w:rPr>
          <w:rFonts w:ascii="Georgia" w:hAnsi="Georgia"/>
          <w:sz w:val="15"/>
          <w:szCs w:val="15"/>
        </w:rPr>
        <w:t xml:space="preserve"> the </w:t>
      </w:r>
      <w:r w:rsidRPr="00774A9A">
        <w:rPr>
          <w:rStyle w:val="StyleUnderline"/>
          <w:rFonts w:ascii="Georgia" w:hAnsi="Georgia"/>
          <w:sz w:val="15"/>
          <w:szCs w:val="15"/>
          <w:u w:val="none"/>
        </w:rPr>
        <w:t>oppression</w:t>
      </w:r>
      <w:r w:rsidRPr="00774A9A">
        <w:rPr>
          <w:rFonts w:ascii="Georgia" w:hAnsi="Georgia"/>
          <w:sz w:val="15"/>
          <w:szCs w:val="15"/>
        </w:rPr>
        <w:t xml:space="preserve"> that workers face in the </w:t>
      </w:r>
      <w:r w:rsidRPr="00774A9A">
        <w:rPr>
          <w:rStyle w:val="StyleUnderline"/>
          <w:rFonts w:ascii="Georgia" w:hAnsi="Georgia"/>
          <w:sz w:val="15"/>
          <w:szCs w:val="15"/>
          <w:u w:val="none"/>
        </w:rPr>
        <w:t>standard</w:t>
      </w:r>
      <w:r w:rsidRPr="00774A9A">
        <w:rPr>
          <w:rFonts w:ascii="Georgia" w:hAnsi="Georgia"/>
          <w:sz w:val="15"/>
          <w:szCs w:val="15"/>
        </w:rPr>
        <w:t xml:space="preserve"> </w:t>
      </w:r>
      <w:r w:rsidRPr="00774A9A">
        <w:rPr>
          <w:rStyle w:val="StyleUnderline"/>
          <w:rFonts w:ascii="Georgia" w:hAnsi="Georgia"/>
          <w:sz w:val="15"/>
          <w:szCs w:val="15"/>
          <w:u w:val="none"/>
        </w:rPr>
        <w:t>liberal</w:t>
      </w:r>
      <w:r w:rsidRPr="00774A9A">
        <w:rPr>
          <w:rFonts w:ascii="Georgia" w:hAnsi="Georgia"/>
          <w:sz w:val="15"/>
          <w:szCs w:val="15"/>
        </w:rPr>
        <w:t xml:space="preserve"> </w:t>
      </w:r>
      <w:r w:rsidRPr="00774A9A">
        <w:rPr>
          <w:rStyle w:val="StyleUnderline"/>
          <w:rFonts w:ascii="Georgia" w:hAnsi="Georgia"/>
          <w:sz w:val="15"/>
          <w:szCs w:val="15"/>
          <w:u w:val="none"/>
        </w:rPr>
        <w:t>capitalist</w:t>
      </w:r>
      <w:r w:rsidRPr="00774A9A">
        <w:rPr>
          <w:rFonts w:ascii="Georgia" w:hAnsi="Georgia"/>
          <w:sz w:val="15"/>
          <w:szCs w:val="15"/>
        </w:rPr>
        <w:t xml:space="preserve"> </w:t>
      </w:r>
      <w:r w:rsidRPr="00774A9A">
        <w:rPr>
          <w:rStyle w:val="StyleUnderline"/>
          <w:rFonts w:ascii="Georgia" w:hAnsi="Georgia"/>
          <w:sz w:val="15"/>
          <w:szCs w:val="15"/>
          <w:u w:val="none"/>
        </w:rPr>
        <w:t>economy</w:t>
      </w:r>
      <w:r w:rsidRPr="00774A9A">
        <w:rPr>
          <w:rFonts w:ascii="Georgia" w:hAnsi="Georgia"/>
          <w:sz w:val="15"/>
          <w:szCs w:val="15"/>
        </w:rPr>
        <w:t xml:space="preserve">. This way of </w:t>
      </w:r>
      <w:r w:rsidRPr="00774A9A">
        <w:rPr>
          <w:rStyle w:val="StyleUnderline"/>
          <w:rFonts w:ascii="Georgia" w:hAnsi="Georgia"/>
          <w:sz w:val="15"/>
          <w:szCs w:val="15"/>
          <w:u w:val="none"/>
        </w:rPr>
        <w:t>understanding</w:t>
      </w:r>
      <w:r w:rsidRPr="00774A9A">
        <w:rPr>
          <w:rFonts w:ascii="Georgia" w:hAnsi="Georgia"/>
          <w:sz w:val="15"/>
          <w:szCs w:val="15"/>
        </w:rPr>
        <w:t xml:space="preserve"> the right explains why the use of </w:t>
      </w:r>
      <w:r w:rsidRPr="00774A9A">
        <w:rPr>
          <w:rStyle w:val="StyleUnderline"/>
          <w:rFonts w:ascii="Georgia" w:hAnsi="Georgia"/>
          <w:sz w:val="15"/>
          <w:szCs w:val="15"/>
          <w:u w:val="none"/>
        </w:rPr>
        <w:t>coercive</w:t>
      </w:r>
      <w:r w:rsidRPr="00774A9A">
        <w:rPr>
          <w:rFonts w:ascii="Georgia" w:hAnsi="Georgia"/>
          <w:sz w:val="15"/>
          <w:szCs w:val="15"/>
        </w:rPr>
        <w:t xml:space="preserve"> </w:t>
      </w:r>
      <w:r w:rsidRPr="00774A9A">
        <w:rPr>
          <w:rStyle w:val="StyleUnderline"/>
          <w:rFonts w:ascii="Georgia" w:hAnsi="Georgia"/>
          <w:sz w:val="15"/>
          <w:szCs w:val="15"/>
          <w:u w:val="none"/>
        </w:rPr>
        <w:t>strike</w:t>
      </w:r>
      <w:r w:rsidRPr="00774A9A">
        <w:rPr>
          <w:rFonts w:ascii="Georgia" w:hAnsi="Georgia"/>
          <w:sz w:val="15"/>
          <w:szCs w:val="15"/>
        </w:rPr>
        <w:t xml:space="preserve"> </w:t>
      </w:r>
      <w:r w:rsidRPr="00774A9A">
        <w:rPr>
          <w:rStyle w:val="StyleUnderline"/>
          <w:rFonts w:ascii="Georgia" w:hAnsi="Georgia"/>
          <w:sz w:val="15"/>
          <w:szCs w:val="15"/>
          <w:u w:val="none"/>
        </w:rPr>
        <w:t>tactics</w:t>
      </w:r>
      <w:r w:rsidRPr="00774A9A">
        <w:rPr>
          <w:rFonts w:ascii="Georgia" w:hAnsi="Georgia"/>
          <w:sz w:val="15"/>
          <w:szCs w:val="15"/>
        </w:rPr>
        <w:t xml:space="preserve"> is not morally </w:t>
      </w:r>
      <w:r w:rsidRPr="00774A9A">
        <w:rPr>
          <w:rStyle w:val="StyleUnderline"/>
          <w:rFonts w:ascii="Georgia" w:hAnsi="Georgia"/>
          <w:sz w:val="15"/>
          <w:szCs w:val="15"/>
          <w:u w:val="none"/>
        </w:rPr>
        <w:t>constrained</w:t>
      </w:r>
      <w:r w:rsidRPr="00774A9A">
        <w:rPr>
          <w:rFonts w:ascii="Georgia" w:hAnsi="Georgia"/>
          <w:sz w:val="15"/>
          <w:szCs w:val="15"/>
        </w:rPr>
        <w:t xml:space="preserve"> by the requirement to respect the </w:t>
      </w:r>
      <w:r w:rsidRPr="00774A9A">
        <w:rPr>
          <w:rStyle w:val="StyleUnderline"/>
          <w:rFonts w:ascii="Georgia" w:hAnsi="Georgia"/>
          <w:sz w:val="15"/>
          <w:szCs w:val="15"/>
          <w:u w:val="none"/>
        </w:rPr>
        <w:t>basic</w:t>
      </w:r>
      <w:r w:rsidRPr="00774A9A">
        <w:rPr>
          <w:rFonts w:ascii="Georgia" w:hAnsi="Georgia"/>
          <w:sz w:val="15"/>
          <w:szCs w:val="15"/>
        </w:rPr>
        <w:t xml:space="preserve"> </w:t>
      </w:r>
      <w:r w:rsidRPr="00774A9A">
        <w:rPr>
          <w:rStyle w:val="StyleUnderline"/>
          <w:rFonts w:ascii="Georgia" w:hAnsi="Georgia"/>
          <w:sz w:val="15"/>
          <w:szCs w:val="15"/>
          <w:u w:val="none"/>
        </w:rPr>
        <w:t>liberties</w:t>
      </w:r>
      <w:r w:rsidRPr="00EC64D8">
        <w:rPr>
          <w:rFonts w:ascii="Georgia" w:hAnsi="Georgia"/>
          <w:sz w:val="16"/>
        </w:rPr>
        <w:t xml:space="preserve"> nor the related laws that strikers violate when using certain coercive tactics. </w:t>
      </w:r>
    </w:p>
    <w:p w14:paraId="7FA00E2F" w14:textId="77777777" w:rsidR="00F56360" w:rsidRPr="00EC64D8" w:rsidRDefault="00F56360" w:rsidP="00F56360">
      <w:pPr>
        <w:pStyle w:val="Heading4"/>
        <w:rPr>
          <w:rFonts w:ascii="Georgia" w:hAnsi="Georgia"/>
        </w:rPr>
      </w:pPr>
      <w:r w:rsidRPr="00EC64D8">
        <w:rPr>
          <w:rFonts w:ascii="Georgia" w:hAnsi="Georgia"/>
        </w:rPr>
        <w:t xml:space="preserve">2] </w:t>
      </w:r>
      <w:r w:rsidRPr="00EC64D8">
        <w:rPr>
          <w:rFonts w:ascii="Georgia" w:hAnsi="Georgia"/>
          <w:u w:val="single"/>
        </w:rPr>
        <w:t>Means to an end</w:t>
      </w:r>
      <w:r w:rsidRPr="00EC64D8">
        <w:rPr>
          <w:rFonts w:ascii="Georgia" w:hAnsi="Georgia"/>
        </w:rPr>
        <w:t>: employees ignore their duty to help their patients in favor of higher wages which treats them as a means to an end.</w:t>
      </w:r>
    </w:p>
    <w:bookmarkEnd w:id="0"/>
    <w:p w14:paraId="3A4D2E9D" w14:textId="77777777" w:rsidR="00F56360" w:rsidRPr="00EC64D8" w:rsidRDefault="00F56360" w:rsidP="00F56360">
      <w:pPr>
        <w:pStyle w:val="Heading4"/>
        <w:rPr>
          <w:rFonts w:ascii="Georgia" w:hAnsi="Georgia"/>
        </w:rPr>
      </w:pPr>
      <w:r w:rsidRPr="00EC64D8">
        <w:rPr>
          <w:rFonts w:ascii="Georgia" w:hAnsi="Georgia"/>
        </w:rPr>
        <w:t xml:space="preserve">3] </w:t>
      </w:r>
      <w:r w:rsidRPr="00EC64D8">
        <w:rPr>
          <w:rFonts w:ascii="Georgia" w:hAnsi="Georgia"/>
          <w:u w:val="single"/>
        </w:rPr>
        <w:t>Free-riding</w:t>
      </w:r>
      <w:r w:rsidRPr="00EC64D8">
        <w:rPr>
          <w:rFonts w:ascii="Georgia" w:hAnsi="Georgia"/>
        </w:rPr>
        <w:t>: strikes are a form of free-riding since those who don’t participate still reap the benefits.</w:t>
      </w:r>
    </w:p>
    <w:p w14:paraId="3E021B85" w14:textId="77777777" w:rsidR="00F56360" w:rsidRPr="00EC64D8" w:rsidRDefault="00F56360" w:rsidP="00F56360">
      <w:pPr>
        <w:rPr>
          <w:rFonts w:ascii="Georgia" w:hAnsi="Georgia"/>
        </w:rPr>
      </w:pPr>
      <w:proofErr w:type="spellStart"/>
      <w:r w:rsidRPr="00EC64D8">
        <w:rPr>
          <w:rStyle w:val="Style13ptBold"/>
          <w:rFonts w:ascii="Georgia" w:hAnsi="Georgia"/>
        </w:rPr>
        <w:t>Dolsak</w:t>
      </w:r>
      <w:proofErr w:type="spellEnd"/>
      <w:r w:rsidRPr="00EC64D8">
        <w:rPr>
          <w:rStyle w:val="Style13ptBold"/>
          <w:rFonts w:ascii="Georgia" w:hAnsi="Georgia"/>
        </w:rPr>
        <w:t xml:space="preserve"> and Prakash 19</w:t>
      </w:r>
      <w:r w:rsidRPr="00EC64D8">
        <w:rPr>
          <w:rFonts w:ascii="Georgia" w:hAnsi="Georgia"/>
        </w:rPr>
        <w:t xml:space="preserve"> [</w:t>
      </w:r>
      <w:proofErr w:type="spellStart"/>
      <w:r w:rsidRPr="00EC64D8">
        <w:rPr>
          <w:rFonts w:ascii="Georgia" w:hAnsi="Georgia"/>
        </w:rPr>
        <w:t>Nives</w:t>
      </w:r>
      <w:proofErr w:type="spellEnd"/>
      <w:r w:rsidRPr="00EC64D8">
        <w:rPr>
          <w:rFonts w:ascii="Georgia" w:hAnsi="Georgia"/>
        </w:rPr>
        <w:t xml:space="preserve"> and </w:t>
      </w:r>
      <w:proofErr w:type="spellStart"/>
      <w:r w:rsidRPr="00EC64D8">
        <w:rPr>
          <w:rFonts w:ascii="Georgia" w:hAnsi="Georgia"/>
        </w:rPr>
        <w:t>Aseem</w:t>
      </w:r>
      <w:proofErr w:type="spellEnd"/>
      <w:r w:rsidRPr="00EC64D8">
        <w:rPr>
          <w:rFonts w:ascii="Georgia" w:hAnsi="Georgia"/>
        </w:rPr>
        <w:t xml:space="preserve">; We write on environmental issues, climate politics and NGOs; “Climate Strikes: What They Accomplish And How They Could Have More Impact,” 9/14/19; Forbes; </w:t>
      </w:r>
      <w:hyperlink r:id="rId11" w:history="1">
        <w:r w:rsidRPr="00EC64D8">
          <w:rPr>
            <w:rStyle w:val="Hyperlink"/>
            <w:rFonts w:ascii="Georgia" w:hAnsi="Georgia"/>
          </w:rPr>
          <w:t>https://www.forbes.com/sites/prakashdolsak/2019/09/14/climate-strikes-what-they-accomplish-and-how-they-could-have-more-impact/?sh=2244a9bd5eed</w:t>
        </w:r>
      </w:hyperlink>
      <w:r w:rsidRPr="00EC64D8">
        <w:rPr>
          <w:rFonts w:ascii="Georgia" w:hAnsi="Georgia"/>
        </w:rPr>
        <w:t>] Justin</w:t>
      </w:r>
    </w:p>
    <w:p w14:paraId="71E69907" w14:textId="77777777" w:rsidR="00F56360" w:rsidRDefault="00F56360" w:rsidP="00F56360">
      <w:pPr>
        <w:rPr>
          <w:rFonts w:ascii="Georgia" w:hAnsi="Georgia"/>
          <w:u w:val="single"/>
        </w:rPr>
      </w:pPr>
      <w:r w:rsidRPr="00EC64D8">
        <w:rPr>
          <w:rFonts w:ascii="Georgia" w:hAnsi="Georgia"/>
          <w:u w:val="single"/>
        </w:rPr>
        <w:t xml:space="preserve">While strikes and protests build </w:t>
      </w:r>
      <w:r w:rsidRPr="00EC64D8">
        <w:rPr>
          <w:rStyle w:val="StyleUnderline"/>
          <w:rFonts w:ascii="Georgia" w:hAnsi="Georgia"/>
        </w:rPr>
        <w:t>solidarity</w:t>
      </w:r>
      <w:r w:rsidRPr="00EC64D8">
        <w:rPr>
          <w:rFonts w:ascii="Georgia" w:hAnsi="Georgia"/>
          <w:u w:val="single"/>
        </w:rPr>
        <w:t xml:space="preserve"> among their supporters, they are susceptible to </w:t>
      </w:r>
      <w:r w:rsidRPr="00EC64D8">
        <w:rPr>
          <w:rStyle w:val="StyleUnderline"/>
          <w:rFonts w:ascii="Georgia" w:hAnsi="Georgia"/>
        </w:rPr>
        <w:t>collective action problems</w:t>
      </w:r>
      <w:r w:rsidRPr="00EC64D8">
        <w:rPr>
          <w:rFonts w:ascii="Georgia" w:hAnsi="Georgia"/>
          <w:u w:val="single"/>
        </w:rPr>
        <w:t xml:space="preserve">. This is </w:t>
      </w:r>
      <w:r w:rsidRPr="00EC64D8">
        <w:rPr>
          <w:rStyle w:val="StyleUnderline"/>
          <w:rFonts w:ascii="Georgia" w:hAnsi="Georgia"/>
        </w:rPr>
        <w:t>because</w:t>
      </w:r>
      <w:r w:rsidRPr="00EC64D8">
        <w:rPr>
          <w:rFonts w:ascii="Georgia" w:hAnsi="Georgia"/>
          <w:u w:val="single"/>
        </w:rPr>
        <w:t xml:space="preserve"> </w:t>
      </w:r>
      <w:r w:rsidRPr="00EC64D8">
        <w:rPr>
          <w:rFonts w:ascii="Georgia" w:hAnsi="Georgia"/>
          <w:highlight w:val="green"/>
          <w:u w:val="single"/>
        </w:rPr>
        <w:t>the goals that strikers pursue tend to create non-excludable benefits</w:t>
      </w:r>
      <w:r w:rsidRPr="00EC64D8">
        <w:rPr>
          <w:rFonts w:ascii="Georgia" w:hAnsi="Georgia"/>
          <w:u w:val="single"/>
        </w:rPr>
        <w:t xml:space="preserve">. That is, </w:t>
      </w:r>
      <w:r w:rsidRPr="00EC64D8">
        <w:rPr>
          <w:rFonts w:ascii="Georgia" w:hAnsi="Georgia"/>
          <w:highlight w:val="green"/>
          <w:u w:val="single"/>
        </w:rPr>
        <w:t>benefits such as climate protection</w:t>
      </w:r>
      <w:r w:rsidRPr="00EC64D8">
        <w:rPr>
          <w:rFonts w:ascii="Georgia" w:hAnsi="Georgia"/>
          <w:u w:val="single"/>
        </w:rPr>
        <w:t xml:space="preserve"> can be </w:t>
      </w:r>
      <w:r w:rsidRPr="00EC64D8">
        <w:rPr>
          <w:rStyle w:val="StyleUnderline"/>
          <w:rFonts w:ascii="Georgia" w:hAnsi="Georgia"/>
          <w:highlight w:val="green"/>
        </w:rPr>
        <w:t>enjoyed</w:t>
      </w:r>
      <w:r w:rsidRPr="00EC64D8">
        <w:rPr>
          <w:rFonts w:ascii="Georgia" w:hAnsi="Georgia"/>
          <w:highlight w:val="green"/>
          <w:u w:val="single"/>
        </w:rPr>
        <w:t xml:space="preserve"> by both </w:t>
      </w:r>
      <w:r w:rsidRPr="00EC64D8">
        <w:rPr>
          <w:rStyle w:val="StyleUnderline"/>
          <w:rFonts w:ascii="Georgia" w:hAnsi="Georgia"/>
          <w:highlight w:val="green"/>
        </w:rPr>
        <w:t>strikers</w:t>
      </w:r>
      <w:r w:rsidRPr="00EC64D8">
        <w:rPr>
          <w:rFonts w:ascii="Georgia" w:hAnsi="Georgia"/>
          <w:highlight w:val="green"/>
          <w:u w:val="single"/>
        </w:rPr>
        <w:t xml:space="preserve"> and </w:t>
      </w:r>
      <w:r w:rsidRPr="00EC64D8">
        <w:rPr>
          <w:rStyle w:val="StyleUnderline"/>
          <w:rFonts w:ascii="Georgia" w:hAnsi="Georgia"/>
          <w:highlight w:val="green"/>
        </w:rPr>
        <w:t>non</w:t>
      </w:r>
      <w:r w:rsidRPr="00EC64D8">
        <w:rPr>
          <w:rFonts w:ascii="Georgia" w:hAnsi="Georgia"/>
          <w:highlight w:val="green"/>
          <w:u w:val="single"/>
        </w:rPr>
        <w:t>-</w:t>
      </w:r>
      <w:r w:rsidRPr="00EC64D8">
        <w:rPr>
          <w:rStyle w:val="StyleUnderline"/>
          <w:rFonts w:ascii="Georgia" w:hAnsi="Georgia"/>
          <w:highlight w:val="green"/>
        </w:rPr>
        <w:t>strikers</w:t>
      </w:r>
      <w:r w:rsidRPr="00EC64D8">
        <w:rPr>
          <w:rFonts w:ascii="Georgia" w:hAnsi="Georgia"/>
          <w:u w:val="single"/>
        </w:rPr>
        <w:t xml:space="preserve">. Thus, </w:t>
      </w:r>
      <w:r w:rsidRPr="00EC64D8">
        <w:rPr>
          <w:rFonts w:ascii="Georgia" w:hAnsi="Georgia"/>
          <w:highlight w:val="green"/>
          <w:u w:val="single"/>
        </w:rPr>
        <w:t>large participation</w:t>
      </w:r>
      <w:r w:rsidRPr="00EC64D8">
        <w:rPr>
          <w:rFonts w:ascii="Georgia" w:hAnsi="Georgia"/>
          <w:u w:val="single"/>
        </w:rPr>
        <w:t xml:space="preserve"> in climate strikes </w:t>
      </w:r>
      <w:r w:rsidRPr="00EC64D8">
        <w:rPr>
          <w:rFonts w:ascii="Georgia" w:hAnsi="Georgia"/>
          <w:highlight w:val="green"/>
          <w:u w:val="single"/>
        </w:rPr>
        <w:t>will reveal</w:t>
      </w:r>
      <w:r w:rsidRPr="00EC64D8">
        <w:rPr>
          <w:rFonts w:ascii="Georgia" w:hAnsi="Georgia"/>
          <w:u w:val="single"/>
        </w:rPr>
        <w:t xml:space="preserve"> that </w:t>
      </w:r>
      <w:r w:rsidRPr="00EC64D8">
        <w:rPr>
          <w:rFonts w:ascii="Georgia" w:hAnsi="Georgia"/>
          <w:u w:val="single"/>
        </w:rPr>
        <w:lastRenderedPageBreak/>
        <w:t xml:space="preserve">in spite of </w:t>
      </w:r>
      <w:r w:rsidRPr="00EC64D8">
        <w:rPr>
          <w:rStyle w:val="StyleUnderline"/>
          <w:rFonts w:ascii="Georgia" w:hAnsi="Georgia"/>
          <w:highlight w:val="green"/>
        </w:rPr>
        <w:t>free-riding problems</w:t>
      </w:r>
      <w:r w:rsidRPr="00EC64D8">
        <w:rPr>
          <w:rFonts w:ascii="Georgia" w:hAnsi="Georgia"/>
          <w:u w:val="single"/>
        </w:rPr>
        <w:t>, a large number of people have a strong preference for climate action.</w:t>
      </w:r>
    </w:p>
    <w:p w14:paraId="368987F9" w14:textId="77777777" w:rsidR="00F56360" w:rsidRDefault="00F56360" w:rsidP="00F56360">
      <w:pPr>
        <w:rPr>
          <w:rFonts w:ascii="Georgia" w:hAnsi="Georgia"/>
          <w:u w:val="single"/>
        </w:rPr>
      </w:pPr>
    </w:p>
    <w:p w14:paraId="55321A9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9E54AAC"/>
    <w:multiLevelType w:val="hybridMultilevel"/>
    <w:tmpl w:val="7EF892CE"/>
    <w:lvl w:ilvl="0" w:tplc="9384CAF6">
      <w:start w:val="1"/>
      <w:numFmt w:val="lowerLetter"/>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21FF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FF4"/>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3B6E"/>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0C58"/>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360"/>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441A3E"/>
  <w14:defaultImageDpi w14:val="300"/>
  <w15:docId w15:val="{9C5EA8BC-23B4-0E4C-AD1A-ACE897C41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21FF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21F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21FF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21FF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621FF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21F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1FF4"/>
  </w:style>
  <w:style w:type="character" w:customStyle="1" w:styleId="Heading1Char">
    <w:name w:val="Heading 1 Char"/>
    <w:aliases w:val="Pocket Char"/>
    <w:basedOn w:val="DefaultParagraphFont"/>
    <w:link w:val="Heading1"/>
    <w:uiPriority w:val="9"/>
    <w:rsid w:val="00621FF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21FF4"/>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621FF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621FF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21FF4"/>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621FF4"/>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20"/>
    <w:qFormat/>
    <w:rsid w:val="00621FF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21FF4"/>
    <w:rPr>
      <w:color w:val="auto"/>
      <w:u w:val="non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
    <w:basedOn w:val="DefaultParagraphFont"/>
    <w:link w:val="NoSpacing"/>
    <w:uiPriority w:val="99"/>
    <w:unhideWhenUsed/>
    <w:rsid w:val="00621FF4"/>
    <w:rPr>
      <w:color w:val="auto"/>
      <w:u w:val="none"/>
    </w:rPr>
  </w:style>
  <w:style w:type="paragraph" w:styleId="DocumentMap">
    <w:name w:val="Document Map"/>
    <w:basedOn w:val="Normal"/>
    <w:link w:val="DocumentMapChar"/>
    <w:uiPriority w:val="99"/>
    <w:semiHidden/>
    <w:unhideWhenUsed/>
    <w:rsid w:val="00621FF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1FF4"/>
    <w:rPr>
      <w:rFonts w:ascii="Lucida Grande" w:hAnsi="Lucida Grande" w:cs="Lucida Grande"/>
    </w:rPr>
  </w:style>
  <w:style w:type="character" w:customStyle="1" w:styleId="LinedDown">
    <w:name w:val="Lined Down"/>
    <w:qFormat/>
    <w:rsid w:val="00F56360"/>
    <w:rPr>
      <w:rFonts w:ascii="Georgia" w:hAnsi="Georgia" w:cs="Times New Roman"/>
      <w:b w:val="0"/>
      <w:bCs w:val="0"/>
      <w:i w:val="0"/>
      <w:iCs w:val="0"/>
      <w:color w:val="000000"/>
      <w:sz w:val="12"/>
      <w:szCs w:val="12"/>
      <w:u w:val="none"/>
    </w:rPr>
  </w:style>
  <w:style w:type="paragraph" w:customStyle="1" w:styleId="textbold">
    <w:name w:val="text bold"/>
    <w:basedOn w:val="Normal"/>
    <w:link w:val="Emphasis"/>
    <w:uiPriority w:val="20"/>
    <w:qFormat/>
    <w:rsid w:val="00F56360"/>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Tag1,ca,Note Level 21"/>
    <w:basedOn w:val="Heading1"/>
    <w:link w:val="Hyperlink"/>
    <w:autoRedefine/>
    <w:uiPriority w:val="99"/>
    <w:qFormat/>
    <w:rsid w:val="00F5636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bes.com/sites/prakashdolsak/2019/09/14/climate-strikes-what-they-accomplish-and-how-they-could-have-more-impact/?sh=2244a9bd5eed" TargetMode="External"/><Relationship Id="rId5" Type="http://schemas.openxmlformats.org/officeDocument/2006/relationships/numbering" Target="numbering.xml"/><Relationship Id="rId10" Type="http://schemas.openxmlformats.org/officeDocument/2006/relationships/hyperlink" Target="https://sci-hub.se/10.1017/s0003055418000321%5d//SJWen" TargetMode="External"/><Relationship Id="rId4" Type="http://schemas.openxmlformats.org/officeDocument/2006/relationships/customXml" Target="../customXml/item4.xml"/><Relationship Id="rId9" Type="http://schemas.openxmlformats.org/officeDocument/2006/relationships/hyperlink" Target="http://philosophy.ucr.edu/wp-content/uploads/2013/07/Reath-Contemporary-Kantian-Ethic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zarikta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24</Pages>
  <Words>1951</Words>
  <Characters>11122</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13047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Zarik Tao</cp:lastModifiedBy>
  <cp:revision>2</cp:revision>
  <dcterms:created xsi:type="dcterms:W3CDTF">2021-12-04T02:47:00Z</dcterms:created>
  <dcterms:modified xsi:type="dcterms:W3CDTF">2021-12-04T02:48:00Z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