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7733B" w14:textId="4CC6258F" w:rsidR="00E42E4C" w:rsidRDefault="00091D93" w:rsidP="00091D93">
      <w:pPr>
        <w:pStyle w:val="Heading2"/>
      </w:pPr>
      <w:r>
        <w:t>1</w:t>
      </w:r>
    </w:p>
    <w:p w14:paraId="3417BE74" w14:textId="77777777" w:rsidR="00091D93" w:rsidRDefault="00091D93" w:rsidP="00091D93">
      <w:pPr>
        <w:pStyle w:val="Heading4"/>
      </w:pPr>
      <w:r>
        <w:t xml:space="preserve">1] </w:t>
      </w:r>
      <w:r w:rsidRPr="002B1040">
        <w:rPr>
          <w:u w:val="single"/>
        </w:rPr>
        <w:t>Interp</w:t>
      </w:r>
      <w:r>
        <w:t xml:space="preserve"> – Unjust refers to a </w:t>
      </w:r>
      <w:r>
        <w:rPr>
          <w:u w:val="single"/>
        </w:rPr>
        <w:t>negative action</w:t>
      </w:r>
      <w:r>
        <w:t xml:space="preserve"> – it means </w:t>
      </w:r>
      <w:r>
        <w:rPr>
          <w:u w:val="single"/>
        </w:rPr>
        <w:t>contrary</w:t>
      </w:r>
      <w:r>
        <w:t>.</w:t>
      </w:r>
    </w:p>
    <w:p w14:paraId="0DF22AD5" w14:textId="77777777" w:rsidR="00091D93" w:rsidRPr="00D92843" w:rsidRDefault="00091D93" w:rsidP="00091D93">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1E61D3D2" w14:textId="77777777" w:rsidR="00091D93" w:rsidRDefault="00091D93" w:rsidP="00091D93">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2A07D9BC" w14:textId="77777777" w:rsidR="00091D93" w:rsidRPr="003915B7" w:rsidRDefault="00091D93" w:rsidP="00091D93">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0A38CEDA" w14:textId="77777777" w:rsidR="00091D93" w:rsidRDefault="00091D93" w:rsidP="00091D93">
      <w:pPr>
        <w:pStyle w:val="Heading4"/>
      </w:pPr>
      <w:r>
        <w:t xml:space="preserve">3] </w:t>
      </w:r>
      <w:r>
        <w:rPr>
          <w:u w:val="single"/>
        </w:rPr>
        <w:t>Standards</w:t>
      </w:r>
      <w:r>
        <w:t xml:space="preserve"> – </w:t>
      </w:r>
    </w:p>
    <w:p w14:paraId="40643499" w14:textId="79631589" w:rsidR="00091D93" w:rsidRPr="003915B7" w:rsidRDefault="00091D93" w:rsidP="00091D93">
      <w:pPr>
        <w:pStyle w:val="Heading4"/>
      </w:pPr>
      <w:r>
        <w:t xml:space="preserve">a] </w:t>
      </w:r>
      <w:r>
        <w:rPr>
          <w:u w:val="single"/>
        </w:rPr>
        <w:t>Limits</w:t>
      </w:r>
      <w:r>
        <w:t xml:space="preserve"> – making the topic bi-directional </w:t>
      </w:r>
      <w:r>
        <w:rPr>
          <w:u w:val="single"/>
        </w:rPr>
        <w:t>explodes</w:t>
      </w:r>
      <w:r>
        <w:t xml:space="preserve"> </w:t>
      </w:r>
      <w:r w:rsidR="002A4AB9">
        <w:t>limits</w:t>
      </w:r>
      <w:r>
        <w:t xml:space="preserve"> –</w:t>
      </w:r>
      <w:proofErr w:type="spellStart"/>
      <w:r w:rsidR="002A4AB9">
        <w:t>af</w:t>
      </w:r>
      <w:r>
        <w:t>f</w:t>
      </w:r>
      <w:proofErr w:type="spellEnd"/>
      <w:r w:rsidR="002A4AB9">
        <w:t xml:space="preserve"> </w:t>
      </w:r>
      <w:r>
        <w:t xml:space="preserve">can both </w:t>
      </w:r>
      <w:r>
        <w:rPr>
          <w:u w:val="single"/>
        </w:rPr>
        <w:t>increase</w:t>
      </w:r>
      <w:r>
        <w:t xml:space="preserve"> non-exist property regimes in space AND </w:t>
      </w:r>
      <w:r>
        <w:rPr>
          <w:u w:val="single"/>
        </w:rPr>
        <w:t>decrease</w:t>
      </w:r>
      <w:r>
        <w:t xml:space="preserve"> appropriation by private actors – </w:t>
      </w:r>
      <w:r w:rsidR="002A4AB9">
        <w:t>decimates neg ground</w:t>
      </w:r>
    </w:p>
    <w:p w14:paraId="5F429C49" w14:textId="77777777" w:rsidR="00091D93" w:rsidRDefault="00091D93" w:rsidP="00091D93">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19727A08" w14:textId="675107FC" w:rsidR="00091D93" w:rsidRPr="000E3034" w:rsidRDefault="00091D93" w:rsidP="00091D93">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w:t>
      </w:r>
      <w:r w:rsidR="001E3BF1">
        <w:t xml:space="preserve">involves </w:t>
      </w:r>
      <w:r w:rsidRPr="000E3034">
        <w:t>creating a governance system AND redistribution which is the I/L to their Colonialism Advantage - both of which are voters for Limits and Predictability</w:t>
      </w:r>
    </w:p>
    <w:p w14:paraId="57C052C1" w14:textId="3C457B76" w:rsidR="00091D93" w:rsidRDefault="00091D93" w:rsidP="00091D93">
      <w:pPr>
        <w:pStyle w:val="Heading4"/>
      </w:pPr>
      <w:r>
        <w:t xml:space="preserve">4] </w:t>
      </w:r>
      <w:r>
        <w:rPr>
          <w:u w:val="single"/>
        </w:rPr>
        <w:t>TVA</w:t>
      </w:r>
      <w:r>
        <w:t xml:space="preserve"> – just defend that space appropriation is </w:t>
      </w:r>
      <w:r w:rsidR="002A4AB9">
        <w:t>unjust</w:t>
      </w:r>
    </w:p>
    <w:p w14:paraId="509E2799" w14:textId="77B08277" w:rsidR="003342C6" w:rsidRDefault="003342C6" w:rsidP="003342C6">
      <w:pPr>
        <w:rPr>
          <w:b/>
          <w:bCs/>
          <w:sz w:val="26"/>
          <w:szCs w:val="26"/>
          <w:u w:val="single"/>
        </w:rPr>
      </w:pPr>
      <w:r w:rsidRPr="003342C6">
        <w:rPr>
          <w:b/>
          <w:bCs/>
          <w:sz w:val="26"/>
          <w:szCs w:val="26"/>
          <w:u w:val="single"/>
        </w:rPr>
        <w:t>Voters-</w:t>
      </w:r>
    </w:p>
    <w:p w14:paraId="4C9973DF" w14:textId="6AE64F3E" w:rsidR="003342C6" w:rsidRDefault="003342C6" w:rsidP="003342C6">
      <w:pPr>
        <w:pStyle w:val="Heading4"/>
        <w:rPr>
          <w:rFonts w:cs="Calibri"/>
        </w:rPr>
      </w:pPr>
      <w:r>
        <w:rPr>
          <w:rFonts w:cs="Calibri"/>
        </w:rPr>
        <w:t xml:space="preserve">1] </w:t>
      </w:r>
      <w:r w:rsidRPr="00772C2C">
        <w:rPr>
          <w:rFonts w:cs="Calibri"/>
        </w:rPr>
        <w:t xml:space="preserve">Fairness </w:t>
      </w:r>
      <w:r>
        <w:rPr>
          <w:rFonts w:cs="Calibri"/>
        </w:rPr>
        <w:t xml:space="preserve">- </w:t>
      </w:r>
      <w:r w:rsidRPr="00772C2C">
        <w:rPr>
          <w:rFonts w:cs="Calibri"/>
        </w:rPr>
        <w:t xml:space="preserve">debate’s a game </w:t>
      </w:r>
      <w:r>
        <w:rPr>
          <w:rFonts w:cs="Calibri"/>
        </w:rPr>
        <w:t>and games must be fair</w:t>
      </w:r>
    </w:p>
    <w:p w14:paraId="4989F56F" w14:textId="0C076282" w:rsidR="003342C6" w:rsidRPr="003342C6" w:rsidRDefault="003342C6" w:rsidP="003342C6">
      <w:pPr>
        <w:pStyle w:val="Heading4"/>
      </w:pPr>
      <w:r>
        <w:t xml:space="preserve">2] </w:t>
      </w:r>
      <w:r>
        <w:t xml:space="preserve">Education </w:t>
      </w:r>
      <w:r>
        <w:t xml:space="preserve">- </w:t>
      </w:r>
      <w:r>
        <w:t xml:space="preserve">it’s why schools fund debate and is the only thing we take with us out of the round. </w:t>
      </w:r>
    </w:p>
    <w:p w14:paraId="0833ABC1" w14:textId="0F6B0481" w:rsidR="00091D93" w:rsidRPr="001A49CF" w:rsidRDefault="00BD6479" w:rsidP="00091D93">
      <w:pPr>
        <w:pStyle w:val="Heading4"/>
      </w:pPr>
      <w:r>
        <w:t>3</w:t>
      </w:r>
      <w:r w:rsidR="00091D93">
        <w:t xml:space="preserve">] </w:t>
      </w:r>
      <w:r w:rsidR="00091D93" w:rsidRPr="001A49CF">
        <w:t xml:space="preserve">No RVIs: a. If </w:t>
      </w:r>
      <w:r w:rsidR="002A4AB9">
        <w:t xml:space="preserve">people </w:t>
      </w:r>
      <w:r w:rsidR="00091D93" w:rsidRPr="001A49CF">
        <w:t>lose for reading theory, it disincentivize</w:t>
      </w:r>
      <w:r w:rsidR="002A4AB9">
        <w:t>s calling out abuse.</w:t>
      </w:r>
      <w:r w:rsidR="00091D93" w:rsidRPr="001A49CF">
        <w:t xml:space="preserve"> b. You don’t </w:t>
      </w:r>
      <w:r w:rsidR="00946D9B">
        <w:t xml:space="preserve">win for </w:t>
      </w:r>
      <w:r w:rsidR="00091D93" w:rsidRPr="001A49CF">
        <w:t>being fair</w:t>
      </w:r>
      <w:r w:rsidR="00E51373">
        <w:t xml:space="preserve"> or topical</w:t>
      </w:r>
      <w:r w:rsidR="00091D93" w:rsidRPr="001A49CF">
        <w:t xml:space="preserve">. c. Theory Baiting </w:t>
      </w:r>
      <w:r w:rsidR="00946D9B">
        <w:t xml:space="preserve">- </w:t>
      </w:r>
      <w:r w:rsidR="00091D93" w:rsidRPr="001A49CF">
        <w:t xml:space="preserve">T link turns 1AR theory – proves the </w:t>
      </w:r>
      <w:proofErr w:type="spellStart"/>
      <w:r w:rsidR="00091D93" w:rsidRPr="001A49CF">
        <w:t>aff</w:t>
      </w:r>
      <w:proofErr w:type="spellEnd"/>
      <w:r w:rsidR="00091D93" w:rsidRPr="001A49CF">
        <w:t xml:space="preserve"> forced me to be abusive</w:t>
      </w:r>
    </w:p>
    <w:p w14:paraId="4150C555" w14:textId="5128D8CB" w:rsidR="00091D93" w:rsidRPr="001A49CF" w:rsidRDefault="00BD6479" w:rsidP="00091D93">
      <w:pPr>
        <w:pStyle w:val="Heading4"/>
      </w:pPr>
      <w:r>
        <w:t>4</w:t>
      </w:r>
      <w:r w:rsidR="00091D93">
        <w:t xml:space="preserve">] </w:t>
      </w:r>
      <w:r w:rsidR="00091D93" w:rsidRPr="001A49CF">
        <w:t xml:space="preserve">Use competing interpretations: a. Reasonability causes a race to the bottom with testing the limit of </w:t>
      </w:r>
      <w:proofErr w:type="gramStart"/>
      <w:r w:rsidR="00091D93" w:rsidRPr="001A49CF">
        <w:t>it</w:t>
      </w:r>
      <w:proofErr w:type="gramEnd"/>
      <w:r w:rsidR="00091D93" w:rsidRPr="001A49CF">
        <w:t xml:space="preserve"> </w:t>
      </w:r>
      <w:r w:rsidR="00091D93">
        <w:t>b</w:t>
      </w:r>
      <w:r w:rsidR="00091D93" w:rsidRPr="001A49CF">
        <w:t xml:space="preserve">. Judge intervention shouldn’t be allowed </w:t>
      </w:r>
      <w:proofErr w:type="spellStart"/>
      <w:r w:rsidR="00091D93" w:rsidRPr="001A49CF">
        <w:t>bc</w:t>
      </w:r>
      <w:proofErr w:type="spellEnd"/>
      <w:r w:rsidR="00091D93" w:rsidRPr="001A49CF">
        <w:t xml:space="preserve"> it produces bias</w:t>
      </w:r>
      <w:r w:rsidR="00091D93">
        <w:t xml:space="preserve"> c. use competing </w:t>
      </w:r>
      <w:proofErr w:type="spellStart"/>
      <w:r w:rsidR="00091D93">
        <w:t>interps</w:t>
      </w:r>
      <w:proofErr w:type="spellEnd"/>
      <w:r w:rsidR="00091D93">
        <w:t xml:space="preserve"> on T – you can’t be reasonably topical</w:t>
      </w:r>
    </w:p>
    <w:p w14:paraId="689BC5D3" w14:textId="6E63B802" w:rsidR="00091D93" w:rsidRDefault="00BD6479" w:rsidP="00091D93">
      <w:pPr>
        <w:pStyle w:val="Heading4"/>
      </w:pPr>
      <w:r>
        <w:t>5</w:t>
      </w:r>
      <w:r w:rsidR="00091D93">
        <w:t xml:space="preserve">] </w:t>
      </w:r>
      <w:r w:rsidR="00091D93" w:rsidRPr="001A49CF">
        <w:t xml:space="preserve">Drop the debater: for being abusive – we can’t restart the round from the </w:t>
      </w:r>
      <w:proofErr w:type="gramStart"/>
      <w:r w:rsidR="00091D93" w:rsidRPr="001A49CF">
        <w:t>1AC</w:t>
      </w:r>
      <w:proofErr w:type="gramEnd"/>
      <w:r w:rsidR="00091D93" w:rsidRPr="001A49CF">
        <w:t xml:space="preserve"> and I’m skewed for the rest of the debate</w:t>
      </w:r>
      <w:r w:rsidR="0037309F">
        <w:t xml:space="preserve"> and </w:t>
      </w:r>
      <w:r w:rsidR="0037309F">
        <w:t>norming – I can’t concede the counterinterp if I realize I’m wrong which forces me to argue for bad norms,</w:t>
      </w:r>
    </w:p>
    <w:p w14:paraId="5F4D9BB9" w14:textId="698A6CFA" w:rsidR="002A4AB9" w:rsidRDefault="002A4AB9" w:rsidP="002A4AB9">
      <w:pPr>
        <w:pStyle w:val="Heading2"/>
      </w:pPr>
      <w:r>
        <w:lastRenderedPageBreak/>
        <w:t>2</w:t>
      </w:r>
    </w:p>
    <w:p w14:paraId="3F5BEA70" w14:textId="77777777" w:rsidR="002A4AB9" w:rsidRDefault="002A4AB9" w:rsidP="002A4AB9">
      <w:pPr>
        <w:pStyle w:val="Heading4"/>
      </w:pPr>
      <w:r>
        <w:t xml:space="preserve">Interp: The actor of the </w:t>
      </w:r>
      <w:proofErr w:type="spellStart"/>
      <w:r>
        <w:t>aff</w:t>
      </w:r>
      <w:proofErr w:type="spellEnd"/>
      <w:r>
        <w:t xml:space="preserve"> plan must be private entities</w:t>
      </w:r>
    </w:p>
    <w:p w14:paraId="443DA98C" w14:textId="77777777" w:rsidR="002A4AB9" w:rsidRDefault="002A4AB9" w:rsidP="002A4AB9"/>
    <w:p w14:paraId="0C9E380E" w14:textId="1DC4A74B" w:rsidR="002A4AB9" w:rsidRPr="00493DDC" w:rsidRDefault="002A4AB9" w:rsidP="002A4AB9">
      <w:pPr>
        <w:pStyle w:val="Heading4"/>
      </w:pPr>
      <w:r>
        <w:t>By denotes the actor as private entities since the topic says “by private entities”</w:t>
      </w:r>
    </w:p>
    <w:p w14:paraId="2CD91C8C" w14:textId="77777777" w:rsidR="002A4AB9" w:rsidRDefault="002A4AB9" w:rsidP="002A4AB9">
      <w:r w:rsidRPr="00493DDC">
        <w:rPr>
          <w:rStyle w:val="Style13ptBold"/>
        </w:rPr>
        <w:t>Oxford Dictionary</w:t>
      </w:r>
      <w:r>
        <w:rPr>
          <w:rStyle w:val="Style13ptBold"/>
        </w:rPr>
        <w:t xml:space="preserve"> n.d.</w:t>
      </w:r>
      <w:r w:rsidRPr="00493DDC">
        <w:t xml:space="preserve">-- </w:t>
      </w:r>
      <w:hyperlink r:id="rId10" w:history="1">
        <w:r w:rsidRPr="00493DDC">
          <w:rPr>
            <w:rStyle w:val="Hyperlink"/>
          </w:rPr>
          <w:t>https://www.google.com/search?q=by+definition&amp;rlz=1C5GCEM_enUS927US927&amp;oq=by+definition&amp;aqs=chrome..69i57j69i59l2j0i271j69i60l4.1893j0j4&amp;sourceid=chrome&amp;ie=UTF-8&amp;surl=1&amp;safe=active&amp;ssui=on</w:t>
        </w:r>
      </w:hyperlink>
      <w:r w:rsidRPr="00493DDC">
        <w:t xml:space="preserve">, Accessed 12/8/21, (AG </w:t>
      </w:r>
      <w:proofErr w:type="spellStart"/>
      <w:r w:rsidRPr="00493DDC">
        <w:t>DebateDrills</w:t>
      </w:r>
      <w:proofErr w:type="spellEnd"/>
      <w:r w:rsidRPr="00493DDC">
        <w:t>)</w:t>
      </w:r>
    </w:p>
    <w:p w14:paraId="2028E7D3" w14:textId="77777777" w:rsidR="002A4AB9" w:rsidRDefault="002A4AB9" w:rsidP="002A4AB9">
      <w:pPr>
        <w:rPr>
          <w:rStyle w:val="Emphasis"/>
        </w:rPr>
      </w:pPr>
      <w:r w:rsidRPr="00493DDC">
        <w:rPr>
          <w:rStyle w:val="Emphasis"/>
          <w:highlight w:val="green"/>
        </w:rPr>
        <w:t>identifying the agent performing an action.</w:t>
      </w:r>
    </w:p>
    <w:p w14:paraId="5C524FA2" w14:textId="77777777" w:rsidR="002A4AB9" w:rsidRDefault="002A4AB9" w:rsidP="002A4AB9">
      <w:pPr>
        <w:rPr>
          <w:rStyle w:val="Emphasis"/>
        </w:rPr>
      </w:pPr>
    </w:p>
    <w:p w14:paraId="5CC5ECB7" w14:textId="77777777" w:rsidR="002A4AB9" w:rsidRDefault="002A4AB9" w:rsidP="002A4AB9">
      <w:pPr>
        <w:pStyle w:val="Heading4"/>
      </w:pPr>
      <w:r w:rsidRPr="00493DDC">
        <w:t>Prefer</w:t>
      </w:r>
      <w:r>
        <w:t xml:space="preserve"> on framer’s intent: if the topic committee wanted to have a governmental actor, they would have used the same wording structure as every other resolution</w:t>
      </w:r>
    </w:p>
    <w:p w14:paraId="301713C7" w14:textId="77777777" w:rsidR="002A4AB9" w:rsidRDefault="002A4AB9" w:rsidP="002A4AB9"/>
    <w:p w14:paraId="3BE4D058" w14:textId="77777777" w:rsidR="001E3BF1" w:rsidRPr="006249ED" w:rsidRDefault="001E3BF1" w:rsidP="001E3BF1">
      <w:pPr>
        <w:pStyle w:val="Heading4"/>
      </w:pPr>
      <w:r>
        <w:t xml:space="preserve">Private entities specifically </w:t>
      </w:r>
      <w:proofErr w:type="gramStart"/>
      <w:r>
        <w:t>excludes</w:t>
      </w:r>
      <w:proofErr w:type="gramEnd"/>
      <w:r>
        <w:t xml:space="preserve"> state bodies such as governments and multistate organizations </w:t>
      </w:r>
    </w:p>
    <w:p w14:paraId="54199709" w14:textId="77777777" w:rsidR="001E3BF1" w:rsidRPr="005F37E6" w:rsidRDefault="001E3BF1" w:rsidP="001E3BF1">
      <w:pPr>
        <w:rPr>
          <w:rStyle w:val="Style13ptBold"/>
        </w:rPr>
      </w:pPr>
      <w:r w:rsidRPr="005F37E6">
        <w:rPr>
          <w:rStyle w:val="Style13ptBold"/>
        </w:rPr>
        <w:t>US Code</w:t>
      </w:r>
      <w:r>
        <w:rPr>
          <w:rStyle w:val="Style13ptBold"/>
        </w:rPr>
        <w:t xml:space="preserve"> 90</w:t>
      </w:r>
      <w:r w:rsidRPr="005F37E6">
        <w:t>--https://www.law.cornell.edu/uscode/text/42/12131#1</w:t>
      </w:r>
      <w:r>
        <w:t xml:space="preserve">, Accessed 12/8/21. </w:t>
      </w:r>
      <w:r w:rsidRPr="00B54F68">
        <w:t xml:space="preserve">(Pub. L. 101–336, title III, § 301, July 26, 1990, 104 Stat. 353.) </w:t>
      </w:r>
      <w:r>
        <w:t xml:space="preserve">(AG </w:t>
      </w:r>
      <w:proofErr w:type="spellStart"/>
      <w:r>
        <w:t>DebateDrills</w:t>
      </w:r>
      <w:proofErr w:type="spellEnd"/>
      <w:r>
        <w:t>)</w:t>
      </w:r>
      <w:r>
        <w:rPr>
          <w:rStyle w:val="Style13ptBold"/>
        </w:rPr>
        <w:t xml:space="preserve"> </w:t>
      </w:r>
    </w:p>
    <w:p w14:paraId="74C410A7" w14:textId="77777777" w:rsidR="001E3BF1" w:rsidRDefault="001E3BF1" w:rsidP="001E3BF1">
      <w:r>
        <w:t>(1)Public entity</w:t>
      </w:r>
    </w:p>
    <w:p w14:paraId="20BFD573" w14:textId="77777777" w:rsidR="001E3BF1" w:rsidRDefault="001E3BF1" w:rsidP="001E3BF1">
      <w:r w:rsidRPr="006249ED">
        <w:rPr>
          <w:rStyle w:val="Emphasis"/>
        </w:rPr>
        <w:t>The term “</w:t>
      </w:r>
      <w:r w:rsidRPr="006249ED">
        <w:rPr>
          <w:rStyle w:val="Emphasis"/>
          <w:highlight w:val="green"/>
        </w:rPr>
        <w:t>public entity” means</w:t>
      </w:r>
      <w:r>
        <w:t>—</w:t>
      </w:r>
    </w:p>
    <w:p w14:paraId="7A6C5D23" w14:textId="77777777" w:rsidR="001E3BF1" w:rsidRPr="006249ED" w:rsidRDefault="001E3BF1" w:rsidP="001E3BF1">
      <w:pPr>
        <w:rPr>
          <w:rStyle w:val="Emphasis"/>
        </w:rPr>
      </w:pPr>
      <w:r w:rsidRPr="006249ED">
        <w:rPr>
          <w:rStyle w:val="Emphasis"/>
        </w:rPr>
        <w:t xml:space="preserve">(A)any </w:t>
      </w:r>
      <w:r w:rsidRPr="006249ED">
        <w:rPr>
          <w:rStyle w:val="Emphasis"/>
          <w:highlight w:val="green"/>
        </w:rPr>
        <w:t xml:space="preserve">State or local </w:t>
      </w:r>
      <w:proofErr w:type="gramStart"/>
      <w:r w:rsidRPr="006249ED">
        <w:rPr>
          <w:rStyle w:val="Emphasis"/>
          <w:highlight w:val="green"/>
        </w:rPr>
        <w:t>government</w:t>
      </w:r>
      <w:r w:rsidRPr="006249ED">
        <w:rPr>
          <w:rStyle w:val="Emphasis"/>
        </w:rPr>
        <w:t>;</w:t>
      </w:r>
      <w:proofErr w:type="gramEnd"/>
    </w:p>
    <w:p w14:paraId="2A3E090B" w14:textId="77777777" w:rsidR="001E3BF1" w:rsidRPr="006249ED" w:rsidRDefault="001E3BF1" w:rsidP="001E3BF1">
      <w:pPr>
        <w:rPr>
          <w:rStyle w:val="Emphasis"/>
        </w:rPr>
      </w:pPr>
      <w:r w:rsidRPr="006249ED">
        <w:rPr>
          <w:rStyle w:val="Emphasis"/>
        </w:rPr>
        <w:t xml:space="preserve">(B)any department, agency, special purpose district, </w:t>
      </w:r>
      <w:r w:rsidRPr="006249ED">
        <w:rPr>
          <w:rStyle w:val="Emphasis"/>
          <w:highlight w:val="green"/>
        </w:rPr>
        <w:t>or other instrumentality of a State or States</w:t>
      </w:r>
      <w:r w:rsidRPr="006249ED">
        <w:rPr>
          <w:rStyle w:val="Emphasis"/>
        </w:rPr>
        <w:t xml:space="preserve"> or local government; and</w:t>
      </w:r>
    </w:p>
    <w:p w14:paraId="28EDB241" w14:textId="77777777" w:rsidR="001E3BF1" w:rsidRPr="006249ED" w:rsidRDefault="001E3BF1" w:rsidP="001E3BF1">
      <w:pPr>
        <w:rPr>
          <w:rStyle w:val="Style13ptBold"/>
          <w:b w:val="0"/>
          <w:sz w:val="22"/>
        </w:rPr>
      </w:pPr>
      <w:r>
        <w:t>(C)the National Railroad Passenger Corporation, and any commuter authority (as defined in section 24102(4) [1] of title 49).</w:t>
      </w:r>
    </w:p>
    <w:p w14:paraId="41DC377D" w14:textId="77777777" w:rsidR="001E3BF1" w:rsidRDefault="001E3BF1" w:rsidP="001E3BF1">
      <w:pPr>
        <w:rPr>
          <w:rStyle w:val="Style13ptBold"/>
        </w:rPr>
      </w:pPr>
      <w:r w:rsidRPr="006249ED">
        <w:rPr>
          <w:rStyle w:val="Style13ptBold"/>
        </w:rPr>
        <w:t>Continuing</w:t>
      </w:r>
    </w:p>
    <w:p w14:paraId="38498203" w14:textId="77777777" w:rsidR="001E3BF1" w:rsidRDefault="001E3BF1" w:rsidP="001E3BF1">
      <w:pPr>
        <w:rPr>
          <w:rStyle w:val="Emphasis"/>
        </w:rPr>
      </w:pPr>
      <w:r w:rsidRPr="006249ED">
        <w:rPr>
          <w:rStyle w:val="Emphasis"/>
        </w:rPr>
        <w:t xml:space="preserve">The term </w:t>
      </w:r>
      <w:r w:rsidRPr="006249ED">
        <w:rPr>
          <w:rStyle w:val="Emphasis"/>
          <w:highlight w:val="green"/>
        </w:rPr>
        <w:t>“private entity” means any entity other than a public entity</w:t>
      </w:r>
      <w:r w:rsidRPr="006249ED">
        <w:rPr>
          <w:rStyle w:val="Emphasis"/>
        </w:rPr>
        <w:t xml:space="preserve"> (as defined in section 12131(1) of this title).</w:t>
      </w:r>
    </w:p>
    <w:p w14:paraId="5C285AB5" w14:textId="77777777" w:rsidR="002A4AB9" w:rsidRPr="006249ED" w:rsidRDefault="002A4AB9" w:rsidP="002A4AB9">
      <w:pPr>
        <w:rPr>
          <w:rStyle w:val="Emphasis"/>
        </w:rPr>
      </w:pPr>
    </w:p>
    <w:p w14:paraId="0B5BD15B" w14:textId="773B57FC" w:rsidR="001E3BF1" w:rsidRDefault="002A4AB9" w:rsidP="001E3BF1">
      <w:pPr>
        <w:pStyle w:val="Heading4"/>
      </w:pPr>
      <w:r>
        <w:lastRenderedPageBreak/>
        <w:t>Standards:</w:t>
      </w:r>
    </w:p>
    <w:p w14:paraId="5C7B42A2" w14:textId="77777777" w:rsidR="001E3BF1" w:rsidRDefault="001E3BF1" w:rsidP="001E3BF1">
      <w:pPr>
        <w:pStyle w:val="Heading4"/>
      </w:pPr>
      <w:r>
        <w:t xml:space="preserve">1] Predictable Limits: Following the structure of the topic is most important. A) It creates a stable stasis point for both sides B) allowing them to use state actors makes the debate be about process, </w:t>
      </w:r>
      <w:proofErr w:type="gramStart"/>
      <w:r>
        <w:t>opening up</w:t>
      </w:r>
      <w:proofErr w:type="gramEnd"/>
      <w:r>
        <w:t xml:space="preserve"> many separate paths for </w:t>
      </w:r>
      <w:proofErr w:type="spellStart"/>
      <w:r>
        <w:t>aff</w:t>
      </w:r>
      <w:proofErr w:type="spellEnd"/>
      <w:r>
        <w:t xml:space="preserve"> offense the neg needs to prepare for – </w:t>
      </w:r>
      <w:proofErr w:type="spellStart"/>
      <w:r>
        <w:t>ie</w:t>
      </w:r>
      <w:proofErr w:type="spellEnd"/>
      <w:r>
        <w:t xml:space="preserve">. UN resolution, collective unilateral action, single state plans, amendments to OST </w:t>
      </w:r>
    </w:p>
    <w:p w14:paraId="7FB831FD" w14:textId="77777777" w:rsidR="001E3BF1" w:rsidRPr="002C7D4F" w:rsidRDefault="001E3BF1" w:rsidP="001E3BF1"/>
    <w:p w14:paraId="5862C1C0" w14:textId="77777777" w:rsidR="001E3BF1" w:rsidRPr="005E3F88" w:rsidRDefault="001E3BF1" w:rsidP="001E3BF1">
      <w:pPr>
        <w:pStyle w:val="Heading4"/>
      </w:pPr>
      <w:r>
        <w:t xml:space="preserve">2] Phil Ed: A private actor radically reshapes the </w:t>
      </w:r>
      <w:proofErr w:type="spellStart"/>
      <w:r>
        <w:t>phil</w:t>
      </w:r>
      <w:proofErr w:type="spellEnd"/>
      <w:r>
        <w:t xml:space="preserve"> debates away from generics like libertarian Kant NCs - it opens new philosophical debates about duties, rule consequentialism, theories of contract. Having a different actor totally reshapes framework debates, since actor specificity no longer is the easiest util out. </w:t>
      </w:r>
    </w:p>
    <w:p w14:paraId="5FAFD2EB" w14:textId="77777777" w:rsidR="001E3BF1" w:rsidRPr="0037309F" w:rsidRDefault="001E3BF1" w:rsidP="001E3BF1">
      <w:pPr>
        <w:pStyle w:val="Heading4"/>
        <w:rPr>
          <w:rFonts w:cstheme="minorBidi"/>
          <w:sz w:val="22"/>
        </w:rPr>
      </w:pPr>
      <w:proofErr w:type="gramStart"/>
      <w:r w:rsidRPr="0037309F">
        <w:t>Cross</w:t>
      </w:r>
      <w:proofErr w:type="gramEnd"/>
      <w:r w:rsidRPr="0037309F">
        <w:t xml:space="preserve"> apply voters from the first shell</w:t>
      </w:r>
    </w:p>
    <w:p w14:paraId="4230A598" w14:textId="77777777" w:rsidR="002A4AB9" w:rsidRPr="002A4AB9" w:rsidRDefault="002A4AB9" w:rsidP="002A4AB9"/>
    <w:p w14:paraId="088D33BB" w14:textId="6BA71155" w:rsidR="00D54644" w:rsidRDefault="00604ABF" w:rsidP="00D54644">
      <w:pPr>
        <w:pStyle w:val="Heading2"/>
      </w:pPr>
      <w:r>
        <w:lastRenderedPageBreak/>
        <w:t>3</w:t>
      </w:r>
    </w:p>
    <w:p w14:paraId="3A1F1B90" w14:textId="7D5590C7" w:rsidR="00785F7B" w:rsidRPr="00785F7B" w:rsidRDefault="00785F7B" w:rsidP="00785F7B">
      <w:pPr>
        <w:pStyle w:val="Heading3"/>
      </w:pPr>
      <w:r>
        <w:lastRenderedPageBreak/>
        <w:t>Mining DA</w:t>
      </w:r>
    </w:p>
    <w:p w14:paraId="690EE32A" w14:textId="685E6673" w:rsidR="00D54644" w:rsidRPr="00295358" w:rsidRDefault="00D54644" w:rsidP="00D54644">
      <w:pPr>
        <w:pStyle w:val="Heading4"/>
      </w:pPr>
      <w:r>
        <w:t>Noble materials such as platinum are necessary for future survival, yet they are of limited abundance on earth, while are abundant on asteroids.</w:t>
      </w:r>
    </w:p>
    <w:p w14:paraId="7B2DA1CA" w14:textId="77777777" w:rsidR="00D54644" w:rsidRPr="00295358" w:rsidRDefault="00D54644" w:rsidP="00D54644">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(Sun, </w:t>
      </w:r>
      <w:proofErr w:type="spellStart"/>
      <w:r w:rsidRPr="00295358">
        <w:rPr>
          <w:rFonts w:ascii="Times New Roman" w:eastAsia="Times New Roman" w:hAnsi="Times New Roman" w:cs="Times New Roman"/>
          <w:sz w:val="16"/>
          <w:szCs w:val="16"/>
        </w:rPr>
        <w:t>Daoyuan</w:t>
      </w:r>
      <w:proofErr w:type="spellEnd"/>
      <w:r w:rsidRPr="00295358">
        <w:rPr>
          <w:rFonts w:ascii="Times New Roman" w:eastAsia="Times New Roman" w:hAnsi="Times New Roman" w:cs="Times New Roman"/>
          <w:sz w:val="16"/>
          <w:szCs w:val="16"/>
        </w:rPr>
        <w:t xml:space="preserve">, Dong, </w:t>
      </w:r>
      <w:proofErr w:type="spellStart"/>
      <w:r w:rsidRPr="00295358">
        <w:rPr>
          <w:rFonts w:ascii="Times New Roman" w:eastAsia="Times New Roman" w:hAnsi="Times New Roman" w:cs="Times New Roman"/>
          <w:sz w:val="16"/>
          <w:szCs w:val="16"/>
        </w:rPr>
        <w:t>Longjun</w:t>
      </w:r>
      <w:proofErr w:type="spellEnd"/>
      <w:r w:rsidRPr="00295358">
        <w:rPr>
          <w:rFonts w:ascii="Times New Roman" w:eastAsia="Times New Roman" w:hAnsi="Times New Roman" w:cs="Times New Roman"/>
          <w:sz w:val="16"/>
          <w:szCs w:val="16"/>
        </w:rPr>
        <w:t xml:space="preserve">., Shu, W., &amp; Li, </w:t>
      </w:r>
      <w:proofErr w:type="spellStart"/>
      <w:r w:rsidRPr="00295358">
        <w:rPr>
          <w:rFonts w:ascii="Times New Roman" w:eastAsia="Times New Roman" w:hAnsi="Times New Roman" w:cs="Times New Roman"/>
          <w:sz w:val="16"/>
          <w:szCs w:val="16"/>
        </w:rPr>
        <w:t>Xibing</w:t>
      </w:r>
      <w:proofErr w:type="spellEnd"/>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11"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20A4B2ED" w14:textId="77777777" w:rsidR="00D54644" w:rsidRDefault="00D54644" w:rsidP="00D54644">
      <w:pPr>
        <w:spacing w:after="0" w:line="240" w:lineRule="auto"/>
        <w:rPr>
          <w:rFonts w:ascii="Times New Roman" w:eastAsia="Times New Roman" w:hAnsi="Times New Roman" w:cs="Times New Roman"/>
          <w:sz w:val="24"/>
          <w:highlight w:val="yellow"/>
          <w:u w:val="single"/>
        </w:rPr>
      </w:pPr>
    </w:p>
    <w:p w14:paraId="69710157" w14:textId="77777777" w:rsidR="00D54644" w:rsidRPr="00782A54" w:rsidRDefault="00D54644" w:rsidP="00D54644">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782A54">
        <w:rPr>
          <w:rFonts w:asciiTheme="majorHAnsi" w:eastAsia="Times New Roman" w:hAnsiTheme="majorHAnsi" w:cstheme="majorHAnsi"/>
          <w:sz w:val="16"/>
          <w:szCs w:val="22"/>
        </w:rPr>
        <w:t>Holzheid</w:t>
      </w:r>
      <w:proofErr w:type="spellEnd"/>
      <w:r w:rsidRPr="00782A54">
        <w:rPr>
          <w:rFonts w:asciiTheme="majorHAnsi" w:eastAsia="Times New Roman" w:hAnsiTheme="majorHAnsi" w:cstheme="majorHAnsi"/>
          <w:sz w:val="16"/>
          <w:szCs w:val="22"/>
        </w:rPr>
        <w:t xml:space="preserve">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w:t>
      </w:r>
      <w:proofErr w:type="gramStart"/>
      <w:r w:rsidRPr="00782A54">
        <w:rPr>
          <w:rFonts w:asciiTheme="majorHAnsi" w:eastAsia="Times New Roman" w:hAnsiTheme="majorHAnsi" w:cstheme="majorHAnsi"/>
          <w:szCs w:val="22"/>
          <w:highlight w:val="yellow"/>
          <w:u w:val="single"/>
        </w:rPr>
        <w:t>have to</w:t>
      </w:r>
      <w:proofErr w:type="gramEnd"/>
      <w:r w:rsidRPr="00782A54">
        <w:rPr>
          <w:rFonts w:asciiTheme="majorHAnsi" w:eastAsia="Times New Roman" w:hAnsiTheme="majorHAnsi" w:cstheme="majorHAnsi"/>
          <w:szCs w:val="22"/>
          <w:highlight w:val="yellow"/>
          <w:u w:val="single"/>
        </w:rPr>
        <w:t xml:space="preserve">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 xml:space="preserve">According to the surveys funded by NASA’s </w:t>
      </w:r>
      <w:proofErr w:type="gramStart"/>
      <w:r w:rsidRPr="00782A54">
        <w:rPr>
          <w:rFonts w:asciiTheme="majorHAnsi" w:eastAsia="Times New Roman" w:hAnsiTheme="majorHAnsi" w:cstheme="majorHAnsi"/>
          <w:szCs w:val="22"/>
          <w:u w:val="single"/>
        </w:rPr>
        <w:t>Near Earth</w:t>
      </w:r>
      <w:proofErr w:type="gramEnd"/>
      <w:r w:rsidRPr="00782A54">
        <w:rPr>
          <w:rFonts w:asciiTheme="majorHAnsi" w:eastAsia="Times New Roman" w:hAnsiTheme="majorHAnsi" w:cstheme="majorHAnsi"/>
          <w:szCs w:val="22"/>
          <w:u w:val="single"/>
        </w:rPr>
        <w:t xml:space="preserve">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w:t>
      </w:r>
      <w:proofErr w:type="gramStart"/>
      <w:r w:rsidRPr="00782A54">
        <w:rPr>
          <w:rFonts w:asciiTheme="majorHAnsi" w:eastAsia="Times New Roman" w:hAnsiTheme="majorHAnsi" w:cstheme="majorHAnsi"/>
          <w:sz w:val="16"/>
          <w:szCs w:val="22"/>
        </w:rPr>
        <w:t>similar to</w:t>
      </w:r>
      <w:proofErr w:type="gramEnd"/>
      <w:r w:rsidRPr="00782A54">
        <w:rPr>
          <w:rFonts w:asciiTheme="majorHAnsi" w:eastAsia="Times New Roman" w:hAnsiTheme="majorHAnsi" w:cstheme="majorHAnsi"/>
          <w:sz w:val="16"/>
          <w:szCs w:val="22"/>
        </w:rPr>
        <w:t xml:space="preserve">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 xml:space="preserve">Evidently, </w:t>
      </w:r>
      <w:proofErr w:type="spellStart"/>
      <w:r w:rsidRPr="00782A54">
        <w:rPr>
          <w:rFonts w:asciiTheme="majorHAnsi" w:eastAsia="Times New Roman" w:hAnsiTheme="majorHAnsi" w:cstheme="majorHAnsi"/>
          <w:szCs w:val="22"/>
          <w:u w:val="single"/>
        </w:rPr>
        <w:t>offmining</w:t>
      </w:r>
      <w:proofErr w:type="spellEnd"/>
      <w:r w:rsidRPr="00782A54">
        <w:rPr>
          <w:rFonts w:asciiTheme="majorHAnsi" w:eastAsia="Times New Roman" w:hAnsiTheme="majorHAnsi" w:cstheme="majorHAnsi"/>
          <w:szCs w:val="22"/>
          <w:u w:val="single"/>
        </w:rPr>
        <w:t xml:space="preserve"> on asteroids provides new ways for the future society to access the rare and noble metals on Earth.</w:t>
      </w:r>
    </w:p>
    <w:p w14:paraId="2F4D5F3E" w14:textId="77777777" w:rsidR="00D54644" w:rsidRDefault="00D54644" w:rsidP="00D54644">
      <w:pPr>
        <w:spacing w:after="0" w:line="240" w:lineRule="auto"/>
        <w:rPr>
          <w:rFonts w:ascii="Times New Roman" w:eastAsia="Times New Roman" w:hAnsi="Times New Roman" w:cs="Times New Roman"/>
          <w:sz w:val="24"/>
          <w:u w:val="single"/>
        </w:rPr>
      </w:pPr>
    </w:p>
    <w:p w14:paraId="464B91EF" w14:textId="77777777" w:rsidR="00D54644" w:rsidRDefault="00D54644" w:rsidP="00D54644">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5C2A5171" w14:textId="77777777" w:rsidR="00D54644" w:rsidRDefault="00D54644" w:rsidP="00D54644">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5E83512A" w14:textId="77777777" w:rsidR="00D54644" w:rsidRDefault="00D54644" w:rsidP="00D54644">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6ECD8E6C" w14:textId="77777777" w:rsidR="00D54644" w:rsidRDefault="00D54644" w:rsidP="00D54644">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lastRenderedPageBreak/>
        <w:t>solar power 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5EDDC117" w14:textId="77777777" w:rsidR="00D54644" w:rsidRDefault="00D54644" w:rsidP="00D54644">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7C4572EF" w14:textId="77777777" w:rsidR="00D54644" w:rsidRDefault="00D54644" w:rsidP="00D54644">
      <w:pPr>
        <w:pStyle w:val="NormalWeb"/>
        <w:spacing w:before="0" w:beforeAutospacing="0" w:after="160" w:afterAutospacing="0"/>
      </w:pPr>
      <w:r>
        <w:rPr>
          <w:color w:val="000000"/>
          <w:sz w:val="16"/>
          <w:szCs w:val="16"/>
        </w:rPr>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0F572407" w14:textId="77777777" w:rsidR="00D54644" w:rsidRDefault="00D54644" w:rsidP="00D54644">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1D0DD4EC" w14:textId="77777777" w:rsidR="00D54644" w:rsidRPr="00863E44" w:rsidRDefault="00D54644" w:rsidP="00D54644">
      <w:pPr>
        <w:spacing w:after="0" w:line="240" w:lineRule="auto"/>
        <w:rPr>
          <w:rFonts w:ascii="Times New Roman" w:eastAsia="Times New Roman" w:hAnsi="Times New Roman" w:cs="Times New Roman"/>
          <w:sz w:val="24"/>
        </w:rPr>
      </w:pPr>
    </w:p>
    <w:p w14:paraId="36AE13F0" w14:textId="77777777" w:rsidR="00D54644" w:rsidRDefault="00D54644" w:rsidP="00D54644">
      <w:pPr>
        <w:pStyle w:val="Heading4"/>
      </w:pPr>
      <w:r>
        <w:t>Off- Earth mining reduces emissions.</w:t>
      </w:r>
    </w:p>
    <w:p w14:paraId="4F3FAC7D" w14:textId="77777777" w:rsidR="00D54644" w:rsidRPr="001E7F7B" w:rsidRDefault="00D54644" w:rsidP="00D54644">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 xml:space="preserve">Acta </w:t>
      </w:r>
      <w:proofErr w:type="spellStart"/>
      <w:r w:rsidRPr="00532EDC">
        <w:rPr>
          <w:rFonts w:asciiTheme="majorHAnsi" w:eastAsia="Times New Roman" w:hAnsiTheme="majorHAnsi" w:cstheme="majorHAnsi"/>
          <w:i/>
          <w:iCs/>
          <w:sz w:val="16"/>
          <w:szCs w:val="16"/>
        </w:rPr>
        <w:t>Astronautica</w:t>
      </w:r>
      <w:proofErr w:type="spellEnd"/>
      <w:r w:rsidRPr="00532EDC">
        <w:rPr>
          <w:sz w:val="16"/>
          <w:szCs w:val="16"/>
        </w:rPr>
        <w:t xml:space="preserve">, </w:t>
      </w:r>
      <w:hyperlink r:id="rId12" w:history="1">
        <w:r w:rsidRPr="00F44601">
          <w:rPr>
            <w:rStyle w:val="Hyperlink"/>
            <w:sz w:val="16"/>
            <w:szCs w:val="16"/>
          </w:rPr>
          <w:t>https://www.sciencedirect.com/science/article/abs/pii/S0094576519313839</w:t>
        </w:r>
      </w:hyperlink>
      <w:r>
        <w:rPr>
          <w:sz w:val="16"/>
          <w:szCs w:val="16"/>
        </w:rPr>
        <w:t>. Accessed 7-12-21)</w:t>
      </w:r>
    </w:p>
    <w:p w14:paraId="58C90A21" w14:textId="77777777" w:rsidR="00D54644" w:rsidRDefault="00D54644" w:rsidP="00D54644">
      <w:pPr>
        <w:spacing w:after="0" w:line="240" w:lineRule="auto"/>
        <w:rPr>
          <w:sz w:val="26"/>
          <w:szCs w:val="26"/>
        </w:rPr>
      </w:pPr>
    </w:p>
    <w:p w14:paraId="33968235" w14:textId="77777777" w:rsidR="00D54644" w:rsidRPr="008D0DE4" w:rsidRDefault="00D54644" w:rsidP="00D54644">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w:t>
      </w:r>
      <w:proofErr w:type="gramStart"/>
      <w:r w:rsidRPr="008519BF">
        <w:rPr>
          <w:rFonts w:ascii="Times New Roman" w:eastAsia="Times New Roman" w:hAnsi="Times New Roman" w:cs="Times New Roman"/>
          <w:sz w:val="16"/>
        </w:rPr>
        <w:t>Pt, and</w:t>
      </w:r>
      <w:proofErr w:type="gramEnd"/>
      <w:r w:rsidRPr="008519BF">
        <w:rPr>
          <w:rFonts w:ascii="Times New Roman" w:eastAsia="Times New Roman" w:hAnsi="Times New Roman" w:cs="Times New Roman"/>
          <w:sz w:val="16"/>
        </w:rPr>
        <w:t xml:space="preserve"> did not compare the impact on other areas of the environment. If asteroids were to supply Earth with all, or even most of the demand for Pt, the assumption can be made that this would require </w:t>
      </w:r>
      <w:proofErr w:type="gramStart"/>
      <w:r w:rsidRPr="008519BF">
        <w:rPr>
          <w:rFonts w:ascii="Times New Roman" w:eastAsia="Times New Roman" w:hAnsi="Times New Roman" w:cs="Times New Roman"/>
          <w:sz w:val="16"/>
        </w:rPr>
        <w:t>a number of</w:t>
      </w:r>
      <w:proofErr w:type="gramEnd"/>
      <w:r w:rsidRPr="008519BF">
        <w:rPr>
          <w:rFonts w:ascii="Times New Roman" w:eastAsia="Times New Roman" w:hAnsi="Times New Roman" w:cs="Times New Roman"/>
          <w:sz w:val="16"/>
        </w:rPr>
        <w:t xml:space="preserve">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w:t>
      </w:r>
      <w:proofErr w:type="spellStart"/>
      <w:r w:rsidRPr="008519BF">
        <w:rPr>
          <w:rFonts w:ascii="Times New Roman" w:eastAsia="Times New Roman" w:hAnsi="Times New Roman" w:cs="Times New Roman"/>
          <w:sz w:val="16"/>
        </w:rPr>
        <w:t>Nauryzbaev</w:t>
      </w:r>
      <w:proofErr w:type="spellEnd"/>
      <w:r w:rsidRPr="008519BF">
        <w:rPr>
          <w:rFonts w:ascii="Times New Roman" w:eastAsia="Times New Roman" w:hAnsi="Times New Roman" w:cs="Times New Roman"/>
          <w:sz w:val="16"/>
        </w:rPr>
        <w:t xml:space="preserve">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w:t>
      </w:r>
      <w:r w:rsidRPr="008519BF">
        <w:rPr>
          <w:rFonts w:ascii="Times New Roman" w:eastAsia="Times New Roman" w:hAnsi="Times New Roman" w:cs="Times New Roman"/>
          <w:sz w:val="24"/>
          <w:u w:val="single"/>
        </w:rPr>
        <w:lastRenderedPageBreak/>
        <w:t xml:space="preserve">resources used on Earth </w:t>
      </w:r>
      <w:r w:rsidRPr="008519BF">
        <w:rPr>
          <w:rFonts w:ascii="Times New Roman" w:eastAsia="Times New Roman" w:hAnsi="Times New Roman" w:cs="Times New Roman"/>
          <w:sz w:val="24"/>
          <w:highlight w:val="yellow"/>
          <w:u w:val="single"/>
        </w:rPr>
        <w:t>to other celestial bodies will be so large that off-Earth mining 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300E0C83" w14:textId="77777777" w:rsidR="00D54644" w:rsidRDefault="00D54644" w:rsidP="00D54644">
      <w:pPr>
        <w:spacing w:after="0" w:line="240" w:lineRule="auto"/>
        <w:rPr>
          <w:rFonts w:ascii="Times New Roman" w:eastAsia="Times New Roman" w:hAnsi="Times New Roman" w:cs="Times New Roman"/>
          <w:sz w:val="16"/>
        </w:rPr>
      </w:pPr>
    </w:p>
    <w:p w14:paraId="2602CE97" w14:textId="77777777" w:rsidR="00D54644" w:rsidRDefault="00D54644" w:rsidP="00D54644">
      <w:pPr>
        <w:rPr>
          <w:rStyle w:val="Style13ptBold"/>
        </w:rPr>
      </w:pPr>
      <w:r>
        <w:rPr>
          <w:rStyle w:val="Style13ptBold"/>
        </w:rPr>
        <w:t>Emissions cause extinctions.</w:t>
      </w:r>
    </w:p>
    <w:p w14:paraId="54BC37E4" w14:textId="77777777" w:rsidR="00D54644" w:rsidRPr="008B7E8E" w:rsidRDefault="00D54644" w:rsidP="00D54644">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53B91924" w14:textId="77777777" w:rsidR="00D54644" w:rsidRDefault="00D54644" w:rsidP="00D54644">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proofErr w:type="gramStart"/>
      <w:r w:rsidRPr="00ED74A9">
        <w:rPr>
          <w:rStyle w:val="StyleUnderline"/>
          <w:rFonts w:asciiTheme="majorHAnsi" w:hAnsiTheme="majorHAnsi" w:cstheme="majorHAnsi"/>
          <w:color w:val="000000" w:themeColor="text1"/>
        </w:rPr>
        <w:t>Policy-makers</w:t>
      </w:r>
      <w:proofErr w:type="gramEnd"/>
      <w:r w:rsidRPr="00ED74A9">
        <w:rPr>
          <w:rStyle w:val="StyleUnderline"/>
          <w:rFonts w:asciiTheme="majorHAnsi" w:hAnsiTheme="majorHAnsi" w:cstheme="majorHAnsi"/>
          <w:color w:val="000000" w:themeColor="text1"/>
        </w:rPr>
        <w:t xml:space="preserve">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proofErr w:type="spellStart"/>
      <w:r w:rsidRPr="007945DA">
        <w:rPr>
          <w:rStyle w:val="StyleUnderline"/>
          <w:rFonts w:asciiTheme="majorHAnsi" w:hAnsiTheme="majorHAnsi" w:cstheme="majorHAnsi"/>
          <w:color w:val="000000" w:themeColor="text1"/>
          <w:sz w:val="16"/>
          <w:szCs w:val="16"/>
          <w:u w:val="none"/>
        </w:rPr>
        <w:t>mobilisation</w:t>
      </w:r>
      <w:proofErr w:type="spellEnd"/>
      <w:r w:rsidRPr="007945DA">
        <w:rPr>
          <w:rStyle w:val="StyleUnderline"/>
          <w:rFonts w:asciiTheme="majorHAnsi" w:hAnsiTheme="majorHAnsi" w:cstheme="majorHAnsi"/>
          <w:color w:val="000000" w:themeColor="text1"/>
          <w:sz w:val="16"/>
          <w:szCs w:val="16"/>
          <w:u w:val="none"/>
        </w:rPr>
        <w:t xml:space="preserve"> of </w:t>
      </w:r>
      <w:proofErr w:type="spellStart"/>
      <w:r w:rsidRPr="007945DA">
        <w:rPr>
          <w:rStyle w:val="StyleUnderline"/>
          <w:rFonts w:asciiTheme="majorHAnsi" w:hAnsiTheme="majorHAnsi" w:cstheme="majorHAnsi"/>
          <w:color w:val="000000" w:themeColor="text1"/>
          <w:sz w:val="16"/>
          <w:szCs w:val="16"/>
          <w:u w:val="none"/>
        </w:rPr>
        <w:t>labour</w:t>
      </w:r>
      <w:proofErr w:type="spellEnd"/>
      <w:r w:rsidRPr="007945DA">
        <w:rPr>
          <w:rStyle w:val="StyleUnderline"/>
          <w:rFonts w:asciiTheme="majorHAnsi" w:hAnsiTheme="majorHAnsi" w:cstheme="majorHAnsi"/>
          <w:color w:val="000000" w:themeColor="text1"/>
          <w:sz w:val="16"/>
          <w:szCs w:val="16"/>
          <w:u w:val="none"/>
        </w:rPr>
        <w:t xml:space="preserve"> and resources</w:t>
      </w:r>
      <w:r w:rsidRPr="007945DA">
        <w:rPr>
          <w:rStyle w:val="StyleUnderline"/>
          <w:rFonts w:asciiTheme="majorHAnsi" w:hAnsiTheme="majorHAnsi" w:cstheme="majorHAnsi"/>
          <w:color w:val="000000" w:themeColor="text1"/>
        </w:rPr>
        <w:t xml:space="preserve"> to build a zero-emission economy and carbon drawdown </w:t>
      </w:r>
      <w:proofErr w:type="gramStart"/>
      <w:r w:rsidRPr="007945DA">
        <w:rPr>
          <w:rStyle w:val="StyleUnderline"/>
          <w:rFonts w:asciiTheme="majorHAnsi" w:hAnsiTheme="majorHAnsi" w:cstheme="majorHAnsi"/>
          <w:color w:val="000000" w:themeColor="text1"/>
        </w:rPr>
        <w:t>in order to</w:t>
      </w:r>
      <w:proofErr w:type="gramEnd"/>
      <w:r w:rsidRPr="007945DA">
        <w:rPr>
          <w:rStyle w:val="StyleUnderline"/>
          <w:rFonts w:asciiTheme="majorHAnsi" w:hAnsiTheme="majorHAnsi" w:cstheme="majorHAnsi"/>
          <w:color w:val="000000" w:themeColor="text1"/>
        </w:rPr>
        <w:t xml:space="preserve">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 xml:space="preserve">Emissions peak in </w:t>
      </w:r>
      <w:proofErr w:type="gramStart"/>
      <w:r w:rsidRPr="008B7E8E">
        <w:rPr>
          <w:rStyle w:val="StyleUnderline"/>
          <w:rFonts w:asciiTheme="majorHAnsi" w:hAnsiTheme="majorHAnsi" w:cstheme="majorHAnsi"/>
          <w:color w:val="000000" w:themeColor="text1"/>
          <w:highlight w:val="green"/>
        </w:rPr>
        <w:t>2030</w:t>
      </w:r>
      <w:r w:rsidRPr="008B7E8E">
        <w:rPr>
          <w:rFonts w:asciiTheme="majorHAnsi" w:hAnsiTheme="majorHAnsi" w:cstheme="majorHAnsi"/>
          <w:color w:val="000000" w:themeColor="text1"/>
          <w:sz w:val="16"/>
        </w:rPr>
        <w:t>, and</w:t>
      </w:r>
      <w:proofErr w:type="gramEnd"/>
      <w:r w:rsidRPr="008B7E8E">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xml:space="preserve">” scenario has been </w:t>
      </w:r>
      <w:proofErr w:type="spellStart"/>
      <w:r w:rsidRPr="003969EC">
        <w:rPr>
          <w:rStyle w:val="StyleUnderline"/>
          <w:rFonts w:asciiTheme="majorHAnsi" w:hAnsiTheme="majorHAnsi" w:cstheme="majorHAnsi"/>
          <w:color w:val="000000" w:themeColor="text1"/>
        </w:rPr>
        <w:t>realised</w:t>
      </w:r>
      <w:proofErr w:type="spellEnd"/>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2050, the increase may be 2–3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 xml:space="preserve">25 </w:t>
      </w:r>
      <w:proofErr w:type="spellStart"/>
      <w:r w:rsidRPr="008B7E8E">
        <w:rPr>
          <w:rStyle w:val="StyleUnderline"/>
          <w:rFonts w:asciiTheme="majorHAnsi" w:hAnsiTheme="majorHAnsi" w:cstheme="majorHAnsi"/>
          <w:color w:val="000000" w:themeColor="text1"/>
          <w:highlight w:val="green"/>
        </w:rPr>
        <w:t>metres</w:t>
      </w:r>
      <w:proofErr w:type="spellEnd"/>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w:t>
      </w:r>
      <w:proofErr w:type="gramStart"/>
      <w:r w:rsidRPr="008B7E8E">
        <w:rPr>
          <w:rStyle w:val="StyleUnderline"/>
          <w:rFonts w:asciiTheme="majorHAnsi" w:hAnsiTheme="majorHAnsi" w:cstheme="majorHAnsi"/>
          <w:color w:val="000000" w:themeColor="text1"/>
        </w:rPr>
        <w:t>floods</w:t>
      </w:r>
      <w:proofErr w:type="gramEnd"/>
      <w:r w:rsidRPr="008B7E8E">
        <w:rPr>
          <w:rStyle w:val="StyleUnderline"/>
          <w:rFonts w:asciiTheme="majorHAnsi" w:hAnsiTheme="majorHAnsi" w:cstheme="majorHAnsi"/>
          <w:color w:val="000000" w:themeColor="text1"/>
        </w:rPr>
        <w:t xml:space="preserve">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xml:space="preserve">, </w:t>
      </w:r>
      <w:proofErr w:type="gramStart"/>
      <w:r w:rsidRPr="00381D13">
        <w:rPr>
          <w:rFonts w:asciiTheme="majorHAnsi" w:hAnsiTheme="majorHAnsi" w:cstheme="majorHAnsi"/>
          <w:color w:val="000000" w:themeColor="text1"/>
          <w:sz w:val="16"/>
        </w:rPr>
        <w:t>as a consequence of</w:t>
      </w:r>
      <w:proofErr w:type="gramEnd"/>
      <w:r w:rsidRPr="00381D13">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w:t>
      </w:r>
      <w:r w:rsidRPr="008B7E8E">
        <w:rPr>
          <w:rFonts w:asciiTheme="majorHAnsi" w:hAnsiTheme="majorHAnsi" w:cstheme="majorHAnsi"/>
          <w:color w:val="000000" w:themeColor="text1"/>
          <w:sz w:val="16"/>
        </w:rPr>
        <w:lastRenderedPageBreak/>
        <w:t xml:space="preserve">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xml:space="preserve">, both </w:t>
      </w:r>
      <w:proofErr w:type="gramStart"/>
      <w:r w:rsidRPr="00ED74A9">
        <w:rPr>
          <w:rFonts w:asciiTheme="majorHAnsi" w:hAnsiTheme="majorHAnsi" w:cstheme="majorHAnsi"/>
          <w:color w:val="000000" w:themeColor="text1"/>
          <w:sz w:val="16"/>
        </w:rPr>
        <w:t>as a result</w:t>
      </w:r>
      <w:r w:rsidRPr="008B7E8E">
        <w:rPr>
          <w:rFonts w:asciiTheme="majorHAnsi" w:hAnsiTheme="majorHAnsi" w:cstheme="majorHAnsi"/>
          <w:color w:val="000000" w:themeColor="text1"/>
          <w:sz w:val="16"/>
        </w:rPr>
        <w:t xml:space="preserve"> of</w:t>
      </w:r>
      <w:proofErr w:type="gramEnd"/>
      <w:r w:rsidRPr="008B7E8E">
        <w:rPr>
          <w:rFonts w:asciiTheme="majorHAnsi" w:hAnsiTheme="majorHAnsi" w:cstheme="majorHAnsi"/>
          <w:color w:val="000000" w:themeColor="text1"/>
          <w:sz w:val="16"/>
        </w:rPr>
        <w:t xml:space="preserve"> a dramatic rise in migration and changes in agricultural patterns and </w:t>
      </w:r>
      <w:r w:rsidRPr="00ED74A9">
        <w:rPr>
          <w:rFonts w:asciiTheme="majorHAnsi" w:hAnsiTheme="majorHAnsi" w:cstheme="majorHAnsi"/>
          <w:color w:val="000000" w:themeColor="text1"/>
          <w:sz w:val="16"/>
        </w:rPr>
        <w:t xml:space="preserve">water 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 </w:t>
      </w:r>
      <w:r w:rsidRPr="008B7E8E">
        <w:rPr>
          <w:rStyle w:val="StyleUnderline"/>
          <w:rFonts w:asciiTheme="majorHAnsi" w:hAnsiTheme="majorHAnsi" w:cstheme="majorHAnsi"/>
          <w:color w:val="000000" w:themeColor="text1"/>
          <w:highlight w:val="green"/>
        </w:rPr>
        <w:t>massive</w:t>
      </w:r>
      <w:r w:rsidRPr="008B7E8E">
        <w:rPr>
          <w:rStyle w:val="StyleUnderline"/>
          <w:rFonts w:asciiTheme="majorHAnsi" w:hAnsiTheme="majorHAnsi" w:cstheme="majorHAnsi"/>
          <w:color w:val="000000" w:themeColor="text1"/>
        </w:rPr>
        <w:t xml:space="preserve"> global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resources is needed</w:t>
      </w:r>
      <w:r w:rsidRPr="008B7E8E">
        <w:rPr>
          <w:rStyle w:val="StyleUnderline"/>
          <w:rFonts w:asciiTheme="majorHAnsi" w:hAnsiTheme="majorHAnsi" w:cstheme="majorHAnsi"/>
          <w:color w:val="000000" w:themeColor="text1"/>
        </w:rPr>
        <w:t xml:space="preserve"> in the coming decade </w:t>
      </w:r>
      <w:r w:rsidRPr="008B7E8E">
        <w:rPr>
          <w:rStyle w:val="StyleUnderline"/>
          <w:rFonts w:asciiTheme="majorHAnsi" w:hAnsiTheme="majorHAnsi" w:cstheme="majorHAnsi"/>
          <w:color w:val="000000" w:themeColor="text1"/>
          <w:highlight w:val="green"/>
        </w:rPr>
        <w:t>to build</w:t>
      </w:r>
      <w:r w:rsidRPr="008B7E8E">
        <w:rPr>
          <w:rStyle w:val="StyleUnderline"/>
          <w:rFonts w:asciiTheme="majorHAnsi" w:hAnsiTheme="majorHAnsi" w:cstheme="majorHAnsi"/>
          <w:color w:val="000000" w:themeColor="text1"/>
        </w:rPr>
        <w:t xml:space="preserve"> a </w:t>
      </w:r>
      <w:r w:rsidRPr="008B7E8E">
        <w:rPr>
          <w:rStyle w:val="StyleUnderline"/>
          <w:rFonts w:asciiTheme="majorHAnsi" w:hAnsiTheme="majorHAnsi" w:cstheme="majorHAnsi"/>
          <w:color w:val="000000" w:themeColor="text1"/>
          <w:highlight w:val="green"/>
        </w:rPr>
        <w:t>zero-emissions i</w:t>
      </w:r>
      <w:r w:rsidRPr="007945DA">
        <w:rPr>
          <w:rStyle w:val="StyleUnderline"/>
          <w:rFonts w:asciiTheme="majorHAnsi" w:hAnsiTheme="majorHAnsi" w:cstheme="majorHAnsi"/>
          <w:color w:val="000000" w:themeColor="text1"/>
        </w:rPr>
        <w:t>ndustrial</w:t>
      </w:r>
      <w:r w:rsidRPr="008B7E8E">
        <w:rPr>
          <w:rStyle w:val="StyleUnderline"/>
          <w:rFonts w:asciiTheme="majorHAnsi" w:hAnsiTheme="majorHAnsi" w:cstheme="majorHAnsi"/>
          <w:color w:val="000000" w:themeColor="text1"/>
          <w:highlight w:val="green"/>
        </w:rPr>
        <w:t xml:space="preserve"> system</w:t>
      </w:r>
      <w:r w:rsidRPr="008B7E8E">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B7E8E">
        <w:rPr>
          <w:rFonts w:asciiTheme="majorHAnsi" w:hAnsiTheme="majorHAnsi" w:cstheme="majorHAnsi"/>
          <w:color w:val="000000" w:themeColor="text1"/>
          <w:sz w:val="16"/>
        </w:rPr>
        <w:t>mobilisation</w:t>
      </w:r>
      <w:proofErr w:type="spellEnd"/>
      <w:r w:rsidRPr="008B7E8E">
        <w:rPr>
          <w:rFonts w:asciiTheme="majorHAnsi" w:hAnsiTheme="majorHAnsi" w:cstheme="majorHAnsi"/>
          <w:color w:val="000000" w:themeColor="text1"/>
          <w:sz w:val="16"/>
        </w:rPr>
        <w:t>. There is an increasing awarene</w:t>
      </w:r>
      <w:r w:rsidRPr="001E3BF1">
        <w:rPr>
          <w:rFonts w:asciiTheme="majorHAnsi" w:hAnsiTheme="majorHAnsi" w:cstheme="majorHAnsi"/>
          <w:color w:val="000000" w:themeColor="text1"/>
          <w:sz w:val="16"/>
        </w:rPr>
        <w:t>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1E3BF1">
        <w:rPr>
          <w:rStyle w:val="Emphasis"/>
          <w:rFonts w:asciiTheme="majorHAnsi" w:hAnsiTheme="majorHAnsi" w:cstheme="majorHAnsi"/>
          <w:color w:val="000000" w:themeColor="text1"/>
        </w:rPr>
        <w:t>only a drastic, economy-wide makeover within the next decade</w:t>
      </w:r>
      <w:r w:rsidRPr="001E3BF1">
        <w:rPr>
          <w:rFonts w:asciiTheme="majorHAnsi" w:hAnsiTheme="majorHAnsi" w:cstheme="majorHAnsi"/>
          <w:color w:val="000000" w:themeColor="text1"/>
          <w:sz w:val="16"/>
        </w:rPr>
        <w:t xml:space="preserve">, consistent with limiting warming to 1.5°C”, </w:t>
      </w:r>
      <w:r w:rsidRPr="001E3BF1">
        <w:rPr>
          <w:rStyle w:val="StyleUnderline"/>
          <w:rFonts w:asciiTheme="majorHAnsi" w:hAnsiTheme="majorHAnsi" w:cstheme="majorHAnsi"/>
          <w:color w:val="000000" w:themeColor="text1"/>
        </w:rPr>
        <w:t>would avoid the transition of the Earth System to the Pliocene-like conditions that prevailed 3-3.3 million years ago, when temperatures were ~3°C</w:t>
      </w:r>
      <w:r w:rsidRPr="001E3BF1">
        <w:rPr>
          <w:rFonts w:asciiTheme="majorHAnsi" w:hAnsiTheme="majorHAnsi" w:cstheme="majorHAnsi"/>
          <w:color w:val="000000" w:themeColor="text1"/>
          <w:sz w:val="16"/>
        </w:rPr>
        <w:t xml:space="preserve"> and sea levels 25 </w:t>
      </w:r>
      <w:proofErr w:type="spellStart"/>
      <w:r w:rsidRPr="001E3BF1">
        <w:rPr>
          <w:rFonts w:asciiTheme="majorHAnsi" w:hAnsiTheme="majorHAnsi" w:cstheme="majorHAnsi"/>
          <w:color w:val="000000" w:themeColor="text1"/>
          <w:sz w:val="16"/>
        </w:rPr>
        <w:t>metres</w:t>
      </w:r>
      <w:proofErr w:type="spellEnd"/>
      <w:r w:rsidRPr="001E3BF1">
        <w:rPr>
          <w:rFonts w:asciiTheme="majorHAnsi" w:hAnsiTheme="majorHAnsi" w:cstheme="majorHAnsi"/>
          <w:color w:val="000000" w:themeColor="text1"/>
          <w:sz w:val="16"/>
        </w:rPr>
        <w:t xml:space="preserve"> higher.25 It should be noted here that the 1.5° goal is not safe for a number of Earth System elements, including Arctic</w:t>
      </w:r>
      <w:r w:rsidRPr="008B7E8E">
        <w:rPr>
          <w:rFonts w:asciiTheme="majorHAnsi" w:hAnsiTheme="majorHAnsi" w:cstheme="majorHAnsi"/>
          <w:color w:val="000000" w:themeColor="text1"/>
          <w:sz w:val="16"/>
        </w:rPr>
        <w:t xml:space="preserve"> sea-ice, West Antarctica and coral reefs.</w:t>
      </w:r>
    </w:p>
    <w:p w14:paraId="7F0668D2" w14:textId="4D5FD0EE" w:rsidR="00D54644" w:rsidRDefault="00604ABF" w:rsidP="00D54644">
      <w:pPr>
        <w:pStyle w:val="Heading2"/>
      </w:pPr>
      <w:r>
        <w:lastRenderedPageBreak/>
        <w:t>4</w:t>
      </w:r>
    </w:p>
    <w:p w14:paraId="33F02BF6" w14:textId="77777777" w:rsidR="00D54644" w:rsidRDefault="00D54644" w:rsidP="00D54644">
      <w:pPr>
        <w:pStyle w:val="Heading3"/>
      </w:pPr>
      <w:r>
        <w:lastRenderedPageBreak/>
        <w:t>Reg CP</w:t>
      </w:r>
    </w:p>
    <w:p w14:paraId="1FD356F5" w14:textId="77777777" w:rsidR="00D54644" w:rsidRDefault="00D54644" w:rsidP="00D54644">
      <w:pPr>
        <w:pStyle w:val="Heading4"/>
      </w:pPr>
      <w:r>
        <w:t xml:space="preserve">Counterplan text: The Committee on the Peaceful use of Outer Space ought to </w:t>
      </w:r>
    </w:p>
    <w:p w14:paraId="09BBBFA3" w14:textId="77777777" w:rsidR="00D54644" w:rsidRDefault="00D54644" w:rsidP="00D54644">
      <w:pPr>
        <w:pStyle w:val="Heading4"/>
        <w:numPr>
          <w:ilvl w:val="0"/>
          <w:numId w:val="13"/>
        </w:numPr>
        <w:tabs>
          <w:tab w:val="num" w:pos="360"/>
        </w:tabs>
        <w:ind w:left="0" w:firstLine="0"/>
      </w:pPr>
      <w:r>
        <w:t xml:space="preserve">establish an application system for property rights on celestial bodies. Applications and approval of property rights should be granted upon the condition of </w:t>
      </w:r>
    </w:p>
    <w:p w14:paraId="02B38066" w14:textId="77777777" w:rsidR="00D54644" w:rsidRDefault="00D54644" w:rsidP="00D54644">
      <w:pPr>
        <w:pStyle w:val="Heading4"/>
        <w:numPr>
          <w:ilvl w:val="0"/>
          <w:numId w:val="13"/>
        </w:numPr>
        <w:tabs>
          <w:tab w:val="num" w:pos="360"/>
        </w:tabs>
        <w:ind w:left="0" w:firstLine="0"/>
      </w:pPr>
      <w:r>
        <w:t xml:space="preserve">open disclosure of data gathered in the exploration of a celestial body </w:t>
      </w:r>
    </w:p>
    <w:p w14:paraId="3B5174AA" w14:textId="77777777" w:rsidR="00D54644" w:rsidRDefault="00D54644" w:rsidP="00D54644">
      <w:pPr>
        <w:pStyle w:val="Heading4"/>
        <w:numPr>
          <w:ilvl w:val="0"/>
          <w:numId w:val="13"/>
        </w:numPr>
        <w:tabs>
          <w:tab w:val="num" w:pos="360"/>
        </w:tabs>
        <w:ind w:left="0" w:firstLine="0"/>
      </w:pPr>
      <w:r>
        <w:t>Applications must be publicly announced</w:t>
      </w:r>
    </w:p>
    <w:p w14:paraId="3EF56CA9" w14:textId="77777777" w:rsidR="00D54644" w:rsidRDefault="00D54644" w:rsidP="00D54644">
      <w:pPr>
        <w:pStyle w:val="Heading4"/>
        <w:numPr>
          <w:ilvl w:val="0"/>
          <w:numId w:val="13"/>
        </w:numPr>
        <w:tabs>
          <w:tab w:val="num" w:pos="360"/>
        </w:tabs>
        <w:ind w:left="0" w:firstLine="0"/>
      </w:pPr>
      <w:r>
        <w:t>Property Rights will be made tradeable between private entities</w:t>
      </w:r>
    </w:p>
    <w:p w14:paraId="68566423" w14:textId="77777777" w:rsidR="00D54644" w:rsidRDefault="00D54644" w:rsidP="00D54644">
      <w:pPr>
        <w:pStyle w:val="Heading4"/>
        <w:numPr>
          <w:ilvl w:val="0"/>
          <w:numId w:val="13"/>
        </w:numPr>
        <w:tabs>
          <w:tab w:val="num" w:pos="360"/>
        </w:tabs>
        <w:ind w:left="0" w:firstLine="0"/>
      </w:pPr>
      <w:r>
        <w:t>Property Rights will be set to expire on the conclusion of a successful extraction mission</w:t>
      </w:r>
    </w:p>
    <w:p w14:paraId="554C7D43" w14:textId="77777777" w:rsidR="00D54644" w:rsidRDefault="00D54644" w:rsidP="00D54644">
      <w:pPr>
        <w:pStyle w:val="Heading4"/>
        <w:numPr>
          <w:ilvl w:val="0"/>
          <w:numId w:val="13"/>
        </w:numPr>
        <w:tabs>
          <w:tab w:val="num" w:pos="360"/>
        </w:tabs>
        <w:ind w:left="0" w:firstLine="0"/>
      </w:pPr>
      <w:r>
        <w:t>Private Entities will only be allowed one property right grant per celestial body and cannot have more than one grant at a time</w:t>
      </w:r>
    </w:p>
    <w:p w14:paraId="726E586A" w14:textId="77777777" w:rsidR="00D54644" w:rsidRDefault="00D54644" w:rsidP="00D54644">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0E42DBFD" w14:textId="77777777" w:rsidR="00D54644" w:rsidRPr="00873810" w:rsidRDefault="00D54644" w:rsidP="00D54644">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3" w:history="1">
        <w:r w:rsidRPr="006723E0">
          <w:rPr>
            <w:rStyle w:val="Hyperlink"/>
          </w:rPr>
          <w:t>https://www.sciencedirect.com/science/article/pii/S0265964621000515 accessed 12/12/21</w:t>
        </w:r>
      </w:hyperlink>
      <w:r>
        <w:t>] Adam</w:t>
      </w:r>
    </w:p>
    <w:p w14:paraId="35FE2797" w14:textId="77777777" w:rsidR="00D54644" w:rsidRPr="00826990" w:rsidRDefault="00D54644" w:rsidP="00D54644">
      <w:r w:rsidRPr="00826990">
        <w:t>4. The data-</w:t>
      </w:r>
      <w:proofErr w:type="spellStart"/>
      <w:r w:rsidRPr="00826990">
        <w:t>centred</w:t>
      </w:r>
      <w:proofErr w:type="spellEnd"/>
      <w:r w:rsidRPr="00826990">
        <w:t xml:space="preserve"> approach to space mining regulation</w:t>
      </w:r>
    </w:p>
    <w:p w14:paraId="7241ABE9" w14:textId="77777777" w:rsidR="00D54644" w:rsidRPr="00826990" w:rsidRDefault="00D54644" w:rsidP="00D54644">
      <w:r w:rsidRPr="00826990">
        <w:t>4.1. Core description of the regulatory regime and mining rights acquisition process</w:t>
      </w:r>
    </w:p>
    <w:p w14:paraId="5C6D049A" w14:textId="77777777" w:rsidR="00D54644" w:rsidRPr="00B60AC4" w:rsidRDefault="00D54644" w:rsidP="00D54644">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4"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5D5664A1" w14:textId="77777777" w:rsidR="00D54644" w:rsidRPr="00601FE1" w:rsidRDefault="00D54644" w:rsidP="00D54644">
      <w:pPr>
        <w:rPr>
          <w:rStyle w:val="StyleUnderline"/>
        </w:rPr>
      </w:pPr>
      <w:r w:rsidRPr="00601FE1">
        <w:rPr>
          <w:rStyle w:val="StyleUnderline"/>
        </w:rPr>
        <w:t>Without preconditions, no entity has a right to mine the resources of a celestial body.</w:t>
      </w:r>
    </w:p>
    <w:p w14:paraId="565F68C7" w14:textId="77777777" w:rsidR="00D54644" w:rsidRPr="00601FE1" w:rsidRDefault="00D54644" w:rsidP="00D54644">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2543708A" w14:textId="77777777" w:rsidR="00D54644" w:rsidRPr="00601FE1" w:rsidRDefault="00D54644" w:rsidP="00D54644">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2741143C" w14:textId="77777777" w:rsidR="00D54644" w:rsidRPr="00601FE1" w:rsidRDefault="00D54644" w:rsidP="00D54644">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06B1FAD2" w14:textId="77777777" w:rsidR="00D54644" w:rsidRPr="00601FE1" w:rsidRDefault="00D54644" w:rsidP="00D54644">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74F00687" w14:textId="77777777" w:rsidR="00D54644" w:rsidRPr="00601FE1" w:rsidRDefault="00D54644" w:rsidP="00D54644">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37376ABF" w14:textId="77777777" w:rsidR="00D54644" w:rsidRPr="00601FE1" w:rsidRDefault="00D54644" w:rsidP="00D54644">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6406E50C" w14:textId="77777777" w:rsidR="00D54644" w:rsidRPr="00601FE1" w:rsidRDefault="00D54644" w:rsidP="00D54644">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778DD805" w14:textId="77777777" w:rsidR="00D54644" w:rsidRPr="00EE14D9" w:rsidRDefault="00D54644" w:rsidP="00D54644">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5"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17A52FC8" w14:textId="77777777" w:rsidR="00D54644" w:rsidRPr="00826990" w:rsidRDefault="00D54644" w:rsidP="00D54644">
      <w:r w:rsidRPr="00826990">
        <w:t>4.2. Discussion and means of implementation</w:t>
      </w:r>
    </w:p>
    <w:p w14:paraId="3726B7CA" w14:textId="77777777" w:rsidR="00D54644" w:rsidRPr="00115A20" w:rsidRDefault="00D54644" w:rsidP="00D54644">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636599B2" w14:textId="77777777" w:rsidR="00D54644" w:rsidRPr="00873810" w:rsidRDefault="00D54644" w:rsidP="00D54644">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6"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17"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r w:rsidRPr="00235D1B">
        <w:rPr>
          <w:rStyle w:val="StyleUnderline"/>
          <w:highlight w:val="cyan"/>
        </w:rPr>
        <w:t>generations.</w:t>
      </w:r>
      <w:r w:rsidRPr="00826990">
        <w:t>The</w:t>
      </w:r>
      <w:proofErr w:type="spell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4BC62F49" w14:textId="77777777" w:rsidR="00D54644" w:rsidRDefault="00D54644" w:rsidP="00D54644">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0D10D366" w14:textId="77777777" w:rsidR="00D54644" w:rsidRDefault="00D54644" w:rsidP="00D54644">
      <w:pPr>
        <w:pStyle w:val="Heading4"/>
      </w:pPr>
      <w:r w:rsidRPr="00E4117B">
        <w:t>Space mining fails now due to profitability</w:t>
      </w:r>
      <w:r>
        <w:t xml:space="preserve"> and unsafe tech</w:t>
      </w:r>
      <w:r w:rsidRPr="00E4117B">
        <w:t xml:space="preserve"> which only the cp solves</w:t>
      </w:r>
    </w:p>
    <w:p w14:paraId="598A954B" w14:textId="77777777" w:rsidR="00D54644" w:rsidRDefault="00D54644" w:rsidP="00D54644">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8" w:history="1">
        <w:r w:rsidRPr="006723E0">
          <w:rPr>
            <w:rStyle w:val="Hyperlink"/>
          </w:rPr>
          <w:t>https://www.sciencedirect.com/science/article/pii/S0265964621000515 accessed 12/12/21</w:t>
        </w:r>
      </w:hyperlink>
      <w:r>
        <w:t>] Adam</w:t>
      </w:r>
    </w:p>
    <w:p w14:paraId="348E42A7" w14:textId="77777777" w:rsidR="00D54644" w:rsidRDefault="00D54644" w:rsidP="00D54644">
      <w:pPr>
        <w:pStyle w:val="ListParagraph"/>
        <w:numPr>
          <w:ilvl w:val="0"/>
          <w:numId w:val="12"/>
        </w:numPr>
      </w:pPr>
      <w:r>
        <w:t>answers timeframe deficits</w:t>
      </w:r>
    </w:p>
    <w:p w14:paraId="509FC36E" w14:textId="77777777" w:rsidR="00D54644" w:rsidRPr="00E4117B" w:rsidRDefault="00D54644" w:rsidP="00D54644">
      <w:pPr>
        <w:pStyle w:val="ListParagraph"/>
        <w:numPr>
          <w:ilvl w:val="0"/>
          <w:numId w:val="12"/>
        </w:numPr>
      </w:pPr>
      <w:r>
        <w:t xml:space="preserve">creates solvency vs inequality/developing nation </w:t>
      </w:r>
      <w:proofErr w:type="spellStart"/>
      <w:r>
        <w:t>affs</w:t>
      </w:r>
      <w:proofErr w:type="spellEnd"/>
    </w:p>
    <w:p w14:paraId="1C1926BC" w14:textId="77777777" w:rsidR="00D54644" w:rsidRPr="00CC59C3" w:rsidRDefault="00D54644" w:rsidP="00D54644">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w:t>
      </w:r>
      <w:r w:rsidRPr="00CC59C3">
        <w:rPr>
          <w:rStyle w:val="StyleUnderline"/>
        </w:rPr>
        <w:lastRenderedPageBreak/>
        <w:t xml:space="preserve">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055791B1" w14:textId="54475F0C" w:rsidR="00D54644" w:rsidRDefault="00D54644" w:rsidP="00D54644">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412C7265" w14:textId="541DF2D2" w:rsidR="00091D93" w:rsidRDefault="00091D93" w:rsidP="00091D93">
      <w:pPr>
        <w:pStyle w:val="Heading2"/>
      </w:pPr>
      <w:r>
        <w:lastRenderedPageBreak/>
        <w:t>Case</w:t>
      </w:r>
    </w:p>
    <w:p w14:paraId="44287F4B" w14:textId="1DE7DB7A" w:rsidR="00091D93" w:rsidRDefault="00091D93" w:rsidP="00091D93">
      <w:pPr>
        <w:pStyle w:val="Heading3"/>
      </w:pPr>
      <w:r>
        <w:lastRenderedPageBreak/>
        <w:t>AT: Solvency</w:t>
      </w:r>
    </w:p>
    <w:p w14:paraId="51AA685F" w14:textId="77777777" w:rsidR="00E51373" w:rsidRDefault="00E51373" w:rsidP="00E51373">
      <w:pPr>
        <w:pStyle w:val="Heading4"/>
      </w:pPr>
      <w:r>
        <w:t xml:space="preserve">No </w:t>
      </w:r>
      <w:r>
        <w:t xml:space="preserve">internal link </w:t>
      </w:r>
      <w:r>
        <w:t xml:space="preserve">between establishing outer space as a </w:t>
      </w:r>
      <w:proofErr w:type="gramStart"/>
      <w:r>
        <w:t>global commons</w:t>
      </w:r>
      <w:proofErr w:type="gramEnd"/>
      <w:r>
        <w:t xml:space="preserve"> and an equitable distribution of space to states </w:t>
      </w:r>
    </w:p>
    <w:p w14:paraId="62DB93DC" w14:textId="210F5E12" w:rsidR="00E51373" w:rsidRDefault="00E51373" w:rsidP="00E51373">
      <w:pPr>
        <w:pStyle w:val="Heading4"/>
      </w:pPr>
      <w:r>
        <w:t xml:space="preserve">The </w:t>
      </w:r>
      <w:proofErr w:type="spellStart"/>
      <w:r>
        <w:t>aff</w:t>
      </w:r>
      <w:proofErr w:type="spellEnd"/>
      <w:r>
        <w:t xml:space="preserve"> is </w:t>
      </w:r>
      <w:r>
        <w:t>blatantly extra topical which is a voting issue for limits and ground since they can tak</w:t>
      </w:r>
      <w:r>
        <w:t>e</w:t>
      </w:r>
      <w:r>
        <w:t xml:space="preserve"> on </w:t>
      </w:r>
      <w:r w:rsidR="002A4AB9">
        <w:t xml:space="preserve">infinite action </w:t>
      </w:r>
      <w:r>
        <w:t>to solve for neg ground which hurts clash</w:t>
      </w:r>
      <w:r w:rsidR="001249CB">
        <w:t xml:space="preserve"> – this </w:t>
      </w:r>
      <w:r w:rsidR="002A4AB9">
        <w:t xml:space="preserve">also </w:t>
      </w:r>
      <w:r>
        <w:t>supercharges the negative action shell</w:t>
      </w:r>
    </w:p>
    <w:p w14:paraId="54B02659" w14:textId="6F1EAD4E" w:rsidR="00724FFD" w:rsidRDefault="002A4AB9" w:rsidP="00724FFD">
      <w:pPr>
        <w:pStyle w:val="Heading4"/>
      </w:pPr>
      <w:r w:rsidRPr="00724FFD">
        <w:t xml:space="preserve">Their own solvency advocate doesn’t advocate for the plan. </w:t>
      </w:r>
      <w:r w:rsidR="00724FFD" w:rsidRPr="00724FFD">
        <w:t>Brentwood reads green.</w:t>
      </w:r>
    </w:p>
    <w:p w14:paraId="526E6D9D" w14:textId="77777777" w:rsidR="00724FFD" w:rsidRDefault="00724FFD" w:rsidP="00724FFD">
      <w:pPr>
        <w:rPr>
          <w:sz w:val="16"/>
          <w:szCs w:val="16"/>
        </w:rPr>
      </w:pPr>
      <w:r w:rsidRPr="002401A3">
        <w:rPr>
          <w:rStyle w:val="Style13ptBold"/>
        </w:rPr>
        <w:t xml:space="preserve">Goehring 6/3 - </w:t>
      </w:r>
      <w:r w:rsidRPr="002401A3">
        <w:t xml:space="preserve"> </w:t>
      </w:r>
      <w:r w:rsidRPr="00724FFD">
        <w:rPr>
          <w:sz w:val="16"/>
          <w:szCs w:val="16"/>
        </w:rPr>
        <w:t>(</w:t>
      </w:r>
      <w:r w:rsidRPr="00724FFD">
        <w:rPr>
          <w:sz w:val="16"/>
          <w:szCs w:val="16"/>
        </w:rPr>
        <w:t xml:space="preserve">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724FFD">
        <w:rPr>
          <w:i/>
          <w:sz w:val="16"/>
          <w:szCs w:val="16"/>
        </w:rPr>
        <w:t>Journal of National Security Law and Policy</w:t>
      </w:r>
      <w:r w:rsidRPr="00724FFD">
        <w:rPr>
          <w:sz w:val="16"/>
          <w:szCs w:val="16"/>
        </w:rPr>
        <w:t>. Vol. 11:573. (June 3, 2021).&lt;https://jnslp.com/wp-content/uploads/2021/09/Why_Isnt_Outer_Space_a_Global_Commons_2.pdf&gt; AT</w:t>
      </w:r>
      <w:r w:rsidRPr="00724FFD">
        <w:rPr>
          <w:sz w:val="16"/>
          <w:szCs w:val="16"/>
        </w:rPr>
        <w:t xml:space="preserve">) </w:t>
      </w:r>
    </w:p>
    <w:p w14:paraId="454F206B" w14:textId="77777777" w:rsidR="00724FFD" w:rsidRPr="00280715" w:rsidRDefault="00724FFD" w:rsidP="00724FFD">
      <w:pPr>
        <w:rPr>
          <w:sz w:val="10"/>
        </w:rPr>
      </w:pPr>
      <w:r w:rsidRPr="00280715">
        <w:rPr>
          <w:sz w:val="10"/>
          <w:szCs w:val="12"/>
        </w:rPr>
        <w:t xml:space="preserve">B. Global Commons as a Constraining Concept </w:t>
      </w:r>
      <w:r w:rsidRPr="00280715">
        <w:rPr>
          <w:sz w:val="10"/>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80715">
        <w:rPr>
          <w:sz w:val="10"/>
        </w:rPr>
        <w:t xml:space="preserve"> may be thought of as constraining because it </w:t>
      </w:r>
      <w:r w:rsidRPr="002401A3">
        <w:rPr>
          <w:rStyle w:val="StyleUnderline"/>
          <w:highlight w:val="yellow"/>
        </w:rPr>
        <w:t>is</w:t>
      </w:r>
      <w:r w:rsidRPr="00280715">
        <w:rPr>
          <w:sz w:val="10"/>
        </w:rPr>
        <w:t xml:space="preserve"> often </w:t>
      </w:r>
      <w:r w:rsidRPr="002401A3">
        <w:rPr>
          <w:rStyle w:val="StyleUnderline"/>
          <w:highlight w:val="yellow"/>
        </w:rPr>
        <w:t>associated with</w:t>
      </w:r>
      <w:r w:rsidRPr="00280715">
        <w:rPr>
          <w:sz w:val="10"/>
        </w:rPr>
        <w:t xml:space="preserve"> notions of </w:t>
      </w:r>
      <w:r w:rsidRPr="002401A3">
        <w:rPr>
          <w:rStyle w:val="StyleUnderline"/>
          <w:highlight w:val="yellow"/>
        </w:rPr>
        <w:t>shared ownership, public governance</w:t>
      </w:r>
      <w:r w:rsidRPr="00280715">
        <w:rPr>
          <w:sz w:val="10"/>
        </w:rPr>
        <w:t xml:space="preserve">, or limitations on use. Whether these constraints are viewed positively or negatively is a subjective assessment. </w:t>
      </w:r>
      <w:r w:rsidRPr="00280715">
        <w:rPr>
          <w:sz w:val="10"/>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w:t>
      </w:r>
      <w:r w:rsidRPr="00280715">
        <w:rPr>
          <w:rStyle w:val="Emphasis"/>
          <w:highlight w:val="green"/>
        </w:rPr>
        <w:t>Describing a resource</w:t>
      </w:r>
      <w:r w:rsidRPr="00AA3CAC">
        <w:rPr>
          <w:rStyle w:val="Emphasis"/>
        </w:rPr>
        <w:t xml:space="preserve"> in this manner, </w:t>
      </w:r>
      <w:r w:rsidRPr="00280715">
        <w:rPr>
          <w:rStyle w:val="Emphasis"/>
          <w:highlight w:val="green"/>
        </w:rPr>
        <w:t>as a common resource, does not</w:t>
      </w:r>
      <w:r w:rsidRPr="00AA3CAC">
        <w:rPr>
          <w:rStyle w:val="Emphasis"/>
        </w:rPr>
        <w:t xml:space="preserve"> necessarily </w:t>
      </w:r>
      <w:r w:rsidRPr="00280715">
        <w:rPr>
          <w:rStyle w:val="Emphasis"/>
          <w:highlight w:val="green"/>
        </w:rPr>
        <w:t>imply any</w:t>
      </w:r>
      <w:r w:rsidRPr="00AA3CAC">
        <w:rPr>
          <w:rStyle w:val="Emphasis"/>
        </w:rPr>
        <w:t xml:space="preserve"> particular </w:t>
      </w:r>
      <w:r w:rsidRPr="00280715">
        <w:rPr>
          <w:rStyle w:val="Emphasis"/>
          <w:highlight w:val="green"/>
        </w:rPr>
        <w:t>property regime or use limitations.</w:t>
      </w:r>
      <w:r w:rsidRPr="004718ED">
        <w:rPr>
          <w:rStyle w:val="Emphasis"/>
        </w:rPr>
        <w:t>36</w:t>
      </w:r>
      <w:r w:rsidRPr="00AA3CAC">
        <w:rPr>
          <w:rStyle w:val="Emphasis"/>
        </w:rPr>
        <w:t xml:space="preserve"> A common hunting ground, for instance, may be publicly owned or privately owned. </w:t>
      </w:r>
      <w:r w:rsidRPr="00280715">
        <w:rPr>
          <w:sz w:val="10"/>
          <w:szCs w:val="12"/>
        </w:rPr>
        <w:t xml:space="preserve">Ostrom helped popularize the term “common pool resource” to describe this general category of resources.37 </w:t>
      </w:r>
      <w:r w:rsidRPr="00280715">
        <w:rPr>
          <w:sz w:val="10"/>
        </w:rPr>
        <w:t>As Dr. Tepper argues, “[</w:t>
      </w:r>
      <w:proofErr w:type="spellStart"/>
      <w:r w:rsidRPr="00280715">
        <w:rPr>
          <w:sz w:val="10"/>
        </w:rPr>
        <w:t>i</w:t>
      </w:r>
      <w:proofErr w:type="spellEnd"/>
      <w:r w:rsidRPr="00280715">
        <w:rPr>
          <w:sz w:val="10"/>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80715">
        <w:rPr>
          <w:sz w:val="10"/>
        </w:rPr>
        <w:t>Cogolati</w:t>
      </w:r>
      <w:proofErr w:type="spellEnd"/>
      <w:r w:rsidRPr="00280715">
        <w:rPr>
          <w:sz w:val="10"/>
        </w:rPr>
        <w:t xml:space="preserve"> and </w:t>
      </w:r>
      <w:proofErr w:type="spellStart"/>
      <w:r w:rsidRPr="00280715">
        <w:rPr>
          <w:sz w:val="10"/>
        </w:rPr>
        <w:t>Woulters</w:t>
      </w:r>
      <w:proofErr w:type="spellEnd"/>
      <w:r w:rsidRPr="00280715">
        <w:rPr>
          <w:sz w:val="10"/>
        </w:rPr>
        <w:t xml:space="preserve"> observe, “[u]</w:t>
      </w:r>
      <w:proofErr w:type="spellStart"/>
      <w:r w:rsidRPr="00280715">
        <w:rPr>
          <w:sz w:val="10"/>
        </w:rPr>
        <w:t>nder</w:t>
      </w:r>
      <w:proofErr w:type="spellEnd"/>
      <w:r w:rsidRPr="00280715">
        <w:rPr>
          <w:sz w:val="10"/>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80715">
        <w:rPr>
          <w:sz w:val="10"/>
        </w:rPr>
        <w:t xml:space="preserve"> sometimes </w:t>
      </w:r>
      <w:r w:rsidRPr="002401A3">
        <w:rPr>
          <w:rStyle w:val="StyleUnderline"/>
          <w:highlight w:val="yellow"/>
        </w:rPr>
        <w:t>used to refer to common property, meaning a resource with more than one owner, and which therefore should be governed collectively.</w:t>
      </w:r>
      <w:r w:rsidRPr="00280715">
        <w:rPr>
          <w:sz w:val="10"/>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80715">
        <w:rPr>
          <w:sz w:val="10"/>
        </w:rPr>
        <w:t xml:space="preserve"> according to Professor Cheng.43 This principle, as characterized by Professor </w:t>
      </w:r>
      <w:proofErr w:type="spellStart"/>
      <w:r w:rsidRPr="00280715">
        <w:rPr>
          <w:sz w:val="10"/>
        </w:rPr>
        <w:t>Christol</w:t>
      </w:r>
      <w:proofErr w:type="spellEnd"/>
      <w:r w:rsidRPr="00280715">
        <w:rPr>
          <w:sz w:val="10"/>
        </w:rPr>
        <w:t xml:space="preserve">, not only “protects the proposition what [sic] </w:t>
      </w:r>
      <w:r w:rsidRPr="002401A3">
        <w:rPr>
          <w:rStyle w:val="StyleUnderline"/>
          <w:highlight w:val="yellow"/>
        </w:rPr>
        <w:t>given areas and their resources are open to inclusive use and that there may not be exclusive use</w:t>
      </w:r>
      <w:r w:rsidRPr="00280715">
        <w:rPr>
          <w:sz w:val="10"/>
        </w:rPr>
        <w:t xml:space="preserve">,” but also “goes farther: it asserts that </w:t>
      </w:r>
      <w:r w:rsidRPr="002401A3">
        <w:rPr>
          <w:rStyle w:val="StyleUnderline"/>
          <w:highlight w:val="yellow"/>
        </w:rPr>
        <w:t>there must be a sharing of the benefits and of the values derived from the indicated commons.</w:t>
      </w:r>
      <w:r w:rsidRPr="00280715">
        <w:rPr>
          <w:sz w:val="10"/>
        </w:rPr>
        <w:t xml:space="preserve">”44 In other words, </w:t>
      </w:r>
      <w:r w:rsidRPr="002401A3">
        <w:rPr>
          <w:rStyle w:val="StyleUnderline"/>
          <w:highlight w:val="yellow"/>
        </w:rPr>
        <w:t>status as the common heritage of mankind does not permit full private property rights in space resources.</w:t>
      </w:r>
      <w:r w:rsidRPr="00280715">
        <w:rPr>
          <w:sz w:val="10"/>
        </w:rPr>
        <w:t xml:space="preserve"> </w:t>
      </w:r>
      <w:r w:rsidRPr="00280715">
        <w:rPr>
          <w:sz w:val="10"/>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w:t>
      </w:r>
      <w:r w:rsidRPr="00280715">
        <w:rPr>
          <w:rStyle w:val="Emphasis"/>
        </w:rPr>
        <w:t xml:space="preserve">In general, </w:t>
      </w:r>
      <w:r w:rsidRPr="00280715">
        <w:rPr>
          <w:rStyle w:val="Emphasis"/>
          <w:highlight w:val="green"/>
        </w:rPr>
        <w:t>the concept “lacks a precise definition” but</w:t>
      </w:r>
      <w:r w:rsidRPr="00280715">
        <w:rPr>
          <w:rStyle w:val="Emphasis"/>
        </w:rPr>
        <w:t xml:space="preserve"> “basically wishes to convey the idea that </w:t>
      </w:r>
      <w:r w:rsidRPr="00280715">
        <w:rPr>
          <w:rStyle w:val="Emphasis"/>
          <w:highlight w:val="green"/>
        </w:rPr>
        <w:t>management, exploitation and distribution of the</w:t>
      </w:r>
      <w:r w:rsidRPr="00280715">
        <w:rPr>
          <w:rStyle w:val="Emphasis"/>
        </w:rPr>
        <w:t xml:space="preserve"> natural </w:t>
      </w:r>
      <w:r w:rsidRPr="00280715">
        <w:rPr>
          <w:rStyle w:val="Emphasis"/>
          <w:highlight w:val="green"/>
        </w:rPr>
        <w:t>resources</w:t>
      </w:r>
      <w:r w:rsidRPr="00280715">
        <w:rPr>
          <w:rStyle w:val="Emphasis"/>
        </w:rPr>
        <w:t xml:space="preserve"> of the area in question </w:t>
      </w:r>
      <w:r w:rsidRPr="00280715">
        <w:rPr>
          <w:rStyle w:val="Emphasis"/>
          <w:highlight w:val="green"/>
        </w:rPr>
        <w:t>are</w:t>
      </w:r>
      <w:r w:rsidRPr="00280715">
        <w:rPr>
          <w:rStyle w:val="Emphasis"/>
        </w:rPr>
        <w:t xml:space="preserve"> matters </w:t>
      </w:r>
      <w:r w:rsidRPr="00280715">
        <w:rPr>
          <w:rStyle w:val="Emphasis"/>
          <w:highlight w:val="green"/>
        </w:rPr>
        <w:t>to be decided upon by the international community</w:t>
      </w:r>
      <w:r w:rsidRPr="00280715">
        <w:rPr>
          <w:rStyle w:val="Emphasis"/>
        </w:rPr>
        <w:t xml:space="preserve"> and are not to be left to the initiative and discretion of individual States and their nationals.”49 </w:t>
      </w:r>
      <w:r w:rsidRPr="00280715">
        <w:rPr>
          <w:sz w:val="10"/>
        </w:rPr>
        <w:t xml:space="preserve">The United States has not signed the Moon Agreement and rejects the notion that outer space resources are the common heritage of mankind, a position clearly reiterated in Executive Order 13914.50 </w:t>
      </w:r>
      <w:r w:rsidRPr="00280715">
        <w:rPr>
          <w:rStyle w:val="Emphasis"/>
          <w:highlight w:val="green"/>
        </w:rPr>
        <w:t>The last of the five international space treaties</w:t>
      </w:r>
      <w:r w:rsidRPr="00280715">
        <w:rPr>
          <w:rStyle w:val="Emphasis"/>
        </w:rPr>
        <w:t xml:space="preserve"> to have been </w:t>
      </w:r>
      <w:r w:rsidRPr="004718ED">
        <w:rPr>
          <w:rStyle w:val="Emphasis"/>
        </w:rPr>
        <w:lastRenderedPageBreak/>
        <w:t xml:space="preserve">negotiated in the United Nations </w:t>
      </w:r>
      <w:r w:rsidRPr="00280715">
        <w:rPr>
          <w:rStyle w:val="Emphasis"/>
          <w:highlight w:val="green"/>
        </w:rPr>
        <w:t>Committee on the Peaceful Uses of Outer Space</w:t>
      </w:r>
      <w:r w:rsidRPr="00280715">
        <w:rPr>
          <w:rStyle w:val="Emphasis"/>
        </w:rPr>
        <w:t xml:space="preserve"> (COPUOS), </w:t>
      </w:r>
      <w:r w:rsidRPr="004718ED">
        <w:rPr>
          <w:rStyle w:val="Emphasis"/>
        </w:rPr>
        <w:t xml:space="preserve">the Moon Agreement </w:t>
      </w:r>
      <w:r w:rsidRPr="00280715">
        <w:rPr>
          <w:rStyle w:val="Emphasis"/>
          <w:highlight w:val="green"/>
        </w:rPr>
        <w:t>is regarded as a failed treaty</w:t>
      </w:r>
      <w:r w:rsidRPr="00280715">
        <w:rPr>
          <w:rStyle w:val="Emphasis"/>
        </w:rPr>
        <w:t xml:space="preserve"> </w:t>
      </w:r>
      <w:r w:rsidRPr="00280715">
        <w:rPr>
          <w:rStyle w:val="Emphasis"/>
          <w:highlight w:val="green"/>
        </w:rPr>
        <w:t xml:space="preserve">with only 18 nations having signed on, none </w:t>
      </w:r>
      <w:r w:rsidRPr="004718ED">
        <w:rPr>
          <w:rStyle w:val="Emphasis"/>
        </w:rPr>
        <w:t>of which</w:t>
      </w:r>
      <w:r w:rsidRPr="00280715">
        <w:rPr>
          <w:rStyle w:val="Emphasis"/>
        </w:rPr>
        <w:t xml:space="preserve"> is China, Russia, or the United States, </w:t>
      </w:r>
      <w:r w:rsidRPr="004718ED">
        <w:rPr>
          <w:rStyle w:val="Emphasis"/>
          <w:highlight w:val="green"/>
        </w:rPr>
        <w:t>the</w:t>
      </w:r>
      <w:r w:rsidRPr="00280715">
        <w:rPr>
          <w:rStyle w:val="Emphasis"/>
        </w:rPr>
        <w:t xml:space="preserve"> three </w:t>
      </w:r>
      <w:r w:rsidRPr="00280715">
        <w:rPr>
          <w:rStyle w:val="Emphasis"/>
          <w:highlight w:val="green"/>
        </w:rPr>
        <w:t>most prominent space-faring States.</w:t>
      </w:r>
      <w:r w:rsidRPr="00280715">
        <w:rPr>
          <w:rStyle w:val="Emphasis"/>
        </w:rPr>
        <w:t>51</w:t>
      </w:r>
      <w:r w:rsidRPr="00280715">
        <w:rPr>
          <w:sz w:val="10"/>
          <w:szCs w:val="12"/>
        </w:rPr>
        <w:t xml:space="preserve"> VISITED STATUS OF INTERNATIONAL AGREEMENTS RELATING TO ACTIVITIES IN OUTER SPACE, UNITED NATIONS OFFICE FOR OUTER SPACE AFFAIRS, https://perma.cc/8VA5-4UW8 (last July 11, 2020). The 1967 Outer Space Treaty, by contrast, has over 100 States Parties.52 </w:t>
      </w:r>
      <w:r w:rsidRPr="00280715">
        <w:rPr>
          <w:sz w:val="10"/>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80715">
        <w:rPr>
          <w:sz w:val="10"/>
        </w:rPr>
        <w:t xml:space="preserve">; it suggests a resource allocation problem in need of a solution and inevitably invites questions about ownership. In contrast, referring to a </w:t>
      </w:r>
      <w:proofErr w:type="gramStart"/>
      <w:r w:rsidRPr="00280715">
        <w:rPr>
          <w:sz w:val="10"/>
        </w:rPr>
        <w:t>global commons</w:t>
      </w:r>
      <w:proofErr w:type="gramEnd"/>
      <w:r w:rsidRPr="00280715">
        <w:rPr>
          <w:sz w:val="10"/>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779F70D" w14:textId="35E94174" w:rsidR="00091D93" w:rsidRDefault="00724FFD" w:rsidP="00091D93">
      <w:pPr>
        <w:pStyle w:val="Heading4"/>
      </w:pPr>
      <w:r>
        <w:t xml:space="preserve">The </w:t>
      </w:r>
      <w:r w:rsidR="00091D93">
        <w:t xml:space="preserve">solvency advocates assume the </w:t>
      </w:r>
      <w:proofErr w:type="spellStart"/>
      <w:r w:rsidR="00091D93">
        <w:t>aff</w:t>
      </w:r>
      <w:proofErr w:type="spellEnd"/>
      <w:r w:rsidR="00091D93">
        <w:t xml:space="preserve"> creates legal institutions and frameworks to create sustainable use of outer space – but you haven’t read an internal link that says simply the declaration of outer space as a </w:t>
      </w:r>
      <w:proofErr w:type="gramStart"/>
      <w:r w:rsidR="00091D93">
        <w:t>global commons</w:t>
      </w:r>
      <w:proofErr w:type="gramEnd"/>
      <w:r w:rsidR="00091D93">
        <w:t xml:space="preserve"> does that</w:t>
      </w:r>
    </w:p>
    <w:p w14:paraId="25984723" w14:textId="43A90D85" w:rsidR="00091D93" w:rsidRDefault="00091D93" w:rsidP="00091D93">
      <w:pPr>
        <w:pStyle w:val="Heading3"/>
      </w:pPr>
      <w:r>
        <w:lastRenderedPageBreak/>
        <w:t xml:space="preserve">AT: </w:t>
      </w:r>
      <w:r w:rsidR="00D54644">
        <w:t>Debris</w:t>
      </w:r>
    </w:p>
    <w:p w14:paraId="18DFF425" w14:textId="77777777" w:rsidR="00091D93" w:rsidRPr="008E6C6C" w:rsidRDefault="00091D93" w:rsidP="00091D93">
      <w:pPr>
        <w:pStyle w:val="Heading4"/>
        <w:rPr>
          <w:rFonts w:cs="Calibri"/>
        </w:rPr>
      </w:pPr>
      <w:r w:rsidRPr="008E6C6C">
        <w:rPr>
          <w:rFonts w:cs="Calibri"/>
        </w:rPr>
        <w:t xml:space="preserve">No </w:t>
      </w:r>
      <w:proofErr w:type="spellStart"/>
      <w:r w:rsidRPr="008E6C6C">
        <w:rPr>
          <w:rFonts w:cs="Calibri"/>
          <w:u w:val="single"/>
        </w:rPr>
        <w:t>retal</w:t>
      </w:r>
      <w:proofErr w:type="spellEnd"/>
      <w:r w:rsidRPr="008E6C6C">
        <w:rPr>
          <w:rFonts w:cs="Calibri"/>
        </w:rPr>
        <w:t xml:space="preserve"> or </w:t>
      </w:r>
      <w:r w:rsidRPr="008E6C6C">
        <w:rPr>
          <w:rFonts w:cs="Calibri"/>
          <w:u w:val="single"/>
        </w:rPr>
        <w:t>escalation</w:t>
      </w:r>
      <w:r w:rsidRPr="008E6C6C">
        <w:rPr>
          <w:rFonts w:cs="Calibri"/>
        </w:rPr>
        <w:t xml:space="preserve"> from satellite attacks</w:t>
      </w:r>
    </w:p>
    <w:p w14:paraId="62A5F62C" w14:textId="77777777" w:rsidR="00091D93" w:rsidRPr="008E6C6C" w:rsidRDefault="00091D93" w:rsidP="00091D93">
      <w:r w:rsidRPr="008E6C6C">
        <w:t xml:space="preserve">Dr. Eric J. </w:t>
      </w:r>
      <w:proofErr w:type="spellStart"/>
      <w:r w:rsidRPr="008E6C6C">
        <w:rPr>
          <w:rStyle w:val="Style13ptBold"/>
        </w:rPr>
        <w:t>Zarybnisky</w:t>
      </w:r>
      <w:proofErr w:type="spellEnd"/>
      <w:r w:rsidRPr="008E6C6C">
        <w:rPr>
          <w:rStyle w:val="Style13ptBold"/>
        </w:rPr>
        <w:t xml:space="preserve">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13E1E1CF" w14:textId="77777777" w:rsidR="00091D93" w:rsidRPr="008E6C6C" w:rsidRDefault="00091D93" w:rsidP="00091D93">
      <w:r w:rsidRPr="008E6C6C">
        <w:t>PREVENTING AGGRESSION IN SPACE</w:t>
      </w:r>
    </w:p>
    <w:p w14:paraId="5BA08449" w14:textId="77777777" w:rsidR="00091D93" w:rsidRDefault="00091D93" w:rsidP="00091D93">
      <w:r w:rsidRPr="008E6C6C">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8E6C6C">
        <w:t>remains</w:t>
      </w:r>
      <w:proofErr w:type="gramEnd"/>
      <w:r w:rsidRPr="008E6C6C">
        <w:t xml:space="preserve">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8E6C6C">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 xml:space="preserve">ligence-gathering </w:t>
      </w:r>
      <w:proofErr w:type="gramStart"/>
      <w:r w:rsidRPr="002076FF">
        <w:rPr>
          <w:rStyle w:val="Emphasis"/>
          <w:highlight w:val="cyan"/>
        </w:rPr>
        <w:t>sat</w:t>
      </w:r>
      <w:r w:rsidRPr="008E6C6C">
        <w:rPr>
          <w:rStyle w:val="StyleUnderline"/>
        </w:rPr>
        <w:t>ellite</w:t>
      </w:r>
      <w:r w:rsidRPr="002076FF">
        <w:rPr>
          <w:rStyle w:val="Emphasis"/>
          <w:highlight w:val="cyan"/>
        </w:rPr>
        <w:t>s</w:t>
      </w:r>
      <w:r w:rsidRPr="008E6C6C">
        <w:t>8F8</w:t>
      </w:r>
      <w:proofErr w:type="gramEnd"/>
      <w:r w:rsidRPr="008E6C6C">
        <w:t xml:space="preserve"> </w:t>
      </w:r>
      <w:r w:rsidRPr="002076FF">
        <w:rPr>
          <w:rStyle w:val="StyleUnderline"/>
          <w:highlight w:val="cyan"/>
        </w:rPr>
        <w:t>and</w:t>
      </w:r>
      <w:r w:rsidRPr="008E6C6C">
        <w:rPr>
          <w:rStyle w:val="StyleUnderline"/>
        </w:rPr>
        <w:t xml:space="preserve"> the </w:t>
      </w:r>
      <w:r w:rsidRPr="002076FF">
        <w:rPr>
          <w:rStyle w:val="Emphasis"/>
          <w:highlight w:val="cyan"/>
        </w:rPr>
        <w:t>U</w:t>
      </w:r>
      <w:r w:rsidRPr="008E6C6C">
        <w:t xml:space="preserve">nited </w:t>
      </w:r>
      <w:r w:rsidRPr="002076FF">
        <w:rPr>
          <w:rStyle w:val="Emphasis"/>
          <w:highlight w:val="cyan"/>
        </w:rPr>
        <w:t>S</w:t>
      </w:r>
      <w:r w:rsidRPr="008E6C6C">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8E6C6C">
        <w:t>. Beginning with the fundamentals of deterrence illuminates how it applies to prevention of aggression in space.</w:t>
      </w:r>
    </w:p>
    <w:p w14:paraId="31F7B6E6" w14:textId="6A9A7618" w:rsidR="00091D93" w:rsidRPr="00946D9B" w:rsidRDefault="00946D9B" w:rsidP="00946D9B">
      <w:pPr>
        <w:pStyle w:val="Heading4"/>
        <w:spacing w:before="240" w:after="40"/>
        <w:rPr>
          <w:rFonts w:ascii="Times New Roman" w:hAnsi="Times New Roman"/>
          <w:sz w:val="24"/>
        </w:rPr>
      </w:pPr>
      <w:r>
        <w:rPr>
          <w:rFonts w:cs="Calibri"/>
          <w:color w:val="000000"/>
        </w:rPr>
        <w:t xml:space="preserve">Debris </w:t>
      </w:r>
      <w:r w:rsidR="00091D93">
        <w:rPr>
          <w:rFonts w:cs="Calibri"/>
          <w:color w:val="000000"/>
        </w:rPr>
        <w:t>has been put there by PUBLIC entities as well as private entities, even a ban on private entities in space won’t solve. If anyone is launching anything, it’s inevitable</w:t>
      </w:r>
      <w:r w:rsidR="00091D93">
        <w:rPr>
          <w:rFonts w:cs="Calibri"/>
          <w:color w:val="000000"/>
        </w:rPr>
        <w:t>.</w:t>
      </w:r>
    </w:p>
    <w:p w14:paraId="073075FE" w14:textId="4105C2A5" w:rsidR="00091D93" w:rsidRPr="003E4EA8" w:rsidRDefault="00785F7B" w:rsidP="00091D93">
      <w:pPr>
        <w:pStyle w:val="Heading4"/>
        <w:rPr>
          <w:rFonts w:asciiTheme="majorHAnsi" w:hAnsiTheme="majorHAnsi" w:cstheme="majorHAnsi"/>
          <w:sz w:val="24"/>
        </w:rPr>
      </w:pPr>
      <w:r>
        <w:rPr>
          <w:rFonts w:asciiTheme="majorHAnsi" w:hAnsiTheme="majorHAnsi" w:cstheme="majorHAnsi"/>
          <w:color w:val="000000"/>
        </w:rPr>
        <w:t xml:space="preserve">TURN - </w:t>
      </w:r>
      <w:r w:rsidR="00091D93" w:rsidRPr="003E4EA8">
        <w:rPr>
          <w:rFonts w:asciiTheme="majorHAnsi" w:hAnsiTheme="majorHAnsi" w:cstheme="majorHAnsi"/>
          <w:color w:val="000000"/>
        </w:rPr>
        <w:t xml:space="preserve">Private entities </w:t>
      </w:r>
      <w:r>
        <w:rPr>
          <w:rFonts w:asciiTheme="majorHAnsi" w:hAnsiTheme="majorHAnsi" w:cstheme="majorHAnsi"/>
          <w:color w:val="000000"/>
        </w:rPr>
        <w:t>solve</w:t>
      </w:r>
      <w:r w:rsidR="00091D93" w:rsidRPr="003E4EA8">
        <w:rPr>
          <w:rFonts w:asciiTheme="majorHAnsi" w:hAnsiTheme="majorHAnsi" w:cstheme="majorHAnsi"/>
          <w:color w:val="000000"/>
        </w:rPr>
        <w:t xml:space="preserve"> debris. </w:t>
      </w:r>
    </w:p>
    <w:p w14:paraId="692B3BFB" w14:textId="77777777" w:rsidR="00091D93" w:rsidRPr="003E4EA8" w:rsidRDefault="00091D93" w:rsidP="00091D93">
      <w:pPr>
        <w:pStyle w:val="NormalWeb"/>
        <w:spacing w:before="0" w:beforeAutospacing="0" w:after="0" w:afterAutospacing="0"/>
        <w:rPr>
          <w:rFonts w:asciiTheme="majorHAnsi" w:hAnsiTheme="majorHAnsi" w:cstheme="majorHAnsi"/>
        </w:rPr>
      </w:pPr>
      <w:r w:rsidRPr="003E4EA8">
        <w:rPr>
          <w:rFonts w:asciiTheme="majorHAnsi" w:hAnsiTheme="majorHAnsi" w:cstheme="majorHAnsi"/>
          <w:b/>
          <w:bCs/>
          <w:color w:val="000000"/>
          <w:sz w:val="26"/>
          <w:szCs w:val="26"/>
        </w:rPr>
        <w:t>INN '20,</w:t>
      </w:r>
      <w:r w:rsidRPr="003E4EA8">
        <w:rPr>
          <w:rFonts w:asciiTheme="majorHAnsi" w:hAnsiTheme="majorHAnsi" w:cstheme="majorHAnsi"/>
          <w:color w:val="000000"/>
          <w:szCs w:val="22"/>
        </w:rPr>
        <w:t xml:space="preserve"> </w:t>
      </w:r>
      <w:r w:rsidRPr="003E4EA8">
        <w:rPr>
          <w:rFonts w:asciiTheme="majorHAnsi" w:hAnsiTheme="majorHAnsi" w:cstheme="majorHAnsi"/>
          <w:color w:val="000000"/>
          <w:sz w:val="12"/>
          <w:szCs w:val="12"/>
        </w:rPr>
        <w:t xml:space="preserve">Innovation News Network, "Innovation in space: the private sector’s role in the 2020 space race", 6-11-2020, accessed 7-11-2021, </w:t>
      </w:r>
      <w:hyperlink r:id="rId19" w:history="1">
        <w:r w:rsidRPr="003E4EA8">
          <w:rPr>
            <w:rStyle w:val="FollowedHyperlink"/>
            <w:rFonts w:asciiTheme="majorHAnsi" w:hAnsiTheme="majorHAnsi" w:cstheme="majorHAnsi"/>
            <w:color w:val="000000"/>
            <w:sz w:val="12"/>
            <w:szCs w:val="12"/>
          </w:rPr>
          <w:t>https://www.innovationnewsnetwork.com/innovation-in-</w:t>
        </w:r>
      </w:hyperlink>
      <w:r w:rsidRPr="003E4EA8">
        <w:rPr>
          <w:rFonts w:asciiTheme="majorHAnsi" w:hAnsiTheme="majorHAnsi" w:cstheme="majorHAnsi"/>
          <w:color w:val="000000"/>
          <w:sz w:val="12"/>
          <w:szCs w:val="12"/>
        </w:rPr>
        <w:t>space-the-private-sectors-role-in-the-2020-space-race/5490/ DHS//JL </w:t>
      </w:r>
    </w:p>
    <w:p w14:paraId="3AA8FA8E" w14:textId="47787FF5" w:rsidR="00091D93" w:rsidRDefault="00091D93" w:rsidP="00091D93">
      <w:pPr>
        <w:pStyle w:val="NormalWeb"/>
        <w:spacing w:before="0" w:beforeAutospacing="0" w:after="160" w:afterAutospacing="0"/>
        <w:rPr>
          <w:rFonts w:asciiTheme="majorHAnsi" w:hAnsiTheme="majorHAnsi" w:cstheme="majorHAnsi"/>
          <w:color w:val="000000"/>
          <w:sz w:val="10"/>
          <w:szCs w:val="12"/>
        </w:rPr>
      </w:pPr>
      <w:r w:rsidRPr="00AC5E6E">
        <w:rPr>
          <w:rFonts w:asciiTheme="majorHAnsi" w:hAnsiTheme="majorHAnsi" w:cstheme="majorHAnsi"/>
          <w:color w:val="000000"/>
          <w:sz w:val="10"/>
          <w:szCs w:val="12"/>
        </w:rPr>
        <w:t xml:space="preserve">SpaceX has paved the way for a new wave of commercial space technologies. </w:t>
      </w:r>
      <w:r w:rsidRPr="00946D9B">
        <w:rPr>
          <w:u w:val="single"/>
        </w:rPr>
        <w:t>However, private actors have been influencing the space industry for many years. In</w:t>
      </w:r>
      <w:r w:rsidRPr="00946D9B">
        <w:rPr>
          <w:rFonts w:asciiTheme="majorHAnsi" w:hAnsiTheme="majorHAnsi" w:cstheme="majorHAnsi"/>
          <w:color w:val="000000"/>
          <w:szCs w:val="22"/>
          <w:u w:val="single"/>
        </w:rPr>
        <w:t xml:space="preserve"> M</w:t>
      </w:r>
      <w:r w:rsidRPr="003E4EA8">
        <w:rPr>
          <w:rFonts w:asciiTheme="majorHAnsi" w:hAnsiTheme="majorHAnsi" w:cstheme="majorHAnsi"/>
          <w:color w:val="000000"/>
          <w:szCs w:val="22"/>
          <w:u w:val="single"/>
        </w:rPr>
        <w:t>ay 2003, Scaled Composites first launched SpaceShipOne, an experimental and reusable space plane that uses a hybrid rocket</w:t>
      </w:r>
      <w:r w:rsidRPr="00AC5E6E">
        <w:rPr>
          <w:rFonts w:asciiTheme="majorHAnsi" w:hAnsiTheme="majorHAnsi" w:cstheme="majorHAnsi"/>
          <w:color w:val="000000"/>
          <w:sz w:val="10"/>
          <w:szCs w:val="12"/>
        </w:rPr>
        <w:t xml:space="preserve">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w:t>
      </w:r>
      <w:r w:rsidRPr="00946D9B">
        <w:rPr>
          <w:u w:val="single"/>
        </w:rPr>
        <w:t>SpaceX is responsible for some of the most innovative space technologies produced in the last decade</w:t>
      </w:r>
      <w:r w:rsidRPr="003E4EA8">
        <w:rPr>
          <w:rFonts w:asciiTheme="majorHAnsi" w:hAnsiTheme="majorHAnsi" w:cstheme="majorHAnsi"/>
          <w:color w:val="000000"/>
          <w:szCs w:val="22"/>
          <w:u w:val="single"/>
          <w:shd w:val="clear" w:color="auto" w:fill="FFFF00"/>
        </w:rPr>
        <w:t>.</w:t>
      </w:r>
      <w:r w:rsidRPr="003E4EA8">
        <w:rPr>
          <w:rFonts w:asciiTheme="majorHAnsi" w:hAnsiTheme="majorHAnsi" w:cstheme="majorHAnsi"/>
          <w:b/>
          <w:bCs/>
          <w:color w:val="000000"/>
          <w:szCs w:val="22"/>
          <w:u w:val="single"/>
        </w:rPr>
        <w:t xml:space="preserve"> </w:t>
      </w:r>
      <w:r w:rsidRPr="00AC5E6E">
        <w:rPr>
          <w:rFonts w:asciiTheme="majorHAnsi" w:hAnsiTheme="majorHAnsi" w:cstheme="majorHAnsi"/>
          <w:color w:val="000000"/>
          <w:sz w:val="10"/>
          <w:szCs w:val="12"/>
        </w:rPr>
        <w:t>SpaceX has created the most powerful rocket ever developed, Falcon Heavy, which can lift more than twice the payload of the next closest operational vehicle, the Delta IV Heavy</w:t>
      </w:r>
      <w:r w:rsidRPr="00AC5E6E">
        <w:rPr>
          <w:sz w:val="10"/>
        </w:rPr>
        <w:t>. Although the nature is of the commercial space sector is competitive, many private companies share common goal</w:t>
      </w:r>
      <w:r w:rsidRPr="00AC5E6E">
        <w:rPr>
          <w:rFonts w:asciiTheme="majorHAnsi" w:hAnsiTheme="majorHAnsi" w:cstheme="majorHAnsi"/>
          <w:color w:val="000000"/>
          <w:szCs w:val="22"/>
          <w:u w:val="single"/>
          <w:shd w:val="clear" w:color="auto" w:fill="FFFF00"/>
        </w:rPr>
        <w:t>s.</w:t>
      </w:r>
      <w:r w:rsidRPr="00AC5E6E">
        <w:rPr>
          <w:rFonts w:asciiTheme="majorHAnsi" w:hAnsiTheme="majorHAnsi" w:cstheme="majorHAnsi"/>
          <w:b/>
          <w:bCs/>
          <w:color w:val="000000"/>
          <w:szCs w:val="22"/>
          <w:u w:val="single"/>
        </w:rPr>
        <w:t xml:space="preserve"> </w:t>
      </w:r>
      <w:r w:rsidRPr="00AC5E6E">
        <w:rPr>
          <w:rFonts w:asciiTheme="majorHAnsi" w:hAnsiTheme="majorHAnsi" w:cstheme="majorHAnsi"/>
          <w:color w:val="000000"/>
          <w:sz w:val="10"/>
          <w:szCs w:val="12"/>
        </w:rPr>
        <w:t xml:space="preserve">How can </w:t>
      </w:r>
      <w:proofErr w:type="spellStart"/>
      <w:r w:rsidRPr="00AC5E6E">
        <w:rPr>
          <w:rFonts w:asciiTheme="majorHAnsi" w:hAnsiTheme="majorHAnsi" w:cstheme="majorHAnsi"/>
          <w:color w:val="000000"/>
          <w:sz w:val="10"/>
          <w:szCs w:val="12"/>
        </w:rPr>
        <w:t>commercialisation</w:t>
      </w:r>
      <w:proofErr w:type="spellEnd"/>
      <w:r w:rsidRPr="00AC5E6E">
        <w:rPr>
          <w:rFonts w:asciiTheme="majorHAnsi" w:hAnsiTheme="majorHAnsi" w:cstheme="majorHAnsi"/>
          <w:color w:val="000000"/>
          <w:sz w:val="10"/>
          <w:szCs w:val="12"/>
        </w:rPr>
        <w:t xml:space="preserve">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w:t>
      </w:r>
      <w:proofErr w:type="spellStart"/>
      <w:r w:rsidRPr="00AC5E6E">
        <w:rPr>
          <w:rFonts w:asciiTheme="majorHAnsi" w:hAnsiTheme="majorHAnsi" w:cstheme="majorHAnsi"/>
          <w:color w:val="000000"/>
          <w:sz w:val="10"/>
          <w:szCs w:val="12"/>
        </w:rPr>
        <w:t>theorised</w:t>
      </w:r>
      <w:proofErr w:type="spellEnd"/>
      <w:r w:rsidRPr="00AC5E6E">
        <w:rPr>
          <w:rFonts w:asciiTheme="majorHAnsi" w:hAnsiTheme="majorHAnsi" w:cstheme="majorHAnsi"/>
          <w:color w:val="000000"/>
          <w:sz w:val="10"/>
          <w:szCs w:val="12"/>
        </w:rPr>
        <w:t xml:space="preserve"> that sending objects into Earth’s orbit could become impossible due the risk of collision. This debris must be removed from orbit if the space industry is to continue to grow. </w:t>
      </w:r>
      <w:r w:rsidRPr="003E4EA8">
        <w:rPr>
          <w:rFonts w:asciiTheme="majorHAnsi" w:hAnsiTheme="majorHAnsi" w:cstheme="majorHAnsi"/>
          <w:color w:val="000000"/>
          <w:szCs w:val="22"/>
          <w:u w:val="single"/>
          <w:shd w:val="clear" w:color="auto" w:fill="FFFF00"/>
        </w:rPr>
        <w:t xml:space="preserve">Many </w:t>
      </w:r>
      <w:r w:rsidRPr="003E4EA8">
        <w:rPr>
          <w:rFonts w:asciiTheme="majorHAnsi" w:hAnsiTheme="majorHAnsi" w:cstheme="majorHAnsi"/>
          <w:b/>
          <w:bCs/>
          <w:color w:val="000000"/>
          <w:szCs w:val="22"/>
          <w:u w:val="single"/>
          <w:shd w:val="clear" w:color="auto" w:fill="FFFF00"/>
        </w:rPr>
        <w:t xml:space="preserve">private companies have taken on the burden of removing debris from Earth’s orbit. </w:t>
      </w:r>
      <w:proofErr w:type="spellStart"/>
      <w:r w:rsidRPr="003E4EA8">
        <w:rPr>
          <w:rFonts w:asciiTheme="majorHAnsi" w:hAnsiTheme="majorHAnsi" w:cstheme="majorHAnsi"/>
          <w:color w:val="000000"/>
          <w:szCs w:val="22"/>
          <w:u w:val="single"/>
          <w:shd w:val="clear" w:color="auto" w:fill="FFFF00"/>
        </w:rPr>
        <w:t>Aviosonic</w:t>
      </w:r>
      <w:proofErr w:type="spellEnd"/>
      <w:r w:rsidRPr="003E4EA8">
        <w:rPr>
          <w:rFonts w:asciiTheme="majorHAnsi" w:hAnsiTheme="majorHAnsi" w:cstheme="majorHAnsi"/>
          <w:color w:val="000000"/>
          <w:szCs w:val="22"/>
          <w:u w:val="single"/>
          <w:shd w:val="clear" w:color="auto" w:fill="FFFF00"/>
        </w:rPr>
        <w:t xml:space="preserve"> </w:t>
      </w:r>
      <w:r w:rsidRPr="003E4EA8">
        <w:rPr>
          <w:rFonts w:asciiTheme="majorHAnsi" w:hAnsiTheme="majorHAnsi" w:cstheme="majorHAnsi"/>
          <w:color w:val="000000"/>
          <w:szCs w:val="22"/>
          <w:u w:val="single"/>
        </w:rPr>
        <w:t>Space Tech</w:t>
      </w:r>
      <w:r w:rsidRPr="00AC5E6E">
        <w:rPr>
          <w:rFonts w:asciiTheme="majorHAnsi" w:hAnsiTheme="majorHAnsi" w:cstheme="majorHAnsi"/>
          <w:color w:val="000000"/>
          <w:sz w:val="10"/>
          <w:szCs w:val="12"/>
        </w:rPr>
        <w:t xml:space="preserve"> has </w:t>
      </w:r>
      <w:r w:rsidRPr="003E4EA8">
        <w:rPr>
          <w:rFonts w:asciiTheme="majorHAnsi" w:hAnsiTheme="majorHAnsi" w:cstheme="majorHAnsi"/>
          <w:color w:val="000000"/>
          <w:szCs w:val="22"/>
          <w:u w:val="single"/>
          <w:shd w:val="clear" w:color="auto" w:fill="FFFF00"/>
        </w:rPr>
        <w:t>pioneered</w:t>
      </w:r>
      <w:r w:rsidRPr="00AC5E6E">
        <w:rPr>
          <w:rFonts w:asciiTheme="majorHAnsi" w:hAnsiTheme="majorHAnsi" w:cstheme="majorHAnsi"/>
          <w:color w:val="000000"/>
          <w:sz w:val="10"/>
          <w:szCs w:val="12"/>
        </w:rPr>
        <w:t xml:space="preserve"> the first </w:t>
      </w:r>
      <w:r w:rsidRPr="003E4EA8">
        <w:rPr>
          <w:rFonts w:asciiTheme="majorHAnsi" w:hAnsiTheme="majorHAnsi" w:cstheme="majorHAnsi"/>
          <w:color w:val="000000"/>
          <w:szCs w:val="22"/>
          <w:u w:val="single"/>
          <w:shd w:val="clear" w:color="auto" w:fill="FFFF00"/>
        </w:rPr>
        <w:t>Debris Collision Alert System</w:t>
      </w:r>
      <w:r w:rsidRPr="00AC5E6E">
        <w:rPr>
          <w:rFonts w:asciiTheme="majorHAnsi" w:hAnsiTheme="majorHAnsi" w:cstheme="majorHAnsi"/>
          <w:color w:val="000000"/>
          <w:sz w:val="10"/>
          <w:szCs w:val="12"/>
        </w:rPr>
        <w:t xml:space="preserve"> (</w:t>
      </w:r>
      <w:proofErr w:type="spellStart"/>
      <w:r w:rsidRPr="00AC5E6E">
        <w:rPr>
          <w:rFonts w:asciiTheme="majorHAnsi" w:hAnsiTheme="majorHAnsi" w:cstheme="majorHAnsi"/>
          <w:color w:val="000000"/>
          <w:sz w:val="10"/>
          <w:szCs w:val="12"/>
        </w:rPr>
        <w:t>DeCAS</w:t>
      </w:r>
      <w:proofErr w:type="spellEnd"/>
      <w:r w:rsidRPr="00AC5E6E">
        <w:rPr>
          <w:rFonts w:asciiTheme="majorHAnsi" w:hAnsiTheme="majorHAnsi" w:cstheme="majorHAnsi"/>
          <w:color w:val="000000"/>
          <w:sz w:val="10"/>
          <w:szCs w:val="12"/>
        </w:rPr>
        <w:t xml:space="preserve">) for the monitoring of space vehicles and satellites as they re-enter Earth’s atmosphere. </w:t>
      </w:r>
      <w:proofErr w:type="spellStart"/>
      <w:r w:rsidRPr="00AC5E6E">
        <w:rPr>
          <w:rFonts w:asciiTheme="majorHAnsi" w:hAnsiTheme="majorHAnsi" w:cstheme="majorHAnsi"/>
          <w:color w:val="000000"/>
          <w:sz w:val="10"/>
          <w:szCs w:val="12"/>
        </w:rPr>
        <w:t>Avisonic’s</w:t>
      </w:r>
      <w:proofErr w:type="spellEnd"/>
      <w:r w:rsidRPr="00AC5E6E">
        <w:rPr>
          <w:rFonts w:asciiTheme="majorHAnsi" w:hAnsiTheme="majorHAnsi" w:cstheme="majorHAnsi"/>
          <w:color w:val="000000"/>
          <w:sz w:val="10"/>
          <w:szCs w:val="12"/>
        </w:rPr>
        <w:t xml:space="preserve"> patented space debris management system, </w:t>
      </w:r>
      <w:proofErr w:type="spellStart"/>
      <w:r w:rsidRPr="003E4EA8">
        <w:rPr>
          <w:rFonts w:asciiTheme="majorHAnsi" w:hAnsiTheme="majorHAnsi" w:cstheme="majorHAnsi"/>
          <w:color w:val="000000"/>
          <w:szCs w:val="22"/>
          <w:u w:val="single"/>
          <w:shd w:val="clear" w:color="auto" w:fill="FFFF00"/>
        </w:rPr>
        <w:t>DeCAS</w:t>
      </w:r>
      <w:proofErr w:type="spellEnd"/>
      <w:r w:rsidRPr="003E4EA8">
        <w:rPr>
          <w:rFonts w:asciiTheme="majorHAnsi" w:hAnsiTheme="majorHAnsi" w:cstheme="majorHAnsi"/>
          <w:color w:val="000000"/>
          <w:szCs w:val="22"/>
          <w:u w:val="single"/>
          <w:shd w:val="clear" w:color="auto" w:fill="FFFF00"/>
        </w:rPr>
        <w:t xml:space="preserve">, </w:t>
      </w:r>
      <w:r w:rsidRPr="003E4EA8">
        <w:rPr>
          <w:rFonts w:asciiTheme="majorHAnsi" w:hAnsiTheme="majorHAnsi" w:cstheme="majorHAnsi"/>
          <w:color w:val="000000"/>
          <w:szCs w:val="22"/>
          <w:u w:val="single"/>
        </w:rPr>
        <w:t xml:space="preserve">addresses the vital issue of </w:t>
      </w:r>
      <w:r w:rsidRPr="00AC5E6E">
        <w:rPr>
          <w:sz w:val="10"/>
        </w:rPr>
        <w:t>protecting people and institutions across the globe</w:t>
      </w:r>
      <w:r w:rsidRPr="003E4EA8">
        <w:rPr>
          <w:rFonts w:asciiTheme="majorHAnsi" w:hAnsiTheme="majorHAnsi" w:cstheme="majorHAnsi"/>
          <w:color w:val="000000"/>
          <w:szCs w:val="22"/>
          <w:u w:val="single"/>
          <w:shd w:val="clear" w:color="auto" w:fill="FFFF00"/>
        </w:rPr>
        <w:t xml:space="preserve"> through a precise, efficient, and cost-effective system</w:t>
      </w:r>
      <w:r w:rsidRPr="00AC5E6E">
        <w:rPr>
          <w:rFonts w:asciiTheme="majorHAnsi" w:hAnsiTheme="majorHAnsi" w:cstheme="majorHAnsi"/>
          <w:color w:val="000000"/>
          <w:sz w:val="10"/>
          <w:szCs w:val="12"/>
        </w:rPr>
        <w:t xml:space="preserve"> which will make the world a safer place. Although the removal of space debris is an important step in sustainable space travel, </w:t>
      </w:r>
      <w:r w:rsidRPr="003E4EA8">
        <w:rPr>
          <w:rFonts w:asciiTheme="majorHAnsi" w:hAnsiTheme="majorHAnsi" w:cstheme="majorHAnsi"/>
          <w:color w:val="000000"/>
          <w:szCs w:val="22"/>
          <w:u w:val="single"/>
          <w:shd w:val="clear" w:color="auto" w:fill="FFFF00"/>
        </w:rPr>
        <w:t xml:space="preserve">many businesses are developing nanosatellites to reduce the volume of </w:t>
      </w:r>
      <w:r w:rsidRPr="003E4EA8">
        <w:rPr>
          <w:rFonts w:asciiTheme="majorHAnsi" w:hAnsiTheme="majorHAnsi" w:cstheme="majorHAnsi"/>
          <w:color w:val="000000"/>
          <w:szCs w:val="22"/>
          <w:u w:val="single"/>
          <w:shd w:val="clear" w:color="auto" w:fill="FFFF00"/>
        </w:rPr>
        <w:lastRenderedPageBreak/>
        <w:t>technology in orbit.</w:t>
      </w:r>
      <w:r w:rsidRPr="00AC5E6E">
        <w:rPr>
          <w:rFonts w:asciiTheme="majorHAnsi" w:hAnsiTheme="majorHAnsi" w:cstheme="majorHAnsi"/>
          <w:color w:val="000000"/>
          <w:sz w:val="10"/>
          <w:szCs w:val="12"/>
        </w:rPr>
        <w:t xml:space="preserve"> Another benefit of developing nanosatellites is that they can do almost everything a conventional satellite does at a fraction of the cost, making this technology more popular in the commercial sector.</w:t>
      </w:r>
    </w:p>
    <w:p w14:paraId="74D1AF45" w14:textId="1D380850" w:rsidR="00D54644" w:rsidRDefault="00D54644" w:rsidP="00D54644">
      <w:pPr>
        <w:pStyle w:val="Heading3"/>
      </w:pPr>
      <w:r>
        <w:lastRenderedPageBreak/>
        <w:t>AT: Corporate Colonialism</w:t>
      </w:r>
    </w:p>
    <w:p w14:paraId="6430F707" w14:textId="1669384C" w:rsidR="00D54644" w:rsidRDefault="00D54644" w:rsidP="00D54644">
      <w:pPr>
        <w:pStyle w:val="Heading4"/>
        <w:numPr>
          <w:ilvl w:val="0"/>
          <w:numId w:val="14"/>
        </w:numPr>
        <w:tabs>
          <w:tab w:val="num" w:pos="360"/>
        </w:tabs>
        <w:ind w:left="0" w:firstLine="0"/>
      </w:pPr>
      <w:r>
        <w:t xml:space="preserve">The mining DA outweighs on </w:t>
      </w:r>
      <w:r w:rsidRPr="008A65FE">
        <w:rPr>
          <w:u w:val="single"/>
        </w:rPr>
        <w:t>timeframe</w:t>
      </w:r>
      <w:r>
        <w:t xml:space="preserve"> because emissions will kill us in 30 years, </w:t>
      </w:r>
      <w:r w:rsidR="001249CB">
        <w:t xml:space="preserve">neoliberalism </w:t>
      </w:r>
      <w:r>
        <w:t xml:space="preserve">needs to wait until we run out of </w:t>
      </w:r>
      <w:r w:rsidRPr="00B81158">
        <w:rPr>
          <w:u w:val="single"/>
        </w:rPr>
        <w:t xml:space="preserve">all </w:t>
      </w:r>
      <w:r>
        <w:t>resources on Eart</w:t>
      </w:r>
      <w:r w:rsidR="008A65FE">
        <w:t xml:space="preserve">h and on </w:t>
      </w:r>
      <w:r w:rsidR="008A65FE" w:rsidRPr="008A65FE">
        <w:rPr>
          <w:u w:val="single"/>
        </w:rPr>
        <w:t>magnitude</w:t>
      </w:r>
      <w:r w:rsidR="008A65FE">
        <w:t xml:space="preserve"> because it’s existential</w:t>
      </w:r>
    </w:p>
    <w:p w14:paraId="4581AE92" w14:textId="72CE611F" w:rsidR="00D54644" w:rsidRDefault="001249CB" w:rsidP="00D54644">
      <w:pPr>
        <w:pStyle w:val="Heading4"/>
        <w:numPr>
          <w:ilvl w:val="0"/>
          <w:numId w:val="14"/>
        </w:numPr>
        <w:tabs>
          <w:tab w:val="num" w:pos="360"/>
        </w:tabs>
        <w:ind w:left="0" w:firstLine="0"/>
      </w:pPr>
      <w:r>
        <w:t xml:space="preserve">Mining </w:t>
      </w:r>
      <w:r w:rsidR="00D54644">
        <w:t xml:space="preserve">solves because when we get more resources from outer space, we no longer </w:t>
      </w:r>
      <w:proofErr w:type="gramStart"/>
      <w:r w:rsidR="00D54644">
        <w:t>have to</w:t>
      </w:r>
      <w:proofErr w:type="gramEnd"/>
      <w:r w:rsidR="00D54644">
        <w:t xml:space="preserve"> worry about the effects of resource extraction on Earth. </w:t>
      </w:r>
    </w:p>
    <w:p w14:paraId="22EB8EA7" w14:textId="78833061" w:rsidR="00D54644" w:rsidRDefault="00E476D4" w:rsidP="00D54644">
      <w:pPr>
        <w:pStyle w:val="Heading4"/>
        <w:numPr>
          <w:ilvl w:val="0"/>
          <w:numId w:val="14"/>
        </w:numPr>
        <w:tabs>
          <w:tab w:val="num" w:pos="360"/>
        </w:tabs>
        <w:ind w:left="0" w:firstLine="0"/>
        <w:rPr>
          <w:rFonts w:asciiTheme="majorHAnsi" w:hAnsiTheme="majorHAnsi" w:cstheme="minorHAnsi"/>
        </w:rPr>
      </w:pPr>
      <w:r>
        <w:rPr>
          <w:rStyle w:val="Style13ptBold"/>
          <w:b/>
          <w:bCs w:val="0"/>
        </w:rPr>
        <w:t xml:space="preserve">TURN - </w:t>
      </w:r>
      <w:r w:rsidR="00D54644" w:rsidRPr="00AE665A">
        <w:rPr>
          <w:rFonts w:asciiTheme="majorHAnsi" w:hAnsiTheme="majorHAnsi" w:cstheme="minorHAnsi"/>
        </w:rPr>
        <w:t xml:space="preserve">Capitalism </w:t>
      </w:r>
      <w:r w:rsidR="001249CB">
        <w:rPr>
          <w:rFonts w:asciiTheme="majorHAnsi" w:hAnsiTheme="majorHAnsi" w:cstheme="minorHAnsi"/>
        </w:rPr>
        <w:t>is</w:t>
      </w:r>
      <w:r>
        <w:rPr>
          <w:rFonts w:asciiTheme="majorHAnsi" w:hAnsiTheme="majorHAnsi" w:cstheme="minorHAnsi"/>
        </w:rPr>
        <w:t xml:space="preserve"> the only way to protect the environment. </w:t>
      </w:r>
    </w:p>
    <w:p w14:paraId="41CC5444" w14:textId="77777777" w:rsidR="00D54644" w:rsidRPr="00E2746F" w:rsidRDefault="00D54644" w:rsidP="00D54644">
      <w:pPr>
        <w:rPr>
          <w:sz w:val="16"/>
          <w:szCs w:val="16"/>
        </w:rPr>
      </w:pPr>
      <w:proofErr w:type="spellStart"/>
      <w:r w:rsidRPr="005637FD">
        <w:rPr>
          <w:rFonts w:eastAsiaTheme="majorEastAsia" w:cstheme="majorBidi"/>
          <w:b/>
          <w:bCs/>
          <w:sz w:val="26"/>
          <w:szCs w:val="26"/>
        </w:rPr>
        <w:t>Hahnel</w:t>
      </w:r>
      <w:proofErr w:type="spellEnd"/>
      <w:r w:rsidRPr="005637FD">
        <w:rPr>
          <w:rFonts w:eastAsiaTheme="majorEastAsia" w:cstheme="majorBidi"/>
          <w:b/>
          <w:bCs/>
          <w:sz w:val="26"/>
          <w:szCs w:val="26"/>
        </w:rPr>
        <w:t xml:space="preserve"> and Young 16</w:t>
      </w:r>
      <w:r w:rsidRPr="00E2746F">
        <w:rPr>
          <w:sz w:val="26"/>
          <w:szCs w:val="26"/>
        </w:rPr>
        <w:t xml:space="preserve"> –</w:t>
      </w:r>
      <w:r w:rsidRPr="00E2746F">
        <w:t xml:space="preserve"> </w:t>
      </w:r>
      <w:r w:rsidRPr="00E2746F">
        <w:rPr>
          <w:sz w:val="16"/>
          <w:szCs w:val="16"/>
        </w:rPr>
        <w:t xml:space="preserve">(7/7, interview with Robin </w:t>
      </w:r>
      <w:proofErr w:type="spellStart"/>
      <w:r w:rsidRPr="00E2746F">
        <w:rPr>
          <w:sz w:val="16"/>
          <w:szCs w:val="16"/>
        </w:rPr>
        <w:t>Hahnel</w:t>
      </w:r>
      <w:proofErr w:type="spellEnd"/>
      <w:r w:rsidRPr="00E2746F">
        <w:rPr>
          <w:sz w:val="16"/>
          <w:szCs w:val="16"/>
        </w:rPr>
        <w:t xml:space="preserve">, Visiting Professor of Economics at Portland State University, Professor Emeritus of Economics at American University, by Kevin Young, PhD in History from Stony Brook University, Assistant Professor of History at the University of Massachusetts Amherst, “Ecologically Sustainable Growth Is Possible: An Interview With Economist Robin </w:t>
      </w:r>
      <w:proofErr w:type="spellStart"/>
      <w:r w:rsidRPr="00E2746F">
        <w:rPr>
          <w:sz w:val="16"/>
          <w:szCs w:val="16"/>
        </w:rPr>
        <w:t>Hahnel</w:t>
      </w:r>
      <w:proofErr w:type="spellEnd"/>
      <w:r w:rsidRPr="00E2746F">
        <w:rPr>
          <w:sz w:val="16"/>
          <w:szCs w:val="16"/>
        </w:rPr>
        <w:t>,” http://www.truth-out.org/news/item/36723-ecologically-sustainable-growth-is-possible-an-interview-with-robin-hahnel)</w:t>
      </w:r>
    </w:p>
    <w:p w14:paraId="56C98600" w14:textId="77777777" w:rsidR="00D54644" w:rsidRPr="00AE665A" w:rsidRDefault="00D54644" w:rsidP="00D54644">
      <w:pPr>
        <w:rPr>
          <w:rFonts w:asciiTheme="majorHAnsi" w:hAnsiTheme="majorHAnsi" w:cstheme="minorHAnsi"/>
        </w:rPr>
      </w:pPr>
    </w:p>
    <w:p w14:paraId="0C268AEA"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rPr>
        <w:t>Can we have economic growth while confronting climate change?</w:t>
      </w:r>
      <w:r w:rsidRPr="00AE665A">
        <w:rPr>
          <w:rFonts w:asciiTheme="majorHAnsi" w:hAnsiTheme="majorHAnsi" w:cstheme="minorHAnsi"/>
          <w:sz w:val="8"/>
        </w:rPr>
        <w:t xml:space="preserve"> In this interview, radical economist Robin </w:t>
      </w:r>
      <w:proofErr w:type="spellStart"/>
      <w:r w:rsidRPr="00AE665A">
        <w:rPr>
          <w:rStyle w:val="StyleUnderline"/>
          <w:rFonts w:asciiTheme="majorHAnsi" w:hAnsiTheme="majorHAnsi" w:cstheme="minorHAnsi"/>
        </w:rPr>
        <w:t>Hahnel</w:t>
      </w:r>
      <w:proofErr w:type="spellEnd"/>
      <w:r w:rsidRPr="00AE665A">
        <w:rPr>
          <w:rStyle w:val="StyleUnderline"/>
          <w:rFonts w:asciiTheme="majorHAnsi" w:hAnsiTheme="majorHAnsi" w:cstheme="minorHAnsi"/>
        </w:rPr>
        <w:t xml:space="preserve"> argues that </w:t>
      </w:r>
      <w:r w:rsidRPr="00AE665A">
        <w:rPr>
          <w:rStyle w:val="Emphasis"/>
          <w:rFonts w:asciiTheme="majorHAnsi" w:hAnsiTheme="majorHAnsi" w:cstheme="minorHAnsi"/>
        </w:rPr>
        <w:t>ecological sustainability is perfectly compatible with increases in economic well-being</w:t>
      </w:r>
      <w:r w:rsidRPr="00AE665A">
        <w:rPr>
          <w:rFonts w:asciiTheme="majorHAnsi" w:hAnsiTheme="majorHAnsi" w:cstheme="minorHAnsi"/>
          <w:sz w:val="8"/>
        </w:rPr>
        <w:t xml:space="preserve">. </w:t>
      </w:r>
      <w:r w:rsidRPr="00AE665A">
        <w:rPr>
          <w:rStyle w:val="StyleUnderline"/>
          <w:rFonts w:asciiTheme="majorHAnsi" w:hAnsiTheme="majorHAnsi" w:cstheme="minorHAnsi"/>
        </w:rPr>
        <w:t>While we must</w:t>
      </w:r>
      <w:r w:rsidRPr="00AE665A">
        <w:rPr>
          <w:rFonts w:asciiTheme="majorHAnsi" w:hAnsiTheme="majorHAnsi" w:cstheme="minorHAnsi"/>
          <w:sz w:val="8"/>
        </w:rPr>
        <w:t xml:space="preserve"> drastically </w:t>
      </w:r>
      <w:r w:rsidRPr="00AE665A">
        <w:rPr>
          <w:rStyle w:val="StyleUnderline"/>
          <w:rFonts w:asciiTheme="majorHAnsi" w:hAnsiTheme="majorHAnsi" w:cstheme="minorHAnsi"/>
        </w:rPr>
        <w:t>reduce</w:t>
      </w:r>
      <w:r w:rsidRPr="00AE665A">
        <w:rPr>
          <w:rFonts w:asciiTheme="majorHAnsi" w:hAnsiTheme="majorHAnsi" w:cstheme="minorHAnsi"/>
          <w:sz w:val="8"/>
        </w:rPr>
        <w:t xml:space="preserve"> the physical matter used and discharged within the global economy (</w:t>
      </w:r>
      <w:r w:rsidRPr="00AE665A">
        <w:rPr>
          <w:rStyle w:val="StyleUnderline"/>
          <w:rFonts w:asciiTheme="majorHAnsi" w:hAnsiTheme="majorHAnsi" w:cstheme="minorHAnsi"/>
        </w:rPr>
        <w:t>"throughput"</w:t>
      </w:r>
      <w:r w:rsidRPr="00AE665A">
        <w:rPr>
          <w:rFonts w:asciiTheme="majorHAnsi" w:hAnsiTheme="majorHAnsi" w:cstheme="minorHAnsi"/>
          <w:sz w:val="8"/>
        </w:rPr>
        <w:t xml:space="preserve">), </w:t>
      </w:r>
      <w:r w:rsidRPr="00AE665A">
        <w:rPr>
          <w:rStyle w:val="StyleUnderline"/>
          <w:rFonts w:asciiTheme="majorHAnsi" w:hAnsiTheme="majorHAnsi" w:cstheme="minorHAnsi"/>
        </w:rPr>
        <w:t>we can simultaneously improve life for most people.</w:t>
      </w:r>
      <w:r w:rsidRPr="00AE665A">
        <w:rPr>
          <w:rFonts w:asciiTheme="majorHAnsi" w:hAnsiTheme="majorHAnsi" w:cstheme="minorHAnsi"/>
          <w:sz w:val="8"/>
        </w:rPr>
        <w:t xml:space="preserve"> </w:t>
      </w:r>
      <w:r w:rsidRPr="00AE665A">
        <w:rPr>
          <w:rStyle w:val="StyleUnderline"/>
          <w:rFonts w:asciiTheme="majorHAnsi" w:hAnsiTheme="majorHAnsi" w:cstheme="minorHAnsi"/>
          <w:highlight w:val="cyan"/>
        </w:rPr>
        <w:t>Fighting for an ecologically sustainable form of growth must be central</w:t>
      </w:r>
      <w:r w:rsidRPr="00AE665A">
        <w:rPr>
          <w:rFonts w:asciiTheme="majorHAnsi" w:hAnsiTheme="majorHAnsi" w:cstheme="minorHAnsi"/>
          <w:sz w:val="8"/>
          <w:highlight w:val="cyan"/>
        </w:rPr>
        <w:t xml:space="preserve"> </w:t>
      </w:r>
      <w:r>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to</w:t>
      </w:r>
      <w:r w:rsidRPr="00AE665A">
        <w:rPr>
          <w:rFonts w:asciiTheme="majorHAnsi" w:hAnsiTheme="majorHAnsi" w:cstheme="minorHAnsi"/>
          <w:sz w:val="8"/>
        </w:rPr>
        <w:t xml:space="preserve"> the work of the </w:t>
      </w:r>
      <w:r w:rsidRPr="00AE665A">
        <w:rPr>
          <w:rStyle w:val="StyleUnderline"/>
          <w:rFonts w:asciiTheme="majorHAnsi" w:hAnsiTheme="majorHAnsi" w:cstheme="minorHAnsi"/>
          <w:highlight w:val="cyan"/>
        </w:rPr>
        <w:t>climate justice</w:t>
      </w:r>
      <w:r w:rsidRPr="00AE665A">
        <w:rPr>
          <w:rFonts w:asciiTheme="majorHAnsi" w:hAnsiTheme="majorHAnsi" w:cstheme="minorHAnsi"/>
          <w:sz w:val="8"/>
        </w:rPr>
        <w:t xml:space="preserve"> movement.</w:t>
      </w:r>
    </w:p>
    <w:p w14:paraId="3DABEF7A" w14:textId="77777777" w:rsidR="00D54644" w:rsidRPr="00AE665A" w:rsidRDefault="00D54644" w:rsidP="00D54644">
      <w:pPr>
        <w:rPr>
          <w:rFonts w:asciiTheme="majorHAnsi" w:hAnsiTheme="majorHAnsi" w:cstheme="minorHAnsi"/>
          <w:sz w:val="16"/>
          <w:szCs w:val="16"/>
        </w:rPr>
      </w:pPr>
      <w:r w:rsidRPr="00AE665A">
        <w:rPr>
          <w:rStyle w:val="StyleUnderline"/>
          <w:rFonts w:asciiTheme="majorHAnsi" w:hAnsiTheme="majorHAnsi" w:cstheme="minorHAnsi"/>
          <w:u w:val="none"/>
        </w:rPr>
        <w:t xml:space="preserve">Kevin </w:t>
      </w:r>
      <w:r w:rsidRPr="00AE665A">
        <w:rPr>
          <w:rStyle w:val="StyleUnderline"/>
          <w:rFonts w:asciiTheme="majorHAnsi" w:hAnsiTheme="majorHAnsi" w:cstheme="minorHAnsi"/>
          <w:sz w:val="16"/>
          <w:szCs w:val="16"/>
          <w:u w:val="none"/>
        </w:rPr>
        <w:t>Young:</w:t>
      </w:r>
      <w:r w:rsidRPr="00AE665A">
        <w:rPr>
          <w:rFonts w:asciiTheme="majorHAnsi" w:hAnsiTheme="majorHAnsi" w:cstheme="minorHAnsi"/>
          <w:sz w:val="16"/>
          <w:szCs w:val="16"/>
        </w:rPr>
        <w:t xml:space="preserve"> Many environmentalists argue that we must limit economic growth or even undergo de-growth </w:t>
      </w:r>
      <w:proofErr w:type="gramStart"/>
      <w:r w:rsidRPr="00AE665A">
        <w:rPr>
          <w:rFonts w:asciiTheme="majorHAnsi" w:hAnsiTheme="majorHAnsi" w:cstheme="minorHAnsi"/>
          <w:sz w:val="16"/>
          <w:szCs w:val="16"/>
        </w:rPr>
        <w:t>in order to</w:t>
      </w:r>
      <w:proofErr w:type="gramEnd"/>
      <w:r w:rsidRPr="00AE665A">
        <w:rPr>
          <w:rFonts w:asciiTheme="majorHAnsi" w:hAnsiTheme="majorHAnsi" w:cstheme="minorHAnsi"/>
          <w:sz w:val="16"/>
          <w:szCs w:val="16"/>
        </w:rPr>
        <w:t xml:space="preserve"> adequately reduce greenhouse gas (GHG) emissions. Many economists argue that it's possible to "decouple" growth and emissions. Who's right?</w:t>
      </w:r>
    </w:p>
    <w:p w14:paraId="080EE534" w14:textId="77777777" w:rsidR="00D54644" w:rsidRPr="00AE665A" w:rsidRDefault="00D54644" w:rsidP="00D54644">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 xml:space="preserve">Robin </w:t>
      </w:r>
      <w:proofErr w:type="spellStart"/>
      <w:r w:rsidRPr="00AE665A">
        <w:rPr>
          <w:rStyle w:val="StyleUnderline"/>
          <w:rFonts w:asciiTheme="majorHAnsi" w:hAnsiTheme="majorHAnsi" w:cstheme="minorHAnsi"/>
          <w:sz w:val="16"/>
          <w:szCs w:val="16"/>
          <w:u w:val="none"/>
        </w:rPr>
        <w:t>Hahnel</w:t>
      </w:r>
      <w:proofErr w:type="spellEnd"/>
      <w:r w:rsidRPr="00AE665A">
        <w:rPr>
          <w:rStyle w:val="StyleUnderline"/>
          <w:rFonts w:asciiTheme="majorHAnsi" w:hAnsiTheme="majorHAnsi" w:cstheme="minorHAnsi"/>
          <w:sz w:val="16"/>
          <w:szCs w:val="16"/>
          <w:u w:val="none"/>
        </w:rPr>
        <w:t>:</w:t>
      </w:r>
      <w:r w:rsidRPr="00AE665A">
        <w:rPr>
          <w:rFonts w:asciiTheme="majorHAnsi" w:hAnsiTheme="majorHAnsi" w:cstheme="minorHAnsi"/>
          <w:sz w:val="16"/>
          <w:szCs w:val="16"/>
        </w:rPr>
        <w:t xml:space="preserve"> With few exceptions economists were completely oblivious to the fact that our economic train was barreling toward environmental disaster. </w:t>
      </w:r>
      <w:proofErr w:type="gramStart"/>
      <w:r w:rsidRPr="00AE665A">
        <w:rPr>
          <w:rFonts w:asciiTheme="majorHAnsi" w:hAnsiTheme="majorHAnsi" w:cstheme="minorHAnsi"/>
          <w:sz w:val="16"/>
          <w:szCs w:val="16"/>
        </w:rPr>
        <w:t>So</w:t>
      </w:r>
      <w:proofErr w:type="gramEnd"/>
      <w:r w:rsidRPr="00AE665A">
        <w:rPr>
          <w:rFonts w:asciiTheme="majorHAnsi" w:hAnsiTheme="majorHAnsi" w:cstheme="minorHAnsi"/>
          <w:sz w:val="16"/>
          <w:szCs w:val="16"/>
        </w:rPr>
        <w:t xml:space="preserve"> we owe a huge "thank you" to environmentalists for warning us that the kind of economic growth we have been pursuing will not only continue to damage the environment in myriad ways, it is on course to trigger irreversible, cataclysmic climate change within a few decades.</w:t>
      </w:r>
    </w:p>
    <w:p w14:paraId="3E7BB31D" w14:textId="77777777" w:rsidR="00D54644" w:rsidRPr="00AE665A" w:rsidRDefault="00D54644" w:rsidP="00D54644">
      <w:pPr>
        <w:rPr>
          <w:rFonts w:asciiTheme="majorHAnsi" w:hAnsiTheme="majorHAnsi" w:cstheme="minorHAnsi"/>
          <w:sz w:val="16"/>
          <w:szCs w:val="16"/>
        </w:rPr>
      </w:pPr>
      <w:r w:rsidRPr="00AE665A">
        <w:rPr>
          <w:rFonts w:asciiTheme="majorHAnsi" w:hAnsiTheme="majorHAnsi" w:cstheme="minorHAnsi"/>
          <w:sz w:val="8"/>
        </w:rPr>
        <w:t>H</w:t>
      </w:r>
      <w:r w:rsidRPr="00AE665A">
        <w:rPr>
          <w:rFonts w:asciiTheme="majorHAnsi" w:hAnsiTheme="majorHAnsi" w:cstheme="minorHAnsi"/>
          <w:sz w:val="16"/>
          <w:szCs w:val="16"/>
        </w:rPr>
        <w:t xml:space="preserve">owever, </w:t>
      </w:r>
      <w:r w:rsidRPr="00AE665A">
        <w:rPr>
          <w:rStyle w:val="StyleUnderline"/>
          <w:rFonts w:asciiTheme="majorHAnsi" w:hAnsiTheme="majorHAnsi" w:cstheme="minorHAnsi"/>
          <w:sz w:val="16"/>
          <w:szCs w:val="16"/>
          <w:u w:val="none"/>
        </w:rPr>
        <w:t>those who point out that it is possible for economic well-being per capita to grow indefinitely while protecting the environment are correct</w:t>
      </w:r>
      <w:r w:rsidRPr="00AE665A">
        <w:rPr>
          <w:rFonts w:asciiTheme="majorHAnsi" w:hAnsiTheme="majorHAnsi" w:cstheme="minorHAnsi"/>
          <w:sz w:val="16"/>
          <w:szCs w:val="16"/>
        </w:rPr>
        <w:t xml:space="preserve">. Yes! </w:t>
      </w:r>
      <w:r w:rsidRPr="00AE665A">
        <w:rPr>
          <w:rStyle w:val="StyleUnderline"/>
          <w:rFonts w:asciiTheme="majorHAnsi" w:hAnsiTheme="majorHAnsi" w:cstheme="minorHAnsi"/>
          <w:sz w:val="16"/>
          <w:szCs w:val="16"/>
          <w:u w:val="none"/>
        </w:rPr>
        <w:t>Green growth is possible</w:t>
      </w:r>
      <w:r w:rsidRPr="00AE665A">
        <w:rPr>
          <w:rFonts w:asciiTheme="majorHAnsi" w:hAnsiTheme="majorHAnsi" w:cstheme="minorHAnsi"/>
          <w:sz w:val="16"/>
          <w:szCs w:val="16"/>
        </w:rPr>
        <w:t xml:space="preserve">. </w:t>
      </w:r>
      <w:r w:rsidRPr="00AE665A">
        <w:rPr>
          <w:rStyle w:val="StyleUnderline"/>
          <w:rFonts w:asciiTheme="majorHAnsi" w:hAnsiTheme="majorHAnsi" w:cstheme="minorHAnsi"/>
          <w:sz w:val="16"/>
          <w:szCs w:val="16"/>
          <w:u w:val="none"/>
        </w:rPr>
        <w:t>When spokespeople for the steady-state and de-growth movements</w:t>
      </w:r>
      <w:r w:rsidRPr="00AE665A">
        <w:rPr>
          <w:rFonts w:asciiTheme="majorHAnsi" w:hAnsiTheme="majorHAnsi" w:cstheme="minorHAnsi"/>
          <w:sz w:val="16"/>
          <w:szCs w:val="16"/>
        </w:rPr>
        <w:t xml:space="preserve"> deny that green growth is possible and </w:t>
      </w:r>
      <w:r w:rsidRPr="00AE665A">
        <w:rPr>
          <w:rStyle w:val="StyleUnderline"/>
          <w:rFonts w:asciiTheme="majorHAnsi" w:hAnsiTheme="majorHAnsi" w:cstheme="minorHAnsi"/>
          <w:sz w:val="16"/>
          <w:szCs w:val="16"/>
          <w:u w:val="none"/>
        </w:rPr>
        <w:t>say that we must reconcile ourselves to stagnant or declining living standards</w:t>
      </w:r>
      <w:r w:rsidRPr="00AE665A">
        <w:rPr>
          <w:rFonts w:asciiTheme="majorHAnsi" w:hAnsiTheme="majorHAnsi" w:cstheme="minorHAnsi"/>
          <w:sz w:val="16"/>
          <w:szCs w:val="16"/>
        </w:rPr>
        <w:t xml:space="preserve"> to avoid environmental disaster, </w:t>
      </w:r>
      <w:r w:rsidRPr="00AE665A">
        <w:rPr>
          <w:rStyle w:val="StyleUnderline"/>
          <w:rFonts w:asciiTheme="majorHAnsi" w:hAnsiTheme="majorHAnsi" w:cstheme="minorHAnsi"/>
          <w:sz w:val="16"/>
          <w:szCs w:val="16"/>
          <w:u w:val="none"/>
        </w:rPr>
        <w:t>they are wrong, and do the environmental movement great harm</w:t>
      </w:r>
      <w:r w:rsidRPr="00AE665A">
        <w:rPr>
          <w:rFonts w:asciiTheme="majorHAnsi" w:hAnsiTheme="majorHAnsi" w:cstheme="minorHAnsi"/>
          <w:sz w:val="16"/>
          <w:szCs w:val="16"/>
        </w:rPr>
        <w:t>.</w:t>
      </w:r>
    </w:p>
    <w:p w14:paraId="2A93345B" w14:textId="77777777" w:rsidR="00D54644" w:rsidRPr="00AE665A" w:rsidRDefault="00D54644" w:rsidP="00D54644">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What cannot continue to grow indefinitely is throughput.</w:t>
      </w:r>
      <w:r w:rsidRPr="00AE665A">
        <w:rPr>
          <w:rFonts w:asciiTheme="majorHAnsi" w:hAnsiTheme="majorHAnsi" w:cstheme="minorHAnsi"/>
          <w:sz w:val="16"/>
          <w:szCs w:val="16"/>
        </w:rPr>
        <w:t xml:space="preserve"> </w:t>
      </w:r>
      <w:r w:rsidRPr="00AE665A">
        <w:rPr>
          <w:rStyle w:val="StyleUnderline"/>
          <w:rFonts w:asciiTheme="majorHAnsi" w:hAnsiTheme="majorHAnsi" w:cstheme="minorHAnsi"/>
          <w:sz w:val="16"/>
          <w:szCs w:val="16"/>
          <w:u w:val="none"/>
        </w:rPr>
        <w:t>Ecological economists define throughput as physical inputs from the natural environment</w:t>
      </w:r>
      <w:r w:rsidRPr="00AE665A">
        <w:rPr>
          <w:rFonts w:asciiTheme="majorHAnsi" w:hAnsiTheme="majorHAnsi" w:cstheme="minorHAnsi"/>
          <w:sz w:val="16"/>
          <w:szCs w:val="16"/>
        </w:rPr>
        <w:t xml:space="preserve"> (e.g., iron ore or topsoil) used in production processes, </w:t>
      </w:r>
      <w:r w:rsidRPr="00AE665A">
        <w:rPr>
          <w:rStyle w:val="StyleUnderline"/>
          <w:rFonts w:asciiTheme="majorHAnsi" w:hAnsiTheme="majorHAnsi" w:cstheme="minorHAnsi"/>
          <w:sz w:val="16"/>
          <w:szCs w:val="16"/>
          <w:u w:val="none"/>
        </w:rPr>
        <w:t>as well as physical outputs of production</w:t>
      </w:r>
      <w:r w:rsidRPr="00AE665A">
        <w:rPr>
          <w:rFonts w:asciiTheme="majorHAnsi" w:hAnsiTheme="majorHAnsi" w:cstheme="minorHAnsi"/>
          <w:sz w:val="16"/>
          <w:szCs w:val="16"/>
        </w:rPr>
        <w:t xml:space="preserve"> (usually thought of as waste or pollution) </w:t>
      </w:r>
      <w:r w:rsidRPr="00AE665A">
        <w:rPr>
          <w:rStyle w:val="StyleUnderline"/>
          <w:rFonts w:asciiTheme="majorHAnsi" w:hAnsiTheme="majorHAnsi" w:cstheme="minorHAnsi"/>
          <w:sz w:val="16"/>
          <w:szCs w:val="16"/>
          <w:u w:val="none"/>
        </w:rPr>
        <w:t>such as airborne particulate matter</w:t>
      </w:r>
      <w:r w:rsidRPr="00AE665A">
        <w:rPr>
          <w:rFonts w:asciiTheme="majorHAnsi" w:hAnsiTheme="majorHAnsi" w:cstheme="minorHAnsi"/>
          <w:sz w:val="16"/>
          <w:szCs w:val="16"/>
        </w:rPr>
        <w:t xml:space="preserve"> and greenhouse gases released back into the environment where they are absorbed in natural "sinks." Throughput must be measured in some appropriate physical units such as tons of iron ore, cubic meters of topsoil, and cubic tons of carbon dioxide.</w:t>
      </w:r>
    </w:p>
    <w:p w14:paraId="6C4C5236" w14:textId="77777777" w:rsidR="00D54644" w:rsidRPr="00AE665A" w:rsidRDefault="00D54644" w:rsidP="00D54644">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What economists define as economic growth is not the same as growth of throughput</w:t>
      </w:r>
      <w:r w:rsidRPr="00AE665A">
        <w:rPr>
          <w:rFonts w:asciiTheme="majorHAnsi" w:hAnsiTheme="majorHAnsi" w:cstheme="minorHAnsi"/>
          <w:sz w:val="16"/>
          <w:szCs w:val="16"/>
        </w:rPr>
        <w:t xml:space="preserve">. When economists refer to economic growth they mean growth of GDP, the value of the final goods and services produced during a year. </w:t>
      </w:r>
      <w:r w:rsidRPr="00AE665A">
        <w:rPr>
          <w:rStyle w:val="StyleUnderline"/>
          <w:rFonts w:asciiTheme="majorHAnsi" w:hAnsiTheme="majorHAnsi" w:cstheme="minorHAnsi"/>
          <w:sz w:val="16"/>
          <w:szCs w:val="16"/>
          <w:u w:val="none"/>
        </w:rPr>
        <w:t>Of course, growth of GDP fails to represent growth of economic well-being</w:t>
      </w:r>
      <w:r w:rsidRPr="00AE665A">
        <w:rPr>
          <w:rFonts w:asciiTheme="majorHAnsi" w:hAnsiTheme="majorHAnsi" w:cstheme="minorHAnsi"/>
          <w:sz w:val="16"/>
          <w:szCs w:val="16"/>
        </w:rPr>
        <w:t xml:space="preserve"> for a host of reasons that are well known. </w:t>
      </w:r>
      <w:r w:rsidRPr="00AE665A">
        <w:rPr>
          <w:rStyle w:val="StyleUnderline"/>
          <w:rFonts w:asciiTheme="majorHAnsi" w:hAnsiTheme="majorHAnsi" w:cstheme="minorHAnsi"/>
          <w:sz w:val="16"/>
          <w:szCs w:val="16"/>
          <w:u w:val="none"/>
        </w:rPr>
        <w:t>Nonetheless, assuming it could be measured properly</w:t>
      </w:r>
      <w:r w:rsidRPr="00AE665A">
        <w:rPr>
          <w:rStyle w:val="StyleUnderline"/>
          <w:rFonts w:asciiTheme="majorHAnsi" w:hAnsiTheme="majorHAnsi" w:cstheme="minorHAnsi"/>
          <w:b/>
          <w:bCs/>
          <w:sz w:val="16"/>
          <w:szCs w:val="16"/>
          <w:u w:val="none"/>
        </w:rPr>
        <w:t xml:space="preserve">, </w:t>
      </w:r>
      <w:r w:rsidRPr="00AE665A">
        <w:rPr>
          <w:rStyle w:val="Emphasis"/>
          <w:rFonts w:asciiTheme="majorHAnsi" w:hAnsiTheme="majorHAnsi" w:cstheme="minorHAnsi"/>
          <w:b w:val="0"/>
          <w:bCs/>
          <w:sz w:val="16"/>
          <w:szCs w:val="16"/>
          <w:u w:val="none"/>
        </w:rPr>
        <w:t>economic well-being can grow even as throughput remains constant or decreases</w:t>
      </w:r>
      <w:r w:rsidRPr="00AE665A">
        <w:rPr>
          <w:rFonts w:asciiTheme="majorHAnsi" w:hAnsiTheme="majorHAnsi" w:cstheme="minorHAnsi"/>
          <w:b/>
          <w:bCs/>
          <w:sz w:val="16"/>
          <w:szCs w:val="16"/>
        </w:rPr>
        <w:t>. In</w:t>
      </w:r>
      <w:r w:rsidRPr="00AE665A">
        <w:rPr>
          <w:rFonts w:asciiTheme="majorHAnsi" w:hAnsiTheme="majorHAnsi" w:cstheme="minorHAnsi"/>
          <w:sz w:val="16"/>
          <w:szCs w:val="16"/>
        </w:rPr>
        <w:t xml:space="preserve"> the literature this is called decoupling, which means separating the growth of the value of what we produce from the quantity of throughput we use to produce it.</w:t>
      </w:r>
    </w:p>
    <w:p w14:paraId="46FAC293" w14:textId="77777777" w:rsidR="00D54644" w:rsidRPr="00AE665A" w:rsidRDefault="00D54644" w:rsidP="00D54644">
      <w:pPr>
        <w:rPr>
          <w:rFonts w:asciiTheme="majorHAnsi" w:hAnsiTheme="majorHAnsi" w:cstheme="minorHAnsi"/>
          <w:sz w:val="8"/>
        </w:rPr>
      </w:pPr>
      <w:r w:rsidRPr="00AE665A">
        <w:rPr>
          <w:rFonts w:asciiTheme="majorHAnsi" w:hAnsiTheme="majorHAnsi" w:cstheme="minorHAnsi"/>
          <w:sz w:val="8"/>
        </w:rPr>
        <w:t xml:space="preserve">Where </w:t>
      </w:r>
      <w:r w:rsidRPr="00AE665A">
        <w:rPr>
          <w:rStyle w:val="StyleUnderline"/>
          <w:rFonts w:asciiTheme="majorHAnsi" w:hAnsiTheme="majorHAnsi" w:cstheme="minorHAnsi"/>
        </w:rPr>
        <w:t>critics are correct</w:t>
      </w:r>
      <w:r w:rsidRPr="00AE665A">
        <w:rPr>
          <w:rFonts w:asciiTheme="majorHAnsi" w:hAnsiTheme="majorHAnsi" w:cstheme="minorHAnsi"/>
          <w:sz w:val="8"/>
        </w:rPr>
        <w:t xml:space="preserve"> is </w:t>
      </w:r>
      <w:r w:rsidRPr="00AE665A">
        <w:rPr>
          <w:rStyle w:val="StyleUnderline"/>
          <w:rFonts w:asciiTheme="majorHAnsi" w:hAnsiTheme="majorHAnsi" w:cstheme="minorHAnsi"/>
        </w:rPr>
        <w:t>that business-as-usual</w:t>
      </w:r>
      <w:r w:rsidRPr="00AE665A">
        <w:rPr>
          <w:rFonts w:asciiTheme="majorHAnsi" w:hAnsiTheme="majorHAnsi" w:cstheme="minorHAnsi"/>
          <w:sz w:val="8"/>
        </w:rPr>
        <w:t xml:space="preserve"> economic </w:t>
      </w:r>
      <w:r w:rsidRPr="00AE665A">
        <w:rPr>
          <w:rStyle w:val="StyleUnderline"/>
          <w:rFonts w:asciiTheme="majorHAnsi" w:hAnsiTheme="majorHAnsi" w:cstheme="minorHAnsi"/>
        </w:rPr>
        <w:t>growth has failed to decouple</w:t>
      </w:r>
      <w:r w:rsidRPr="00AE665A">
        <w:rPr>
          <w:rFonts w:asciiTheme="majorHAnsi" w:hAnsiTheme="majorHAnsi" w:cstheme="minorHAnsi"/>
          <w:sz w:val="8"/>
        </w:rPr>
        <w:t xml:space="preserve">. In fact, it has us on a suicidal trajectory! </w:t>
      </w:r>
      <w:r w:rsidRPr="00AE665A">
        <w:rPr>
          <w:rStyle w:val="StyleUnderline"/>
          <w:rFonts w:asciiTheme="majorHAnsi" w:hAnsiTheme="majorHAnsi" w:cstheme="minorHAnsi"/>
        </w:rPr>
        <w:t>But that does not mean that a different kind of growth</w:t>
      </w:r>
      <w:r w:rsidRPr="00AE665A">
        <w:rPr>
          <w:rFonts w:asciiTheme="majorHAnsi" w:hAnsiTheme="majorHAnsi" w:cstheme="minorHAnsi"/>
          <w:sz w:val="8"/>
        </w:rPr>
        <w:t xml:space="preserve"> -- growth </w:t>
      </w:r>
      <w:r w:rsidRPr="00AE665A">
        <w:rPr>
          <w:rStyle w:val="StyleUnderline"/>
          <w:rFonts w:asciiTheme="majorHAnsi" w:hAnsiTheme="majorHAnsi" w:cstheme="minorHAnsi"/>
        </w:rPr>
        <w:t>that increases throughput efficiency at the same rate that it increases labor productivity</w:t>
      </w:r>
      <w:r w:rsidRPr="00AE665A">
        <w:rPr>
          <w:rFonts w:asciiTheme="majorHAnsi" w:hAnsiTheme="majorHAnsi" w:cstheme="minorHAnsi"/>
          <w:sz w:val="8"/>
        </w:rPr>
        <w:t xml:space="preserve">, </w:t>
      </w:r>
      <w:r w:rsidRPr="00AE665A">
        <w:rPr>
          <w:rStyle w:val="StyleUnderline"/>
          <w:rFonts w:asciiTheme="majorHAnsi" w:hAnsiTheme="majorHAnsi" w:cstheme="minorHAnsi"/>
        </w:rPr>
        <w:t>and</w:t>
      </w:r>
      <w:r w:rsidRPr="00AE665A">
        <w:rPr>
          <w:rFonts w:asciiTheme="majorHAnsi" w:hAnsiTheme="majorHAnsi" w:cstheme="minorHAnsi"/>
          <w:sz w:val="8"/>
        </w:rPr>
        <w:t xml:space="preserve"> therefore </w:t>
      </w:r>
      <w:r w:rsidRPr="00AE665A">
        <w:rPr>
          <w:rStyle w:val="StyleUnderline"/>
          <w:rFonts w:asciiTheme="majorHAnsi" w:hAnsiTheme="majorHAnsi" w:cstheme="minorHAnsi"/>
        </w:rPr>
        <w:t>puts no more strain on the environment</w:t>
      </w:r>
      <w:r w:rsidRPr="00AE665A">
        <w:rPr>
          <w:rFonts w:asciiTheme="majorHAnsi" w:hAnsiTheme="majorHAnsi" w:cstheme="minorHAnsi"/>
          <w:sz w:val="8"/>
        </w:rPr>
        <w:t xml:space="preserve"> -- </w:t>
      </w:r>
      <w:r w:rsidRPr="00AE665A">
        <w:rPr>
          <w:rStyle w:val="StyleUnderline"/>
          <w:rFonts w:asciiTheme="majorHAnsi" w:hAnsiTheme="majorHAnsi" w:cstheme="minorHAnsi"/>
        </w:rPr>
        <w:t>is impossible.</w:t>
      </w:r>
      <w:r w:rsidRPr="00AE665A">
        <w:rPr>
          <w:rFonts w:asciiTheme="majorHAnsi" w:hAnsiTheme="majorHAnsi" w:cstheme="minorHAnsi"/>
          <w:sz w:val="8"/>
        </w:rPr>
        <w:t xml:space="preserve"> And that is what decoupling means: increasing throughput efficiency as much as we increase labor productivity. (As long as the rate of growth of productivity rises no faster than the rate of growth of throughput efficiency, throughput will not increase.) Moreover, </w:t>
      </w:r>
      <w:r w:rsidRPr="00AE665A">
        <w:rPr>
          <w:rStyle w:val="Emphasis"/>
          <w:rFonts w:asciiTheme="majorHAnsi" w:hAnsiTheme="majorHAnsi" w:cstheme="minorHAnsi"/>
        </w:rPr>
        <w:t>there is plenty of evidence that decoupling is possible</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We are doing </w:t>
      </w:r>
      <w:r w:rsidRPr="00AE665A">
        <w:rPr>
          <w:rStyle w:val="StyleUnderline"/>
          <w:rFonts w:asciiTheme="majorHAnsi" w:hAnsiTheme="majorHAnsi" w:cstheme="minorHAnsi"/>
        </w:rPr>
        <w:lastRenderedPageBreak/>
        <w:t xml:space="preserve">it right now for greenhouse gas throughput. </w:t>
      </w:r>
      <w:proofErr w:type="gramStart"/>
      <w:r w:rsidRPr="00AE665A">
        <w:rPr>
          <w:rStyle w:val="StyleUnderline"/>
          <w:rFonts w:asciiTheme="majorHAnsi" w:hAnsiTheme="majorHAnsi" w:cstheme="minorHAnsi"/>
        </w:rPr>
        <w:t>Of course</w:t>
      </w:r>
      <w:proofErr w:type="gramEnd"/>
      <w:r w:rsidRPr="00AE665A">
        <w:rPr>
          <w:rStyle w:val="StyleUnderline"/>
          <w:rFonts w:asciiTheme="majorHAnsi" w:hAnsiTheme="majorHAnsi" w:cstheme="minorHAnsi"/>
        </w:rPr>
        <w:t xml:space="preserve"> we have to reduce GHG throughput much faster still to avoid cataclysmic climate change</w:t>
      </w:r>
      <w:r w:rsidRPr="00AE665A">
        <w:rPr>
          <w:rFonts w:asciiTheme="majorHAnsi" w:hAnsiTheme="majorHAnsi" w:cstheme="minorHAnsi"/>
          <w:sz w:val="8"/>
        </w:rPr>
        <w:t>. The name of the game is to decouple increases in economic well-being from throughput big time. But anyone who argues that decoupling is impossible is wrong on both theoretical and empirical grounds.</w:t>
      </w:r>
    </w:p>
    <w:p w14:paraId="1D075D0B"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rPr>
        <w:t>[KY]</w:t>
      </w:r>
      <w:r w:rsidRPr="00AE665A">
        <w:rPr>
          <w:rFonts w:asciiTheme="majorHAnsi" w:hAnsiTheme="majorHAnsi" w:cstheme="minorHAnsi"/>
          <w:sz w:val="8"/>
        </w:rPr>
        <w:t xml:space="preserve"> From the perspective of the climate justice movement, what are the concrete implications of the debate about growth?</w:t>
      </w:r>
    </w:p>
    <w:p w14:paraId="3E892818"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StyleUnderline"/>
          <w:rFonts w:asciiTheme="majorHAnsi" w:hAnsiTheme="majorHAnsi" w:cstheme="minorHAnsi"/>
        </w:rPr>
        <w:t>Those who deny the possibility of decoupling</w:t>
      </w:r>
      <w:r w:rsidRPr="00AE665A">
        <w:rPr>
          <w:rFonts w:asciiTheme="majorHAnsi" w:hAnsiTheme="majorHAnsi" w:cstheme="minorHAnsi"/>
          <w:sz w:val="8"/>
        </w:rPr>
        <w:t xml:space="preserve"> are both wrong and detract us from the task at hand. Worse still, they </w:t>
      </w:r>
      <w:r w:rsidRPr="00AE665A">
        <w:rPr>
          <w:rStyle w:val="Emphasis"/>
          <w:rFonts w:asciiTheme="majorHAnsi" w:hAnsiTheme="majorHAnsi" w:cstheme="minorHAnsi"/>
        </w:rPr>
        <w:t>make it impossible to build a political coalition sufficiently numerous and powerful to prevent climate change</w:t>
      </w:r>
      <w:r w:rsidRPr="00AE665A">
        <w:rPr>
          <w:rFonts w:asciiTheme="majorHAnsi" w:hAnsiTheme="majorHAnsi" w:cstheme="minorHAnsi"/>
          <w:sz w:val="8"/>
        </w:rPr>
        <w:t xml:space="preserve">. </w:t>
      </w:r>
      <w:r w:rsidRPr="00AE665A">
        <w:rPr>
          <w:rStyle w:val="StyleUnderline"/>
          <w:rFonts w:asciiTheme="majorHAnsi" w:hAnsiTheme="majorHAnsi" w:cstheme="minorHAnsi"/>
        </w:rPr>
        <w:t>Why would lower classes in advanced economies support a movement that says their children cannot aspire to a higher standard of living?</w:t>
      </w:r>
      <w:r w:rsidRPr="00AE665A">
        <w:rPr>
          <w:rFonts w:asciiTheme="majorHAnsi" w:hAnsiTheme="majorHAnsi" w:cstheme="minorHAnsi"/>
          <w:sz w:val="8"/>
        </w:rPr>
        <w:t xml:space="preserve"> </w:t>
      </w:r>
      <w:r w:rsidRPr="00AE665A">
        <w:rPr>
          <w:rStyle w:val="StyleUnderline"/>
          <w:rFonts w:asciiTheme="majorHAnsi" w:hAnsiTheme="majorHAnsi" w:cstheme="minorHAnsi"/>
        </w:rPr>
        <w:t>Why would any of the four billion people living in less developed economies</w:t>
      </w:r>
      <w:r w:rsidRPr="00AE665A">
        <w:rPr>
          <w:rFonts w:asciiTheme="majorHAnsi" w:hAnsiTheme="majorHAnsi" w:cstheme="minorHAnsi"/>
          <w:sz w:val="8"/>
        </w:rPr>
        <w:t xml:space="preserve"> who have yet to enjoy the benefits of economic development </w:t>
      </w:r>
      <w:r w:rsidRPr="00AE665A">
        <w:rPr>
          <w:rStyle w:val="StyleUnderline"/>
          <w:rFonts w:asciiTheme="majorHAnsi" w:hAnsiTheme="majorHAnsi" w:cstheme="minorHAnsi"/>
        </w:rPr>
        <w:t>sign onto a movement that tells them they must give up any hope of enjoying those benefits?</w:t>
      </w:r>
      <w:r w:rsidRPr="00AE665A">
        <w:rPr>
          <w:rFonts w:asciiTheme="majorHAnsi" w:hAnsiTheme="majorHAnsi" w:cstheme="minorHAnsi"/>
          <w:sz w:val="8"/>
        </w:rPr>
        <w:t xml:space="preserve"> </w:t>
      </w:r>
      <w:r w:rsidRPr="00AE665A">
        <w:rPr>
          <w:rStyle w:val="Emphasis"/>
          <w:rFonts w:asciiTheme="majorHAnsi" w:hAnsiTheme="majorHAnsi" w:cstheme="minorHAnsi"/>
        </w:rPr>
        <w:t>The answer is they won't!</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Because economic growth is necessary to improve the lives of most of the world's population, </w:t>
      </w:r>
      <w:r w:rsidRPr="00AE665A">
        <w:rPr>
          <w:rStyle w:val="Emphasis"/>
          <w:rFonts w:asciiTheme="majorHAnsi" w:hAnsiTheme="majorHAnsi" w:cstheme="minorHAnsi"/>
        </w:rPr>
        <w:t>a "de-growth" platform is suicidal</w:t>
      </w:r>
      <w:r w:rsidRPr="00AE665A">
        <w:rPr>
          <w:rFonts w:asciiTheme="majorHAnsi" w:hAnsiTheme="majorHAnsi" w:cstheme="minorHAnsi"/>
          <w:sz w:val="8"/>
        </w:rPr>
        <w:t xml:space="preserve"> when trying to build a mass movement to prevent climate change. The tragedy is that our environmental movement does not have to preach this self-defeating sermon. </w:t>
      </w:r>
      <w:r w:rsidRPr="00AE665A">
        <w:rPr>
          <w:rStyle w:val="StyleUnderline"/>
          <w:rFonts w:asciiTheme="majorHAnsi" w:hAnsiTheme="majorHAnsi" w:cstheme="minorHAnsi"/>
        </w:rPr>
        <w:t>Preventing climate change</w:t>
      </w:r>
      <w:r w:rsidRPr="00AE665A">
        <w:rPr>
          <w:rFonts w:asciiTheme="majorHAnsi" w:hAnsiTheme="majorHAnsi" w:cstheme="minorHAnsi"/>
          <w:sz w:val="8"/>
        </w:rPr>
        <w:t xml:space="preserve">, and better protecting the environment in general, </w:t>
      </w:r>
      <w:r w:rsidRPr="00AE665A">
        <w:rPr>
          <w:rStyle w:val="StyleUnderline"/>
          <w:rFonts w:asciiTheme="majorHAnsi" w:hAnsiTheme="majorHAnsi" w:cstheme="minorHAnsi"/>
        </w:rPr>
        <w:t>is perfectly compatible with increases in economic well-being</w:t>
      </w:r>
      <w:r w:rsidRPr="00AE665A">
        <w:rPr>
          <w:rFonts w:asciiTheme="majorHAnsi" w:hAnsiTheme="majorHAnsi" w:cstheme="minorHAnsi"/>
          <w:sz w:val="8"/>
        </w:rPr>
        <w:t>.</w:t>
      </w:r>
    </w:p>
    <w:p w14:paraId="2ED3E3EE"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w:t>
      </w:r>
      <w:r w:rsidRPr="00AE665A">
        <w:rPr>
          <w:rStyle w:val="StyleUnderline"/>
          <w:rFonts w:asciiTheme="majorHAnsi" w:hAnsiTheme="majorHAnsi" w:cstheme="minorHAnsi"/>
          <w:sz w:val="16"/>
          <w:szCs w:val="16"/>
          <w:u w:val="none"/>
        </w:rPr>
        <w:t>Some argue that while ecologically sustainable growth is hypothetically possible, it is impossible within a capitalist system</w:t>
      </w:r>
      <w:r w:rsidRPr="00AE665A">
        <w:rPr>
          <w:rFonts w:asciiTheme="majorHAnsi" w:hAnsiTheme="majorHAnsi" w:cstheme="minorHAnsi"/>
          <w:sz w:val="16"/>
          <w:szCs w:val="16"/>
        </w:rPr>
        <w:t>. Richard Harris, for instance, claims that green-growth advocates "assume that capitalism is sufficiently malleable that capitalist fundamentals can be 'inverted' such that corporations can, in one way or another, be induced to subordinate profit-making to 'saving the Earth.'"</w:t>
      </w:r>
    </w:p>
    <w:p w14:paraId="11DBF8AE"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rPr>
        <w:t>[RH</w:t>
      </w:r>
      <w:r w:rsidRPr="00AE665A">
        <w:rPr>
          <w:rStyle w:val="StyleUnderline"/>
          <w:rFonts w:asciiTheme="majorHAnsi" w:hAnsiTheme="majorHAnsi" w:cstheme="minorHAnsi"/>
          <w:highlight w:val="cyan"/>
        </w:rPr>
        <w:t>]</w:t>
      </w:r>
      <w:r w:rsidRPr="00AE665A">
        <w:rPr>
          <w:rFonts w:asciiTheme="majorHAnsi" w:hAnsiTheme="majorHAnsi" w:cstheme="minorHAnsi"/>
          <w:sz w:val="8"/>
          <w:highlight w:val="cyan"/>
        </w:rPr>
        <w:t xml:space="preserve"> </w:t>
      </w:r>
      <w:r w:rsidRPr="00AE665A">
        <w:rPr>
          <w:rStyle w:val="Emphasis"/>
          <w:rFonts w:asciiTheme="majorHAnsi" w:hAnsiTheme="majorHAnsi" w:cstheme="minorHAnsi"/>
          <w:highlight w:val="cyan"/>
        </w:rPr>
        <w:t xml:space="preserve">Capitalism can become a lot </w:t>
      </w:r>
      <w:proofErr w:type="gramStart"/>
      <w:r w:rsidRPr="00AE665A">
        <w:rPr>
          <w:rStyle w:val="Emphasis"/>
          <w:rFonts w:asciiTheme="majorHAnsi" w:hAnsiTheme="majorHAnsi" w:cstheme="minorHAnsi"/>
          <w:highlight w:val="cyan"/>
        </w:rPr>
        <w:t>more green</w:t>
      </w:r>
      <w:proofErr w:type="gramEnd"/>
      <w:r w:rsidRPr="00AE665A">
        <w:rPr>
          <w:rFonts w:asciiTheme="majorHAnsi" w:hAnsiTheme="majorHAnsi" w:cstheme="minorHAnsi"/>
          <w:sz w:val="8"/>
        </w:rPr>
        <w:t xml:space="preserve"> than it has been to date -- </w:t>
      </w:r>
      <w:r w:rsidRPr="00AE665A">
        <w:rPr>
          <w:rStyle w:val="StyleUnderline"/>
          <w:rFonts w:asciiTheme="majorHAnsi" w:hAnsiTheme="majorHAnsi" w:cstheme="minorHAnsi"/>
        </w:rPr>
        <w:t xml:space="preserve">which is damn lucky since </w:t>
      </w:r>
      <w:r w:rsidRPr="00AE665A">
        <w:rPr>
          <w:rStyle w:val="Emphasis"/>
          <w:rFonts w:asciiTheme="majorHAnsi" w:hAnsiTheme="majorHAnsi" w:cstheme="minorHAnsi"/>
          <w:highlight w:val="cyan"/>
        </w:rPr>
        <w:t>replacing capitalism with eco-socialism isn't going to happen fast enough</w:t>
      </w:r>
      <w:r w:rsidRPr="00AE665A">
        <w:rPr>
          <w:rStyle w:val="StyleUnderline"/>
          <w:rFonts w:asciiTheme="majorHAnsi" w:hAnsiTheme="majorHAnsi" w:cstheme="minorHAnsi"/>
        </w:rPr>
        <w:t xml:space="preserve"> to prevent climate change</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Capitalists pursue profits via the easiest route. </w:t>
      </w:r>
      <w:proofErr w:type="gramStart"/>
      <w:r w:rsidRPr="00AE665A">
        <w:rPr>
          <w:rStyle w:val="StyleUnderline"/>
          <w:rFonts w:asciiTheme="majorHAnsi" w:hAnsiTheme="majorHAnsi" w:cstheme="minorHAnsi"/>
        </w:rPr>
        <w:t>Of course</w:t>
      </w:r>
      <w:proofErr w:type="gramEnd"/>
      <w:r w:rsidRPr="00AE665A">
        <w:rPr>
          <w:rStyle w:val="StyleUnderline"/>
          <w:rFonts w:asciiTheme="majorHAnsi" w:hAnsiTheme="majorHAnsi" w:cstheme="minorHAnsi"/>
        </w:rPr>
        <w:t xml:space="preserve"> they are not going to save the Earth out of the goodness of their hearts.</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But </w:t>
      </w:r>
      <w:r w:rsidRPr="00AE665A">
        <w:rPr>
          <w:rStyle w:val="StyleUnderline"/>
          <w:rFonts w:asciiTheme="majorHAnsi" w:hAnsiTheme="majorHAnsi" w:cstheme="minorHAnsi"/>
          <w:highlight w:val="cyan"/>
        </w:rPr>
        <w:t>there is no reason we cannot make the route to profits</w:t>
      </w:r>
      <w:r w:rsidRPr="00AE665A">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from</w:t>
      </w:r>
      <w:r w:rsidRPr="00AE665A">
        <w:rPr>
          <w:rFonts w:asciiTheme="majorHAnsi" w:hAnsiTheme="majorHAnsi" w:cstheme="minorHAnsi"/>
          <w:sz w:val="8"/>
        </w:rPr>
        <w:t xml:space="preserve"> extracting and burning </w:t>
      </w:r>
      <w:r w:rsidRPr="00AE665A">
        <w:rPr>
          <w:rStyle w:val="StyleUnderline"/>
          <w:rFonts w:asciiTheme="majorHAnsi" w:hAnsiTheme="majorHAnsi" w:cstheme="minorHAnsi"/>
          <w:highlight w:val="cyan"/>
        </w:rPr>
        <w:t>fossil fuels more difficult or impossible</w:t>
      </w:r>
      <w:r w:rsidRPr="00AE665A">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And</w:t>
      </w:r>
      <w:r w:rsidRPr="00AE665A">
        <w:rPr>
          <w:rFonts w:asciiTheme="majorHAnsi" w:hAnsiTheme="majorHAnsi" w:cstheme="minorHAnsi"/>
          <w:sz w:val="8"/>
        </w:rPr>
        <w:t xml:space="preserve"> there is no reason we cannot make </w:t>
      </w:r>
      <w:r w:rsidRPr="00AE665A">
        <w:rPr>
          <w:rStyle w:val="StyleUnderline"/>
          <w:rFonts w:asciiTheme="majorHAnsi" w:hAnsiTheme="majorHAnsi" w:cstheme="minorHAnsi"/>
          <w:highlight w:val="cyan"/>
        </w:rPr>
        <w:t>the route</w:t>
      </w:r>
      <w:r w:rsidRPr="00AE665A">
        <w:rPr>
          <w:rFonts w:asciiTheme="majorHAnsi" w:hAnsiTheme="majorHAnsi" w:cstheme="minorHAnsi"/>
          <w:sz w:val="8"/>
        </w:rPr>
        <w:t xml:space="preserve"> to profits </w:t>
      </w:r>
      <w:r w:rsidRPr="00AE665A">
        <w:rPr>
          <w:rStyle w:val="StyleUnderline"/>
          <w:rFonts w:asciiTheme="majorHAnsi" w:hAnsiTheme="majorHAnsi" w:cstheme="minorHAnsi"/>
          <w:highlight w:val="cyan"/>
        </w:rPr>
        <w:t>by</w:t>
      </w:r>
      <w:r w:rsidRPr="00AE665A">
        <w:rPr>
          <w:rFonts w:asciiTheme="majorHAnsi" w:hAnsiTheme="majorHAnsi" w:cstheme="minorHAnsi"/>
          <w:sz w:val="8"/>
        </w:rPr>
        <w:t xml:space="preserve"> producing </w:t>
      </w:r>
      <w:r w:rsidRPr="00AE665A">
        <w:rPr>
          <w:rStyle w:val="StyleUnderline"/>
          <w:rFonts w:asciiTheme="majorHAnsi" w:hAnsiTheme="majorHAnsi" w:cstheme="minorHAnsi"/>
          <w:highlight w:val="cyan"/>
        </w:rPr>
        <w:t>renewable energy</w:t>
      </w:r>
      <w:r w:rsidRPr="00AE665A">
        <w:rPr>
          <w:rFonts w:asciiTheme="majorHAnsi" w:hAnsiTheme="majorHAnsi" w:cstheme="minorHAnsi"/>
          <w:sz w:val="8"/>
        </w:rPr>
        <w:t xml:space="preserve"> and retrofitting buildings much </w:t>
      </w:r>
      <w:r w:rsidRPr="00AE665A">
        <w:rPr>
          <w:rStyle w:val="StyleUnderline"/>
          <w:rFonts w:asciiTheme="majorHAnsi" w:hAnsiTheme="majorHAnsi" w:cstheme="minorHAnsi"/>
          <w:highlight w:val="cyan"/>
        </w:rPr>
        <w:t>more lucrative.</w:t>
      </w:r>
      <w:r w:rsidRPr="00AE665A">
        <w:rPr>
          <w:rFonts w:asciiTheme="majorHAnsi" w:hAnsiTheme="majorHAnsi" w:cstheme="minorHAnsi"/>
          <w:sz w:val="8"/>
        </w:rPr>
        <w:t xml:space="preserve"> There are many ways to intervene in markets to change results, and we will have to use all of them over the next decades because the kind of </w:t>
      </w:r>
      <w:proofErr w:type="gramStart"/>
      <w:r w:rsidRPr="00AE665A">
        <w:rPr>
          <w:rFonts w:asciiTheme="majorHAnsi" w:hAnsiTheme="majorHAnsi" w:cstheme="minorHAnsi"/>
          <w:sz w:val="8"/>
        </w:rPr>
        <w:t>green new</w:t>
      </w:r>
      <w:proofErr w:type="gramEnd"/>
      <w:r w:rsidRPr="00AE665A">
        <w:rPr>
          <w:rFonts w:asciiTheme="majorHAnsi" w:hAnsiTheme="majorHAnsi" w:cstheme="minorHAnsi"/>
          <w:sz w:val="8"/>
        </w:rPr>
        <w:t xml:space="preserve"> deal we need is going to have to be launched while economies are still very much capitalist.</w:t>
      </w:r>
    </w:p>
    <w:p w14:paraId="3EDFEF2C"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rPr>
        <w:t>[KY] What would a "green new deal" look like under capitalism?</w:t>
      </w:r>
      <w:r w:rsidRPr="00AE665A">
        <w:rPr>
          <w:rFonts w:asciiTheme="majorHAnsi" w:hAnsiTheme="majorHAnsi" w:cstheme="minorHAnsi"/>
          <w:sz w:val="8"/>
        </w:rPr>
        <w:t xml:space="preserve"> And are there any precedents for that kind of massive shift in economic priorities?</w:t>
      </w:r>
    </w:p>
    <w:p w14:paraId="2FE73B29"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StyleUnderline"/>
          <w:rFonts w:asciiTheme="majorHAnsi" w:hAnsiTheme="majorHAnsi" w:cstheme="minorHAnsi"/>
        </w:rPr>
        <w:t>Replacing fossil fuels</w:t>
      </w:r>
      <w:r w:rsidRPr="00AE665A">
        <w:rPr>
          <w:rFonts w:asciiTheme="majorHAnsi" w:hAnsiTheme="majorHAnsi" w:cstheme="minorHAnsi"/>
          <w:sz w:val="8"/>
        </w:rPr>
        <w:t xml:space="preserve"> with renewables, </w:t>
      </w:r>
      <w:r w:rsidRPr="00AE665A">
        <w:rPr>
          <w:rStyle w:val="StyleUnderline"/>
          <w:rFonts w:asciiTheme="majorHAnsi" w:hAnsiTheme="majorHAnsi" w:cstheme="minorHAnsi"/>
        </w:rPr>
        <w:t>transforming not only transportation but industry and agriculture</w:t>
      </w:r>
      <w:r w:rsidRPr="00AE665A">
        <w:rPr>
          <w:rFonts w:asciiTheme="majorHAnsi" w:hAnsiTheme="majorHAnsi" w:cstheme="minorHAnsi"/>
          <w:sz w:val="8"/>
        </w:rPr>
        <w:t xml:space="preserve"> as well to be much more energy efficient, and rebuilding our entire built infrastructure to conserve energy, </w:t>
      </w:r>
      <w:r w:rsidRPr="00AE665A">
        <w:rPr>
          <w:rStyle w:val="StyleUnderline"/>
          <w:rFonts w:asciiTheme="majorHAnsi" w:hAnsiTheme="majorHAnsi" w:cstheme="minorHAnsi"/>
        </w:rPr>
        <w:t>will be an immense</w:t>
      </w:r>
      <w:r w:rsidRPr="00AE665A">
        <w:rPr>
          <w:rFonts w:asciiTheme="majorHAnsi" w:hAnsiTheme="majorHAnsi" w:cstheme="minorHAnsi"/>
          <w:sz w:val="8"/>
        </w:rPr>
        <w:t xml:space="preserve">, historic </w:t>
      </w:r>
      <w:r w:rsidRPr="00AE665A">
        <w:rPr>
          <w:rStyle w:val="StyleUnderline"/>
          <w:rFonts w:asciiTheme="majorHAnsi" w:hAnsiTheme="majorHAnsi" w:cstheme="minorHAnsi"/>
        </w:rPr>
        <w:t>undertaking</w:t>
      </w:r>
      <w:r w:rsidRPr="00AE665A">
        <w:rPr>
          <w:rFonts w:asciiTheme="majorHAnsi" w:hAnsiTheme="majorHAnsi" w:cstheme="minorHAnsi"/>
          <w:sz w:val="8"/>
        </w:rPr>
        <w:t xml:space="preserve">. What is needed if we are to avoid unacceptable climate change is the greatest technological "reboot" in economic history. </w:t>
      </w:r>
      <w:r w:rsidRPr="00AE665A">
        <w:rPr>
          <w:rStyle w:val="Emphasis"/>
          <w:rFonts w:asciiTheme="majorHAnsi" w:hAnsiTheme="majorHAnsi" w:cstheme="minorHAnsi"/>
          <w:highlight w:val="cyan"/>
        </w:rPr>
        <w:t xml:space="preserve">This is the only way to avoid literally broiling </w:t>
      </w:r>
      <w:proofErr w:type="gramStart"/>
      <w:r w:rsidRPr="00AE665A">
        <w:rPr>
          <w:rStyle w:val="Emphasis"/>
          <w:rFonts w:asciiTheme="majorHAnsi" w:hAnsiTheme="majorHAnsi" w:cstheme="minorHAnsi"/>
          <w:highlight w:val="cyan"/>
        </w:rPr>
        <w:t>ourselves</w:t>
      </w:r>
      <w:proofErr w:type="gramEnd"/>
      <w:r w:rsidRPr="00AE665A">
        <w:rPr>
          <w:rStyle w:val="Emphasis"/>
          <w:rFonts w:asciiTheme="majorHAnsi" w:hAnsiTheme="majorHAnsi" w:cstheme="minorHAnsi"/>
          <w:highlight w:val="cyan"/>
        </w:rPr>
        <w:t xml:space="preserve"> to death</w:t>
      </w:r>
      <w:r w:rsidRPr="00AE665A">
        <w:rPr>
          <w:rFonts w:asciiTheme="majorHAnsi" w:hAnsiTheme="majorHAnsi" w:cstheme="minorHAnsi"/>
          <w:sz w:val="8"/>
        </w:rPr>
        <w:t xml:space="preserve"> at some point in the century ahead, and, I might add, the only way to re-employ the tens of millions who lost their jobs in the Great Recession and the hundred million young people who will need jobs over the next two decades. The precedent is the massive shift of economic priorities the US economy went through between 1939 and 1942. </w:t>
      </w:r>
      <w:r w:rsidRPr="00AE665A">
        <w:rPr>
          <w:rStyle w:val="StyleUnderline"/>
          <w:rFonts w:asciiTheme="majorHAnsi" w:hAnsiTheme="majorHAnsi" w:cstheme="minorHAnsi"/>
        </w:rPr>
        <w:t>Just as we responded to</w:t>
      </w:r>
      <w:r w:rsidRPr="00AE665A">
        <w:rPr>
          <w:rFonts w:asciiTheme="majorHAnsi" w:hAnsiTheme="majorHAnsi" w:cstheme="minorHAnsi"/>
          <w:sz w:val="8"/>
        </w:rPr>
        <w:t xml:space="preserve"> the menace of </w:t>
      </w:r>
      <w:r w:rsidRPr="00AE665A">
        <w:rPr>
          <w:rStyle w:val="StyleUnderline"/>
          <w:rFonts w:asciiTheme="majorHAnsi" w:hAnsiTheme="majorHAnsi" w:cstheme="minorHAnsi"/>
        </w:rPr>
        <w:t>global fascism by shifting over 50 percent of production from consumption goods to war materials</w:t>
      </w:r>
      <w:r w:rsidRPr="00AE665A">
        <w:rPr>
          <w:rFonts w:asciiTheme="majorHAnsi" w:hAnsiTheme="majorHAnsi" w:cstheme="minorHAnsi"/>
          <w:sz w:val="8"/>
        </w:rPr>
        <w:t xml:space="preserve">, </w:t>
      </w:r>
      <w:r w:rsidRPr="00AE665A">
        <w:rPr>
          <w:rStyle w:val="StyleUnderline"/>
          <w:rFonts w:asciiTheme="majorHAnsi" w:hAnsiTheme="majorHAnsi" w:cstheme="minorHAnsi"/>
        </w:rPr>
        <w:t>we need a similar response to</w:t>
      </w:r>
      <w:r w:rsidRPr="00AE665A">
        <w:rPr>
          <w:rFonts w:asciiTheme="majorHAnsi" w:hAnsiTheme="majorHAnsi" w:cstheme="minorHAnsi"/>
          <w:sz w:val="8"/>
        </w:rPr>
        <w:t xml:space="preserve"> the equally dangerous menace of </w:t>
      </w:r>
      <w:r w:rsidRPr="00AE665A">
        <w:rPr>
          <w:rStyle w:val="StyleUnderline"/>
          <w:rFonts w:asciiTheme="majorHAnsi" w:hAnsiTheme="majorHAnsi" w:cstheme="minorHAnsi"/>
        </w:rPr>
        <w:t>cataclysmic climate change</w:t>
      </w:r>
      <w:r w:rsidRPr="00AE665A">
        <w:rPr>
          <w:rFonts w:asciiTheme="majorHAnsi" w:hAnsiTheme="majorHAnsi" w:cstheme="minorHAnsi"/>
          <w:sz w:val="8"/>
        </w:rPr>
        <w:t>.</w:t>
      </w:r>
    </w:p>
    <w:p w14:paraId="54D55502" w14:textId="77777777" w:rsidR="00D54644" w:rsidRPr="00AE665A" w:rsidRDefault="00D54644" w:rsidP="00D54644">
      <w:pPr>
        <w:rPr>
          <w:rFonts w:asciiTheme="majorHAnsi" w:hAnsiTheme="majorHAnsi" w:cstheme="minorHAnsi"/>
          <w:sz w:val="8"/>
        </w:rPr>
      </w:pPr>
      <w:r w:rsidRPr="00AE665A">
        <w:rPr>
          <w:rFonts w:asciiTheme="majorHAnsi" w:hAnsiTheme="majorHAnsi" w:cstheme="minorHAnsi"/>
          <w:sz w:val="8"/>
        </w:rPr>
        <w:t xml:space="preserve">Robert </w:t>
      </w:r>
      <w:proofErr w:type="spellStart"/>
      <w:r w:rsidRPr="00AE665A">
        <w:rPr>
          <w:rFonts w:asciiTheme="majorHAnsi" w:hAnsiTheme="majorHAnsi" w:cstheme="minorHAnsi"/>
          <w:sz w:val="8"/>
        </w:rPr>
        <w:t>Pollin</w:t>
      </w:r>
      <w:proofErr w:type="spellEnd"/>
      <w:r w:rsidRPr="00AE665A">
        <w:rPr>
          <w:rFonts w:asciiTheme="majorHAnsi" w:hAnsiTheme="majorHAnsi" w:cstheme="minorHAnsi"/>
          <w:sz w:val="8"/>
        </w:rPr>
        <w:t xml:space="preserve"> and collaborators at the Political Economy Research Institute have fleshed out the details of what a Green New Deal would look like not only for the United States, but also for many other parts of the world economy. A major finding is how little it would cost over the next several decades for the world to become free of fossil fuels. In short, </w:t>
      </w:r>
      <w:proofErr w:type="spellStart"/>
      <w:r w:rsidRPr="00AE665A">
        <w:rPr>
          <w:rFonts w:asciiTheme="majorHAnsi" w:hAnsiTheme="majorHAnsi" w:cstheme="minorHAnsi"/>
          <w:sz w:val="8"/>
        </w:rPr>
        <w:t>Pollin</w:t>
      </w:r>
      <w:proofErr w:type="spellEnd"/>
      <w:r w:rsidRPr="00AE665A">
        <w:rPr>
          <w:rFonts w:asciiTheme="majorHAnsi" w:hAnsiTheme="majorHAnsi" w:cstheme="minorHAnsi"/>
          <w:sz w:val="8"/>
        </w:rPr>
        <w:t xml:space="preserve"> and his collaborators demonstrate that </w:t>
      </w:r>
      <w:r w:rsidRPr="00AE665A">
        <w:rPr>
          <w:rStyle w:val="Emphasis"/>
          <w:rFonts w:asciiTheme="majorHAnsi" w:hAnsiTheme="majorHAnsi" w:cstheme="minorHAnsi"/>
        </w:rPr>
        <w:t>the barriers to preventing climate change are political, not technological</w:t>
      </w:r>
      <w:r w:rsidRPr="00AE665A">
        <w:rPr>
          <w:rFonts w:asciiTheme="majorHAnsi" w:hAnsiTheme="majorHAnsi" w:cstheme="minorHAnsi"/>
          <w:sz w:val="8"/>
        </w:rPr>
        <w:t>.</w:t>
      </w:r>
    </w:p>
    <w:p w14:paraId="172B01A6"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rPr>
        <w:t>[</w:t>
      </w: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To what extent does confronting the climate crisis require changes in the consumption of the average working person in the global North?</w:t>
      </w:r>
    </w:p>
    <w:p w14:paraId="67EB0190"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u w:val="none"/>
        </w:rPr>
        <w:t>[RH]</w:t>
      </w:r>
      <w:r w:rsidRPr="00AE665A">
        <w:rPr>
          <w:rFonts w:asciiTheme="majorHAnsi" w:hAnsiTheme="majorHAnsi" w:cstheme="minorHAnsi"/>
          <w:sz w:val="8"/>
        </w:rPr>
        <w:t xml:space="preserve"> What we consume will have to change. Where and how we live and work and transport ourselves will have to change. We will live more compactly. We will share larger, superior open spaces than we have today. We will consume more public and fewer private goods. But there is no reason that economic well-being cannot increase for future generations in the global North while adequately protecting the environment. Decarbonization will require that we live differently, but we can all live far better -- and that is the message the environmental movement needs to emphasize.</w:t>
      </w:r>
    </w:p>
    <w:p w14:paraId="3DA7DD5C"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You've also written a lot about international climate policy. Could you comment on the strategy of the Climate Justice Movement (CJM) vis-à-vis the 2015 COP 21 meeting in Paris?</w:t>
      </w:r>
    </w:p>
    <w:p w14:paraId="6BE3E969"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u w:val="none"/>
        </w:rPr>
        <w:t>[RH]</w:t>
      </w:r>
      <w:r w:rsidRPr="00AE665A">
        <w:rPr>
          <w:rFonts w:asciiTheme="majorHAnsi" w:hAnsiTheme="majorHAnsi" w:cstheme="minorHAnsi"/>
          <w:sz w:val="8"/>
        </w:rPr>
        <w:t xml:space="preserve"> The Climate Justice Movement made a strategic blunder. After every country announced its emission reduction pledge, the CJM had the opportunity to launch a major international campaign explaining which pledges were consistent with a country's responsibilities (for creating the problem) and capabilities (for making contributions toward solving the problem.) Before the Paris meetings equity researchers had reached a broad consensus for how to judge proposals, and evaluations were readily available (see for example the Climate Equity Calculator). These evaluations showed that the pledges of more developed countries in most cases fell far short of their fair shares, while most pledges from less developed countries were consistent with their fair shares. The CJM should have made support for countries making fair pledges, and criticism of countries whose pledges fell short, its major priority in Paris. </w:t>
      </w:r>
    </w:p>
    <w:p w14:paraId="217E5CEE" w14:textId="77777777" w:rsidR="00D54644" w:rsidRPr="00AE665A" w:rsidRDefault="00D54644" w:rsidP="00D54644">
      <w:pPr>
        <w:rPr>
          <w:rFonts w:asciiTheme="majorHAnsi" w:hAnsiTheme="majorHAnsi" w:cstheme="minorHAnsi"/>
          <w:sz w:val="8"/>
        </w:rPr>
      </w:pPr>
      <w:r w:rsidRPr="00AE665A">
        <w:rPr>
          <w:rStyle w:val="StyleUnderline"/>
          <w:rFonts w:asciiTheme="majorHAnsi" w:hAnsiTheme="majorHAnsi" w:cstheme="minorHAnsi"/>
        </w:rPr>
        <w:lastRenderedPageBreak/>
        <w:t>[KY]</w:t>
      </w:r>
      <w:r w:rsidRPr="00AE665A">
        <w:rPr>
          <w:rFonts w:asciiTheme="majorHAnsi" w:hAnsiTheme="majorHAnsi" w:cstheme="minorHAnsi"/>
          <w:sz w:val="8"/>
        </w:rPr>
        <w:t xml:space="preserve"> </w:t>
      </w:r>
      <w:r w:rsidRPr="00AE665A">
        <w:rPr>
          <w:rStyle w:val="StyleUnderline"/>
          <w:rFonts w:asciiTheme="majorHAnsi" w:hAnsiTheme="majorHAnsi" w:cstheme="minorHAnsi"/>
        </w:rPr>
        <w:t>Progressives' suspicions of global climate deals stem partly from</w:t>
      </w:r>
      <w:r w:rsidRPr="00AE665A">
        <w:rPr>
          <w:rFonts w:asciiTheme="majorHAnsi" w:hAnsiTheme="majorHAnsi" w:cstheme="minorHAnsi"/>
          <w:sz w:val="8"/>
        </w:rPr>
        <w:t xml:space="preserve"> the </w:t>
      </w:r>
      <w:r w:rsidRPr="00AE665A">
        <w:rPr>
          <w:rStyle w:val="StyleUnderline"/>
          <w:rFonts w:asciiTheme="majorHAnsi" w:hAnsiTheme="majorHAnsi" w:cstheme="minorHAnsi"/>
        </w:rPr>
        <w:t>carbon trading mechanisms</w:t>
      </w:r>
      <w:r w:rsidRPr="00AE665A">
        <w:rPr>
          <w:rFonts w:asciiTheme="majorHAnsi" w:hAnsiTheme="majorHAnsi" w:cstheme="minorHAnsi"/>
          <w:sz w:val="8"/>
        </w:rPr>
        <w:t xml:space="preserve"> included in prior accords. </w:t>
      </w:r>
      <w:r w:rsidRPr="00AE665A">
        <w:rPr>
          <w:rStyle w:val="StyleUnderline"/>
          <w:rFonts w:asciiTheme="majorHAnsi" w:hAnsiTheme="majorHAnsi" w:cstheme="minorHAnsi"/>
        </w:rPr>
        <w:t>Most leftists</w:t>
      </w:r>
      <w:r w:rsidRPr="00AE665A">
        <w:rPr>
          <w:rFonts w:asciiTheme="majorHAnsi" w:hAnsiTheme="majorHAnsi" w:cstheme="minorHAnsi"/>
          <w:sz w:val="8"/>
        </w:rPr>
        <w:t xml:space="preserve"> in the global North </w:t>
      </w:r>
      <w:r w:rsidRPr="00AE665A">
        <w:rPr>
          <w:rStyle w:val="Emphasis"/>
          <w:rFonts w:asciiTheme="majorHAnsi" w:hAnsiTheme="majorHAnsi" w:cstheme="minorHAnsi"/>
        </w:rPr>
        <w:t>seem to reject carbon trading unequivocally</w:t>
      </w:r>
      <w:r w:rsidRPr="00AE665A">
        <w:rPr>
          <w:rFonts w:asciiTheme="majorHAnsi" w:hAnsiTheme="majorHAnsi" w:cstheme="minorHAnsi"/>
          <w:sz w:val="8"/>
        </w:rPr>
        <w:t xml:space="preserve">, </w:t>
      </w:r>
      <w:r w:rsidRPr="00AE665A">
        <w:rPr>
          <w:rStyle w:val="StyleUnderline"/>
          <w:rFonts w:asciiTheme="majorHAnsi" w:hAnsiTheme="majorHAnsi" w:cstheme="minorHAnsi"/>
        </w:rPr>
        <w:t>as a scam devised by polluters to thwart real change</w:t>
      </w:r>
      <w:r w:rsidRPr="00AE665A">
        <w:rPr>
          <w:rFonts w:asciiTheme="majorHAnsi" w:hAnsiTheme="majorHAnsi" w:cstheme="minorHAnsi"/>
          <w:sz w:val="8"/>
        </w:rPr>
        <w:t>. But you've argued that carbon trading can be an effective short-term way to cut emissions while we work toward the longer-term goal of replacing the capitalist system.</w:t>
      </w:r>
    </w:p>
    <w:p w14:paraId="07BFCCA3" w14:textId="77777777" w:rsidR="00D54644" w:rsidRPr="00AE665A" w:rsidRDefault="00D54644" w:rsidP="00D54644">
      <w:pPr>
        <w:rPr>
          <w:rStyle w:val="StyleUnderline"/>
          <w:rFonts w:asciiTheme="majorHAnsi" w:hAnsiTheme="majorHAnsi" w:cstheme="minorHAnsi"/>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Emphasis"/>
          <w:rFonts w:asciiTheme="majorHAnsi" w:hAnsiTheme="majorHAnsi" w:cstheme="minorHAnsi"/>
        </w:rPr>
        <w:t>The amount of ill-informed criticism of carbon markets</w:t>
      </w:r>
      <w:r w:rsidRPr="00AE665A">
        <w:rPr>
          <w:rFonts w:asciiTheme="majorHAnsi" w:hAnsiTheme="majorHAnsi" w:cstheme="minorHAnsi"/>
          <w:sz w:val="8"/>
        </w:rPr>
        <w:t xml:space="preserve">, carbon trading, carbon offsets, etc., </w:t>
      </w:r>
      <w:r w:rsidRPr="00AE665A">
        <w:rPr>
          <w:rStyle w:val="Emphasis"/>
          <w:rFonts w:asciiTheme="majorHAnsi" w:hAnsiTheme="majorHAnsi" w:cstheme="minorHAnsi"/>
        </w:rPr>
        <w:t>from the left over the past two decades would fill an ocean</w:t>
      </w:r>
      <w:r w:rsidRPr="00AE665A">
        <w:rPr>
          <w:rFonts w:asciiTheme="majorHAnsi" w:hAnsiTheme="majorHAnsi" w:cstheme="minorHAnsi"/>
          <w:sz w:val="8"/>
        </w:rPr>
        <w:t xml:space="preserve">. </w:t>
      </w:r>
      <w:r w:rsidRPr="00AE665A">
        <w:rPr>
          <w:rStyle w:val="StyleUnderline"/>
          <w:rFonts w:asciiTheme="majorHAnsi" w:hAnsiTheme="majorHAnsi" w:cstheme="minorHAnsi"/>
        </w:rPr>
        <w:t>Two things drive this fury:</w:t>
      </w:r>
      <w:r w:rsidRPr="00AE665A">
        <w:rPr>
          <w:rFonts w:asciiTheme="majorHAnsi" w:hAnsiTheme="majorHAnsi" w:cstheme="minorHAnsi"/>
          <w:sz w:val="8"/>
        </w:rPr>
        <w:t xml:space="preserve"> (1) </w:t>
      </w:r>
      <w:r w:rsidRPr="00AE665A">
        <w:rPr>
          <w:rStyle w:val="StyleUnderline"/>
          <w:rFonts w:asciiTheme="majorHAnsi" w:hAnsiTheme="majorHAnsi" w:cstheme="minorHAnsi"/>
        </w:rPr>
        <w:t>None of us likes the idea of placing a price on nature</w:t>
      </w:r>
      <w:r w:rsidRPr="00AE665A">
        <w:rPr>
          <w:rFonts w:asciiTheme="majorHAnsi" w:hAnsiTheme="majorHAnsi" w:cstheme="minorHAnsi"/>
          <w:sz w:val="8"/>
        </w:rPr>
        <w:t xml:space="preserve"> and putting nature up for sale. In other words, rejection of carbon markets in any form is part of a justifiable disgust with the commercialization of life. (2) </w:t>
      </w:r>
      <w:r w:rsidRPr="00AE665A">
        <w:rPr>
          <w:rStyle w:val="StyleUnderline"/>
          <w:rFonts w:asciiTheme="majorHAnsi" w:hAnsiTheme="majorHAnsi" w:cstheme="minorHAnsi"/>
        </w:rPr>
        <w:t>Many on the left</w:t>
      </w:r>
      <w:r w:rsidRPr="00AE665A">
        <w:rPr>
          <w:rFonts w:asciiTheme="majorHAnsi" w:hAnsiTheme="majorHAnsi" w:cstheme="minorHAnsi"/>
          <w:sz w:val="8"/>
        </w:rPr>
        <w:t xml:space="preserve"> -- although by no means all -- </w:t>
      </w:r>
      <w:r w:rsidRPr="00AE665A">
        <w:rPr>
          <w:rStyle w:val="StyleUnderline"/>
          <w:rFonts w:asciiTheme="majorHAnsi" w:hAnsiTheme="majorHAnsi" w:cstheme="minorHAnsi"/>
        </w:rPr>
        <w:t>understand that markets are part of the problem</w:t>
      </w:r>
      <w:r w:rsidRPr="00AE665A">
        <w:rPr>
          <w:rFonts w:asciiTheme="majorHAnsi" w:hAnsiTheme="majorHAnsi" w:cstheme="minorHAnsi"/>
          <w:sz w:val="8"/>
        </w:rPr>
        <w:t xml:space="preserve">. The problem is not just private ownership of the means of production. Coordinating our economic activities through markets is also an integral part of the economics of competition and greed we need to extricate ourselves from. </w:t>
      </w:r>
      <w:r w:rsidRPr="00AE665A">
        <w:rPr>
          <w:rStyle w:val="StyleUnderline"/>
          <w:rFonts w:asciiTheme="majorHAnsi" w:hAnsiTheme="majorHAnsi" w:cstheme="minorHAnsi"/>
        </w:rPr>
        <w:t>So, people reason, if markets are part of the problem, how can a carbon market be part of the solution?</w:t>
      </w:r>
    </w:p>
    <w:p w14:paraId="641A4934" w14:textId="268DBFF8" w:rsidR="00D54644" w:rsidRDefault="00D54644" w:rsidP="00D54644">
      <w:pPr>
        <w:rPr>
          <w:rFonts w:asciiTheme="majorHAnsi" w:hAnsiTheme="majorHAnsi" w:cstheme="minorHAnsi"/>
          <w:sz w:val="8"/>
        </w:rPr>
      </w:pPr>
      <w:r w:rsidRPr="00AE665A">
        <w:rPr>
          <w:rStyle w:val="Emphasis"/>
          <w:rFonts w:asciiTheme="majorHAnsi" w:hAnsiTheme="majorHAnsi" w:cstheme="minorHAnsi"/>
        </w:rPr>
        <w:t>But besides massive ignorance regarding how carbon markets do and can work</w:t>
      </w:r>
      <w:r w:rsidRPr="00AE665A">
        <w:rPr>
          <w:rFonts w:asciiTheme="majorHAnsi" w:hAnsiTheme="majorHAnsi" w:cstheme="minorHAnsi"/>
          <w:sz w:val="8"/>
        </w:rPr>
        <w:t xml:space="preserve">, </w:t>
      </w:r>
      <w:r w:rsidRPr="00AE665A">
        <w:rPr>
          <w:rStyle w:val="StyleUnderline"/>
          <w:rFonts w:asciiTheme="majorHAnsi" w:hAnsiTheme="majorHAnsi" w:cstheme="minorHAnsi"/>
        </w:rPr>
        <w:t>here is what many leftists fail to understand</w:t>
      </w:r>
      <w:r w:rsidRPr="00AE665A">
        <w:rPr>
          <w:rFonts w:asciiTheme="majorHAnsi" w:hAnsiTheme="majorHAnsi" w:cstheme="minorHAnsi"/>
          <w:sz w:val="8"/>
          <w:highlight w:val="cyan"/>
        </w:rPr>
        <w:t xml:space="preserve">: </w:t>
      </w:r>
      <w:r w:rsidRPr="00AE665A">
        <w:rPr>
          <w:rStyle w:val="Emphasis"/>
          <w:rFonts w:asciiTheme="majorHAnsi" w:hAnsiTheme="majorHAnsi" w:cstheme="minorHAnsi"/>
          <w:highlight w:val="cyan"/>
        </w:rPr>
        <w:t>We live in a market system</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And until we do not, </w:t>
      </w:r>
      <w:r w:rsidRPr="00AE665A">
        <w:rPr>
          <w:rStyle w:val="Emphasis"/>
          <w:rFonts w:asciiTheme="majorHAnsi" w:hAnsiTheme="majorHAnsi" w:cstheme="minorHAnsi"/>
          <w:highlight w:val="cyan"/>
        </w:rPr>
        <w:t>the only way to change what happens is to intervene in or regulate markets</w:t>
      </w:r>
      <w:r w:rsidRPr="00AE665A">
        <w:rPr>
          <w:rFonts w:asciiTheme="majorHAnsi" w:hAnsiTheme="majorHAnsi" w:cstheme="minorHAnsi"/>
          <w:sz w:val="8"/>
        </w:rPr>
        <w:t>. D</w:t>
      </w:r>
      <w:r w:rsidRPr="00AE665A">
        <w:rPr>
          <w:rStyle w:val="StyleUnderline"/>
          <w:rFonts w:asciiTheme="majorHAnsi" w:hAnsiTheme="majorHAnsi" w:cstheme="minorHAnsi"/>
        </w:rPr>
        <w:t xml:space="preserve">o socialists denounce campaigns to raise the minimum wage on grounds that anything short of eliminating wage slavery altogether is a "false solution?" </w:t>
      </w:r>
      <w:r w:rsidRPr="00AE665A">
        <w:rPr>
          <w:rFonts w:asciiTheme="majorHAnsi" w:hAnsiTheme="majorHAnsi" w:cstheme="minorHAnsi"/>
          <w:sz w:val="12"/>
          <w:szCs w:val="12"/>
        </w:rPr>
        <w:t>No. We recognize that until we can eliminate wage slavery, a higher price for wage-slaves is better than a lower one.</w:t>
      </w:r>
      <w:r w:rsidRPr="00AE665A">
        <w:rPr>
          <w:rFonts w:asciiTheme="majorHAnsi" w:hAnsiTheme="majorHAnsi" w:cstheme="minorHAnsi"/>
          <w:sz w:val="8"/>
        </w:rPr>
        <w:t xml:space="preserve"> </w:t>
      </w:r>
      <w:r w:rsidRPr="00AE665A">
        <w:rPr>
          <w:rStyle w:val="Emphasis"/>
          <w:rFonts w:asciiTheme="majorHAnsi" w:hAnsiTheme="majorHAnsi" w:cstheme="minorHAnsi"/>
        </w:rPr>
        <w:t>The same holds for cutting carbon emissions</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Until we can replace the market </w:t>
      </w:r>
      <w:proofErr w:type="gramStart"/>
      <w:r w:rsidRPr="00AE665A">
        <w:rPr>
          <w:rStyle w:val="StyleUnderline"/>
          <w:rFonts w:asciiTheme="majorHAnsi" w:hAnsiTheme="majorHAnsi" w:cstheme="minorHAnsi"/>
        </w:rPr>
        <w:t>system</w:t>
      </w:r>
      <w:proofErr w:type="gramEnd"/>
      <w:r w:rsidRPr="00AE665A">
        <w:rPr>
          <w:rStyle w:val="StyleUnderline"/>
          <w:rFonts w:asciiTheme="majorHAnsi" w:hAnsiTheme="majorHAnsi" w:cstheme="minorHAnsi"/>
        </w:rPr>
        <w:t xml:space="preserve"> </w:t>
      </w:r>
      <w:r w:rsidRPr="00AE665A">
        <w:rPr>
          <w:rStyle w:val="Emphasis"/>
          <w:rFonts w:asciiTheme="majorHAnsi" w:hAnsiTheme="majorHAnsi" w:cstheme="minorHAnsi"/>
        </w:rPr>
        <w:t>we need to intervene in the market system to reduce GHG emissions</w:t>
      </w:r>
      <w:r w:rsidRPr="00AE665A">
        <w:rPr>
          <w:rFonts w:asciiTheme="majorHAnsi" w:hAnsiTheme="majorHAnsi" w:cstheme="minorHAnsi"/>
          <w:sz w:val="8"/>
        </w:rPr>
        <w:t xml:space="preserve">. Right </w:t>
      </w:r>
      <w:proofErr w:type="gramStart"/>
      <w:r w:rsidRPr="00AE665A">
        <w:rPr>
          <w:rFonts w:asciiTheme="majorHAnsi" w:hAnsiTheme="majorHAnsi" w:cstheme="minorHAnsi"/>
          <w:sz w:val="8"/>
        </w:rPr>
        <w:t>now</w:t>
      </w:r>
      <w:proofErr w:type="gramEnd"/>
      <w:r w:rsidRPr="00AE665A">
        <w:rPr>
          <w:rFonts w:asciiTheme="majorHAnsi" w:hAnsiTheme="majorHAnsi" w:cstheme="minorHAnsi"/>
          <w:sz w:val="8"/>
        </w:rPr>
        <w:t xml:space="preserve"> those who find it in their interests to abuse nature by releasing GHGs into the atmosphere do so without paying a cent. </w:t>
      </w:r>
      <w:r w:rsidRPr="00AE665A">
        <w:rPr>
          <w:rStyle w:val="StyleUnderline"/>
          <w:rFonts w:asciiTheme="majorHAnsi" w:hAnsiTheme="majorHAnsi" w:cstheme="minorHAnsi"/>
        </w:rPr>
        <w:t>In a market system one way to reduce emissions</w:t>
      </w:r>
      <w:r w:rsidRPr="00AE665A">
        <w:rPr>
          <w:rFonts w:asciiTheme="majorHAnsi" w:hAnsiTheme="majorHAnsi" w:cstheme="minorHAnsi"/>
          <w:sz w:val="8"/>
        </w:rPr>
        <w:t xml:space="preserve"> is to force emitters to pay for the damage they cause by charging them a tax per unit of emissions. Another way </w:t>
      </w:r>
      <w:r w:rsidRPr="00AE665A">
        <w:rPr>
          <w:rStyle w:val="StyleUnderline"/>
          <w:rFonts w:asciiTheme="majorHAnsi" w:hAnsiTheme="majorHAnsi" w:cstheme="minorHAnsi"/>
        </w:rPr>
        <w:t>is to cap total emissions and require emitters to purchase permits for whatever they emit</w:t>
      </w:r>
      <w:r w:rsidRPr="00AE665A">
        <w:rPr>
          <w:rFonts w:asciiTheme="majorHAnsi" w:hAnsiTheme="majorHAnsi" w:cstheme="minorHAnsi"/>
          <w:sz w:val="8"/>
        </w:rPr>
        <w:t xml:space="preserve">. In both cases we are selling off rights to abuse nature. Sorry about that, but until we replace the market system </w:t>
      </w:r>
      <w:r w:rsidRPr="00AE665A">
        <w:rPr>
          <w:rStyle w:val="Emphasis"/>
          <w:rFonts w:asciiTheme="majorHAnsi" w:hAnsiTheme="majorHAnsi" w:cstheme="minorHAnsi"/>
        </w:rPr>
        <w:t>there is no alternative except to allow businesses to abuse nature</w:t>
      </w:r>
      <w:r w:rsidRPr="00AE665A">
        <w:rPr>
          <w:rFonts w:asciiTheme="majorHAnsi" w:hAnsiTheme="majorHAnsi" w:cstheme="minorHAnsi"/>
          <w:sz w:val="8"/>
        </w:rPr>
        <w:t>.</w:t>
      </w:r>
    </w:p>
    <w:p w14:paraId="510DFF2F" w14:textId="012AC829" w:rsidR="00D53A72" w:rsidRDefault="00D53A72" w:rsidP="00D53A72">
      <w:pPr>
        <w:pStyle w:val="Heading4"/>
        <w:numPr>
          <w:ilvl w:val="0"/>
          <w:numId w:val="14"/>
        </w:numPr>
      </w:pPr>
      <w:r>
        <w:t>TURN - Private appropriation which makes space more accessible for everyone – this takes out Levine 15</w:t>
      </w:r>
    </w:p>
    <w:p w14:paraId="21037F00" w14:textId="77777777" w:rsidR="00D53A72" w:rsidRPr="00011BED" w:rsidRDefault="00D53A72" w:rsidP="00D53A72">
      <w:pPr>
        <w:rPr>
          <w:rStyle w:val="Style13ptBold"/>
        </w:rPr>
      </w:pPr>
      <w:proofErr w:type="spellStart"/>
      <w:r>
        <w:rPr>
          <w:rStyle w:val="Style13ptBold"/>
        </w:rPr>
        <w:t>Reinstein</w:t>
      </w:r>
      <w:proofErr w:type="spellEnd"/>
      <w:r>
        <w:rPr>
          <w:rStyle w:val="Style13ptBold"/>
        </w:rPr>
        <w:t xml:space="preserve"> 99</w:t>
      </w:r>
    </w:p>
    <w:p w14:paraId="1E2BDD12" w14:textId="77777777" w:rsidR="00D53A72" w:rsidRPr="001144D4" w:rsidRDefault="00D53A72" w:rsidP="00D53A72">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13CCCC9D" w14:textId="77777777" w:rsidR="00D53A72" w:rsidRDefault="00D53A72" w:rsidP="00D53A72">
      <w:r>
        <w:t xml:space="preserve">The changes to the OST proposed in this essay would encourage and hasten the conversion of potential wealth-in-space into actual wealth-on-Earth. As already argued, </w:t>
      </w:r>
      <w:r w:rsidRPr="0011065C">
        <w:rPr>
          <w:rStyle w:val="Emphasis"/>
          <w:highlight w:val="yellow"/>
        </w:rPr>
        <w:t>bringing wealth into a system is an absolute good, aiding all humanity</w:t>
      </w:r>
      <w:r>
        <w:t xml:space="preserve"> (however indirectly), </w:t>
      </w:r>
      <w:r w:rsidRPr="0011065C">
        <w:rPr>
          <w:rStyle w:val="Emphasis"/>
          <w:highlight w:val="yellow"/>
        </w:rPr>
        <w:t>including developing nations.</w:t>
      </w:r>
      <w:r>
        <w:t xml:space="preserve"> </w:t>
      </w:r>
    </w:p>
    <w:p w14:paraId="32D26B0B" w14:textId="77777777" w:rsidR="00D53A72" w:rsidRDefault="00D53A72" w:rsidP="00D53A72">
      <w:r>
        <w:t xml:space="preserve">But there is another, more direct way in which low-tech nations can benefit. </w:t>
      </w:r>
      <w:r w:rsidRPr="0011065C">
        <w:rPr>
          <w:rStyle w:val="Emphasis"/>
          <w:highlight w:val="yellow"/>
        </w:rPr>
        <w:t>As ownership rights boost the incentive</w:t>
      </w:r>
      <w:r>
        <w:t xml:space="preserve"> to exploit outer space's resources, </w:t>
      </w:r>
      <w:r w:rsidRPr="0011065C">
        <w:rPr>
          <w:rStyle w:val="Emphasis"/>
          <w:highlight w:val="yellow"/>
        </w:rPr>
        <w:t>more developers will jump at the chance</w:t>
      </w:r>
      <w:r>
        <w:t xml:space="preserve">. And </w:t>
      </w:r>
      <w:r w:rsidRPr="0011065C">
        <w:rPr>
          <w:rStyle w:val="Emphasis"/>
          <w:highlight w:val="yellow"/>
        </w:rPr>
        <w:t>the more people jumping at the chance and flying up into space</w:t>
      </w:r>
      <w:r>
        <w:t xml:space="preserve"> to glean the space-borne profits, </w:t>
      </w:r>
      <w:r w:rsidRPr="0011065C">
        <w:rPr>
          <w:rStyle w:val="Emphasis"/>
          <w:highlight w:val="yellow"/>
        </w:rPr>
        <w:t>the cheaper and safer it will become to carry out such space projects</w:t>
      </w:r>
      <w:r>
        <w:t xml:space="preserve">. </w:t>
      </w:r>
      <w:r w:rsidRPr="003273BB">
        <w:t>That is, the more profitable it becomes to exploit space, the greater the impetus will be to develop</w:t>
      </w:r>
      <w:r w:rsidRPr="0011065C">
        <w:rPr>
          <w:rStyle w:val="Emphasis"/>
          <w:highlight w:val="yellow"/>
        </w:rPr>
        <w:t xml:space="preserve"> new technology </w:t>
      </w:r>
      <w:r w:rsidRPr="003273BB">
        <w:t>that</w:t>
      </w:r>
      <w:r w:rsidRPr="0011065C">
        <w:rPr>
          <w:rStyle w:val="Emphasis"/>
          <w:highlight w:val="yellow"/>
        </w:rPr>
        <w:t xml:space="preserve"> permits easier access to space. And among the prime beneficiaries of more accessible space travel will be those nations -- the developing, low-tech nations -- who are currently not space-capable.</w:t>
      </w:r>
      <w:r>
        <w:t xml:space="preserve"> </w:t>
      </w:r>
    </w:p>
    <w:p w14:paraId="270A4BE3" w14:textId="614D8949" w:rsidR="00D53A72" w:rsidRPr="00D53A72" w:rsidRDefault="00D53A72" w:rsidP="00D54644">
      <w:r>
        <w:t xml:space="preserve">This, of course, will work with, and be facilitated by, the openness of plans under the UNSER system. We should not force the space-capable nations to share their wealth (as is required by the Moon Treaty, and as developing nations are pushing for in interpreting the OST), for to do so </w:t>
      </w:r>
      <w:r>
        <w:lastRenderedPageBreak/>
        <w:t xml:space="preserve">would discourage exploitation and space travel, and thus make space projects less regular, and thus less affordable and safe. Instead, </w:t>
      </w:r>
      <w:r w:rsidRPr="0011065C">
        <w:rPr>
          <w:rStyle w:val="Emphasis"/>
          <w:highlight w:val="yellow"/>
        </w:rPr>
        <w:t xml:space="preserve">by supporting </w:t>
      </w:r>
      <w:r w:rsidRPr="004C5EEF">
        <w:t xml:space="preserve">the development of new technology in </w:t>
      </w:r>
      <w:r w:rsidRPr="0011065C">
        <w:rPr>
          <w:rStyle w:val="Emphasis"/>
          <w:highlight w:val="yellow"/>
        </w:rPr>
        <w:t>an efficient, free market environment, we</w:t>
      </w:r>
      <w:r w:rsidRPr="004C5EEF">
        <w:t xml:space="preserve"> thereby give developing nations the chance to go into space on their own. In this way we</w:t>
      </w:r>
      <w:r w:rsidRPr="004C5EEF">
        <w:rPr>
          <w:rStyle w:val="Emphasis"/>
        </w:rPr>
        <w:t xml:space="preserve"> </w:t>
      </w:r>
      <w:r w:rsidRPr="008F1390">
        <w:rPr>
          <w:rStyle w:val="Emphasis"/>
        </w:rPr>
        <w:t xml:space="preserve">can </w:t>
      </w:r>
      <w:r w:rsidRPr="0011065C">
        <w:rPr>
          <w:rStyle w:val="Emphasis"/>
          <w:highlight w:val="yellow"/>
        </w:rPr>
        <w:t>increase everyone's access to space</w:t>
      </w:r>
      <w:r>
        <w:t>. And that's one of the designated goals of the OST itself.</w:t>
      </w:r>
    </w:p>
    <w:p w14:paraId="5F772E60" w14:textId="65FC9D90" w:rsidR="00D54644" w:rsidRDefault="00D54644" w:rsidP="00D53A72">
      <w:pPr>
        <w:pStyle w:val="Heading4"/>
        <w:numPr>
          <w:ilvl w:val="0"/>
          <w:numId w:val="14"/>
        </w:numPr>
        <w:ind w:left="720"/>
      </w:pPr>
      <w:r>
        <w:t>TURN -  Private ownership encourage</w:t>
      </w:r>
      <w:r w:rsidR="00946D9B">
        <w:t>s</w:t>
      </w:r>
      <w:r>
        <w:t xml:space="preserve"> environmental preservation </w:t>
      </w:r>
      <w:r w:rsidR="001249CB">
        <w:t>– this also turns debris</w:t>
      </w:r>
    </w:p>
    <w:p w14:paraId="7A3AF496" w14:textId="77777777" w:rsidR="00D54644" w:rsidRPr="00011BED" w:rsidRDefault="00D54644" w:rsidP="00D54644">
      <w:pPr>
        <w:rPr>
          <w:rStyle w:val="Style13ptBold"/>
        </w:rPr>
      </w:pPr>
      <w:proofErr w:type="spellStart"/>
      <w:r>
        <w:rPr>
          <w:rStyle w:val="Style13ptBold"/>
        </w:rPr>
        <w:t>Reinstein</w:t>
      </w:r>
      <w:proofErr w:type="spellEnd"/>
      <w:r>
        <w:rPr>
          <w:rStyle w:val="Style13ptBold"/>
        </w:rPr>
        <w:t xml:space="preserve"> 99</w:t>
      </w:r>
    </w:p>
    <w:p w14:paraId="42C604EB" w14:textId="77777777" w:rsidR="00D54644" w:rsidRPr="00E476D4" w:rsidRDefault="00D54644" w:rsidP="00D54644">
      <w:pPr>
        <w:rPr>
          <w:sz w:val="16"/>
        </w:rPr>
      </w:pPr>
      <w:r w:rsidRPr="00011BED">
        <w:rPr>
          <w:sz w:val="16"/>
        </w:rPr>
        <w:t xml:space="preserve">Ezra J. </w:t>
      </w:r>
      <w:proofErr w:type="spellStart"/>
      <w:r w:rsidRPr="00E476D4">
        <w:rPr>
          <w:sz w:val="16"/>
        </w:rPr>
        <w:t>Reinstein</w:t>
      </w:r>
      <w:proofErr w:type="spellEnd"/>
      <w:r w:rsidRPr="00E476D4">
        <w:rPr>
          <w:sz w:val="16"/>
        </w:rPr>
        <w:t xml:space="preserve"> (JD, Associate at Kirkland &amp; Ellis), Owning Outer Space, 20 Nw. J. Int'l L. &amp; Bus. 59 (1999). JDN. https://scholarlycommons.law.northwestern.edu/njilb/vol20/iss1/7</w:t>
      </w:r>
    </w:p>
    <w:p w14:paraId="41B790E6" w14:textId="77777777" w:rsidR="00D54644" w:rsidRPr="00F63C36" w:rsidRDefault="00D54644" w:rsidP="00D54644">
      <w:pPr>
        <w:rPr>
          <w:rStyle w:val="Emphasis"/>
        </w:rPr>
      </w:pPr>
      <w:r w:rsidRPr="00E476D4">
        <w:rPr>
          <w:rStyle w:val="Emphasis"/>
        </w:rPr>
        <w:t xml:space="preserve">Another way to solve the problem </w:t>
      </w:r>
      <w:r w:rsidRPr="00E476D4">
        <w:rPr>
          <w:sz w:val="16"/>
        </w:rPr>
        <w:t xml:space="preserve">of space </w:t>
      </w:r>
      <w:r w:rsidRPr="00E476D4">
        <w:rPr>
          <w:b/>
          <w:bCs/>
          <w:szCs w:val="22"/>
          <w:u w:val="single"/>
        </w:rPr>
        <w:t>environmental ruination</w:t>
      </w:r>
      <w:r w:rsidRPr="00E476D4">
        <w:rPr>
          <w:sz w:val="16"/>
        </w:rPr>
        <w:t xml:space="preserve"> is </w:t>
      </w:r>
      <w:r w:rsidRPr="00E476D4">
        <w:rPr>
          <w:rStyle w:val="Emphasis"/>
        </w:rPr>
        <w:t>by accepting the right of ownership into our system of space law</w:t>
      </w:r>
      <w:r w:rsidRPr="00E476D4">
        <w:rPr>
          <w:sz w:val="16"/>
        </w:rPr>
        <w:t xml:space="preserve">. It would be a simple but effective step in the right direction. As Lawrence Roberts has written, </w:t>
      </w:r>
      <w:r w:rsidRPr="00E476D4">
        <w:rPr>
          <w:rStyle w:val="Emphasis"/>
        </w:rPr>
        <w:t xml:space="preserve">the current law "is rather damaging from an environmental perspective," because </w:t>
      </w:r>
      <w:r w:rsidRPr="00E476D4">
        <w:rPr>
          <w:sz w:val="16"/>
        </w:rPr>
        <w:t>"without a means</w:t>
      </w:r>
      <w:r w:rsidRPr="004C5EEF">
        <w:rPr>
          <w:sz w:val="16"/>
        </w:rPr>
        <w:t xml:space="preserve"> to secure control of a resource in the ground," </w:t>
      </w:r>
      <w:proofErr w:type="gramStart"/>
      <w:r w:rsidRPr="004C5EEF">
        <w:rPr>
          <w:sz w:val="16"/>
        </w:rPr>
        <w:t>i.e.</w:t>
      </w:r>
      <w:proofErr w:type="gramEnd"/>
      <w:r w:rsidRPr="004C5EEF">
        <w:rPr>
          <w:sz w:val="16"/>
        </w:rPr>
        <w:t xml:space="preserve"> </w:t>
      </w:r>
      <w:r w:rsidRPr="00F63C36">
        <w:rPr>
          <w:rStyle w:val="Emphasis"/>
          <w:highlight w:val="yellow"/>
        </w:rPr>
        <w:t>without ownership, "each individual developer will seek to maximize his or her own gain by extracting as much value as quickly as possible without regard to the effect on the communal resource.</w:t>
      </w:r>
      <w:r w:rsidRPr="00F63C36">
        <w:rPr>
          <w:rStyle w:val="Emphasis"/>
        </w:rPr>
        <w:t xml:space="preserve"> </w:t>
      </w:r>
    </w:p>
    <w:p w14:paraId="3A3EA61D" w14:textId="77777777" w:rsidR="00D54644" w:rsidRDefault="00D54644" w:rsidP="00D54644">
      <w:r w:rsidRPr="0011065C">
        <w:rPr>
          <w:rStyle w:val="Emphasis"/>
          <w:highlight w:val="yellow"/>
        </w:rPr>
        <w:t>Ownership creates a strong incentive to act with an environmentalist ethos.</w:t>
      </w:r>
      <w:r>
        <w:t xml:space="preserve"> </w:t>
      </w:r>
      <w:r w:rsidRPr="0011065C">
        <w:rPr>
          <w:rStyle w:val="Emphasis"/>
          <w:highlight w:val="yellow"/>
        </w:rPr>
        <w:t xml:space="preserve">As owner of a site, </w:t>
      </w:r>
      <w:proofErr w:type="spellStart"/>
      <w:r w:rsidRPr="0011065C">
        <w:rPr>
          <w:rStyle w:val="Emphasis"/>
          <w:highlight w:val="yellow"/>
        </w:rPr>
        <w:t>SpaceCorp</w:t>
      </w:r>
      <w:proofErr w:type="spellEnd"/>
      <w:r w:rsidRPr="0011065C">
        <w:rPr>
          <w:rStyle w:val="Emphasis"/>
          <w:highlight w:val="yellow"/>
        </w:rPr>
        <w:t xml:space="preserve"> would want to maximize the site's value</w:t>
      </w:r>
      <w:r>
        <w:t xml:space="preserve">. This self-interest protects the environment in two related ways. First, because </w:t>
      </w:r>
      <w:proofErr w:type="spellStart"/>
      <w:r>
        <w:t>SpaceCorp</w:t>
      </w:r>
      <w:proofErr w:type="spellEnd"/>
      <w:r>
        <w:t xml:space="preserve"> is not just a squatter on a plot of celestial territory, because it will have more than an expiring </w:t>
      </w:r>
      <w:proofErr w:type="spellStart"/>
      <w:r>
        <w:t>usufructary</w:t>
      </w:r>
      <w:proofErr w:type="spellEnd"/>
      <w:r>
        <w:t xml:space="preserve"> interest, </w:t>
      </w:r>
      <w:proofErr w:type="spellStart"/>
      <w:r>
        <w:t>SpaceCorp</w:t>
      </w:r>
      <w:proofErr w:type="spellEnd"/>
      <w:r>
        <w:t xml:space="preserve"> will avoid wanton despoliation of the land. Despoliation would reduce the value of the property to a purchaser, and thus </w:t>
      </w:r>
      <w:proofErr w:type="spellStart"/>
      <w:r>
        <w:t>SpaceCorp's</w:t>
      </w:r>
      <w:proofErr w:type="spellEnd"/>
      <w:r>
        <w:t xml:space="preserve"> potential revenue. Poor land management might also harm </w:t>
      </w:r>
      <w:proofErr w:type="spellStart"/>
      <w:r>
        <w:t>SpaceCorp's</w:t>
      </w:r>
      <w:proofErr w:type="spellEnd"/>
      <w:r>
        <w:t xml:space="preserve"> current interests, if its actions contaminate its own site to the point that its settlement loses viability. Second, </w:t>
      </w:r>
      <w:proofErr w:type="spellStart"/>
      <w:r>
        <w:t>SpaceCorp</w:t>
      </w:r>
      <w:proofErr w:type="spellEnd"/>
      <w:r>
        <w:t xml:space="preserve"> will avoid ripping through the site; instead, it will either preserve materials it does not use to maximize the site's resale value, or it will itself use the site as fully and efficiently as possible. </w:t>
      </w:r>
      <w:proofErr w:type="spellStart"/>
      <w:r w:rsidRPr="003273BB">
        <w:t>SpaceCorp</w:t>
      </w:r>
      <w:proofErr w:type="spellEnd"/>
      <w:r w:rsidRPr="003273BB">
        <w:t xml:space="preserve"> will either use the site with preservationist techniques, sparing the site from wasteful destruction, or it will use the site as a conservationist, </w:t>
      </w:r>
      <w:proofErr w:type="gramStart"/>
      <w:r w:rsidRPr="003273BB">
        <w:t>i.e.</w:t>
      </w:r>
      <w:proofErr w:type="gramEnd"/>
      <w:r w:rsidRPr="003273BB">
        <w:t xml:space="preserve"> wholly and completely, sparing other sites from exploitation.</w:t>
      </w:r>
      <w:r w:rsidRPr="0011065C">
        <w:rPr>
          <w:rStyle w:val="Emphasis"/>
          <w:highlight w:val="yellow"/>
        </w:rPr>
        <w:t xml:space="preserve"> The incentive to use space non-wastefully, </w:t>
      </w:r>
      <w:r w:rsidRPr="004C5EEF">
        <w:t>discussed above in the context of economic efficiency, clearly</w:t>
      </w:r>
      <w:r w:rsidRPr="0011065C">
        <w:rPr>
          <w:rStyle w:val="Emphasis"/>
          <w:highlight w:val="yellow"/>
        </w:rPr>
        <w:t xml:space="preserve"> has positive environmental repercussions</w:t>
      </w:r>
      <w:r>
        <w:t xml:space="preserve">. An owner has an interest in keeping his own site clean, as well as using it with minimal waste and maximum efficiency, because if he wants to eventually sell the property, any despoliation will devalue it. This carrot, because it is self-executing, is better than any stick. </w:t>
      </w:r>
    </w:p>
    <w:p w14:paraId="09A398FE" w14:textId="21BE8F57" w:rsidR="00D54644" w:rsidRPr="00D54644" w:rsidRDefault="00D54644" w:rsidP="00D54644">
      <w:r>
        <w:t xml:space="preserve">Of course, the right of ownership would not make an environmental violation whose harm extends onto another site less likely -- but it wouldn't make it more likely, either. As under the current system, lawsuits should still be available to remedy harms. Hopefully the requirement of environmental review would act as a prior restraint to prevent these harms. And </w:t>
      </w:r>
      <w:r w:rsidRPr="0011065C">
        <w:rPr>
          <w:rStyle w:val="Emphasis"/>
          <w:highlight w:val="yellow"/>
        </w:rPr>
        <w:t xml:space="preserve">ownership, by creating an incentive to care about one's own property, protects </w:t>
      </w:r>
      <w:r w:rsidRPr="003969EC">
        <w:rPr>
          <w:rStyle w:val="Emphasis"/>
        </w:rPr>
        <w:t xml:space="preserve">the interests of </w:t>
      </w:r>
      <w:r w:rsidRPr="0011065C">
        <w:rPr>
          <w:rStyle w:val="Emphasis"/>
          <w:highlight w:val="yellow"/>
        </w:rPr>
        <w:t>others</w:t>
      </w:r>
      <w:r>
        <w:t>: both those nearby (who instantly feel the effects of more care given to, e.g., waste disposal and water management), and those who come later.</w:t>
      </w:r>
    </w:p>
    <w:p w14:paraId="00C4C453" w14:textId="77777777" w:rsidR="00091D93" w:rsidRDefault="00091D93" w:rsidP="00091D93"/>
    <w:p w14:paraId="28F3A1F0" w14:textId="77777777" w:rsidR="00091D93" w:rsidRPr="00091D93" w:rsidRDefault="00091D93" w:rsidP="00091D93"/>
    <w:p w14:paraId="1BF94067" w14:textId="77777777" w:rsidR="00091D93" w:rsidRPr="00091D93" w:rsidRDefault="00091D93" w:rsidP="00091D93"/>
    <w:sectPr w:rsidR="00091D93" w:rsidRPr="00091D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F32185"/>
    <w:multiLevelType w:val="hybridMultilevel"/>
    <w:tmpl w:val="7EE0EB9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4034284"/>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4910E1"/>
    <w:multiLevelType w:val="hybridMultilevel"/>
    <w:tmpl w:val="24DA0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1D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D93"/>
    <w:rsid w:val="00094DEC"/>
    <w:rsid w:val="000A2D8A"/>
    <w:rsid w:val="000D26A6"/>
    <w:rsid w:val="000D2B90"/>
    <w:rsid w:val="000D6ED8"/>
    <w:rsid w:val="000D717B"/>
    <w:rsid w:val="00100B28"/>
    <w:rsid w:val="00117316"/>
    <w:rsid w:val="001209B4"/>
    <w:rsid w:val="001249C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BF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FC0"/>
    <w:rsid w:val="002A4AB9"/>
    <w:rsid w:val="002B5511"/>
    <w:rsid w:val="002B7ACF"/>
    <w:rsid w:val="002E0643"/>
    <w:rsid w:val="002E392E"/>
    <w:rsid w:val="002E6BBC"/>
    <w:rsid w:val="002F1BA9"/>
    <w:rsid w:val="002F6E74"/>
    <w:rsid w:val="003106B3"/>
    <w:rsid w:val="0031385D"/>
    <w:rsid w:val="003171AB"/>
    <w:rsid w:val="003223B2"/>
    <w:rsid w:val="00322A67"/>
    <w:rsid w:val="00330E13"/>
    <w:rsid w:val="003342C6"/>
    <w:rsid w:val="00334F65"/>
    <w:rsid w:val="00335A23"/>
    <w:rsid w:val="00340707"/>
    <w:rsid w:val="00341C61"/>
    <w:rsid w:val="00351841"/>
    <w:rsid w:val="003624A6"/>
    <w:rsid w:val="00364ADF"/>
    <w:rsid w:val="00365C8D"/>
    <w:rsid w:val="003670D9"/>
    <w:rsid w:val="00370B41"/>
    <w:rsid w:val="00371B27"/>
    <w:rsid w:val="003726C3"/>
    <w:rsid w:val="0037309F"/>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3F3"/>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AB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FFD"/>
    <w:rsid w:val="00725598"/>
    <w:rsid w:val="007374A1"/>
    <w:rsid w:val="00752712"/>
    <w:rsid w:val="00753A84"/>
    <w:rsid w:val="007611F5"/>
    <w:rsid w:val="007619E4"/>
    <w:rsid w:val="00761E75"/>
    <w:rsid w:val="0076495E"/>
    <w:rsid w:val="00765FC8"/>
    <w:rsid w:val="00775694"/>
    <w:rsid w:val="00785F7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5FE"/>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D9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2B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47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A72"/>
    <w:rsid w:val="00D5464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537"/>
    <w:rsid w:val="00E20D65"/>
    <w:rsid w:val="00E353A2"/>
    <w:rsid w:val="00E36881"/>
    <w:rsid w:val="00E42E4C"/>
    <w:rsid w:val="00E47013"/>
    <w:rsid w:val="00E476D4"/>
    <w:rsid w:val="00E5137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5F020F"/>
  <w14:defaultImageDpi w14:val="300"/>
  <w15:docId w15:val="{EAC71698-2003-FE49-BE3A-1CD9BDB61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1D9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91D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1D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1D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tags,ta,t,Ta"/>
    <w:basedOn w:val="Normal"/>
    <w:next w:val="Normal"/>
    <w:link w:val="Heading4Char"/>
    <w:uiPriority w:val="9"/>
    <w:unhideWhenUsed/>
    <w:qFormat/>
    <w:rsid w:val="00091D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1D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1D93"/>
  </w:style>
  <w:style w:type="character" w:customStyle="1" w:styleId="Heading1Char">
    <w:name w:val="Heading 1 Char"/>
    <w:aliases w:val="Pocket Char"/>
    <w:basedOn w:val="DefaultParagraphFont"/>
    <w:link w:val="Heading1"/>
    <w:uiPriority w:val="9"/>
    <w:rsid w:val="00091D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1D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1D9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t Char"/>
    <w:basedOn w:val="DefaultParagraphFont"/>
    <w:link w:val="Heading4"/>
    <w:uiPriority w:val="9"/>
    <w:rsid w:val="00091D9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91D9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091D93"/>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091D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91D9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091D93"/>
    <w:rPr>
      <w:color w:val="auto"/>
      <w:u w:val="none"/>
    </w:rPr>
  </w:style>
  <w:style w:type="paragraph" w:styleId="DocumentMap">
    <w:name w:val="Document Map"/>
    <w:basedOn w:val="Normal"/>
    <w:link w:val="DocumentMapChar"/>
    <w:uiPriority w:val="99"/>
    <w:semiHidden/>
    <w:unhideWhenUsed/>
    <w:rsid w:val="00091D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1D93"/>
    <w:rPr>
      <w:rFonts w:ascii="Lucida Grande" w:hAnsi="Lucida Grande" w:cs="Lucida Grande"/>
    </w:rPr>
  </w:style>
  <w:style w:type="paragraph" w:customStyle="1" w:styleId="textbold">
    <w:name w:val="text bold"/>
    <w:basedOn w:val="Normal"/>
    <w:link w:val="Emphasis"/>
    <w:uiPriority w:val="20"/>
    <w:qFormat/>
    <w:rsid w:val="00091D93"/>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
    <w:basedOn w:val="Heading1"/>
    <w:link w:val="Hyperlink"/>
    <w:autoRedefine/>
    <w:uiPriority w:val="99"/>
    <w:qFormat/>
    <w:rsid w:val="00091D9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91D93"/>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99"/>
    <w:unhideWhenUsed/>
    <w:qFormat/>
    <w:rsid w:val="00D54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0265964621000515%20accessed%2012/12/21" TargetMode="External"/><Relationship Id="rId18" Type="http://schemas.openxmlformats.org/officeDocument/2006/relationships/hyperlink" Target="https://www.sciencedirect.com/science/article/pii/S0265964621000515%20accessed%2012/12/2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cedirect.com/science/article/abs/pii/S0094576519313839" TargetMode="External"/><Relationship Id="rId17" Type="http://schemas.openxmlformats.org/officeDocument/2006/relationships/hyperlink" Target="https://www.sciencedirect.com/topics/social-sciences/space-sciences" TargetMode="External"/><Relationship Id="rId2" Type="http://schemas.openxmlformats.org/officeDocument/2006/relationships/customXml" Target="../customXml/item2.xml"/><Relationship Id="rId16" Type="http://schemas.openxmlformats.org/officeDocument/2006/relationships/hyperlink" Target="https://www.sciencedirect.com/topics/social-sciences/economies-of-scal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95965262030946X" TargetMode="External"/><Relationship Id="rId5" Type="http://schemas.openxmlformats.org/officeDocument/2006/relationships/numbering" Target="numbering.xml"/><Relationship Id="rId15" Type="http://schemas.openxmlformats.org/officeDocument/2006/relationships/hyperlink" Target="https://www.sciencedirect.com/topics/social-sciences/monopolies" TargetMode="External"/><Relationship Id="rId10" Type="http://schemas.openxmlformats.org/officeDocument/2006/relationships/hyperlink" Target="https://www.google.com/search?q=by+definition&amp;rlz=1C5GCEM_enUS927US927&amp;oq=by+definition&amp;aqs=chrome..69i57j69i59l2j0i271j69i60l4.1893j0j4&amp;sourceid=chrome&amp;ie=UTF-8&amp;surl=1&amp;safe=active&amp;ssui=on" TargetMode="External"/><Relationship Id="rId19" Type="http://schemas.openxmlformats.org/officeDocument/2006/relationships/hyperlink" Target="https://www.innovationnewsnetwork.com/innovation-in-"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sciencedirect.com/topics/social-sciences/astronomical-syste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71</TotalTime>
  <Pages>24</Pages>
  <Words>10597</Words>
  <Characters>60404</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10</cp:revision>
  <dcterms:created xsi:type="dcterms:W3CDTF">2022-01-16T18:33:00Z</dcterms:created>
  <dcterms:modified xsi:type="dcterms:W3CDTF">2022-01-16T20:23:00Z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