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59755" w14:textId="7AE8FC8F" w:rsidR="006335D5" w:rsidRDefault="006C1A6A" w:rsidP="00FB4662">
      <w:pPr>
        <w:pStyle w:val="Heading2"/>
      </w:pPr>
      <w:r>
        <w:t>1</w:t>
      </w:r>
    </w:p>
    <w:p w14:paraId="4FF0B7B4" w14:textId="3B70A2E2" w:rsidR="00FB4662" w:rsidRDefault="00FB4662" w:rsidP="006335D5">
      <w:pPr>
        <w:pStyle w:val="Heading3"/>
      </w:pPr>
      <w:r>
        <w:lastRenderedPageBreak/>
        <w:t>Mining DA</w:t>
      </w:r>
    </w:p>
    <w:p w14:paraId="39E7C999" w14:textId="77777777" w:rsidR="00FB4662" w:rsidRDefault="00FB4662" w:rsidP="00FB4662">
      <w:pPr>
        <w:spacing w:after="0" w:line="240" w:lineRule="auto"/>
        <w:rPr>
          <w:rFonts w:ascii="Times New Roman" w:eastAsia="Times New Roman" w:hAnsi="Times New Roman" w:cs="Times New Roman"/>
          <w:sz w:val="24"/>
        </w:rPr>
      </w:pPr>
    </w:p>
    <w:p w14:paraId="0C2DD6D7" w14:textId="77777777" w:rsidR="00FB4662" w:rsidRPr="00295358" w:rsidRDefault="00FB4662" w:rsidP="00FB4662">
      <w:pPr>
        <w:pStyle w:val="Heading4"/>
      </w:pPr>
      <w:r>
        <w:t>Noble materials such as platinum are necessary for future survival, yet they are of limited abundance on earth, while are abundant on asteroids.</w:t>
      </w:r>
    </w:p>
    <w:p w14:paraId="5597AAEE" w14:textId="77777777" w:rsidR="00FB4662" w:rsidRPr="00295358" w:rsidRDefault="00FB4662" w:rsidP="00FB4662">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9"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36854879" w14:textId="77777777" w:rsidR="00FB4662" w:rsidRDefault="00FB4662" w:rsidP="00FB4662">
      <w:pPr>
        <w:spacing w:after="0" w:line="240" w:lineRule="auto"/>
        <w:rPr>
          <w:rFonts w:ascii="Times New Roman" w:eastAsia="Times New Roman" w:hAnsi="Times New Roman" w:cs="Times New Roman"/>
          <w:sz w:val="24"/>
          <w:highlight w:val="yellow"/>
          <w:u w:val="single"/>
        </w:rPr>
      </w:pPr>
    </w:p>
    <w:p w14:paraId="323A25E5" w14:textId="77777777" w:rsidR="00FB4662" w:rsidRPr="00782A54" w:rsidRDefault="00FB4662" w:rsidP="00FB4662">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eastAsia="Times New Roman" w:hAnsiTheme="majorHAnsi" w:cstheme="majorHAnsi"/>
          <w:sz w:val="16"/>
          <w:szCs w:val="22"/>
        </w:rPr>
        <w:t>Holzheid</w:t>
      </w:r>
      <w:proofErr w:type="spellEnd"/>
      <w:r w:rsidRPr="00782A54">
        <w:rPr>
          <w:rFonts w:asciiTheme="majorHAnsi" w:eastAsia="Times New Roman" w:hAnsiTheme="majorHAnsi" w:cstheme="majorHAnsi"/>
          <w:sz w:val="16"/>
          <w:szCs w:val="22"/>
        </w:rPr>
        <w:t xml:space="preserve">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w:t>
      </w:r>
      <w:proofErr w:type="gramStart"/>
      <w:r w:rsidRPr="00782A54">
        <w:rPr>
          <w:rFonts w:asciiTheme="majorHAnsi" w:eastAsia="Times New Roman" w:hAnsiTheme="majorHAnsi" w:cstheme="majorHAnsi"/>
          <w:szCs w:val="22"/>
          <w:highlight w:val="yellow"/>
          <w:u w:val="single"/>
        </w:rPr>
        <w:t>have to</w:t>
      </w:r>
      <w:proofErr w:type="gramEnd"/>
      <w:r w:rsidRPr="00782A54">
        <w:rPr>
          <w:rFonts w:asciiTheme="majorHAnsi" w:eastAsia="Times New Roman" w:hAnsiTheme="majorHAnsi" w:cstheme="majorHAnsi"/>
          <w:szCs w:val="22"/>
          <w:highlight w:val="yellow"/>
          <w:u w:val="single"/>
        </w:rPr>
        <w:t xml:space="preserve">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 xml:space="preserve">According to the surveys funded by NASA’s </w:t>
      </w:r>
      <w:proofErr w:type="gramStart"/>
      <w:r w:rsidRPr="00782A54">
        <w:rPr>
          <w:rFonts w:asciiTheme="majorHAnsi" w:eastAsia="Times New Roman" w:hAnsiTheme="majorHAnsi" w:cstheme="majorHAnsi"/>
          <w:szCs w:val="22"/>
          <w:u w:val="single"/>
        </w:rPr>
        <w:t>Near Earth</w:t>
      </w:r>
      <w:proofErr w:type="gramEnd"/>
      <w:r w:rsidRPr="00782A54">
        <w:rPr>
          <w:rFonts w:asciiTheme="majorHAnsi" w:eastAsia="Times New Roman" w:hAnsiTheme="majorHAnsi" w:cstheme="majorHAnsi"/>
          <w:szCs w:val="22"/>
          <w:u w:val="single"/>
        </w:rPr>
        <w:t xml:space="preserve">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w:t>
      </w:r>
      <w:proofErr w:type="gramStart"/>
      <w:r w:rsidRPr="00782A54">
        <w:rPr>
          <w:rFonts w:asciiTheme="majorHAnsi" w:eastAsia="Times New Roman" w:hAnsiTheme="majorHAnsi" w:cstheme="majorHAnsi"/>
          <w:sz w:val="16"/>
          <w:szCs w:val="22"/>
        </w:rPr>
        <w:t>similar to</w:t>
      </w:r>
      <w:proofErr w:type="gramEnd"/>
      <w:r w:rsidRPr="00782A54">
        <w:rPr>
          <w:rFonts w:asciiTheme="majorHAnsi" w:eastAsia="Times New Roman" w:hAnsiTheme="majorHAnsi" w:cstheme="majorHAnsi"/>
          <w:sz w:val="16"/>
          <w:szCs w:val="22"/>
        </w:rPr>
        <w:t xml:space="preserve">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 xml:space="preserve">Evidently, </w:t>
      </w:r>
      <w:proofErr w:type="spellStart"/>
      <w:r w:rsidRPr="00782A54">
        <w:rPr>
          <w:rFonts w:asciiTheme="majorHAnsi" w:eastAsia="Times New Roman" w:hAnsiTheme="majorHAnsi" w:cstheme="majorHAnsi"/>
          <w:szCs w:val="22"/>
          <w:u w:val="single"/>
        </w:rPr>
        <w:t>offmining</w:t>
      </w:r>
      <w:proofErr w:type="spellEnd"/>
      <w:r w:rsidRPr="00782A54">
        <w:rPr>
          <w:rFonts w:asciiTheme="majorHAnsi" w:eastAsia="Times New Roman" w:hAnsiTheme="majorHAnsi" w:cstheme="majorHAnsi"/>
          <w:szCs w:val="22"/>
          <w:u w:val="single"/>
        </w:rPr>
        <w:t xml:space="preserve"> on asteroids provides new ways for the future society to access the rare and noble metals on Earth.</w:t>
      </w:r>
    </w:p>
    <w:p w14:paraId="7BCC9728" w14:textId="77777777" w:rsidR="00FB4662" w:rsidRDefault="00FB4662" w:rsidP="00FB4662">
      <w:pPr>
        <w:spacing w:after="0" w:line="240" w:lineRule="auto"/>
        <w:rPr>
          <w:rFonts w:ascii="Times New Roman" w:eastAsia="Times New Roman" w:hAnsi="Times New Roman" w:cs="Times New Roman"/>
          <w:sz w:val="24"/>
          <w:u w:val="single"/>
        </w:rPr>
      </w:pPr>
    </w:p>
    <w:p w14:paraId="72CFD8FB" w14:textId="77777777" w:rsidR="00FB4662" w:rsidRDefault="00FB4662" w:rsidP="00FB4662">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2AC41457" w14:textId="77777777" w:rsidR="00FB4662" w:rsidRDefault="00FB4662" w:rsidP="00FB4662">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3F4D0A86" w14:textId="77777777" w:rsidR="00FB4662" w:rsidRDefault="00FB4662" w:rsidP="00FB4662">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09998402" w14:textId="77777777" w:rsidR="00FB4662" w:rsidRDefault="00FB4662" w:rsidP="00FB4662">
      <w:pPr>
        <w:pStyle w:val="NormalWeb"/>
        <w:spacing w:before="0" w:beforeAutospacing="0" w:after="160" w:afterAutospacing="0"/>
      </w:pPr>
      <w:r>
        <w:rPr>
          <w:color w:val="000000"/>
          <w:sz w:val="16"/>
          <w:szCs w:val="16"/>
        </w:rPr>
        <w:lastRenderedPageBreak/>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solar power 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616A0595" w14:textId="77777777" w:rsidR="00FB4662" w:rsidRDefault="00FB4662" w:rsidP="00FB4662">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3B65228F" w14:textId="77777777" w:rsidR="00FB4662" w:rsidRDefault="00FB4662" w:rsidP="00FB4662">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31EBA456" w14:textId="77777777" w:rsidR="00FB4662" w:rsidRDefault="00FB4662" w:rsidP="00FB4662">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380C4FA9" w14:textId="77777777" w:rsidR="00FB4662" w:rsidRPr="00863E44" w:rsidRDefault="00FB4662" w:rsidP="00FB4662">
      <w:pPr>
        <w:spacing w:after="0" w:line="240" w:lineRule="auto"/>
        <w:rPr>
          <w:rFonts w:ascii="Times New Roman" w:eastAsia="Times New Roman" w:hAnsi="Times New Roman" w:cs="Times New Roman"/>
          <w:sz w:val="24"/>
        </w:rPr>
      </w:pPr>
    </w:p>
    <w:p w14:paraId="4B58C6C2" w14:textId="77777777" w:rsidR="00FB4662" w:rsidRDefault="00FB4662" w:rsidP="00FB4662">
      <w:pPr>
        <w:pStyle w:val="Heading4"/>
      </w:pPr>
      <w:r>
        <w:t>Off- Earth mining reduces emissions.</w:t>
      </w:r>
    </w:p>
    <w:p w14:paraId="27CDDB71" w14:textId="77777777" w:rsidR="00FB4662" w:rsidRPr="001E7F7B" w:rsidRDefault="00FB4662" w:rsidP="00FB4662">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0" w:history="1">
        <w:r w:rsidRPr="00F44601">
          <w:rPr>
            <w:rStyle w:val="Hyperlink"/>
            <w:sz w:val="16"/>
            <w:szCs w:val="16"/>
          </w:rPr>
          <w:t>https://www.sciencedirect.com/science/article/abs/pii/S0094576519313839</w:t>
        </w:r>
      </w:hyperlink>
      <w:r>
        <w:rPr>
          <w:sz w:val="16"/>
          <w:szCs w:val="16"/>
        </w:rPr>
        <w:t>. Accessed 7-12-21)</w:t>
      </w:r>
    </w:p>
    <w:p w14:paraId="1F684529" w14:textId="77777777" w:rsidR="00FB4662" w:rsidRDefault="00FB4662" w:rsidP="00FB4662">
      <w:pPr>
        <w:spacing w:after="0" w:line="240" w:lineRule="auto"/>
        <w:rPr>
          <w:sz w:val="26"/>
          <w:szCs w:val="26"/>
        </w:rPr>
      </w:pPr>
    </w:p>
    <w:p w14:paraId="7E31F7D4" w14:textId="77777777" w:rsidR="00FB4662" w:rsidRPr="008D0DE4" w:rsidRDefault="00FB4662" w:rsidP="00FB4662">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lastRenderedPageBreak/>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to other celestial bodies will be so large that off-Earth mining 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5DFD7A39" w14:textId="77777777" w:rsidR="00FB4662" w:rsidRDefault="00FB4662" w:rsidP="00FB4662">
      <w:pPr>
        <w:spacing w:after="0" w:line="240" w:lineRule="auto"/>
        <w:rPr>
          <w:rFonts w:ascii="Times New Roman" w:eastAsia="Times New Roman" w:hAnsi="Times New Roman" w:cs="Times New Roman"/>
          <w:sz w:val="16"/>
        </w:rPr>
      </w:pPr>
    </w:p>
    <w:p w14:paraId="4BFE0132" w14:textId="439C36BC" w:rsidR="00D94AFD" w:rsidRDefault="00D94AFD" w:rsidP="00FB4662">
      <w:pPr>
        <w:rPr>
          <w:rStyle w:val="Style13ptBold"/>
        </w:rPr>
      </w:pPr>
      <w:r>
        <w:rPr>
          <w:rStyle w:val="Style13ptBold"/>
        </w:rPr>
        <w:t>Emissions cause extinctions.</w:t>
      </w:r>
    </w:p>
    <w:p w14:paraId="15515977" w14:textId="121508C4" w:rsidR="00FB4662" w:rsidRPr="008B7E8E" w:rsidRDefault="00FB4662" w:rsidP="00FB4662">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6CE1D65C" w14:textId="20FD0AA2" w:rsidR="00FB4662" w:rsidRDefault="00FB4662" w:rsidP="00FB4662">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xml:space="preserve">” scenario has been </w:t>
      </w:r>
      <w:proofErr w:type="spellStart"/>
      <w:r w:rsidRPr="003969EC">
        <w:rPr>
          <w:rStyle w:val="StyleUnderline"/>
          <w:rFonts w:asciiTheme="majorHAnsi" w:hAnsiTheme="majorHAnsi" w:cstheme="majorHAnsi"/>
          <w:color w:val="000000" w:themeColor="text1"/>
        </w:rPr>
        <w:t>realised</w:t>
      </w:r>
      <w:proofErr w:type="spellEnd"/>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w:t>
      </w:r>
      <w:r w:rsidRPr="008B7E8E">
        <w:rPr>
          <w:rFonts w:asciiTheme="majorHAnsi" w:hAnsiTheme="majorHAnsi" w:cstheme="majorHAnsi"/>
          <w:color w:val="000000" w:themeColor="text1"/>
          <w:sz w:val="16"/>
        </w:rPr>
        <w:lastRenderedPageBreak/>
        <w:t xml:space="preserve">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 </w:t>
      </w:r>
      <w:r w:rsidRPr="008B7E8E">
        <w:rPr>
          <w:rStyle w:val="StyleUnderline"/>
          <w:rFonts w:asciiTheme="majorHAnsi" w:hAnsiTheme="majorHAnsi" w:cstheme="majorHAnsi"/>
          <w:color w:val="000000" w:themeColor="text1"/>
          <w:highlight w:val="green"/>
        </w:rPr>
        <w:t>massive</w:t>
      </w:r>
      <w:r w:rsidRPr="008B7E8E">
        <w:rPr>
          <w:rStyle w:val="StyleUnderline"/>
          <w:rFonts w:asciiTheme="majorHAnsi" w:hAnsiTheme="majorHAnsi" w:cstheme="majorHAnsi"/>
          <w:color w:val="000000" w:themeColor="text1"/>
        </w:rPr>
        <w:t xml:space="preserve"> global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resources is needed</w:t>
      </w:r>
      <w:r w:rsidRPr="008B7E8E">
        <w:rPr>
          <w:rStyle w:val="StyleUnderline"/>
          <w:rFonts w:asciiTheme="majorHAnsi" w:hAnsiTheme="majorHAnsi" w:cstheme="majorHAnsi"/>
          <w:color w:val="000000" w:themeColor="text1"/>
        </w:rPr>
        <w:t xml:space="preserve"> in the coming decade </w:t>
      </w:r>
      <w:r w:rsidRPr="008B7E8E">
        <w:rPr>
          <w:rStyle w:val="StyleUnderline"/>
          <w:rFonts w:asciiTheme="majorHAnsi" w:hAnsiTheme="majorHAnsi" w:cstheme="majorHAnsi"/>
          <w:color w:val="000000" w:themeColor="text1"/>
          <w:highlight w:val="green"/>
        </w:rPr>
        <w:t>to build</w:t>
      </w:r>
      <w:r w:rsidRPr="008B7E8E">
        <w:rPr>
          <w:rStyle w:val="StyleUnderline"/>
          <w:rFonts w:asciiTheme="majorHAnsi" w:hAnsiTheme="majorHAnsi" w:cstheme="majorHAnsi"/>
          <w:color w:val="000000" w:themeColor="text1"/>
        </w:rPr>
        <w:t xml:space="preserve"> a </w:t>
      </w:r>
      <w:r w:rsidRPr="008B7E8E">
        <w:rPr>
          <w:rStyle w:val="StyleUnderline"/>
          <w:rFonts w:asciiTheme="majorHAnsi" w:hAnsiTheme="majorHAnsi" w:cstheme="majorHAnsi"/>
          <w:color w:val="000000" w:themeColor="text1"/>
          <w:highlight w:val="green"/>
        </w:rPr>
        <w:t>zero-emissions i</w:t>
      </w:r>
      <w:r w:rsidRPr="007945DA">
        <w:rPr>
          <w:rStyle w:val="StyleUnderline"/>
          <w:rFonts w:asciiTheme="majorHAnsi" w:hAnsiTheme="majorHAnsi" w:cstheme="majorHAnsi"/>
          <w:color w:val="000000" w:themeColor="text1"/>
        </w:rPr>
        <w:t>ndustrial</w:t>
      </w:r>
      <w:r w:rsidRPr="008B7E8E">
        <w:rPr>
          <w:rStyle w:val="StyleUnderline"/>
          <w:rFonts w:asciiTheme="majorHAnsi" w:hAnsiTheme="majorHAnsi" w:cstheme="majorHAnsi"/>
          <w:color w:val="000000" w:themeColor="text1"/>
          <w:highlight w:val="green"/>
        </w:rPr>
        <w:t xml:space="preserve"> system</w:t>
      </w:r>
      <w:r w:rsidRPr="008B7E8E">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B7E8E">
        <w:rPr>
          <w:rFonts w:asciiTheme="majorHAnsi" w:hAnsiTheme="majorHAnsi" w:cstheme="majorHAnsi"/>
          <w:color w:val="000000" w:themeColor="text1"/>
          <w:sz w:val="16"/>
        </w:rPr>
        <w:t>mobilisation</w:t>
      </w:r>
      <w:proofErr w:type="spellEnd"/>
      <w:r w:rsidRPr="008B7E8E">
        <w:rPr>
          <w:rFonts w:asciiTheme="majorHAnsi" w:hAnsiTheme="majorHAnsi" w:cstheme="majorHAnsi"/>
          <w:color w:val="000000" w:themeColor="text1"/>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 xml:space="preserve">only a drastic, </w:t>
      </w:r>
      <w:r w:rsidRPr="00ED74A9">
        <w:rPr>
          <w:rStyle w:val="Emphasis"/>
          <w:rFonts w:asciiTheme="majorHAnsi" w:hAnsiTheme="majorHAnsi" w:cstheme="majorHAnsi"/>
          <w:color w:val="000000" w:themeColor="text1"/>
        </w:rPr>
        <w:t xml:space="preserve">economy-wide </w:t>
      </w:r>
      <w:r w:rsidRPr="008B7E8E">
        <w:rPr>
          <w:rStyle w:val="Emphasis"/>
          <w:rFonts w:asciiTheme="majorHAnsi" w:hAnsiTheme="majorHAnsi" w:cstheme="majorHAnsi"/>
          <w:color w:val="000000" w:themeColor="text1"/>
          <w:highlight w:val="green"/>
        </w:rPr>
        <w:t>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4B0CABA6" w14:textId="534B69AD" w:rsidR="006335D5" w:rsidRDefault="005637FD" w:rsidP="006335D5">
      <w:pPr>
        <w:pStyle w:val="Heading2"/>
      </w:pPr>
      <w:r>
        <w:lastRenderedPageBreak/>
        <w:t>2</w:t>
      </w:r>
    </w:p>
    <w:p w14:paraId="337168CB" w14:textId="4EAFD860" w:rsidR="00D717A2" w:rsidRDefault="00D717A2" w:rsidP="006335D5">
      <w:pPr>
        <w:pStyle w:val="Heading3"/>
      </w:pPr>
      <w:r>
        <w:lastRenderedPageBreak/>
        <w:t>Reg CP</w:t>
      </w:r>
    </w:p>
    <w:p w14:paraId="21F53137" w14:textId="2196DB8D" w:rsidR="00D717A2" w:rsidRDefault="00D717A2" w:rsidP="00D717A2">
      <w:pPr>
        <w:pStyle w:val="Heading4"/>
      </w:pPr>
      <w:r>
        <w:t xml:space="preserve">Counterplan text: The Committee on the Peaceful use of Outer Space ought to </w:t>
      </w:r>
    </w:p>
    <w:p w14:paraId="566DD250" w14:textId="77777777" w:rsidR="00D717A2" w:rsidRDefault="00D717A2" w:rsidP="00D717A2">
      <w:pPr>
        <w:pStyle w:val="Heading4"/>
        <w:numPr>
          <w:ilvl w:val="0"/>
          <w:numId w:val="15"/>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4E2A1DE7" w14:textId="77777777" w:rsidR="00D717A2" w:rsidRDefault="00D717A2" w:rsidP="00D717A2">
      <w:pPr>
        <w:pStyle w:val="Heading4"/>
        <w:numPr>
          <w:ilvl w:val="0"/>
          <w:numId w:val="15"/>
        </w:numPr>
        <w:tabs>
          <w:tab w:val="num" w:pos="360"/>
          <w:tab w:val="num" w:pos="720"/>
        </w:tabs>
        <w:ind w:left="0" w:firstLine="0"/>
      </w:pPr>
      <w:r>
        <w:t xml:space="preserve">open disclosure of data gathered in the exploration of a celestial body </w:t>
      </w:r>
    </w:p>
    <w:p w14:paraId="40CA14C3" w14:textId="77777777" w:rsidR="00D717A2" w:rsidRDefault="00D717A2" w:rsidP="00D717A2">
      <w:pPr>
        <w:pStyle w:val="Heading4"/>
        <w:numPr>
          <w:ilvl w:val="0"/>
          <w:numId w:val="15"/>
        </w:numPr>
        <w:tabs>
          <w:tab w:val="num" w:pos="360"/>
          <w:tab w:val="num" w:pos="720"/>
        </w:tabs>
        <w:ind w:left="0" w:firstLine="0"/>
      </w:pPr>
      <w:r>
        <w:t>Applications must be publicly announced</w:t>
      </w:r>
    </w:p>
    <w:p w14:paraId="238B619F" w14:textId="77777777" w:rsidR="00D717A2" w:rsidRDefault="00D717A2" w:rsidP="00D717A2">
      <w:pPr>
        <w:pStyle w:val="Heading4"/>
        <w:numPr>
          <w:ilvl w:val="0"/>
          <w:numId w:val="15"/>
        </w:numPr>
        <w:tabs>
          <w:tab w:val="num" w:pos="360"/>
          <w:tab w:val="num" w:pos="720"/>
        </w:tabs>
        <w:ind w:left="0" w:firstLine="0"/>
      </w:pPr>
      <w:r>
        <w:t>Property Rights will be made tradeable between private entities</w:t>
      </w:r>
    </w:p>
    <w:p w14:paraId="352CD001" w14:textId="77777777" w:rsidR="00D717A2" w:rsidRDefault="00D717A2" w:rsidP="00D717A2">
      <w:pPr>
        <w:pStyle w:val="Heading4"/>
        <w:numPr>
          <w:ilvl w:val="0"/>
          <w:numId w:val="15"/>
        </w:numPr>
        <w:tabs>
          <w:tab w:val="num" w:pos="360"/>
          <w:tab w:val="num" w:pos="720"/>
        </w:tabs>
        <w:ind w:left="0" w:firstLine="0"/>
      </w:pPr>
      <w:r>
        <w:t>Property Rights will be set to expire on the conclusion of a successful extraction mission</w:t>
      </w:r>
    </w:p>
    <w:p w14:paraId="13347588" w14:textId="77777777" w:rsidR="00D717A2" w:rsidRDefault="00D717A2" w:rsidP="00D717A2">
      <w:pPr>
        <w:pStyle w:val="Heading4"/>
        <w:numPr>
          <w:ilvl w:val="0"/>
          <w:numId w:val="15"/>
        </w:numPr>
        <w:tabs>
          <w:tab w:val="num" w:pos="360"/>
          <w:tab w:val="num" w:pos="720"/>
        </w:tabs>
        <w:ind w:left="0" w:firstLine="0"/>
      </w:pPr>
      <w:r>
        <w:t>Private Entities will only be allowed one property right grant per celestial body and cannot have more than one grant at a time</w:t>
      </w:r>
    </w:p>
    <w:p w14:paraId="5E8D9A9A" w14:textId="77777777" w:rsidR="00D717A2" w:rsidRDefault="00D717A2" w:rsidP="00D717A2">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7970E89F" w14:textId="77777777" w:rsidR="00D717A2" w:rsidRPr="00873810" w:rsidRDefault="00D717A2" w:rsidP="00D717A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7B99246D" w14:textId="77777777" w:rsidR="00D717A2" w:rsidRPr="00826990" w:rsidRDefault="00D717A2" w:rsidP="00D717A2">
      <w:r w:rsidRPr="00826990">
        <w:t>4. The data-</w:t>
      </w:r>
      <w:proofErr w:type="spellStart"/>
      <w:r w:rsidRPr="00826990">
        <w:t>centred</w:t>
      </w:r>
      <w:proofErr w:type="spellEnd"/>
      <w:r w:rsidRPr="00826990">
        <w:t xml:space="preserve"> approach to space mining regulation</w:t>
      </w:r>
    </w:p>
    <w:p w14:paraId="3D1775CA" w14:textId="77777777" w:rsidR="00D717A2" w:rsidRPr="00826990" w:rsidRDefault="00D717A2" w:rsidP="00D717A2">
      <w:r w:rsidRPr="00826990">
        <w:t>4.1. Core description of the regulatory regime and mining rights acquisition process</w:t>
      </w:r>
    </w:p>
    <w:p w14:paraId="480E9A87" w14:textId="77777777" w:rsidR="00D717A2" w:rsidRPr="00B60AC4" w:rsidRDefault="00D717A2" w:rsidP="00D717A2">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734B0634" w14:textId="77777777" w:rsidR="00D717A2" w:rsidRPr="00601FE1" w:rsidRDefault="00D717A2" w:rsidP="00D717A2">
      <w:pPr>
        <w:rPr>
          <w:rStyle w:val="StyleUnderline"/>
        </w:rPr>
      </w:pPr>
      <w:r w:rsidRPr="00601FE1">
        <w:rPr>
          <w:rStyle w:val="StyleUnderline"/>
        </w:rPr>
        <w:t>Without preconditions, no entity has a right to mine the resources of a celestial body.</w:t>
      </w:r>
    </w:p>
    <w:p w14:paraId="2039FEF1" w14:textId="77777777" w:rsidR="00D717A2" w:rsidRPr="00601FE1" w:rsidRDefault="00D717A2" w:rsidP="00D717A2">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6BF61560" w14:textId="77777777" w:rsidR="00D717A2" w:rsidRPr="00601FE1" w:rsidRDefault="00D717A2" w:rsidP="00D717A2">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5A9EFC0F" w14:textId="77777777" w:rsidR="00D717A2" w:rsidRPr="00601FE1" w:rsidRDefault="00D717A2" w:rsidP="00D717A2">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2038B2C7" w14:textId="77777777" w:rsidR="00D717A2" w:rsidRPr="00601FE1" w:rsidRDefault="00D717A2" w:rsidP="00D717A2">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3A2F4247" w14:textId="77777777" w:rsidR="00D717A2" w:rsidRPr="00601FE1" w:rsidRDefault="00D717A2" w:rsidP="00D717A2">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420E6A4C" w14:textId="77777777" w:rsidR="00D717A2" w:rsidRPr="00601FE1" w:rsidRDefault="00D717A2" w:rsidP="00D717A2">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3E10AA8B" w14:textId="77777777" w:rsidR="00D717A2" w:rsidRPr="00601FE1" w:rsidRDefault="00D717A2" w:rsidP="00D717A2">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206B7489" w14:textId="77777777" w:rsidR="00D717A2" w:rsidRPr="00EE14D9" w:rsidRDefault="00D717A2" w:rsidP="00D717A2">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5625DAC" w14:textId="77777777" w:rsidR="00D717A2" w:rsidRPr="00826990" w:rsidRDefault="00D717A2" w:rsidP="00D717A2">
      <w:r w:rsidRPr="00826990">
        <w:t>4.2. Discussion and means of implementation</w:t>
      </w:r>
    </w:p>
    <w:p w14:paraId="39B06846" w14:textId="77777777" w:rsidR="00D717A2" w:rsidRPr="00115A20" w:rsidRDefault="00D717A2" w:rsidP="00D717A2">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3F9D28A3" w14:textId="77777777" w:rsidR="00D717A2" w:rsidRPr="00873810" w:rsidRDefault="00D717A2" w:rsidP="00D717A2">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r w:rsidRPr="00235D1B">
        <w:rPr>
          <w:rStyle w:val="StyleUnderline"/>
          <w:highlight w:val="cyan"/>
        </w:rPr>
        <w:t>generations.</w:t>
      </w:r>
      <w:r w:rsidRPr="00826990">
        <w:t>The</w:t>
      </w:r>
      <w:proofErr w:type="spell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0B2CBB93" w14:textId="77777777" w:rsidR="00D717A2" w:rsidRDefault="00D717A2" w:rsidP="00D717A2">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4E24BF62" w14:textId="77777777" w:rsidR="00D717A2" w:rsidRDefault="00D717A2" w:rsidP="00D717A2">
      <w:pPr>
        <w:pStyle w:val="Heading4"/>
      </w:pPr>
      <w:r w:rsidRPr="00E4117B">
        <w:t>Space mining fails now due to profitability</w:t>
      </w:r>
      <w:r>
        <w:t xml:space="preserve"> and unsafe tech</w:t>
      </w:r>
      <w:r w:rsidRPr="00E4117B">
        <w:t xml:space="preserve"> which only the cp solves</w:t>
      </w:r>
    </w:p>
    <w:p w14:paraId="72CEE94A" w14:textId="77777777" w:rsidR="00D717A2" w:rsidRDefault="00D717A2" w:rsidP="00D717A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6" w:history="1">
        <w:r w:rsidRPr="006723E0">
          <w:rPr>
            <w:rStyle w:val="Hyperlink"/>
          </w:rPr>
          <w:t>https://www.sciencedirect.com/science/article/pii/S0265964621000515 accessed 12/12/21</w:t>
        </w:r>
      </w:hyperlink>
      <w:r>
        <w:t>] Adam</w:t>
      </w:r>
    </w:p>
    <w:p w14:paraId="06D8C228" w14:textId="77777777" w:rsidR="00D717A2" w:rsidRDefault="00D717A2" w:rsidP="00D717A2">
      <w:pPr>
        <w:pStyle w:val="ListParagraph"/>
        <w:numPr>
          <w:ilvl w:val="0"/>
          <w:numId w:val="14"/>
        </w:numPr>
      </w:pPr>
      <w:r>
        <w:t>answers timeframe deficits</w:t>
      </w:r>
    </w:p>
    <w:p w14:paraId="449D3F30" w14:textId="77777777" w:rsidR="00D717A2" w:rsidRPr="00E4117B" w:rsidRDefault="00D717A2" w:rsidP="00D717A2">
      <w:pPr>
        <w:pStyle w:val="ListParagraph"/>
        <w:numPr>
          <w:ilvl w:val="0"/>
          <w:numId w:val="14"/>
        </w:numPr>
      </w:pPr>
      <w:r>
        <w:t xml:space="preserve">creates solvency vs inequality/developing nation </w:t>
      </w:r>
      <w:proofErr w:type="spellStart"/>
      <w:r>
        <w:t>affs</w:t>
      </w:r>
      <w:proofErr w:type="spellEnd"/>
    </w:p>
    <w:p w14:paraId="5F8DF94A" w14:textId="77777777" w:rsidR="00D717A2" w:rsidRPr="00CC59C3" w:rsidRDefault="00D717A2" w:rsidP="00D717A2">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64A17874" w14:textId="77777777" w:rsidR="00D717A2" w:rsidRPr="009B0FF2" w:rsidRDefault="00D717A2" w:rsidP="00D717A2">
      <w:pPr>
        <w:rPr>
          <w:u w:val="singl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268D9E0D" w14:textId="77777777" w:rsidR="00D717A2" w:rsidRDefault="00D717A2" w:rsidP="00FB4662">
      <w:pPr>
        <w:rPr>
          <w:rFonts w:asciiTheme="majorHAnsi" w:hAnsiTheme="majorHAnsi" w:cstheme="majorHAnsi"/>
          <w:color w:val="000000" w:themeColor="text1"/>
          <w:sz w:val="16"/>
        </w:rPr>
      </w:pPr>
    </w:p>
    <w:p w14:paraId="07C9CED6" w14:textId="6F080385" w:rsidR="00FB4662" w:rsidRPr="00FB4662" w:rsidRDefault="00FB4662" w:rsidP="00FB4662">
      <w:pPr>
        <w:pStyle w:val="Heading2"/>
      </w:pPr>
      <w:r>
        <w:lastRenderedPageBreak/>
        <w:t>Case</w:t>
      </w:r>
    </w:p>
    <w:p w14:paraId="7F21BB35" w14:textId="77777777" w:rsidR="00FB4662" w:rsidRDefault="00FB4662" w:rsidP="00FB4662">
      <w:pPr>
        <w:pStyle w:val="Heading4"/>
        <w:numPr>
          <w:ilvl w:val="0"/>
          <w:numId w:val="12"/>
        </w:numPr>
        <w:tabs>
          <w:tab w:val="num" w:pos="360"/>
        </w:tabs>
        <w:ind w:left="0" w:firstLine="0"/>
      </w:pPr>
      <w:r>
        <w:t xml:space="preserve">The mining DA outweighs on timeframe because emissions will kill us in 30 years, capitalism needs to wait until we run out of </w:t>
      </w:r>
      <w:r w:rsidRPr="00B81158">
        <w:rPr>
          <w:u w:val="single"/>
        </w:rPr>
        <w:t xml:space="preserve">all </w:t>
      </w:r>
      <w:r>
        <w:t xml:space="preserve">resources on Earth. </w:t>
      </w:r>
    </w:p>
    <w:p w14:paraId="4C17CCE6" w14:textId="77777777" w:rsidR="00FB4662" w:rsidRDefault="00FB4662" w:rsidP="00FB4662">
      <w:pPr>
        <w:pStyle w:val="Heading4"/>
        <w:numPr>
          <w:ilvl w:val="0"/>
          <w:numId w:val="12"/>
        </w:numPr>
        <w:tabs>
          <w:tab w:val="num" w:pos="360"/>
        </w:tabs>
        <w:ind w:left="0" w:firstLine="0"/>
      </w:pPr>
      <w:r>
        <w:t xml:space="preserve">The mining DA solves case because when we get more resources from outer space, we no longer </w:t>
      </w:r>
      <w:proofErr w:type="gramStart"/>
      <w:r>
        <w:t>have to</w:t>
      </w:r>
      <w:proofErr w:type="gramEnd"/>
      <w:r>
        <w:t xml:space="preserve"> worry about the effects of resource extraction on Earth. </w:t>
      </w:r>
    </w:p>
    <w:p w14:paraId="37881869" w14:textId="524D7B6E" w:rsidR="00D717A2" w:rsidRPr="00D717A2" w:rsidRDefault="00911172" w:rsidP="00D717A2">
      <w:pPr>
        <w:pStyle w:val="Heading4"/>
        <w:numPr>
          <w:ilvl w:val="0"/>
          <w:numId w:val="12"/>
        </w:numPr>
        <w:rPr>
          <w:rStyle w:val="Style13ptBold"/>
          <w:b/>
          <w:bCs w:val="0"/>
        </w:rPr>
      </w:pPr>
      <w:r>
        <w:rPr>
          <w:rStyle w:val="Style13ptBold"/>
          <w:b/>
          <w:bCs w:val="0"/>
        </w:rPr>
        <w:t xml:space="preserve">TURN - </w:t>
      </w:r>
      <w:r w:rsidR="00D717A2" w:rsidRPr="00D717A2">
        <w:rPr>
          <w:rStyle w:val="Style13ptBold"/>
          <w:b/>
          <w:bCs w:val="0"/>
        </w:rPr>
        <w:t>Capitalism is the only way to incentivize the innovation necessary to solve the environment</w:t>
      </w:r>
    </w:p>
    <w:p w14:paraId="7B1D3A80" w14:textId="04BA1F5A" w:rsidR="00D717A2" w:rsidRPr="00484062" w:rsidRDefault="00D717A2" w:rsidP="00D717A2">
      <w:pPr>
        <w:rPr>
          <w:rStyle w:val="Style13ptBold"/>
          <w:b w:val="0"/>
          <w:sz w:val="18"/>
          <w:szCs w:val="18"/>
        </w:rPr>
      </w:pPr>
      <w:r>
        <w:rPr>
          <w:rStyle w:val="Style13ptBold"/>
        </w:rPr>
        <w:t xml:space="preserve">Franz </w:t>
      </w:r>
      <w:r w:rsidR="00911172">
        <w:rPr>
          <w:rStyle w:val="Style13ptBold"/>
        </w:rPr>
        <w:t>17</w:t>
      </w:r>
      <w:r>
        <w:rPr>
          <w:rStyle w:val="Style13ptBold"/>
        </w:rPr>
        <w:t xml:space="preserve"> </w:t>
      </w:r>
      <w:r>
        <w:rPr>
          <w:rStyle w:val="Style13ptBold"/>
          <w:sz w:val="18"/>
          <w:szCs w:val="18"/>
        </w:rPr>
        <w:t xml:space="preserve">(Caleb, podcast director for </w:t>
      </w:r>
      <w:r>
        <w:rPr>
          <w:rStyle w:val="Style13ptBold"/>
          <w:i/>
          <w:sz w:val="18"/>
          <w:szCs w:val="18"/>
        </w:rPr>
        <w:t>Outset</w:t>
      </w:r>
      <w:r>
        <w:rPr>
          <w:rStyle w:val="Style13ptBold"/>
          <w:sz w:val="18"/>
          <w:szCs w:val="18"/>
        </w:rPr>
        <w:t xml:space="preserve"> magazine. “Markets Work: Capitalism and Innovation Heal the Earth”, 4/25/17. </w:t>
      </w:r>
      <w:hyperlink r:id="rId17" w:history="1">
        <w:r w:rsidRPr="00BE2644">
          <w:rPr>
            <w:rStyle w:val="Hyperlink"/>
            <w:sz w:val="18"/>
            <w:szCs w:val="18"/>
          </w:rPr>
          <w:t>http://outsetmagazine.com/2017/04/25/capitalism-and-innovation-heal-the-earth/</w:t>
        </w:r>
      </w:hyperlink>
      <w:r>
        <w:rPr>
          <w:rStyle w:val="Style13ptBold"/>
          <w:sz w:val="18"/>
          <w:szCs w:val="18"/>
        </w:rPr>
        <w:t>, 7/7/17)//JM</w:t>
      </w:r>
    </w:p>
    <w:p w14:paraId="3D8BCEC4" w14:textId="3DEA4850" w:rsidR="00D717A2" w:rsidRPr="00D717A2" w:rsidRDefault="00D717A2" w:rsidP="00D717A2">
      <w:pPr>
        <w:rPr>
          <w:u w:val="single"/>
        </w:rPr>
      </w:pPr>
      <w:r w:rsidRPr="00484062">
        <w:rPr>
          <w:sz w:val="16"/>
        </w:rPr>
        <w:t xml:space="preserve">When it comes to opposing factions, it seems as though no two factions could be more averse to each other than environmentalists and capitalists. We are taught to believe that those who care about economic growth cannot possibly care about environmental protection and vice versa. While this rhetoric is a good way to polarize those with opposing priorities, the truth is that they can co-exist. In fact, </w:t>
      </w:r>
      <w:r w:rsidRPr="009115E9">
        <w:rPr>
          <w:rStyle w:val="StyleUnderline"/>
        </w:rPr>
        <w:t xml:space="preserve">not only can </w:t>
      </w:r>
      <w:r w:rsidRPr="00A029B1">
        <w:rPr>
          <w:rStyle w:val="StyleUnderline"/>
          <w:highlight w:val="yellow"/>
        </w:rPr>
        <w:t>cap</w:t>
      </w:r>
      <w:r w:rsidRPr="00484062">
        <w:rPr>
          <w:rStyle w:val="StyleUnderline"/>
        </w:rPr>
        <w:t xml:space="preserve">italism </w:t>
      </w:r>
      <w:r w:rsidRPr="00A029B1">
        <w:rPr>
          <w:rStyle w:val="StyleUnderline"/>
          <w:highlight w:val="yellow"/>
        </w:rPr>
        <w:t>and environmentalism co-exist</w:t>
      </w:r>
      <w:r w:rsidRPr="00484062">
        <w:rPr>
          <w:rStyle w:val="StyleUnderline"/>
        </w:rPr>
        <w:t xml:space="preserve">, but </w:t>
      </w:r>
      <w:r w:rsidRPr="00A029B1">
        <w:rPr>
          <w:rStyle w:val="StyleUnderline"/>
          <w:highlight w:val="yellow"/>
        </w:rPr>
        <w:t>only with</w:t>
      </w:r>
      <w:r w:rsidRPr="00484062">
        <w:rPr>
          <w:rStyle w:val="StyleUnderline"/>
        </w:rPr>
        <w:t xml:space="preserve"> free market </w:t>
      </w:r>
      <w:r w:rsidRPr="00A029B1">
        <w:rPr>
          <w:rStyle w:val="StyleUnderline"/>
          <w:highlight w:val="yellow"/>
        </w:rPr>
        <w:t>cap</w:t>
      </w:r>
      <w:r w:rsidRPr="00484062">
        <w:rPr>
          <w:rStyle w:val="StyleUnderline"/>
        </w:rPr>
        <w:t xml:space="preserve">italism </w:t>
      </w:r>
      <w:r w:rsidRPr="00A029B1">
        <w:rPr>
          <w:rStyle w:val="StyleUnderline"/>
          <w:highlight w:val="yellow"/>
        </w:rPr>
        <w:t>can the environment</w:t>
      </w:r>
      <w:r w:rsidRPr="00484062">
        <w:rPr>
          <w:rStyle w:val="StyleUnderline"/>
        </w:rPr>
        <w:t xml:space="preserve"> ever hope to </w:t>
      </w:r>
      <w:r w:rsidRPr="00A029B1">
        <w:rPr>
          <w:rStyle w:val="StyleUnderline"/>
          <w:highlight w:val="yellow"/>
        </w:rPr>
        <w:t>be clean</w:t>
      </w:r>
      <w:r w:rsidRPr="00484062">
        <w:rPr>
          <w:rStyle w:val="StyleUnderline"/>
        </w:rPr>
        <w:t>.</w:t>
      </w:r>
      <w:r>
        <w:rPr>
          <w:rStyle w:val="StyleUnderline"/>
        </w:rPr>
        <w:t xml:space="preserve"> </w:t>
      </w:r>
      <w:r w:rsidRPr="00484062">
        <w:rPr>
          <w:rStyle w:val="StyleUnderline"/>
        </w:rPr>
        <w:t xml:space="preserve">Even though </w:t>
      </w:r>
      <w:r w:rsidRPr="00A029B1">
        <w:rPr>
          <w:rStyle w:val="StyleUnderline"/>
          <w:highlight w:val="yellow"/>
        </w:rPr>
        <w:t>critics</w:t>
      </w:r>
      <w:r w:rsidRPr="00484062">
        <w:rPr>
          <w:rStyle w:val="StyleUnderline"/>
        </w:rPr>
        <w:t xml:space="preserve"> of capitalism </w:t>
      </w:r>
      <w:r w:rsidRPr="00A029B1">
        <w:rPr>
          <w:rStyle w:val="StyleUnderline"/>
          <w:highlight w:val="yellow"/>
        </w:rPr>
        <w:t>accuse the system of placing profits above people or the environment</w:t>
      </w:r>
      <w:r w:rsidRPr="00484062">
        <w:rPr>
          <w:rStyle w:val="StyleUnderline"/>
        </w:rPr>
        <w:t xml:space="preserve">, the </w:t>
      </w:r>
      <w:r w:rsidRPr="00A029B1">
        <w:rPr>
          <w:rStyle w:val="StyleUnderline"/>
          <w:highlight w:val="yellow"/>
        </w:rPr>
        <w:t>reality sets a different tone</w:t>
      </w:r>
      <w:r w:rsidRPr="00484062">
        <w:rPr>
          <w:rStyle w:val="StyleUnderline"/>
        </w:rPr>
        <w:t xml:space="preserve">. The market </w:t>
      </w:r>
      <w:r w:rsidRPr="00A029B1">
        <w:rPr>
          <w:rStyle w:val="StyleUnderline"/>
          <w:highlight w:val="yellow"/>
        </w:rPr>
        <w:t>demand for clean</w:t>
      </w:r>
      <w:r w:rsidRPr="00484062">
        <w:rPr>
          <w:rStyle w:val="StyleUnderline"/>
        </w:rPr>
        <w:t xml:space="preserve"> and renewable </w:t>
      </w:r>
      <w:r w:rsidRPr="00A029B1">
        <w:rPr>
          <w:rStyle w:val="StyleUnderline"/>
          <w:highlight w:val="yellow"/>
        </w:rPr>
        <w:t>energy is growing every day</w:t>
      </w:r>
      <w:r w:rsidRPr="009115E9">
        <w:rPr>
          <w:rStyle w:val="StyleUnderline"/>
        </w:rPr>
        <w:t xml:space="preserve">. Companies and businesses are finding it profitable to keep the environment that their costumers live in clean. </w:t>
      </w:r>
      <w:r w:rsidRPr="00A029B1">
        <w:rPr>
          <w:rStyle w:val="StyleUnderline"/>
          <w:highlight w:val="yellow"/>
        </w:rPr>
        <w:t>There</w:t>
      </w:r>
      <w:r w:rsidRPr="00484062">
        <w:rPr>
          <w:rStyle w:val="StyleUnderline"/>
        </w:rPr>
        <w:t xml:space="preserve"> is also an </w:t>
      </w:r>
      <w:r w:rsidRPr="00A029B1">
        <w:rPr>
          <w:rStyle w:val="StyleUnderline"/>
          <w:highlight w:val="yellow"/>
        </w:rPr>
        <w:t>opportunity for those who care</w:t>
      </w:r>
      <w:r w:rsidRPr="00484062">
        <w:rPr>
          <w:rStyle w:val="StyleUnderline"/>
        </w:rPr>
        <w:t xml:space="preserve"> about the cause </w:t>
      </w:r>
      <w:r w:rsidRPr="00A029B1">
        <w:rPr>
          <w:rStyle w:val="StyleUnderline"/>
          <w:highlight w:val="yellow"/>
        </w:rPr>
        <w:t xml:space="preserve">to </w:t>
      </w:r>
      <w:proofErr w:type="gramStart"/>
      <w:r w:rsidRPr="00A029B1">
        <w:rPr>
          <w:rStyle w:val="StyleUnderline"/>
          <w:highlight w:val="yellow"/>
        </w:rPr>
        <w:t>take action</w:t>
      </w:r>
      <w:proofErr w:type="gramEnd"/>
      <w:r w:rsidRPr="00A029B1">
        <w:rPr>
          <w:rStyle w:val="StyleUnderline"/>
          <w:highlight w:val="yellow"/>
        </w:rPr>
        <w:t xml:space="preserve"> like never before</w:t>
      </w:r>
      <w:r w:rsidRPr="00484062">
        <w:rPr>
          <w:rStyle w:val="StyleUnderline"/>
        </w:rPr>
        <w:t xml:space="preserve"> and to do so </w:t>
      </w:r>
      <w:r w:rsidRPr="00A029B1">
        <w:rPr>
          <w:rStyle w:val="StyleUnderline"/>
          <w:highlight w:val="yellow"/>
        </w:rPr>
        <w:t>within the market.</w:t>
      </w:r>
      <w:r>
        <w:rPr>
          <w:rStyle w:val="StyleUnderline"/>
        </w:rPr>
        <w:t xml:space="preserve"> </w:t>
      </w:r>
      <w:r w:rsidRPr="00484062">
        <w:rPr>
          <w:rStyle w:val="StyleUnderline"/>
        </w:rPr>
        <w:t xml:space="preserve">Technology and innovation are evolving at such a rate that dirty fuels and </w:t>
      </w:r>
      <w:r w:rsidRPr="00A029B1">
        <w:rPr>
          <w:rStyle w:val="StyleUnderline"/>
          <w:highlight w:val="yellow"/>
        </w:rPr>
        <w:t>pollution will soon be</w:t>
      </w:r>
      <w:r w:rsidRPr="00484062">
        <w:rPr>
          <w:rStyle w:val="StyleUnderline"/>
        </w:rPr>
        <w:t xml:space="preserve">come </w:t>
      </w:r>
      <w:r w:rsidRPr="00A029B1">
        <w:rPr>
          <w:rStyle w:val="StyleUnderline"/>
          <w:highlight w:val="yellow"/>
        </w:rPr>
        <w:t>a thing of the past</w:t>
      </w:r>
      <w:r w:rsidRPr="00484062">
        <w:rPr>
          <w:rStyle w:val="StyleUnderline"/>
        </w:rPr>
        <w:t>.</w:t>
      </w:r>
      <w:r>
        <w:rPr>
          <w:rStyle w:val="StyleUnderline"/>
        </w:rPr>
        <w:t xml:space="preserve"> </w:t>
      </w:r>
      <w:r w:rsidRPr="00484062">
        <w:rPr>
          <w:rStyle w:val="StyleUnderline"/>
        </w:rPr>
        <w:t xml:space="preserve">Elon Musk is </w:t>
      </w:r>
      <w:r w:rsidRPr="00A029B1">
        <w:rPr>
          <w:rStyle w:val="StyleUnderline"/>
          <w:highlight w:val="yellow"/>
        </w:rPr>
        <w:t>the perfect example</w:t>
      </w:r>
      <w:r w:rsidRPr="00484062">
        <w:rPr>
          <w:rStyle w:val="StyleUnderline"/>
        </w:rPr>
        <w:t xml:space="preserve"> of this concept. Musk has created an entire empire based on clean and affordable energy; not because of government decree or regulation, but from private incentives to innovate and compete, which drives product quality up.</w:t>
      </w:r>
      <w:r>
        <w:rPr>
          <w:rStyle w:val="StyleUnderline"/>
        </w:rPr>
        <w:t xml:space="preserve"> </w:t>
      </w:r>
      <w:r w:rsidRPr="00484062">
        <w:rPr>
          <w:rStyle w:val="StyleUnderline"/>
        </w:rPr>
        <w:t>Because Musk is allowed to profit and gain from the demand of the marketplace, his companies are on the cutting edge of innovation changing the world and the environment.</w:t>
      </w:r>
      <w:r w:rsidRPr="00484062">
        <w:rPr>
          <w:sz w:val="16"/>
        </w:rPr>
        <w:t xml:space="preserve"> Musk recently announced that he could produce roof solar panels at a cheaper rate than even conventional roofs. </w:t>
      </w:r>
      <w:r w:rsidRPr="00484062">
        <w:rPr>
          <w:rStyle w:val="StyleUnderline"/>
        </w:rPr>
        <w:t xml:space="preserve">He </w:t>
      </w:r>
      <w:r w:rsidRPr="00A029B1">
        <w:rPr>
          <w:rStyle w:val="StyleUnderline"/>
          <w:highlight w:val="yellow"/>
        </w:rPr>
        <w:t>is</w:t>
      </w:r>
      <w:r w:rsidRPr="00484062">
        <w:rPr>
          <w:rStyle w:val="StyleUnderline"/>
        </w:rPr>
        <w:t xml:space="preserve"> using </w:t>
      </w:r>
      <w:r w:rsidRPr="00A029B1">
        <w:rPr>
          <w:rStyle w:val="StyleUnderline"/>
          <w:highlight w:val="yellow"/>
        </w:rPr>
        <w:t>Tesla</w:t>
      </w:r>
      <w:r w:rsidRPr="00484062">
        <w:rPr>
          <w:rStyle w:val="StyleUnderline"/>
        </w:rPr>
        <w:t xml:space="preserve"> Motors</w:t>
      </w:r>
      <w:r w:rsidRPr="00484062">
        <w:rPr>
          <w:sz w:val="16"/>
        </w:rPr>
        <w:t xml:space="preserve"> to revolutionize the automobile and clean energy industries. While Tesla cars are currently not as quite as profitable as I’m sure he would like, these innovations are setting the essential groundwork for years to come. </w:t>
      </w:r>
      <w:r w:rsidRPr="00A029B1">
        <w:rPr>
          <w:rStyle w:val="StyleUnderline"/>
          <w:highlight w:val="yellow"/>
        </w:rPr>
        <w:t>On a smaller scale, new industries</w:t>
      </w:r>
      <w:r w:rsidRPr="00484062">
        <w:rPr>
          <w:rStyle w:val="StyleUnderline"/>
        </w:rPr>
        <w:t xml:space="preserve"> are </w:t>
      </w:r>
      <w:r w:rsidRPr="00A029B1">
        <w:rPr>
          <w:rStyle w:val="StyleUnderline"/>
          <w:highlight w:val="yellow"/>
        </w:rPr>
        <w:t>find</w:t>
      </w:r>
      <w:r w:rsidRPr="00484062">
        <w:rPr>
          <w:rStyle w:val="StyleUnderline"/>
        </w:rPr>
        <w:t xml:space="preserve">ing innovative </w:t>
      </w:r>
      <w:r w:rsidRPr="00A029B1">
        <w:rPr>
          <w:rStyle w:val="StyleUnderline"/>
          <w:highlight w:val="yellow"/>
        </w:rPr>
        <w:t>ways to</w:t>
      </w:r>
      <w:r w:rsidRPr="00484062">
        <w:rPr>
          <w:rStyle w:val="StyleUnderline"/>
        </w:rPr>
        <w:t xml:space="preserve"> help </w:t>
      </w:r>
      <w:r w:rsidRPr="00A029B1">
        <w:rPr>
          <w:rStyle w:val="StyleUnderline"/>
          <w:highlight w:val="yellow"/>
        </w:rPr>
        <w:t>fight pollution</w:t>
      </w:r>
      <w:r w:rsidRPr="00484062">
        <w:rPr>
          <w:rStyle w:val="StyleUnderline"/>
        </w:rPr>
        <w:t xml:space="preserve"> and restore clean water to the planet. The only reason any company is even able to do this is capitalism.</w:t>
      </w:r>
      <w:r>
        <w:rPr>
          <w:rStyle w:val="StyleUnderline"/>
        </w:rPr>
        <w:t xml:space="preserve"> </w:t>
      </w:r>
      <w:r w:rsidRPr="00484062">
        <w:rPr>
          <w:rStyle w:val="StyleUnderline"/>
        </w:rPr>
        <w:t xml:space="preserve">Competition is a powerful force, and people often forget that the market is what we make it. </w:t>
      </w:r>
      <w:r w:rsidRPr="009115E9">
        <w:rPr>
          <w:rStyle w:val="StyleUnderline"/>
        </w:rPr>
        <w:t>Going to government is not just a lazy way of trying to achieve sustainability, but it is also ineffective and does more harm than good</w:t>
      </w:r>
      <w:r w:rsidRPr="00484062">
        <w:rPr>
          <w:rStyle w:val="StyleUnderline"/>
        </w:rPr>
        <w:t>.</w:t>
      </w:r>
      <w:r>
        <w:rPr>
          <w:rStyle w:val="StyleUnderline"/>
        </w:rPr>
        <w:t xml:space="preserve"> </w:t>
      </w:r>
      <w:r w:rsidRPr="00A029B1">
        <w:rPr>
          <w:rStyle w:val="StyleUnderline"/>
          <w:highlight w:val="yellow"/>
        </w:rPr>
        <w:t>The market</w:t>
      </w:r>
      <w:r w:rsidRPr="00484062">
        <w:rPr>
          <w:rStyle w:val="StyleUnderline"/>
        </w:rPr>
        <w:t>, so long as it is free and without crony assistance from the government</w:t>
      </w:r>
      <w:r w:rsidRPr="00A029B1">
        <w:rPr>
          <w:rStyle w:val="StyleUnderline"/>
          <w:highlight w:val="yellow"/>
        </w:rPr>
        <w:t>, always hold businesses accountable</w:t>
      </w:r>
      <w:r w:rsidRPr="00484062">
        <w:rPr>
          <w:sz w:val="16"/>
        </w:rPr>
        <w:t xml:space="preserve">. Sure, in a genuinely free market, a business might pollute, but </w:t>
      </w:r>
      <w:r w:rsidRPr="00484062">
        <w:rPr>
          <w:rStyle w:val="StyleUnderline"/>
        </w:rPr>
        <w:t xml:space="preserve">the decision </w:t>
      </w:r>
      <w:r w:rsidRPr="00A029B1">
        <w:rPr>
          <w:rStyle w:val="StyleUnderline"/>
          <w:highlight w:val="yellow"/>
        </w:rPr>
        <w:t>to pollute</w:t>
      </w:r>
      <w:r w:rsidRPr="00484062">
        <w:rPr>
          <w:rStyle w:val="StyleUnderline"/>
        </w:rPr>
        <w:t xml:space="preserve"> in excess </w:t>
      </w:r>
      <w:r w:rsidRPr="00A029B1">
        <w:rPr>
          <w:rStyle w:val="StyleUnderline"/>
          <w:highlight w:val="yellow"/>
        </w:rPr>
        <w:t>will</w:t>
      </w:r>
      <w:r w:rsidRPr="00484062">
        <w:rPr>
          <w:rStyle w:val="StyleUnderline"/>
        </w:rPr>
        <w:t xml:space="preserve"> eventually prove </w:t>
      </w:r>
      <w:r w:rsidRPr="00A029B1">
        <w:rPr>
          <w:rStyle w:val="StyleUnderline"/>
          <w:highlight w:val="yellow"/>
        </w:rPr>
        <w:t>counter</w:t>
      </w:r>
      <w:r w:rsidRPr="00484062">
        <w:rPr>
          <w:rStyle w:val="StyleUnderline"/>
        </w:rPr>
        <w:t xml:space="preserve"> to business </w:t>
      </w:r>
      <w:r w:rsidRPr="00A029B1">
        <w:rPr>
          <w:rStyle w:val="StyleUnderline"/>
          <w:highlight w:val="yellow"/>
        </w:rPr>
        <w:t>interests</w:t>
      </w:r>
      <w:r w:rsidRPr="00484062">
        <w:rPr>
          <w:rStyle w:val="StyleUnderline"/>
        </w:rPr>
        <w:t>.</w:t>
      </w:r>
      <w:r w:rsidRPr="00484062">
        <w:rPr>
          <w:sz w:val="16"/>
        </w:rPr>
        <w:t xml:space="preserve"> First, a company’s </w:t>
      </w:r>
      <w:r w:rsidRPr="00A029B1">
        <w:rPr>
          <w:rStyle w:val="StyleUnderline"/>
          <w:highlight w:val="yellow"/>
        </w:rPr>
        <w:t>pollution would</w:t>
      </w:r>
      <w:r w:rsidRPr="00484062">
        <w:rPr>
          <w:rStyle w:val="StyleUnderline"/>
        </w:rPr>
        <w:t xml:space="preserve"> significantly </w:t>
      </w:r>
      <w:r w:rsidRPr="00A029B1">
        <w:rPr>
          <w:rStyle w:val="StyleUnderline"/>
          <w:highlight w:val="yellow"/>
        </w:rPr>
        <w:t>affect the water</w:t>
      </w:r>
      <w:r w:rsidRPr="00484062">
        <w:rPr>
          <w:rStyle w:val="StyleUnderline"/>
        </w:rPr>
        <w:t xml:space="preserve"> that </w:t>
      </w:r>
      <w:r w:rsidRPr="00A029B1">
        <w:rPr>
          <w:rStyle w:val="StyleUnderline"/>
          <w:highlight w:val="yellow"/>
        </w:rPr>
        <w:t>their employees drink or</w:t>
      </w:r>
      <w:r w:rsidRPr="00484062">
        <w:rPr>
          <w:rStyle w:val="StyleUnderline"/>
        </w:rPr>
        <w:t xml:space="preserve"> the </w:t>
      </w:r>
      <w:r w:rsidRPr="00A029B1">
        <w:rPr>
          <w:rStyle w:val="StyleUnderline"/>
          <w:highlight w:val="yellow"/>
        </w:rPr>
        <w:t>air</w:t>
      </w:r>
      <w:r w:rsidRPr="00484062">
        <w:rPr>
          <w:rStyle w:val="StyleUnderline"/>
        </w:rPr>
        <w:t xml:space="preserve"> that </w:t>
      </w:r>
      <w:r w:rsidRPr="00A029B1">
        <w:rPr>
          <w:rStyle w:val="StyleUnderline"/>
          <w:highlight w:val="yellow"/>
        </w:rPr>
        <w:t>they breathe, which would raise employment costs</w:t>
      </w:r>
      <w:r w:rsidRPr="00484062">
        <w:rPr>
          <w:sz w:val="16"/>
        </w:rPr>
        <w:t xml:space="preserve">. Second, and more importantly, </w:t>
      </w:r>
      <w:r w:rsidRPr="00484062">
        <w:rPr>
          <w:rStyle w:val="StyleUnderline"/>
        </w:rPr>
        <w:t xml:space="preserve">the company would also be polluting the water or air of their </w:t>
      </w:r>
      <w:r w:rsidRPr="00A029B1">
        <w:rPr>
          <w:rStyle w:val="StyleUnderline"/>
          <w:highlight w:val="yellow"/>
        </w:rPr>
        <w:t>customers</w:t>
      </w:r>
      <w:r w:rsidRPr="00484062">
        <w:rPr>
          <w:rStyle w:val="StyleUnderline"/>
        </w:rPr>
        <w:t xml:space="preserve">, who </w:t>
      </w:r>
      <w:r w:rsidRPr="00A029B1">
        <w:rPr>
          <w:rStyle w:val="StyleUnderline"/>
          <w:highlight w:val="yellow"/>
        </w:rPr>
        <w:t>will be far less likely to</w:t>
      </w:r>
      <w:r w:rsidRPr="00484062">
        <w:rPr>
          <w:rStyle w:val="StyleUnderline"/>
        </w:rPr>
        <w:t xml:space="preserve"> continue </w:t>
      </w:r>
      <w:r w:rsidRPr="00A029B1">
        <w:rPr>
          <w:rStyle w:val="StyleUnderline"/>
          <w:highlight w:val="yellow"/>
        </w:rPr>
        <w:t>do</w:t>
      </w:r>
      <w:r w:rsidRPr="00484062">
        <w:rPr>
          <w:rStyle w:val="StyleUnderline"/>
        </w:rPr>
        <w:t xml:space="preserve">ing </w:t>
      </w:r>
      <w:r w:rsidRPr="00A029B1">
        <w:rPr>
          <w:rStyle w:val="StyleUnderline"/>
          <w:highlight w:val="yellow"/>
        </w:rPr>
        <w:t>business with the company after they</w:t>
      </w:r>
      <w:r w:rsidRPr="00484062">
        <w:rPr>
          <w:rStyle w:val="StyleUnderline"/>
        </w:rPr>
        <w:t xml:space="preserve"> have </w:t>
      </w:r>
      <w:r w:rsidRPr="00A029B1">
        <w:rPr>
          <w:rStyle w:val="StyleUnderline"/>
          <w:highlight w:val="yellow"/>
        </w:rPr>
        <w:t>damage</w:t>
      </w:r>
      <w:r w:rsidRPr="00484062">
        <w:rPr>
          <w:rStyle w:val="StyleUnderline"/>
        </w:rPr>
        <w:t xml:space="preserve">d </w:t>
      </w:r>
      <w:r w:rsidRPr="00A029B1">
        <w:rPr>
          <w:rStyle w:val="StyleUnderline"/>
          <w:highlight w:val="yellow"/>
        </w:rPr>
        <w:t xml:space="preserve">the ecosystem of the community. Pollution would leave the company vulnerable to </w:t>
      </w:r>
      <w:r w:rsidRPr="009115E9">
        <w:rPr>
          <w:rStyle w:val="StyleUnderline"/>
        </w:rPr>
        <w:t xml:space="preserve">outside </w:t>
      </w:r>
      <w:r w:rsidRPr="00A029B1">
        <w:rPr>
          <w:rStyle w:val="StyleUnderline"/>
          <w:highlight w:val="yellow"/>
        </w:rPr>
        <w:t>competition that recognizes</w:t>
      </w:r>
      <w:r w:rsidRPr="009115E9">
        <w:rPr>
          <w:rStyle w:val="StyleUnderline"/>
        </w:rPr>
        <w:t xml:space="preserve"> these </w:t>
      </w:r>
      <w:r w:rsidRPr="00A029B1">
        <w:rPr>
          <w:rStyle w:val="StyleUnderline"/>
          <w:highlight w:val="yellow"/>
        </w:rPr>
        <w:t>environmental concerns</w:t>
      </w:r>
      <w:r w:rsidRPr="00484062">
        <w:rPr>
          <w:rStyle w:val="StyleUnderline"/>
        </w:rPr>
        <w:t xml:space="preserve"> as well as the economic concerns</w:t>
      </w:r>
      <w:r w:rsidRPr="00484062">
        <w:rPr>
          <w:sz w:val="16"/>
        </w:rPr>
        <w:t xml:space="preserve">. The business that pollutes the air and waters of the community it serves will quickly lose customers and suffer significant losses because the community, and </w:t>
      </w:r>
      <w:r w:rsidRPr="00484062">
        <w:rPr>
          <w:sz w:val="16"/>
        </w:rPr>
        <w:lastRenderedPageBreak/>
        <w:t xml:space="preserve">not the government, will punish the business. Not only should we explore innovation with the market to protect the environment, but we must also act to curtail the world’s largest polluter: the U.S. Government. While environmentalist protest and rally against large corporations who pollute the air and water, the government remains the world’s largest overall polluter. Calls for government reform are silent. Not only are they the largest overall, but the federal government is also the fourth largest contributor to greenhouse gas pollution alone. Of course, we also cannot forget about the terrible EPA mine spill polluting the Colorado River in 2015. If environmentalists want to be serious about reducing pollution, they must focus on cutting the size of government. We should all strive for sustainability. Therefore, we should not view capitalism at odds with a clean Earth. Only through capitalism can we have a realistic expectation of a cleaner Earth. </w:t>
      </w:r>
      <w:r w:rsidRPr="00A029B1">
        <w:rPr>
          <w:rStyle w:val="StyleUnderline"/>
          <w:highlight w:val="yellow"/>
        </w:rPr>
        <w:t>Government intervention only hinders economic progress and does little to protect</w:t>
      </w:r>
      <w:r w:rsidRPr="00484062">
        <w:rPr>
          <w:rStyle w:val="StyleUnderline"/>
        </w:rPr>
        <w:t xml:space="preserve">ing </w:t>
      </w:r>
      <w:r w:rsidRPr="00A029B1">
        <w:rPr>
          <w:rStyle w:val="StyleUnderline"/>
          <w:highlight w:val="yellow"/>
        </w:rPr>
        <w:t>the environment</w:t>
      </w:r>
      <w:r w:rsidRPr="00484062">
        <w:rPr>
          <w:sz w:val="16"/>
        </w:rPr>
        <w:t xml:space="preserve">. The path to a clean and sustainable planet cannot and should not go through the government but through competition and innovation. The government cannot mandate economic growth. The only thing it can and should do is get out of the way and remove all restrictions that slow innovation. </w:t>
      </w:r>
      <w:r w:rsidRPr="00A029B1">
        <w:rPr>
          <w:rStyle w:val="StyleUnderline"/>
          <w:highlight w:val="yellow"/>
        </w:rPr>
        <w:t>Fossil fuels are already on their way out</w:t>
      </w:r>
      <w:r w:rsidRPr="00484062">
        <w:rPr>
          <w:rStyle w:val="StyleUnderline"/>
        </w:rPr>
        <w:t xml:space="preserve">, and clean energy is the way of the future. But that fact does not, by itself make clean energy affordable. Only with the creative destruction that the market provides can we have a clean and sustainable future that coincides with our economic growth and prosperity. </w:t>
      </w:r>
      <w:r w:rsidRPr="00A029B1">
        <w:rPr>
          <w:rStyle w:val="StyleUnderline"/>
          <w:highlight w:val="yellow"/>
        </w:rPr>
        <w:t>Cap</w:t>
      </w:r>
      <w:r w:rsidRPr="00484062">
        <w:rPr>
          <w:rStyle w:val="StyleUnderline"/>
        </w:rPr>
        <w:t xml:space="preserve">italism </w:t>
      </w:r>
      <w:r w:rsidRPr="00A029B1">
        <w:rPr>
          <w:rStyle w:val="StyleUnderline"/>
          <w:highlight w:val="yellow"/>
        </w:rPr>
        <w:t>leading</w:t>
      </w:r>
      <w:r w:rsidRPr="00484062">
        <w:rPr>
          <w:rStyle w:val="StyleUnderline"/>
        </w:rPr>
        <w:t xml:space="preserve"> the way </w:t>
      </w:r>
      <w:r w:rsidRPr="00A029B1">
        <w:rPr>
          <w:rStyle w:val="StyleUnderline"/>
          <w:highlight w:val="yellow"/>
        </w:rPr>
        <w:t>to heal the planet is just one</w:t>
      </w:r>
      <w:r w:rsidRPr="00484062">
        <w:rPr>
          <w:rStyle w:val="StyleUnderline"/>
        </w:rPr>
        <w:t xml:space="preserve"> excellent </w:t>
      </w:r>
      <w:r w:rsidRPr="00A029B1">
        <w:rPr>
          <w:rStyle w:val="StyleUnderline"/>
          <w:highlight w:val="yellow"/>
        </w:rPr>
        <w:t>example of how well markets work.</w:t>
      </w:r>
    </w:p>
    <w:p w14:paraId="762E14BE" w14:textId="5C943A42" w:rsidR="00FB4662" w:rsidRDefault="00FB4662" w:rsidP="00FB4662">
      <w:pPr>
        <w:pStyle w:val="Heading4"/>
        <w:numPr>
          <w:ilvl w:val="0"/>
          <w:numId w:val="12"/>
        </w:numPr>
        <w:tabs>
          <w:tab w:val="num" w:pos="360"/>
        </w:tabs>
        <w:ind w:left="0" w:firstLine="0"/>
        <w:rPr>
          <w:rFonts w:asciiTheme="majorHAnsi" w:hAnsiTheme="majorHAnsi" w:cstheme="minorHAnsi"/>
        </w:rPr>
      </w:pPr>
      <w:r w:rsidRPr="00AE665A">
        <w:rPr>
          <w:rFonts w:asciiTheme="majorHAnsi" w:hAnsiTheme="majorHAnsi" w:cstheme="minorHAnsi"/>
        </w:rPr>
        <w:t xml:space="preserve">Capitalism will protect us from environmental catastrophe before socialism does. </w:t>
      </w:r>
    </w:p>
    <w:p w14:paraId="60DEAE50" w14:textId="77777777" w:rsidR="00FB4662" w:rsidRPr="00E2746F" w:rsidRDefault="00FB4662" w:rsidP="00FB4662">
      <w:pPr>
        <w:rPr>
          <w:sz w:val="16"/>
          <w:szCs w:val="16"/>
        </w:rPr>
      </w:pPr>
      <w:proofErr w:type="spellStart"/>
      <w:r w:rsidRPr="005637FD">
        <w:rPr>
          <w:rFonts w:eastAsiaTheme="majorEastAsia" w:cstheme="majorBidi"/>
          <w:b/>
          <w:bCs/>
          <w:sz w:val="26"/>
          <w:szCs w:val="26"/>
        </w:rPr>
        <w:t>Hahnel</w:t>
      </w:r>
      <w:proofErr w:type="spellEnd"/>
      <w:r w:rsidRPr="005637FD">
        <w:rPr>
          <w:rFonts w:eastAsiaTheme="majorEastAsia" w:cstheme="majorBidi"/>
          <w:b/>
          <w:bCs/>
          <w:sz w:val="26"/>
          <w:szCs w:val="26"/>
        </w:rPr>
        <w:t xml:space="preserve"> and Young 16</w:t>
      </w:r>
      <w:r w:rsidRPr="00E2746F">
        <w:rPr>
          <w:sz w:val="26"/>
          <w:szCs w:val="26"/>
        </w:rPr>
        <w:t xml:space="preserve"> –</w:t>
      </w:r>
      <w:r w:rsidRPr="00E2746F">
        <w:t xml:space="preserve"> </w:t>
      </w:r>
      <w:r w:rsidRPr="00E2746F">
        <w:rPr>
          <w:sz w:val="16"/>
          <w:szCs w:val="16"/>
        </w:rPr>
        <w:t xml:space="preserve">(7/7, interview with Robin </w:t>
      </w:r>
      <w:proofErr w:type="spellStart"/>
      <w:r w:rsidRPr="00E2746F">
        <w:rPr>
          <w:sz w:val="16"/>
          <w:szCs w:val="16"/>
        </w:rPr>
        <w:t>Hahnel</w:t>
      </w:r>
      <w:proofErr w:type="spellEnd"/>
      <w:r w:rsidRPr="00E2746F">
        <w:rPr>
          <w:sz w:val="16"/>
          <w:szCs w:val="16"/>
        </w:rPr>
        <w:t xml:space="preserve">, Visiting Professor of Economics at Portland State University, Professor Emeritus of Economics at American University, by Kevin Young, PhD in History from Stony Brook University, Assistant Professor of History at the University of Massachusetts Amherst, “Ecologically Sustainable Growth Is Possible: An Interview With Economist Robin </w:t>
      </w:r>
      <w:proofErr w:type="spellStart"/>
      <w:r w:rsidRPr="00E2746F">
        <w:rPr>
          <w:sz w:val="16"/>
          <w:szCs w:val="16"/>
        </w:rPr>
        <w:t>Hahnel</w:t>
      </w:r>
      <w:proofErr w:type="spellEnd"/>
      <w:r w:rsidRPr="00E2746F">
        <w:rPr>
          <w:sz w:val="16"/>
          <w:szCs w:val="16"/>
        </w:rPr>
        <w:t>,” http://www.truth-out.org/news/item/36723-ecologically-sustainable-growth-is-possible-an-interview-with-robin-hahnel)</w:t>
      </w:r>
    </w:p>
    <w:p w14:paraId="59D2257A" w14:textId="77777777" w:rsidR="00FB4662" w:rsidRPr="00AE665A" w:rsidRDefault="00FB4662" w:rsidP="00FB4662">
      <w:pPr>
        <w:rPr>
          <w:rFonts w:asciiTheme="majorHAnsi" w:hAnsiTheme="majorHAnsi" w:cstheme="minorHAnsi"/>
        </w:rPr>
      </w:pPr>
    </w:p>
    <w:p w14:paraId="6DF4A12B"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Can we have economic growth while confronting climate change?</w:t>
      </w:r>
      <w:r w:rsidRPr="00AE665A">
        <w:rPr>
          <w:rFonts w:asciiTheme="majorHAnsi" w:hAnsiTheme="majorHAnsi" w:cstheme="minorHAnsi"/>
          <w:sz w:val="8"/>
        </w:rPr>
        <w:t xml:space="preserve"> In this interview, radical economist Robin </w:t>
      </w:r>
      <w:proofErr w:type="spellStart"/>
      <w:r w:rsidRPr="00AE665A">
        <w:rPr>
          <w:rStyle w:val="StyleUnderline"/>
          <w:rFonts w:asciiTheme="majorHAnsi" w:hAnsiTheme="majorHAnsi" w:cstheme="minorHAnsi"/>
        </w:rPr>
        <w:t>Hahnel</w:t>
      </w:r>
      <w:proofErr w:type="spellEnd"/>
      <w:r w:rsidRPr="00AE665A">
        <w:rPr>
          <w:rStyle w:val="StyleUnderline"/>
          <w:rFonts w:asciiTheme="majorHAnsi" w:hAnsiTheme="majorHAnsi" w:cstheme="minorHAnsi"/>
        </w:rPr>
        <w:t xml:space="preserve"> argues that </w:t>
      </w:r>
      <w:r w:rsidRPr="00AE665A">
        <w:rPr>
          <w:rStyle w:val="Emphasis"/>
          <w:rFonts w:asciiTheme="majorHAnsi" w:hAnsiTheme="majorHAnsi" w:cstheme="minorHAnsi"/>
        </w:rPr>
        <w:t>ecological sustainability is perfectly compatible with increases in economic well-being</w:t>
      </w:r>
      <w:r w:rsidRPr="00AE665A">
        <w:rPr>
          <w:rFonts w:asciiTheme="majorHAnsi" w:hAnsiTheme="majorHAnsi" w:cstheme="minorHAnsi"/>
          <w:sz w:val="8"/>
        </w:rPr>
        <w:t xml:space="preserve">. </w:t>
      </w:r>
      <w:r w:rsidRPr="00AE665A">
        <w:rPr>
          <w:rStyle w:val="StyleUnderline"/>
          <w:rFonts w:asciiTheme="majorHAnsi" w:hAnsiTheme="majorHAnsi" w:cstheme="minorHAnsi"/>
        </w:rPr>
        <w:t>While we must</w:t>
      </w:r>
      <w:r w:rsidRPr="00AE665A">
        <w:rPr>
          <w:rFonts w:asciiTheme="majorHAnsi" w:hAnsiTheme="majorHAnsi" w:cstheme="minorHAnsi"/>
          <w:sz w:val="8"/>
        </w:rPr>
        <w:t xml:space="preserve"> drastically </w:t>
      </w:r>
      <w:r w:rsidRPr="00AE665A">
        <w:rPr>
          <w:rStyle w:val="StyleUnderline"/>
          <w:rFonts w:asciiTheme="majorHAnsi" w:hAnsiTheme="majorHAnsi" w:cstheme="minorHAnsi"/>
        </w:rPr>
        <w:t>reduce</w:t>
      </w:r>
      <w:r w:rsidRPr="00AE665A">
        <w:rPr>
          <w:rFonts w:asciiTheme="majorHAnsi" w:hAnsiTheme="majorHAnsi" w:cstheme="minorHAnsi"/>
          <w:sz w:val="8"/>
        </w:rPr>
        <w:t xml:space="preserve"> the physical matter used and discharged within the global economy (</w:t>
      </w:r>
      <w:r w:rsidRPr="00AE665A">
        <w:rPr>
          <w:rStyle w:val="StyleUnderline"/>
          <w:rFonts w:asciiTheme="majorHAnsi" w:hAnsiTheme="majorHAnsi" w:cstheme="minorHAnsi"/>
        </w:rPr>
        <w:t>"throughput"</w:t>
      </w:r>
      <w:r w:rsidRPr="00AE665A">
        <w:rPr>
          <w:rFonts w:asciiTheme="majorHAnsi" w:hAnsiTheme="majorHAnsi" w:cstheme="minorHAnsi"/>
          <w:sz w:val="8"/>
        </w:rPr>
        <w:t xml:space="preserve">), </w:t>
      </w:r>
      <w:r w:rsidRPr="00AE665A">
        <w:rPr>
          <w:rStyle w:val="StyleUnderline"/>
          <w:rFonts w:asciiTheme="majorHAnsi" w:hAnsiTheme="majorHAnsi" w:cstheme="minorHAnsi"/>
        </w:rPr>
        <w:t>we can simultaneously improve life for most people.</w:t>
      </w:r>
      <w:r w:rsidRPr="00AE665A">
        <w:rPr>
          <w:rFonts w:asciiTheme="majorHAnsi" w:hAnsiTheme="majorHAnsi" w:cstheme="minorHAnsi"/>
          <w:sz w:val="8"/>
        </w:rPr>
        <w:t xml:space="preserve"> </w:t>
      </w:r>
      <w:r w:rsidRPr="00AE665A">
        <w:rPr>
          <w:rStyle w:val="StyleUnderline"/>
          <w:rFonts w:asciiTheme="majorHAnsi" w:hAnsiTheme="majorHAnsi" w:cstheme="minorHAnsi"/>
          <w:highlight w:val="cyan"/>
        </w:rPr>
        <w:t>Fighting for an ecologically sustainable form of growth must be central</w:t>
      </w:r>
      <w:r w:rsidRPr="00AE665A">
        <w:rPr>
          <w:rFonts w:asciiTheme="majorHAnsi" w:hAnsiTheme="majorHAnsi" w:cstheme="minorHAnsi"/>
          <w:sz w:val="8"/>
          <w:highlight w:val="cyan"/>
        </w:rPr>
        <w:t xml:space="preserve"> </w:t>
      </w:r>
      <w:r>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to</w:t>
      </w:r>
      <w:r w:rsidRPr="00AE665A">
        <w:rPr>
          <w:rFonts w:asciiTheme="majorHAnsi" w:hAnsiTheme="majorHAnsi" w:cstheme="minorHAnsi"/>
          <w:sz w:val="8"/>
        </w:rPr>
        <w:t xml:space="preserve"> the work of the </w:t>
      </w:r>
      <w:r w:rsidRPr="00AE665A">
        <w:rPr>
          <w:rStyle w:val="StyleUnderline"/>
          <w:rFonts w:asciiTheme="majorHAnsi" w:hAnsiTheme="majorHAnsi" w:cstheme="minorHAnsi"/>
          <w:highlight w:val="cyan"/>
        </w:rPr>
        <w:t>climate justice</w:t>
      </w:r>
      <w:r w:rsidRPr="00AE665A">
        <w:rPr>
          <w:rFonts w:asciiTheme="majorHAnsi" w:hAnsiTheme="majorHAnsi" w:cstheme="minorHAnsi"/>
          <w:sz w:val="8"/>
        </w:rPr>
        <w:t xml:space="preserve"> movement.</w:t>
      </w:r>
    </w:p>
    <w:p w14:paraId="5CD7E562"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u w:val="none"/>
        </w:rPr>
        <w:t xml:space="preserve">Kevin </w:t>
      </w:r>
      <w:r w:rsidRPr="00AE665A">
        <w:rPr>
          <w:rStyle w:val="StyleUnderline"/>
          <w:rFonts w:asciiTheme="majorHAnsi" w:hAnsiTheme="majorHAnsi" w:cstheme="minorHAnsi"/>
          <w:sz w:val="16"/>
          <w:szCs w:val="16"/>
          <w:u w:val="none"/>
        </w:rPr>
        <w:t>Young:</w:t>
      </w:r>
      <w:r w:rsidRPr="00AE665A">
        <w:rPr>
          <w:rFonts w:asciiTheme="majorHAnsi" w:hAnsiTheme="majorHAnsi" w:cstheme="minorHAnsi"/>
          <w:sz w:val="16"/>
          <w:szCs w:val="16"/>
        </w:rPr>
        <w:t xml:space="preserve"> Many environmentalists argue that we must limit economic growth or even undergo de-growth </w:t>
      </w:r>
      <w:proofErr w:type="gramStart"/>
      <w:r w:rsidRPr="00AE665A">
        <w:rPr>
          <w:rFonts w:asciiTheme="majorHAnsi" w:hAnsiTheme="majorHAnsi" w:cstheme="minorHAnsi"/>
          <w:sz w:val="16"/>
          <w:szCs w:val="16"/>
        </w:rPr>
        <w:t>in order to</w:t>
      </w:r>
      <w:proofErr w:type="gramEnd"/>
      <w:r w:rsidRPr="00AE665A">
        <w:rPr>
          <w:rFonts w:asciiTheme="majorHAnsi" w:hAnsiTheme="majorHAnsi" w:cstheme="minorHAnsi"/>
          <w:sz w:val="16"/>
          <w:szCs w:val="16"/>
        </w:rPr>
        <w:t xml:space="preserve"> adequately reduce greenhouse gas (GHG) emissions. Many economists argue that it's possible to "decouple" growth and emissions. Who's right?</w:t>
      </w:r>
    </w:p>
    <w:p w14:paraId="6187B6B1"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 xml:space="preserve">Robin </w:t>
      </w:r>
      <w:proofErr w:type="spellStart"/>
      <w:r w:rsidRPr="00AE665A">
        <w:rPr>
          <w:rStyle w:val="StyleUnderline"/>
          <w:rFonts w:asciiTheme="majorHAnsi" w:hAnsiTheme="majorHAnsi" w:cstheme="minorHAnsi"/>
          <w:sz w:val="16"/>
          <w:szCs w:val="16"/>
          <w:u w:val="none"/>
        </w:rPr>
        <w:t>Hahnel</w:t>
      </w:r>
      <w:proofErr w:type="spellEnd"/>
      <w:r w:rsidRPr="00AE665A">
        <w:rPr>
          <w:rStyle w:val="StyleUnderline"/>
          <w:rFonts w:asciiTheme="majorHAnsi" w:hAnsiTheme="majorHAnsi" w:cstheme="minorHAnsi"/>
          <w:sz w:val="16"/>
          <w:szCs w:val="16"/>
          <w:u w:val="none"/>
        </w:rPr>
        <w:t>:</w:t>
      </w:r>
      <w:r w:rsidRPr="00AE665A">
        <w:rPr>
          <w:rFonts w:asciiTheme="majorHAnsi" w:hAnsiTheme="majorHAnsi" w:cstheme="minorHAnsi"/>
          <w:sz w:val="16"/>
          <w:szCs w:val="16"/>
        </w:rPr>
        <w:t xml:space="preserve"> With few exceptions economists were completely oblivious to the fact that our economic train was barreling toward environmental disaster. </w:t>
      </w:r>
      <w:proofErr w:type="gramStart"/>
      <w:r w:rsidRPr="00AE665A">
        <w:rPr>
          <w:rFonts w:asciiTheme="majorHAnsi" w:hAnsiTheme="majorHAnsi" w:cstheme="minorHAnsi"/>
          <w:sz w:val="16"/>
          <w:szCs w:val="16"/>
        </w:rPr>
        <w:t>So</w:t>
      </w:r>
      <w:proofErr w:type="gramEnd"/>
      <w:r w:rsidRPr="00AE665A">
        <w:rPr>
          <w:rFonts w:asciiTheme="majorHAnsi" w:hAnsiTheme="majorHAnsi" w:cstheme="minorHAnsi"/>
          <w:sz w:val="16"/>
          <w:szCs w:val="16"/>
        </w:rPr>
        <w:t xml:space="preserve"> we owe a huge "thank you" to environmentalists for warning us that the kind of economic growth we have been pursuing will not only continue to damage the environment in myriad ways, it is on course to trigger irreversible, cataclysmic climate change within a few decades.</w:t>
      </w:r>
    </w:p>
    <w:p w14:paraId="2E789931" w14:textId="77777777" w:rsidR="00FB4662" w:rsidRPr="00AE665A" w:rsidRDefault="00FB4662" w:rsidP="00FB4662">
      <w:pPr>
        <w:rPr>
          <w:rFonts w:asciiTheme="majorHAnsi" w:hAnsiTheme="majorHAnsi" w:cstheme="minorHAnsi"/>
          <w:sz w:val="16"/>
          <w:szCs w:val="16"/>
        </w:rPr>
      </w:pPr>
      <w:r w:rsidRPr="00AE665A">
        <w:rPr>
          <w:rFonts w:asciiTheme="majorHAnsi" w:hAnsiTheme="majorHAnsi" w:cstheme="minorHAnsi"/>
          <w:sz w:val="8"/>
        </w:rPr>
        <w:t>H</w:t>
      </w:r>
      <w:r w:rsidRPr="00AE665A">
        <w:rPr>
          <w:rFonts w:asciiTheme="majorHAnsi" w:hAnsiTheme="majorHAnsi" w:cstheme="minorHAnsi"/>
          <w:sz w:val="16"/>
          <w:szCs w:val="16"/>
        </w:rPr>
        <w:t xml:space="preserve">owever, </w:t>
      </w:r>
      <w:r w:rsidRPr="00AE665A">
        <w:rPr>
          <w:rStyle w:val="StyleUnderline"/>
          <w:rFonts w:asciiTheme="majorHAnsi" w:hAnsiTheme="majorHAnsi" w:cstheme="minorHAnsi"/>
          <w:sz w:val="16"/>
          <w:szCs w:val="16"/>
          <w:u w:val="none"/>
        </w:rPr>
        <w:t>those who point out that it is possible for economic well-being per capita to grow indefinitely while protecting the environment are correct</w:t>
      </w:r>
      <w:r w:rsidRPr="00AE665A">
        <w:rPr>
          <w:rFonts w:asciiTheme="majorHAnsi" w:hAnsiTheme="majorHAnsi" w:cstheme="minorHAnsi"/>
          <w:sz w:val="16"/>
          <w:szCs w:val="16"/>
        </w:rPr>
        <w:t xml:space="preserve">. Yes! </w:t>
      </w:r>
      <w:r w:rsidRPr="00AE665A">
        <w:rPr>
          <w:rStyle w:val="StyleUnderline"/>
          <w:rFonts w:asciiTheme="majorHAnsi" w:hAnsiTheme="majorHAnsi" w:cstheme="minorHAnsi"/>
          <w:sz w:val="16"/>
          <w:szCs w:val="16"/>
          <w:u w:val="none"/>
        </w:rPr>
        <w:t>Green growth is possible</w:t>
      </w:r>
      <w:r w:rsidRPr="00AE665A">
        <w:rPr>
          <w:rFonts w:asciiTheme="majorHAnsi" w:hAnsiTheme="majorHAnsi" w:cstheme="minorHAnsi"/>
          <w:sz w:val="16"/>
          <w:szCs w:val="16"/>
        </w:rPr>
        <w:t xml:space="preserve">. </w:t>
      </w:r>
      <w:r w:rsidRPr="00AE665A">
        <w:rPr>
          <w:rStyle w:val="StyleUnderline"/>
          <w:rFonts w:asciiTheme="majorHAnsi" w:hAnsiTheme="majorHAnsi" w:cstheme="minorHAnsi"/>
          <w:sz w:val="16"/>
          <w:szCs w:val="16"/>
          <w:u w:val="none"/>
        </w:rPr>
        <w:t>When spokespeople for the steady-state and de-growth movements</w:t>
      </w:r>
      <w:r w:rsidRPr="00AE665A">
        <w:rPr>
          <w:rFonts w:asciiTheme="majorHAnsi" w:hAnsiTheme="majorHAnsi" w:cstheme="minorHAnsi"/>
          <w:sz w:val="16"/>
          <w:szCs w:val="16"/>
        </w:rPr>
        <w:t xml:space="preserve"> deny that green growth is possible and </w:t>
      </w:r>
      <w:r w:rsidRPr="00AE665A">
        <w:rPr>
          <w:rStyle w:val="StyleUnderline"/>
          <w:rFonts w:asciiTheme="majorHAnsi" w:hAnsiTheme="majorHAnsi" w:cstheme="minorHAnsi"/>
          <w:sz w:val="16"/>
          <w:szCs w:val="16"/>
          <w:u w:val="none"/>
        </w:rPr>
        <w:t>say that we must reconcile ourselves to stagnant or declining living standards</w:t>
      </w:r>
      <w:r w:rsidRPr="00AE665A">
        <w:rPr>
          <w:rFonts w:asciiTheme="majorHAnsi" w:hAnsiTheme="majorHAnsi" w:cstheme="minorHAnsi"/>
          <w:sz w:val="16"/>
          <w:szCs w:val="16"/>
        </w:rPr>
        <w:t xml:space="preserve"> to avoid environmental disaster, </w:t>
      </w:r>
      <w:r w:rsidRPr="00AE665A">
        <w:rPr>
          <w:rStyle w:val="StyleUnderline"/>
          <w:rFonts w:asciiTheme="majorHAnsi" w:hAnsiTheme="majorHAnsi" w:cstheme="minorHAnsi"/>
          <w:sz w:val="16"/>
          <w:szCs w:val="16"/>
          <w:u w:val="none"/>
        </w:rPr>
        <w:t>they are wrong, and do the environmental movement great harm</w:t>
      </w:r>
      <w:r w:rsidRPr="00AE665A">
        <w:rPr>
          <w:rFonts w:asciiTheme="majorHAnsi" w:hAnsiTheme="majorHAnsi" w:cstheme="minorHAnsi"/>
          <w:sz w:val="16"/>
          <w:szCs w:val="16"/>
        </w:rPr>
        <w:t>.</w:t>
      </w:r>
    </w:p>
    <w:p w14:paraId="6399AE10"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What cannot continue to grow indefinitely is throughput.</w:t>
      </w:r>
      <w:r w:rsidRPr="00AE665A">
        <w:rPr>
          <w:rFonts w:asciiTheme="majorHAnsi" w:hAnsiTheme="majorHAnsi" w:cstheme="minorHAnsi"/>
          <w:sz w:val="16"/>
          <w:szCs w:val="16"/>
        </w:rPr>
        <w:t xml:space="preserve"> </w:t>
      </w:r>
      <w:r w:rsidRPr="00AE665A">
        <w:rPr>
          <w:rStyle w:val="StyleUnderline"/>
          <w:rFonts w:asciiTheme="majorHAnsi" w:hAnsiTheme="majorHAnsi" w:cstheme="minorHAnsi"/>
          <w:sz w:val="16"/>
          <w:szCs w:val="16"/>
          <w:u w:val="none"/>
        </w:rPr>
        <w:t>Ecological economists define throughput as physical inputs from the natural environment</w:t>
      </w:r>
      <w:r w:rsidRPr="00AE665A">
        <w:rPr>
          <w:rFonts w:asciiTheme="majorHAnsi" w:hAnsiTheme="majorHAnsi" w:cstheme="minorHAnsi"/>
          <w:sz w:val="16"/>
          <w:szCs w:val="16"/>
        </w:rPr>
        <w:t xml:space="preserve"> (e.g., iron ore or topsoil) used in production processes, </w:t>
      </w:r>
      <w:r w:rsidRPr="00AE665A">
        <w:rPr>
          <w:rStyle w:val="StyleUnderline"/>
          <w:rFonts w:asciiTheme="majorHAnsi" w:hAnsiTheme="majorHAnsi" w:cstheme="minorHAnsi"/>
          <w:sz w:val="16"/>
          <w:szCs w:val="16"/>
          <w:u w:val="none"/>
        </w:rPr>
        <w:t>as well as physical outputs of production</w:t>
      </w:r>
      <w:r w:rsidRPr="00AE665A">
        <w:rPr>
          <w:rFonts w:asciiTheme="majorHAnsi" w:hAnsiTheme="majorHAnsi" w:cstheme="minorHAnsi"/>
          <w:sz w:val="16"/>
          <w:szCs w:val="16"/>
        </w:rPr>
        <w:t xml:space="preserve"> (usually thought of as waste or pollution) </w:t>
      </w:r>
      <w:r w:rsidRPr="00AE665A">
        <w:rPr>
          <w:rStyle w:val="StyleUnderline"/>
          <w:rFonts w:asciiTheme="majorHAnsi" w:hAnsiTheme="majorHAnsi" w:cstheme="minorHAnsi"/>
          <w:sz w:val="16"/>
          <w:szCs w:val="16"/>
          <w:u w:val="none"/>
        </w:rPr>
        <w:t>such as airborne particulate matter</w:t>
      </w:r>
      <w:r w:rsidRPr="00AE665A">
        <w:rPr>
          <w:rFonts w:asciiTheme="majorHAnsi" w:hAnsiTheme="majorHAnsi" w:cstheme="minorHAnsi"/>
          <w:sz w:val="16"/>
          <w:szCs w:val="16"/>
        </w:rPr>
        <w:t xml:space="preserve"> and greenhouse gases released back into the environment where they are absorbed in natural "sinks." Throughput must be measured in some appropriate physical units such as tons of iron ore, cubic meters of topsoil, and cubic tons of carbon dioxide.</w:t>
      </w:r>
    </w:p>
    <w:p w14:paraId="19B77DAC"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What economists define as economic growth is not the same as growth of throughput</w:t>
      </w:r>
      <w:r w:rsidRPr="00AE665A">
        <w:rPr>
          <w:rFonts w:asciiTheme="majorHAnsi" w:hAnsiTheme="majorHAnsi" w:cstheme="minorHAnsi"/>
          <w:sz w:val="16"/>
          <w:szCs w:val="16"/>
        </w:rPr>
        <w:t xml:space="preserve">. When economists refer to economic growth they mean growth of GDP, the value of the final goods and services produced during a year. </w:t>
      </w:r>
      <w:r w:rsidRPr="00AE665A">
        <w:rPr>
          <w:rStyle w:val="StyleUnderline"/>
          <w:rFonts w:asciiTheme="majorHAnsi" w:hAnsiTheme="majorHAnsi" w:cstheme="minorHAnsi"/>
          <w:sz w:val="16"/>
          <w:szCs w:val="16"/>
          <w:u w:val="none"/>
        </w:rPr>
        <w:t xml:space="preserve">Of course, growth of GDP fails to </w:t>
      </w:r>
      <w:r w:rsidRPr="00AE665A">
        <w:rPr>
          <w:rStyle w:val="StyleUnderline"/>
          <w:rFonts w:asciiTheme="majorHAnsi" w:hAnsiTheme="majorHAnsi" w:cstheme="minorHAnsi"/>
          <w:sz w:val="16"/>
          <w:szCs w:val="16"/>
          <w:u w:val="none"/>
        </w:rPr>
        <w:lastRenderedPageBreak/>
        <w:t>represent growth of economic well-being</w:t>
      </w:r>
      <w:r w:rsidRPr="00AE665A">
        <w:rPr>
          <w:rFonts w:asciiTheme="majorHAnsi" w:hAnsiTheme="majorHAnsi" w:cstheme="minorHAnsi"/>
          <w:sz w:val="16"/>
          <w:szCs w:val="16"/>
        </w:rPr>
        <w:t xml:space="preserve"> for a host of reasons that are well known. </w:t>
      </w:r>
      <w:r w:rsidRPr="00AE665A">
        <w:rPr>
          <w:rStyle w:val="StyleUnderline"/>
          <w:rFonts w:asciiTheme="majorHAnsi" w:hAnsiTheme="majorHAnsi" w:cstheme="minorHAnsi"/>
          <w:sz w:val="16"/>
          <w:szCs w:val="16"/>
          <w:u w:val="none"/>
        </w:rPr>
        <w:t>Nonetheless, assuming it could be measured properly</w:t>
      </w:r>
      <w:r w:rsidRPr="00AE665A">
        <w:rPr>
          <w:rStyle w:val="StyleUnderline"/>
          <w:rFonts w:asciiTheme="majorHAnsi" w:hAnsiTheme="majorHAnsi" w:cstheme="minorHAnsi"/>
          <w:b/>
          <w:bCs/>
          <w:sz w:val="16"/>
          <w:szCs w:val="16"/>
          <w:u w:val="none"/>
        </w:rPr>
        <w:t xml:space="preserve">, </w:t>
      </w:r>
      <w:r w:rsidRPr="00AE665A">
        <w:rPr>
          <w:rStyle w:val="Emphasis"/>
          <w:rFonts w:asciiTheme="majorHAnsi" w:hAnsiTheme="majorHAnsi" w:cstheme="minorHAnsi"/>
          <w:b w:val="0"/>
          <w:bCs/>
          <w:sz w:val="16"/>
          <w:szCs w:val="16"/>
          <w:u w:val="none"/>
        </w:rPr>
        <w:t>economic well-being can grow even as throughput remains constant or decreases</w:t>
      </w:r>
      <w:r w:rsidRPr="00AE665A">
        <w:rPr>
          <w:rFonts w:asciiTheme="majorHAnsi" w:hAnsiTheme="majorHAnsi" w:cstheme="minorHAnsi"/>
          <w:b/>
          <w:bCs/>
          <w:sz w:val="16"/>
          <w:szCs w:val="16"/>
        </w:rPr>
        <w:t>. In</w:t>
      </w:r>
      <w:r w:rsidRPr="00AE665A">
        <w:rPr>
          <w:rFonts w:asciiTheme="majorHAnsi" w:hAnsiTheme="majorHAnsi" w:cstheme="minorHAnsi"/>
          <w:sz w:val="16"/>
          <w:szCs w:val="16"/>
        </w:rPr>
        <w:t xml:space="preserve"> the literature this is called decoupling, which means separating the growth of the value of what we produce from the quantity of throughput we use to produce it.</w:t>
      </w:r>
    </w:p>
    <w:p w14:paraId="2F5CEB81" w14:textId="77777777" w:rsidR="00FB4662" w:rsidRPr="00AE665A" w:rsidRDefault="00FB4662" w:rsidP="00FB4662">
      <w:pPr>
        <w:rPr>
          <w:rFonts w:asciiTheme="majorHAnsi" w:hAnsiTheme="majorHAnsi" w:cstheme="minorHAnsi"/>
          <w:sz w:val="8"/>
        </w:rPr>
      </w:pPr>
      <w:r w:rsidRPr="00AE665A">
        <w:rPr>
          <w:rFonts w:asciiTheme="majorHAnsi" w:hAnsiTheme="majorHAnsi" w:cstheme="minorHAnsi"/>
          <w:sz w:val="8"/>
        </w:rPr>
        <w:t xml:space="preserve">Where </w:t>
      </w:r>
      <w:r w:rsidRPr="00AE665A">
        <w:rPr>
          <w:rStyle w:val="StyleUnderline"/>
          <w:rFonts w:asciiTheme="majorHAnsi" w:hAnsiTheme="majorHAnsi" w:cstheme="minorHAnsi"/>
        </w:rPr>
        <w:t>critics are correct</w:t>
      </w:r>
      <w:r w:rsidRPr="00AE665A">
        <w:rPr>
          <w:rFonts w:asciiTheme="majorHAnsi" w:hAnsiTheme="majorHAnsi" w:cstheme="minorHAnsi"/>
          <w:sz w:val="8"/>
        </w:rPr>
        <w:t xml:space="preserve"> is </w:t>
      </w:r>
      <w:r w:rsidRPr="00AE665A">
        <w:rPr>
          <w:rStyle w:val="StyleUnderline"/>
          <w:rFonts w:asciiTheme="majorHAnsi" w:hAnsiTheme="majorHAnsi" w:cstheme="minorHAnsi"/>
        </w:rPr>
        <w:t>that business-as-usual</w:t>
      </w:r>
      <w:r w:rsidRPr="00AE665A">
        <w:rPr>
          <w:rFonts w:asciiTheme="majorHAnsi" w:hAnsiTheme="majorHAnsi" w:cstheme="minorHAnsi"/>
          <w:sz w:val="8"/>
        </w:rPr>
        <w:t xml:space="preserve"> economic </w:t>
      </w:r>
      <w:r w:rsidRPr="00AE665A">
        <w:rPr>
          <w:rStyle w:val="StyleUnderline"/>
          <w:rFonts w:asciiTheme="majorHAnsi" w:hAnsiTheme="majorHAnsi" w:cstheme="minorHAnsi"/>
        </w:rPr>
        <w:t>growth has failed to decouple</w:t>
      </w:r>
      <w:r w:rsidRPr="00AE665A">
        <w:rPr>
          <w:rFonts w:asciiTheme="majorHAnsi" w:hAnsiTheme="majorHAnsi" w:cstheme="minorHAnsi"/>
          <w:sz w:val="8"/>
        </w:rPr>
        <w:t xml:space="preserve">. In fact, it has us on a suicidal trajectory! </w:t>
      </w:r>
      <w:r w:rsidRPr="00AE665A">
        <w:rPr>
          <w:rStyle w:val="StyleUnderline"/>
          <w:rFonts w:asciiTheme="majorHAnsi" w:hAnsiTheme="majorHAnsi" w:cstheme="minorHAnsi"/>
        </w:rPr>
        <w:t>But that does not mean that a different kind of growth</w:t>
      </w:r>
      <w:r w:rsidRPr="00AE665A">
        <w:rPr>
          <w:rFonts w:asciiTheme="majorHAnsi" w:hAnsiTheme="majorHAnsi" w:cstheme="minorHAnsi"/>
          <w:sz w:val="8"/>
        </w:rPr>
        <w:t xml:space="preserve"> -- </w:t>
      </w:r>
      <w:proofErr w:type="spellStart"/>
      <w:r w:rsidRPr="00AE665A">
        <w:rPr>
          <w:rFonts w:asciiTheme="majorHAnsi" w:hAnsiTheme="majorHAnsi" w:cstheme="minorHAnsi"/>
          <w:sz w:val="8"/>
        </w:rPr>
        <w:t>growth</w:t>
      </w:r>
      <w:proofErr w:type="spellEnd"/>
      <w:r w:rsidRPr="00AE665A">
        <w:rPr>
          <w:rFonts w:asciiTheme="majorHAnsi" w:hAnsiTheme="majorHAnsi" w:cstheme="minorHAnsi"/>
          <w:sz w:val="8"/>
        </w:rPr>
        <w:t xml:space="preserve"> </w:t>
      </w:r>
      <w:r w:rsidRPr="00AE665A">
        <w:rPr>
          <w:rStyle w:val="StyleUnderline"/>
          <w:rFonts w:asciiTheme="majorHAnsi" w:hAnsiTheme="majorHAnsi" w:cstheme="minorHAnsi"/>
        </w:rPr>
        <w:t>that increases throughput efficiency at the same rate that it increases labor productivity</w:t>
      </w:r>
      <w:r w:rsidRPr="00AE665A">
        <w:rPr>
          <w:rFonts w:asciiTheme="majorHAnsi" w:hAnsiTheme="majorHAnsi" w:cstheme="minorHAnsi"/>
          <w:sz w:val="8"/>
        </w:rPr>
        <w:t xml:space="preserve">, </w:t>
      </w:r>
      <w:r w:rsidRPr="00AE665A">
        <w:rPr>
          <w:rStyle w:val="StyleUnderline"/>
          <w:rFonts w:asciiTheme="majorHAnsi" w:hAnsiTheme="majorHAnsi" w:cstheme="minorHAnsi"/>
        </w:rPr>
        <w:t>and</w:t>
      </w:r>
      <w:r w:rsidRPr="00AE665A">
        <w:rPr>
          <w:rFonts w:asciiTheme="majorHAnsi" w:hAnsiTheme="majorHAnsi" w:cstheme="minorHAnsi"/>
          <w:sz w:val="8"/>
        </w:rPr>
        <w:t xml:space="preserve"> therefore </w:t>
      </w:r>
      <w:r w:rsidRPr="00AE665A">
        <w:rPr>
          <w:rStyle w:val="StyleUnderline"/>
          <w:rFonts w:asciiTheme="majorHAnsi" w:hAnsiTheme="majorHAnsi" w:cstheme="minorHAnsi"/>
        </w:rPr>
        <w:t>puts no more strain on the environment</w:t>
      </w:r>
      <w:r w:rsidRPr="00AE665A">
        <w:rPr>
          <w:rFonts w:asciiTheme="majorHAnsi" w:hAnsiTheme="majorHAnsi" w:cstheme="minorHAnsi"/>
          <w:sz w:val="8"/>
        </w:rPr>
        <w:t xml:space="preserve"> -- </w:t>
      </w:r>
      <w:r w:rsidRPr="00AE665A">
        <w:rPr>
          <w:rStyle w:val="StyleUnderline"/>
          <w:rFonts w:asciiTheme="majorHAnsi" w:hAnsiTheme="majorHAnsi" w:cstheme="minorHAnsi"/>
        </w:rPr>
        <w:t>is impossible.</w:t>
      </w:r>
      <w:r w:rsidRPr="00AE665A">
        <w:rPr>
          <w:rFonts w:asciiTheme="majorHAnsi" w:hAnsiTheme="majorHAnsi" w:cstheme="minorHAnsi"/>
          <w:sz w:val="8"/>
        </w:rPr>
        <w:t xml:space="preserve"> And that is what decoupling means: increasing throughput efficiency as much as we increase labor productivity. (As long as the rate of growth of productivity rises no faster than the rate of growth of throughput efficiency, throughput will not increase.) Moreover, </w:t>
      </w:r>
      <w:r w:rsidRPr="00AE665A">
        <w:rPr>
          <w:rStyle w:val="Emphasis"/>
          <w:rFonts w:asciiTheme="majorHAnsi" w:hAnsiTheme="majorHAnsi" w:cstheme="minorHAnsi"/>
        </w:rPr>
        <w:t>there is plenty of evidence that decoupling is possible</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We are doing it right now for greenhouse gas throughput. </w:t>
      </w:r>
      <w:proofErr w:type="gramStart"/>
      <w:r w:rsidRPr="00AE665A">
        <w:rPr>
          <w:rStyle w:val="StyleUnderline"/>
          <w:rFonts w:asciiTheme="majorHAnsi" w:hAnsiTheme="majorHAnsi" w:cstheme="minorHAnsi"/>
        </w:rPr>
        <w:t>Of course</w:t>
      </w:r>
      <w:proofErr w:type="gramEnd"/>
      <w:r w:rsidRPr="00AE665A">
        <w:rPr>
          <w:rStyle w:val="StyleUnderline"/>
          <w:rFonts w:asciiTheme="majorHAnsi" w:hAnsiTheme="majorHAnsi" w:cstheme="minorHAnsi"/>
        </w:rPr>
        <w:t xml:space="preserve"> we have to reduce GHG throughput much faster still to avoid cataclysmic climate change</w:t>
      </w:r>
      <w:r w:rsidRPr="00AE665A">
        <w:rPr>
          <w:rFonts w:asciiTheme="majorHAnsi" w:hAnsiTheme="majorHAnsi" w:cstheme="minorHAnsi"/>
          <w:sz w:val="8"/>
        </w:rPr>
        <w:t>. The name of the game is to decouple increases in economic well-being from throughput big time. But anyone who argues that decoupling is impossible is wrong on both theoretical and empirical grounds.</w:t>
      </w:r>
    </w:p>
    <w:p w14:paraId="1AC37A4C"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[KY]</w:t>
      </w:r>
      <w:r w:rsidRPr="00AE665A">
        <w:rPr>
          <w:rFonts w:asciiTheme="majorHAnsi" w:hAnsiTheme="majorHAnsi" w:cstheme="minorHAnsi"/>
          <w:sz w:val="8"/>
        </w:rPr>
        <w:t xml:space="preserve"> From the perspective of the climate justice movement, what are the concrete implications of the debate about growth?</w:t>
      </w:r>
    </w:p>
    <w:p w14:paraId="5837858F"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StyleUnderline"/>
          <w:rFonts w:asciiTheme="majorHAnsi" w:hAnsiTheme="majorHAnsi" w:cstheme="minorHAnsi"/>
        </w:rPr>
        <w:t>Those who deny the possibility of decoupling</w:t>
      </w:r>
      <w:r w:rsidRPr="00AE665A">
        <w:rPr>
          <w:rFonts w:asciiTheme="majorHAnsi" w:hAnsiTheme="majorHAnsi" w:cstheme="minorHAnsi"/>
          <w:sz w:val="8"/>
        </w:rPr>
        <w:t xml:space="preserve"> are both wrong and detract us from the task at hand. Worse still, they </w:t>
      </w:r>
      <w:r w:rsidRPr="00AE665A">
        <w:rPr>
          <w:rStyle w:val="Emphasis"/>
          <w:rFonts w:asciiTheme="majorHAnsi" w:hAnsiTheme="majorHAnsi" w:cstheme="minorHAnsi"/>
        </w:rPr>
        <w:t>make it impossible to build a political coalition sufficiently numerous and powerful to prevent climate change</w:t>
      </w:r>
      <w:r w:rsidRPr="00AE665A">
        <w:rPr>
          <w:rFonts w:asciiTheme="majorHAnsi" w:hAnsiTheme="majorHAnsi" w:cstheme="minorHAnsi"/>
          <w:sz w:val="8"/>
        </w:rPr>
        <w:t xml:space="preserve">. </w:t>
      </w:r>
      <w:r w:rsidRPr="00AE665A">
        <w:rPr>
          <w:rStyle w:val="StyleUnderline"/>
          <w:rFonts w:asciiTheme="majorHAnsi" w:hAnsiTheme="majorHAnsi" w:cstheme="minorHAnsi"/>
        </w:rPr>
        <w:t>Why would lower classes in advanced economies support a movement that says their children cannot aspire to a higher standard of living?</w:t>
      </w:r>
      <w:r w:rsidRPr="00AE665A">
        <w:rPr>
          <w:rFonts w:asciiTheme="majorHAnsi" w:hAnsiTheme="majorHAnsi" w:cstheme="minorHAnsi"/>
          <w:sz w:val="8"/>
        </w:rPr>
        <w:t xml:space="preserve"> </w:t>
      </w:r>
      <w:r w:rsidRPr="00AE665A">
        <w:rPr>
          <w:rStyle w:val="StyleUnderline"/>
          <w:rFonts w:asciiTheme="majorHAnsi" w:hAnsiTheme="majorHAnsi" w:cstheme="minorHAnsi"/>
        </w:rPr>
        <w:t>Why would any of the four billion people living in less developed economies</w:t>
      </w:r>
      <w:r w:rsidRPr="00AE665A">
        <w:rPr>
          <w:rFonts w:asciiTheme="majorHAnsi" w:hAnsiTheme="majorHAnsi" w:cstheme="minorHAnsi"/>
          <w:sz w:val="8"/>
        </w:rPr>
        <w:t xml:space="preserve"> who have yet to enjoy the benefits of economic development </w:t>
      </w:r>
      <w:r w:rsidRPr="00AE665A">
        <w:rPr>
          <w:rStyle w:val="StyleUnderline"/>
          <w:rFonts w:asciiTheme="majorHAnsi" w:hAnsiTheme="majorHAnsi" w:cstheme="minorHAnsi"/>
        </w:rPr>
        <w:t>sign onto a movement that tells them they must give up any hope of enjoying those benefits?</w:t>
      </w:r>
      <w:r w:rsidRPr="00AE665A">
        <w:rPr>
          <w:rFonts w:asciiTheme="majorHAnsi" w:hAnsiTheme="majorHAnsi" w:cstheme="minorHAnsi"/>
          <w:sz w:val="8"/>
        </w:rPr>
        <w:t xml:space="preserve"> </w:t>
      </w:r>
      <w:r w:rsidRPr="00AE665A">
        <w:rPr>
          <w:rStyle w:val="Emphasis"/>
          <w:rFonts w:asciiTheme="majorHAnsi" w:hAnsiTheme="majorHAnsi" w:cstheme="minorHAnsi"/>
        </w:rPr>
        <w:t>The answer is they won't!</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Because economic growth is necessary to improve the lives of most of the world's population, </w:t>
      </w:r>
      <w:r w:rsidRPr="00AE665A">
        <w:rPr>
          <w:rStyle w:val="Emphasis"/>
          <w:rFonts w:asciiTheme="majorHAnsi" w:hAnsiTheme="majorHAnsi" w:cstheme="minorHAnsi"/>
        </w:rPr>
        <w:t>a "de-growth" platform is suicidal</w:t>
      </w:r>
      <w:r w:rsidRPr="00AE665A">
        <w:rPr>
          <w:rFonts w:asciiTheme="majorHAnsi" w:hAnsiTheme="majorHAnsi" w:cstheme="minorHAnsi"/>
          <w:sz w:val="8"/>
        </w:rPr>
        <w:t xml:space="preserve"> when trying to build a mass movement to prevent climate change. The tragedy is that our environmental movement does not have to preach this self-defeating sermon. </w:t>
      </w:r>
      <w:r w:rsidRPr="00AE665A">
        <w:rPr>
          <w:rStyle w:val="StyleUnderline"/>
          <w:rFonts w:asciiTheme="majorHAnsi" w:hAnsiTheme="majorHAnsi" w:cstheme="minorHAnsi"/>
        </w:rPr>
        <w:t>Preventing climate change</w:t>
      </w:r>
      <w:r w:rsidRPr="00AE665A">
        <w:rPr>
          <w:rFonts w:asciiTheme="majorHAnsi" w:hAnsiTheme="majorHAnsi" w:cstheme="minorHAnsi"/>
          <w:sz w:val="8"/>
        </w:rPr>
        <w:t xml:space="preserve">, and better protecting the environment in general, </w:t>
      </w:r>
      <w:r w:rsidRPr="00AE665A">
        <w:rPr>
          <w:rStyle w:val="StyleUnderline"/>
          <w:rFonts w:asciiTheme="majorHAnsi" w:hAnsiTheme="majorHAnsi" w:cstheme="minorHAnsi"/>
        </w:rPr>
        <w:t>is perfectly compatible with increases in economic well-being</w:t>
      </w:r>
      <w:r w:rsidRPr="00AE665A">
        <w:rPr>
          <w:rFonts w:asciiTheme="majorHAnsi" w:hAnsiTheme="majorHAnsi" w:cstheme="minorHAnsi"/>
          <w:sz w:val="8"/>
        </w:rPr>
        <w:t>.</w:t>
      </w:r>
    </w:p>
    <w:p w14:paraId="650B9185"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w:t>
      </w:r>
      <w:r w:rsidRPr="00AE665A">
        <w:rPr>
          <w:rStyle w:val="StyleUnderline"/>
          <w:rFonts w:asciiTheme="majorHAnsi" w:hAnsiTheme="majorHAnsi" w:cstheme="minorHAnsi"/>
          <w:sz w:val="16"/>
          <w:szCs w:val="16"/>
          <w:u w:val="none"/>
        </w:rPr>
        <w:t>Some argue that while ecologically sustainable growth is hypothetically possible, it is impossible within a capitalist system</w:t>
      </w:r>
      <w:r w:rsidRPr="00AE665A">
        <w:rPr>
          <w:rFonts w:asciiTheme="majorHAnsi" w:hAnsiTheme="majorHAnsi" w:cstheme="minorHAnsi"/>
          <w:sz w:val="16"/>
          <w:szCs w:val="16"/>
        </w:rPr>
        <w:t>. Richard Harris, for instance, claims that green-growth advocates "assume that capitalism is sufficiently malleable that capitalist fundamentals can be 'inverted' such that corporations can, in one way or another, be induced to subordinate profit-making to 'saving the Earth.'"</w:t>
      </w:r>
    </w:p>
    <w:p w14:paraId="07DA7B9A"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[RH</w:t>
      </w:r>
      <w:r w:rsidRPr="00AE665A">
        <w:rPr>
          <w:rStyle w:val="StyleUnderline"/>
          <w:rFonts w:asciiTheme="majorHAnsi" w:hAnsiTheme="majorHAnsi" w:cstheme="minorHAnsi"/>
          <w:highlight w:val="cyan"/>
        </w:rPr>
        <w:t>]</w:t>
      </w:r>
      <w:r w:rsidRPr="00AE665A">
        <w:rPr>
          <w:rFonts w:asciiTheme="majorHAnsi" w:hAnsiTheme="majorHAnsi" w:cstheme="minorHAnsi"/>
          <w:sz w:val="8"/>
          <w:highlight w:val="cyan"/>
        </w:rPr>
        <w:t xml:space="preserve"> </w:t>
      </w:r>
      <w:r w:rsidRPr="00AE665A">
        <w:rPr>
          <w:rStyle w:val="Emphasis"/>
          <w:rFonts w:asciiTheme="majorHAnsi" w:hAnsiTheme="majorHAnsi" w:cstheme="minorHAnsi"/>
          <w:highlight w:val="cyan"/>
        </w:rPr>
        <w:t xml:space="preserve">Capitalism can become a lot </w:t>
      </w:r>
      <w:proofErr w:type="gramStart"/>
      <w:r w:rsidRPr="00AE665A">
        <w:rPr>
          <w:rStyle w:val="Emphasis"/>
          <w:rFonts w:asciiTheme="majorHAnsi" w:hAnsiTheme="majorHAnsi" w:cstheme="minorHAnsi"/>
          <w:highlight w:val="cyan"/>
        </w:rPr>
        <w:t>more green</w:t>
      </w:r>
      <w:proofErr w:type="gramEnd"/>
      <w:r w:rsidRPr="00AE665A">
        <w:rPr>
          <w:rFonts w:asciiTheme="majorHAnsi" w:hAnsiTheme="majorHAnsi" w:cstheme="minorHAnsi"/>
          <w:sz w:val="8"/>
        </w:rPr>
        <w:t xml:space="preserve"> than it has been to date -- </w:t>
      </w:r>
      <w:r w:rsidRPr="00AE665A">
        <w:rPr>
          <w:rStyle w:val="StyleUnderline"/>
          <w:rFonts w:asciiTheme="majorHAnsi" w:hAnsiTheme="majorHAnsi" w:cstheme="minorHAnsi"/>
        </w:rPr>
        <w:t xml:space="preserve">which is damn lucky since </w:t>
      </w:r>
      <w:r w:rsidRPr="00AE665A">
        <w:rPr>
          <w:rStyle w:val="Emphasis"/>
          <w:rFonts w:asciiTheme="majorHAnsi" w:hAnsiTheme="majorHAnsi" w:cstheme="minorHAnsi"/>
          <w:highlight w:val="cyan"/>
        </w:rPr>
        <w:t>replacing capitalism with eco-socialism isn't going to happen fast enough</w:t>
      </w:r>
      <w:r w:rsidRPr="00AE665A">
        <w:rPr>
          <w:rStyle w:val="StyleUnderline"/>
          <w:rFonts w:asciiTheme="majorHAnsi" w:hAnsiTheme="majorHAnsi" w:cstheme="minorHAnsi"/>
        </w:rPr>
        <w:t xml:space="preserve"> to prevent climate change</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Capitalists pursue profits via the easiest route. </w:t>
      </w:r>
      <w:proofErr w:type="gramStart"/>
      <w:r w:rsidRPr="00AE665A">
        <w:rPr>
          <w:rStyle w:val="StyleUnderline"/>
          <w:rFonts w:asciiTheme="majorHAnsi" w:hAnsiTheme="majorHAnsi" w:cstheme="minorHAnsi"/>
        </w:rPr>
        <w:t>Of course</w:t>
      </w:r>
      <w:proofErr w:type="gramEnd"/>
      <w:r w:rsidRPr="00AE665A">
        <w:rPr>
          <w:rStyle w:val="StyleUnderline"/>
          <w:rFonts w:asciiTheme="majorHAnsi" w:hAnsiTheme="majorHAnsi" w:cstheme="minorHAnsi"/>
        </w:rPr>
        <w:t xml:space="preserve"> they are not going to save the Earth out of the goodness of their hearts.</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But </w:t>
      </w:r>
      <w:r w:rsidRPr="00AE665A">
        <w:rPr>
          <w:rStyle w:val="StyleUnderline"/>
          <w:rFonts w:asciiTheme="majorHAnsi" w:hAnsiTheme="majorHAnsi" w:cstheme="minorHAnsi"/>
          <w:highlight w:val="cyan"/>
        </w:rPr>
        <w:t>there is no reason we cannot make the route to profits</w:t>
      </w:r>
      <w:r w:rsidRPr="00AE665A">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from</w:t>
      </w:r>
      <w:r w:rsidRPr="00AE665A">
        <w:rPr>
          <w:rFonts w:asciiTheme="majorHAnsi" w:hAnsiTheme="majorHAnsi" w:cstheme="minorHAnsi"/>
          <w:sz w:val="8"/>
        </w:rPr>
        <w:t xml:space="preserve"> extracting and burning </w:t>
      </w:r>
      <w:r w:rsidRPr="00AE665A">
        <w:rPr>
          <w:rStyle w:val="StyleUnderline"/>
          <w:rFonts w:asciiTheme="majorHAnsi" w:hAnsiTheme="majorHAnsi" w:cstheme="minorHAnsi"/>
          <w:highlight w:val="cyan"/>
        </w:rPr>
        <w:t>fossil fuels more difficult or impossible</w:t>
      </w:r>
      <w:r w:rsidRPr="00AE665A">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And</w:t>
      </w:r>
      <w:r w:rsidRPr="00AE665A">
        <w:rPr>
          <w:rFonts w:asciiTheme="majorHAnsi" w:hAnsiTheme="majorHAnsi" w:cstheme="minorHAnsi"/>
          <w:sz w:val="8"/>
        </w:rPr>
        <w:t xml:space="preserve"> there is no reason we cannot make </w:t>
      </w:r>
      <w:r w:rsidRPr="00AE665A">
        <w:rPr>
          <w:rStyle w:val="StyleUnderline"/>
          <w:rFonts w:asciiTheme="majorHAnsi" w:hAnsiTheme="majorHAnsi" w:cstheme="minorHAnsi"/>
          <w:highlight w:val="cyan"/>
        </w:rPr>
        <w:t>the route</w:t>
      </w:r>
      <w:r w:rsidRPr="00AE665A">
        <w:rPr>
          <w:rFonts w:asciiTheme="majorHAnsi" w:hAnsiTheme="majorHAnsi" w:cstheme="minorHAnsi"/>
          <w:sz w:val="8"/>
        </w:rPr>
        <w:t xml:space="preserve"> to profits </w:t>
      </w:r>
      <w:r w:rsidRPr="00AE665A">
        <w:rPr>
          <w:rStyle w:val="StyleUnderline"/>
          <w:rFonts w:asciiTheme="majorHAnsi" w:hAnsiTheme="majorHAnsi" w:cstheme="minorHAnsi"/>
          <w:highlight w:val="cyan"/>
        </w:rPr>
        <w:t>by</w:t>
      </w:r>
      <w:r w:rsidRPr="00AE665A">
        <w:rPr>
          <w:rFonts w:asciiTheme="majorHAnsi" w:hAnsiTheme="majorHAnsi" w:cstheme="minorHAnsi"/>
          <w:sz w:val="8"/>
        </w:rPr>
        <w:t xml:space="preserve"> producing </w:t>
      </w:r>
      <w:r w:rsidRPr="00AE665A">
        <w:rPr>
          <w:rStyle w:val="StyleUnderline"/>
          <w:rFonts w:asciiTheme="majorHAnsi" w:hAnsiTheme="majorHAnsi" w:cstheme="minorHAnsi"/>
          <w:highlight w:val="cyan"/>
        </w:rPr>
        <w:t>renewable energy</w:t>
      </w:r>
      <w:r w:rsidRPr="00AE665A">
        <w:rPr>
          <w:rFonts w:asciiTheme="majorHAnsi" w:hAnsiTheme="majorHAnsi" w:cstheme="minorHAnsi"/>
          <w:sz w:val="8"/>
        </w:rPr>
        <w:t xml:space="preserve"> and retrofitting buildings much </w:t>
      </w:r>
      <w:r w:rsidRPr="00AE665A">
        <w:rPr>
          <w:rStyle w:val="StyleUnderline"/>
          <w:rFonts w:asciiTheme="majorHAnsi" w:hAnsiTheme="majorHAnsi" w:cstheme="minorHAnsi"/>
          <w:highlight w:val="cyan"/>
        </w:rPr>
        <w:t>more lucrative.</w:t>
      </w:r>
      <w:r w:rsidRPr="00AE665A">
        <w:rPr>
          <w:rFonts w:asciiTheme="majorHAnsi" w:hAnsiTheme="majorHAnsi" w:cstheme="minorHAnsi"/>
          <w:sz w:val="8"/>
        </w:rPr>
        <w:t xml:space="preserve"> There are many ways to intervene in markets to change results, and we will have to use all of them over the next decades because the kind of </w:t>
      </w:r>
      <w:proofErr w:type="gramStart"/>
      <w:r w:rsidRPr="00AE665A">
        <w:rPr>
          <w:rFonts w:asciiTheme="majorHAnsi" w:hAnsiTheme="majorHAnsi" w:cstheme="minorHAnsi"/>
          <w:sz w:val="8"/>
        </w:rPr>
        <w:t>green new</w:t>
      </w:r>
      <w:proofErr w:type="gramEnd"/>
      <w:r w:rsidRPr="00AE665A">
        <w:rPr>
          <w:rFonts w:asciiTheme="majorHAnsi" w:hAnsiTheme="majorHAnsi" w:cstheme="minorHAnsi"/>
          <w:sz w:val="8"/>
        </w:rPr>
        <w:t xml:space="preserve"> deal we need is going to have to be launched while economies are still very much capitalist.</w:t>
      </w:r>
    </w:p>
    <w:p w14:paraId="63C48614"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[KY] What would a "green new deal" look like under capitalism?</w:t>
      </w:r>
      <w:r w:rsidRPr="00AE665A">
        <w:rPr>
          <w:rFonts w:asciiTheme="majorHAnsi" w:hAnsiTheme="majorHAnsi" w:cstheme="minorHAnsi"/>
          <w:sz w:val="8"/>
        </w:rPr>
        <w:t xml:space="preserve"> And are there any precedents for that kind of massive shift in economic priorities?</w:t>
      </w:r>
    </w:p>
    <w:p w14:paraId="0558A3E2"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StyleUnderline"/>
          <w:rFonts w:asciiTheme="majorHAnsi" w:hAnsiTheme="majorHAnsi" w:cstheme="minorHAnsi"/>
        </w:rPr>
        <w:t>Replacing fossil fuels</w:t>
      </w:r>
      <w:r w:rsidRPr="00AE665A">
        <w:rPr>
          <w:rFonts w:asciiTheme="majorHAnsi" w:hAnsiTheme="majorHAnsi" w:cstheme="minorHAnsi"/>
          <w:sz w:val="8"/>
        </w:rPr>
        <w:t xml:space="preserve"> with renewables, </w:t>
      </w:r>
      <w:r w:rsidRPr="00AE665A">
        <w:rPr>
          <w:rStyle w:val="StyleUnderline"/>
          <w:rFonts w:asciiTheme="majorHAnsi" w:hAnsiTheme="majorHAnsi" w:cstheme="minorHAnsi"/>
        </w:rPr>
        <w:t>transforming not only transportation but industry and agriculture</w:t>
      </w:r>
      <w:r w:rsidRPr="00AE665A">
        <w:rPr>
          <w:rFonts w:asciiTheme="majorHAnsi" w:hAnsiTheme="majorHAnsi" w:cstheme="minorHAnsi"/>
          <w:sz w:val="8"/>
        </w:rPr>
        <w:t xml:space="preserve"> as well to be much more energy efficient, and rebuilding our entire built infrastructure to conserve energy, </w:t>
      </w:r>
      <w:r w:rsidRPr="00AE665A">
        <w:rPr>
          <w:rStyle w:val="StyleUnderline"/>
          <w:rFonts w:asciiTheme="majorHAnsi" w:hAnsiTheme="majorHAnsi" w:cstheme="minorHAnsi"/>
        </w:rPr>
        <w:t>will be an immense</w:t>
      </w:r>
      <w:r w:rsidRPr="00AE665A">
        <w:rPr>
          <w:rFonts w:asciiTheme="majorHAnsi" w:hAnsiTheme="majorHAnsi" w:cstheme="minorHAnsi"/>
          <w:sz w:val="8"/>
        </w:rPr>
        <w:t xml:space="preserve">, historic </w:t>
      </w:r>
      <w:r w:rsidRPr="00AE665A">
        <w:rPr>
          <w:rStyle w:val="StyleUnderline"/>
          <w:rFonts w:asciiTheme="majorHAnsi" w:hAnsiTheme="majorHAnsi" w:cstheme="minorHAnsi"/>
        </w:rPr>
        <w:t>undertaking</w:t>
      </w:r>
      <w:r w:rsidRPr="00AE665A">
        <w:rPr>
          <w:rFonts w:asciiTheme="majorHAnsi" w:hAnsiTheme="majorHAnsi" w:cstheme="minorHAnsi"/>
          <w:sz w:val="8"/>
        </w:rPr>
        <w:t xml:space="preserve">. What is needed if we are to avoid unacceptable climate change is the greatest technological "reboot" in economic history. </w:t>
      </w:r>
      <w:r w:rsidRPr="00AE665A">
        <w:rPr>
          <w:rStyle w:val="Emphasis"/>
          <w:rFonts w:asciiTheme="majorHAnsi" w:hAnsiTheme="majorHAnsi" w:cstheme="minorHAnsi"/>
          <w:highlight w:val="cyan"/>
        </w:rPr>
        <w:t xml:space="preserve">This is the only way to avoid literally broiling </w:t>
      </w:r>
      <w:proofErr w:type="gramStart"/>
      <w:r w:rsidRPr="00AE665A">
        <w:rPr>
          <w:rStyle w:val="Emphasis"/>
          <w:rFonts w:asciiTheme="majorHAnsi" w:hAnsiTheme="majorHAnsi" w:cstheme="minorHAnsi"/>
          <w:highlight w:val="cyan"/>
        </w:rPr>
        <w:t>ourselves</w:t>
      </w:r>
      <w:proofErr w:type="gramEnd"/>
      <w:r w:rsidRPr="00AE665A">
        <w:rPr>
          <w:rStyle w:val="Emphasis"/>
          <w:rFonts w:asciiTheme="majorHAnsi" w:hAnsiTheme="majorHAnsi" w:cstheme="minorHAnsi"/>
          <w:highlight w:val="cyan"/>
        </w:rPr>
        <w:t xml:space="preserve"> to death</w:t>
      </w:r>
      <w:r w:rsidRPr="00AE665A">
        <w:rPr>
          <w:rFonts w:asciiTheme="majorHAnsi" w:hAnsiTheme="majorHAnsi" w:cstheme="minorHAnsi"/>
          <w:sz w:val="8"/>
        </w:rPr>
        <w:t xml:space="preserve"> at some point in the century ahead, and, I might add, the only way to re-employ the tens of millions who lost their jobs in the Great Recession and the hundred million young people who will need jobs over the next two decades. The precedent is the massive shift of economic priorities the US economy went through between 1939 and 1942. </w:t>
      </w:r>
      <w:r w:rsidRPr="00AE665A">
        <w:rPr>
          <w:rStyle w:val="StyleUnderline"/>
          <w:rFonts w:asciiTheme="majorHAnsi" w:hAnsiTheme="majorHAnsi" w:cstheme="minorHAnsi"/>
        </w:rPr>
        <w:t>Just as we responded to</w:t>
      </w:r>
      <w:r w:rsidRPr="00AE665A">
        <w:rPr>
          <w:rFonts w:asciiTheme="majorHAnsi" w:hAnsiTheme="majorHAnsi" w:cstheme="minorHAnsi"/>
          <w:sz w:val="8"/>
        </w:rPr>
        <w:t xml:space="preserve"> the menace of </w:t>
      </w:r>
      <w:r w:rsidRPr="00AE665A">
        <w:rPr>
          <w:rStyle w:val="StyleUnderline"/>
          <w:rFonts w:asciiTheme="majorHAnsi" w:hAnsiTheme="majorHAnsi" w:cstheme="minorHAnsi"/>
        </w:rPr>
        <w:t>global fascism by shifting over 50 percent of production from consumption goods to war materials</w:t>
      </w:r>
      <w:r w:rsidRPr="00AE665A">
        <w:rPr>
          <w:rFonts w:asciiTheme="majorHAnsi" w:hAnsiTheme="majorHAnsi" w:cstheme="minorHAnsi"/>
          <w:sz w:val="8"/>
        </w:rPr>
        <w:t xml:space="preserve">, </w:t>
      </w:r>
      <w:r w:rsidRPr="00AE665A">
        <w:rPr>
          <w:rStyle w:val="StyleUnderline"/>
          <w:rFonts w:asciiTheme="majorHAnsi" w:hAnsiTheme="majorHAnsi" w:cstheme="minorHAnsi"/>
        </w:rPr>
        <w:t>we need a similar response to</w:t>
      </w:r>
      <w:r w:rsidRPr="00AE665A">
        <w:rPr>
          <w:rFonts w:asciiTheme="majorHAnsi" w:hAnsiTheme="majorHAnsi" w:cstheme="minorHAnsi"/>
          <w:sz w:val="8"/>
        </w:rPr>
        <w:t xml:space="preserve"> the equally dangerous menace of </w:t>
      </w:r>
      <w:r w:rsidRPr="00AE665A">
        <w:rPr>
          <w:rStyle w:val="StyleUnderline"/>
          <w:rFonts w:asciiTheme="majorHAnsi" w:hAnsiTheme="majorHAnsi" w:cstheme="minorHAnsi"/>
        </w:rPr>
        <w:t>cataclysmic climate change</w:t>
      </w:r>
      <w:r w:rsidRPr="00AE665A">
        <w:rPr>
          <w:rFonts w:asciiTheme="majorHAnsi" w:hAnsiTheme="majorHAnsi" w:cstheme="minorHAnsi"/>
          <w:sz w:val="8"/>
        </w:rPr>
        <w:t>.</w:t>
      </w:r>
    </w:p>
    <w:p w14:paraId="3493B6D2" w14:textId="77777777" w:rsidR="00FB4662" w:rsidRPr="00AE665A" w:rsidRDefault="00FB4662" w:rsidP="00FB4662">
      <w:pPr>
        <w:rPr>
          <w:rFonts w:asciiTheme="majorHAnsi" w:hAnsiTheme="majorHAnsi" w:cstheme="minorHAnsi"/>
          <w:sz w:val="8"/>
        </w:rPr>
      </w:pPr>
      <w:r w:rsidRPr="00AE665A">
        <w:rPr>
          <w:rFonts w:asciiTheme="majorHAnsi" w:hAnsiTheme="majorHAnsi" w:cstheme="minorHAnsi"/>
          <w:sz w:val="8"/>
        </w:rPr>
        <w:t xml:space="preserve">Robert </w:t>
      </w:r>
      <w:proofErr w:type="spellStart"/>
      <w:r w:rsidRPr="00AE665A">
        <w:rPr>
          <w:rFonts w:asciiTheme="majorHAnsi" w:hAnsiTheme="majorHAnsi" w:cstheme="minorHAnsi"/>
          <w:sz w:val="8"/>
        </w:rPr>
        <w:t>Pollin</w:t>
      </w:r>
      <w:proofErr w:type="spellEnd"/>
      <w:r w:rsidRPr="00AE665A">
        <w:rPr>
          <w:rFonts w:asciiTheme="majorHAnsi" w:hAnsiTheme="majorHAnsi" w:cstheme="minorHAnsi"/>
          <w:sz w:val="8"/>
        </w:rPr>
        <w:t xml:space="preserve"> and collaborators at the Political Economy Research Institute have fleshed out the details of what a Green New Deal would look like not only for the United States, but also for many other parts of the world economy. A major finding is how little it would cost over the next several decades for the world to become free of fossil fuels. In short, </w:t>
      </w:r>
      <w:proofErr w:type="spellStart"/>
      <w:r w:rsidRPr="00AE665A">
        <w:rPr>
          <w:rFonts w:asciiTheme="majorHAnsi" w:hAnsiTheme="majorHAnsi" w:cstheme="minorHAnsi"/>
          <w:sz w:val="8"/>
        </w:rPr>
        <w:t>Pollin</w:t>
      </w:r>
      <w:proofErr w:type="spellEnd"/>
      <w:r w:rsidRPr="00AE665A">
        <w:rPr>
          <w:rFonts w:asciiTheme="majorHAnsi" w:hAnsiTheme="majorHAnsi" w:cstheme="minorHAnsi"/>
          <w:sz w:val="8"/>
        </w:rPr>
        <w:t xml:space="preserve"> and his collaborators demonstrate that </w:t>
      </w:r>
      <w:r w:rsidRPr="00AE665A">
        <w:rPr>
          <w:rStyle w:val="Emphasis"/>
          <w:rFonts w:asciiTheme="majorHAnsi" w:hAnsiTheme="majorHAnsi" w:cstheme="minorHAnsi"/>
        </w:rPr>
        <w:t>the barriers to preventing climate change are political, not technological</w:t>
      </w:r>
      <w:r w:rsidRPr="00AE665A">
        <w:rPr>
          <w:rFonts w:asciiTheme="majorHAnsi" w:hAnsiTheme="majorHAnsi" w:cstheme="minorHAnsi"/>
          <w:sz w:val="8"/>
        </w:rPr>
        <w:t>.</w:t>
      </w:r>
    </w:p>
    <w:p w14:paraId="21D96617"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lastRenderedPageBreak/>
        <w:t>[</w:t>
      </w: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To what extent does confronting the climate crisis require changes in the consumption of the average working person in the global North?</w:t>
      </w:r>
    </w:p>
    <w:p w14:paraId="2C2E44FE"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[RH]</w:t>
      </w:r>
      <w:r w:rsidRPr="00AE665A">
        <w:rPr>
          <w:rFonts w:asciiTheme="majorHAnsi" w:hAnsiTheme="majorHAnsi" w:cstheme="minorHAnsi"/>
          <w:sz w:val="8"/>
        </w:rPr>
        <w:t xml:space="preserve"> What we consume will have to change. Where and how we live and work and transport ourselves will have to change. We will live more compactly. We will share larger, superior open spaces than we have today. We will consume more public and fewer private goods. But there is no reason that economic well-being cannot increase for future generations in the global North while adequately protecting the environment. Decarbonization will require that we live differently, but we can all live far better -- and that is the message the environmental movement needs to emphasize.</w:t>
      </w:r>
    </w:p>
    <w:p w14:paraId="06198670"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You've also written a lot about international climate policy. Could you comment on the strategy of the Climate Justice Movement (CJM) vis-à-vis the 2015 COP 21 meeting in Paris?</w:t>
      </w:r>
    </w:p>
    <w:p w14:paraId="1C473914"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[RH]</w:t>
      </w:r>
      <w:r w:rsidRPr="00AE665A">
        <w:rPr>
          <w:rFonts w:asciiTheme="majorHAnsi" w:hAnsiTheme="majorHAnsi" w:cstheme="minorHAnsi"/>
          <w:sz w:val="8"/>
        </w:rPr>
        <w:t xml:space="preserve"> The Climate Justice Movement made a strategic blunder. After every country announced its emission reduction pledge, the CJM had the opportunity to launch a major international campaign explaining which pledges were consistent with a country's responsibilities (for creating the problem) and capabilities (for making contributions toward solving the problem.) Before the Paris meetings equity researchers had reached a broad consensus for how to judge proposals, and evaluations were readily available (see for example the Climate Equity Calculator). These evaluations showed that the pledges of more developed countries in most cases fell far short of their fair shares, while most pledges from less developed countries were consistent with their fair shares. The CJM should have made support for countries making fair pledges, and criticism of countries whose pledges fell short, its major priority in Paris. </w:t>
      </w:r>
    </w:p>
    <w:p w14:paraId="73656531"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[KY]</w:t>
      </w:r>
      <w:r w:rsidRPr="00AE665A">
        <w:rPr>
          <w:rFonts w:asciiTheme="majorHAnsi" w:hAnsiTheme="majorHAnsi" w:cstheme="minorHAnsi"/>
          <w:sz w:val="8"/>
        </w:rPr>
        <w:t xml:space="preserve"> </w:t>
      </w:r>
      <w:r w:rsidRPr="00AE665A">
        <w:rPr>
          <w:rStyle w:val="StyleUnderline"/>
          <w:rFonts w:asciiTheme="majorHAnsi" w:hAnsiTheme="majorHAnsi" w:cstheme="minorHAnsi"/>
        </w:rPr>
        <w:t>Progressives' suspicions of global climate deals stem partly from</w:t>
      </w:r>
      <w:r w:rsidRPr="00AE665A">
        <w:rPr>
          <w:rFonts w:asciiTheme="majorHAnsi" w:hAnsiTheme="majorHAnsi" w:cstheme="minorHAnsi"/>
          <w:sz w:val="8"/>
        </w:rPr>
        <w:t xml:space="preserve"> the </w:t>
      </w:r>
      <w:r w:rsidRPr="00AE665A">
        <w:rPr>
          <w:rStyle w:val="StyleUnderline"/>
          <w:rFonts w:asciiTheme="majorHAnsi" w:hAnsiTheme="majorHAnsi" w:cstheme="minorHAnsi"/>
        </w:rPr>
        <w:t>carbon trading mechanisms</w:t>
      </w:r>
      <w:r w:rsidRPr="00AE665A">
        <w:rPr>
          <w:rFonts w:asciiTheme="majorHAnsi" w:hAnsiTheme="majorHAnsi" w:cstheme="minorHAnsi"/>
          <w:sz w:val="8"/>
        </w:rPr>
        <w:t xml:space="preserve"> included in prior accords. </w:t>
      </w:r>
      <w:r w:rsidRPr="00AE665A">
        <w:rPr>
          <w:rStyle w:val="StyleUnderline"/>
          <w:rFonts w:asciiTheme="majorHAnsi" w:hAnsiTheme="majorHAnsi" w:cstheme="minorHAnsi"/>
        </w:rPr>
        <w:t>Most leftists</w:t>
      </w:r>
      <w:r w:rsidRPr="00AE665A">
        <w:rPr>
          <w:rFonts w:asciiTheme="majorHAnsi" w:hAnsiTheme="majorHAnsi" w:cstheme="minorHAnsi"/>
          <w:sz w:val="8"/>
        </w:rPr>
        <w:t xml:space="preserve"> in the global North </w:t>
      </w:r>
      <w:r w:rsidRPr="00AE665A">
        <w:rPr>
          <w:rStyle w:val="Emphasis"/>
          <w:rFonts w:asciiTheme="majorHAnsi" w:hAnsiTheme="majorHAnsi" w:cstheme="minorHAnsi"/>
        </w:rPr>
        <w:t>seem to reject carbon trading unequivocally</w:t>
      </w:r>
      <w:r w:rsidRPr="00AE665A">
        <w:rPr>
          <w:rFonts w:asciiTheme="majorHAnsi" w:hAnsiTheme="majorHAnsi" w:cstheme="minorHAnsi"/>
          <w:sz w:val="8"/>
        </w:rPr>
        <w:t xml:space="preserve">, </w:t>
      </w:r>
      <w:r w:rsidRPr="00AE665A">
        <w:rPr>
          <w:rStyle w:val="StyleUnderline"/>
          <w:rFonts w:asciiTheme="majorHAnsi" w:hAnsiTheme="majorHAnsi" w:cstheme="minorHAnsi"/>
        </w:rPr>
        <w:t>as a scam devised by polluters to thwart real change</w:t>
      </w:r>
      <w:r w:rsidRPr="00AE665A">
        <w:rPr>
          <w:rFonts w:asciiTheme="majorHAnsi" w:hAnsiTheme="majorHAnsi" w:cstheme="minorHAnsi"/>
          <w:sz w:val="8"/>
        </w:rPr>
        <w:t>. But you've argued that carbon trading can be an effective short-term way to cut emissions while we work toward the longer-term goal of replacing the capitalist system.</w:t>
      </w:r>
    </w:p>
    <w:p w14:paraId="13E7FA18" w14:textId="77777777" w:rsidR="00FB4662" w:rsidRPr="00AE665A" w:rsidRDefault="00FB4662" w:rsidP="00FB4662">
      <w:pPr>
        <w:rPr>
          <w:rStyle w:val="StyleUnderline"/>
          <w:rFonts w:asciiTheme="majorHAnsi" w:hAnsiTheme="majorHAnsi" w:cstheme="minorHAnsi"/>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Emphasis"/>
          <w:rFonts w:asciiTheme="majorHAnsi" w:hAnsiTheme="majorHAnsi" w:cstheme="minorHAnsi"/>
        </w:rPr>
        <w:t>The amount of ill-informed criticism of carbon markets</w:t>
      </w:r>
      <w:r w:rsidRPr="00AE665A">
        <w:rPr>
          <w:rFonts w:asciiTheme="majorHAnsi" w:hAnsiTheme="majorHAnsi" w:cstheme="minorHAnsi"/>
          <w:sz w:val="8"/>
        </w:rPr>
        <w:t xml:space="preserve">, carbon trading, carbon offsets, etc., </w:t>
      </w:r>
      <w:r w:rsidRPr="00AE665A">
        <w:rPr>
          <w:rStyle w:val="Emphasis"/>
          <w:rFonts w:asciiTheme="majorHAnsi" w:hAnsiTheme="majorHAnsi" w:cstheme="minorHAnsi"/>
        </w:rPr>
        <w:t>from the left over the past two decades would fill an ocean</w:t>
      </w:r>
      <w:r w:rsidRPr="00AE665A">
        <w:rPr>
          <w:rFonts w:asciiTheme="majorHAnsi" w:hAnsiTheme="majorHAnsi" w:cstheme="minorHAnsi"/>
          <w:sz w:val="8"/>
        </w:rPr>
        <w:t xml:space="preserve">. </w:t>
      </w:r>
      <w:r w:rsidRPr="00AE665A">
        <w:rPr>
          <w:rStyle w:val="StyleUnderline"/>
          <w:rFonts w:asciiTheme="majorHAnsi" w:hAnsiTheme="majorHAnsi" w:cstheme="minorHAnsi"/>
        </w:rPr>
        <w:t>Two things drive this fury:</w:t>
      </w:r>
      <w:r w:rsidRPr="00AE665A">
        <w:rPr>
          <w:rFonts w:asciiTheme="majorHAnsi" w:hAnsiTheme="majorHAnsi" w:cstheme="minorHAnsi"/>
          <w:sz w:val="8"/>
        </w:rPr>
        <w:t xml:space="preserve"> (1) </w:t>
      </w:r>
      <w:r w:rsidRPr="00AE665A">
        <w:rPr>
          <w:rStyle w:val="StyleUnderline"/>
          <w:rFonts w:asciiTheme="majorHAnsi" w:hAnsiTheme="majorHAnsi" w:cstheme="minorHAnsi"/>
        </w:rPr>
        <w:t>None of us likes the idea of placing a price on nature</w:t>
      </w:r>
      <w:r w:rsidRPr="00AE665A">
        <w:rPr>
          <w:rFonts w:asciiTheme="majorHAnsi" w:hAnsiTheme="majorHAnsi" w:cstheme="minorHAnsi"/>
          <w:sz w:val="8"/>
        </w:rPr>
        <w:t xml:space="preserve"> and putting nature up for sale. In other words, rejection of carbon markets in any form is part of a justifiable disgust with the commercialization of life. (2) </w:t>
      </w:r>
      <w:r w:rsidRPr="00AE665A">
        <w:rPr>
          <w:rStyle w:val="StyleUnderline"/>
          <w:rFonts w:asciiTheme="majorHAnsi" w:hAnsiTheme="majorHAnsi" w:cstheme="minorHAnsi"/>
        </w:rPr>
        <w:t>Many on the left</w:t>
      </w:r>
      <w:r w:rsidRPr="00AE665A">
        <w:rPr>
          <w:rFonts w:asciiTheme="majorHAnsi" w:hAnsiTheme="majorHAnsi" w:cstheme="minorHAnsi"/>
          <w:sz w:val="8"/>
        </w:rPr>
        <w:t xml:space="preserve"> -- although by no means all -- </w:t>
      </w:r>
      <w:r w:rsidRPr="00AE665A">
        <w:rPr>
          <w:rStyle w:val="StyleUnderline"/>
          <w:rFonts w:asciiTheme="majorHAnsi" w:hAnsiTheme="majorHAnsi" w:cstheme="minorHAnsi"/>
        </w:rPr>
        <w:t>understand that markets are part of the problem</w:t>
      </w:r>
      <w:r w:rsidRPr="00AE665A">
        <w:rPr>
          <w:rFonts w:asciiTheme="majorHAnsi" w:hAnsiTheme="majorHAnsi" w:cstheme="minorHAnsi"/>
          <w:sz w:val="8"/>
        </w:rPr>
        <w:t xml:space="preserve">. The problem is not just private ownership of the means of production. Coordinating our economic activities through markets is also an integral part of the economics of competition and greed we need to extricate ourselves from. </w:t>
      </w:r>
      <w:r w:rsidRPr="00AE665A">
        <w:rPr>
          <w:rStyle w:val="StyleUnderline"/>
          <w:rFonts w:asciiTheme="majorHAnsi" w:hAnsiTheme="majorHAnsi" w:cstheme="minorHAnsi"/>
        </w:rPr>
        <w:t>So, people reason, if markets are part of the problem, how can a carbon market be part of the solution?</w:t>
      </w:r>
    </w:p>
    <w:p w14:paraId="49AC0B6B" w14:textId="1AE6A245" w:rsidR="00FB4662" w:rsidRDefault="00FB4662" w:rsidP="00FB4662">
      <w:pPr>
        <w:rPr>
          <w:rFonts w:asciiTheme="majorHAnsi" w:hAnsiTheme="majorHAnsi" w:cstheme="minorHAnsi"/>
          <w:sz w:val="8"/>
        </w:rPr>
      </w:pPr>
      <w:r w:rsidRPr="00AE665A">
        <w:rPr>
          <w:rStyle w:val="Emphasis"/>
          <w:rFonts w:asciiTheme="majorHAnsi" w:hAnsiTheme="majorHAnsi" w:cstheme="minorHAnsi"/>
        </w:rPr>
        <w:t>But besides massive ignorance regarding how carbon markets do and can work</w:t>
      </w:r>
      <w:r w:rsidRPr="00AE665A">
        <w:rPr>
          <w:rFonts w:asciiTheme="majorHAnsi" w:hAnsiTheme="majorHAnsi" w:cstheme="minorHAnsi"/>
          <w:sz w:val="8"/>
        </w:rPr>
        <w:t xml:space="preserve">, </w:t>
      </w:r>
      <w:r w:rsidRPr="00AE665A">
        <w:rPr>
          <w:rStyle w:val="StyleUnderline"/>
          <w:rFonts w:asciiTheme="majorHAnsi" w:hAnsiTheme="majorHAnsi" w:cstheme="minorHAnsi"/>
        </w:rPr>
        <w:t>here is what many leftists fail to understand</w:t>
      </w:r>
      <w:r w:rsidRPr="00AE665A">
        <w:rPr>
          <w:rFonts w:asciiTheme="majorHAnsi" w:hAnsiTheme="majorHAnsi" w:cstheme="minorHAnsi"/>
          <w:sz w:val="8"/>
          <w:highlight w:val="cyan"/>
        </w:rPr>
        <w:t xml:space="preserve">: </w:t>
      </w:r>
      <w:r w:rsidRPr="00AE665A">
        <w:rPr>
          <w:rStyle w:val="Emphasis"/>
          <w:rFonts w:asciiTheme="majorHAnsi" w:hAnsiTheme="majorHAnsi" w:cstheme="minorHAnsi"/>
          <w:highlight w:val="cyan"/>
        </w:rPr>
        <w:t>We live in a market system</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And until we do not, </w:t>
      </w:r>
      <w:r w:rsidRPr="00AE665A">
        <w:rPr>
          <w:rStyle w:val="Emphasis"/>
          <w:rFonts w:asciiTheme="majorHAnsi" w:hAnsiTheme="majorHAnsi" w:cstheme="minorHAnsi"/>
          <w:highlight w:val="cyan"/>
        </w:rPr>
        <w:t>the only way to change what happens is to intervene in or regulate markets</w:t>
      </w:r>
      <w:r w:rsidRPr="00AE665A">
        <w:rPr>
          <w:rFonts w:asciiTheme="majorHAnsi" w:hAnsiTheme="majorHAnsi" w:cstheme="minorHAnsi"/>
          <w:sz w:val="8"/>
        </w:rPr>
        <w:t>. D</w:t>
      </w:r>
      <w:r w:rsidRPr="00AE665A">
        <w:rPr>
          <w:rStyle w:val="StyleUnderline"/>
          <w:rFonts w:asciiTheme="majorHAnsi" w:hAnsiTheme="majorHAnsi" w:cstheme="minorHAnsi"/>
        </w:rPr>
        <w:t xml:space="preserve">o socialists denounce campaigns to raise the minimum wage on grounds that anything short of eliminating wage slavery altogether is a "false solution?" </w:t>
      </w:r>
      <w:r w:rsidRPr="00AE665A">
        <w:rPr>
          <w:rFonts w:asciiTheme="majorHAnsi" w:hAnsiTheme="majorHAnsi" w:cstheme="minorHAnsi"/>
          <w:sz w:val="12"/>
          <w:szCs w:val="12"/>
        </w:rPr>
        <w:t>No. We recognize that until we can eliminate wage slavery, a higher price for wage-slaves is better than a lower one.</w:t>
      </w:r>
      <w:r w:rsidRPr="00AE665A">
        <w:rPr>
          <w:rFonts w:asciiTheme="majorHAnsi" w:hAnsiTheme="majorHAnsi" w:cstheme="minorHAnsi"/>
          <w:sz w:val="8"/>
        </w:rPr>
        <w:t xml:space="preserve"> </w:t>
      </w:r>
      <w:r w:rsidRPr="00AE665A">
        <w:rPr>
          <w:rStyle w:val="Emphasis"/>
          <w:rFonts w:asciiTheme="majorHAnsi" w:hAnsiTheme="majorHAnsi" w:cstheme="minorHAnsi"/>
        </w:rPr>
        <w:t>The same holds for cutting carbon emissions</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Until we can replace the market </w:t>
      </w:r>
      <w:proofErr w:type="gramStart"/>
      <w:r w:rsidRPr="00AE665A">
        <w:rPr>
          <w:rStyle w:val="StyleUnderline"/>
          <w:rFonts w:asciiTheme="majorHAnsi" w:hAnsiTheme="majorHAnsi" w:cstheme="minorHAnsi"/>
        </w:rPr>
        <w:t>system</w:t>
      </w:r>
      <w:proofErr w:type="gramEnd"/>
      <w:r w:rsidRPr="00AE665A">
        <w:rPr>
          <w:rStyle w:val="StyleUnderline"/>
          <w:rFonts w:asciiTheme="majorHAnsi" w:hAnsiTheme="majorHAnsi" w:cstheme="minorHAnsi"/>
        </w:rPr>
        <w:t xml:space="preserve"> </w:t>
      </w:r>
      <w:r w:rsidRPr="00AE665A">
        <w:rPr>
          <w:rStyle w:val="Emphasis"/>
          <w:rFonts w:asciiTheme="majorHAnsi" w:hAnsiTheme="majorHAnsi" w:cstheme="minorHAnsi"/>
        </w:rPr>
        <w:t>we need to intervene in the market system to reduce GHG emissions</w:t>
      </w:r>
      <w:r w:rsidRPr="00AE665A">
        <w:rPr>
          <w:rFonts w:asciiTheme="majorHAnsi" w:hAnsiTheme="majorHAnsi" w:cstheme="minorHAnsi"/>
          <w:sz w:val="8"/>
        </w:rPr>
        <w:t xml:space="preserve">. Right </w:t>
      </w:r>
      <w:proofErr w:type="gramStart"/>
      <w:r w:rsidRPr="00AE665A">
        <w:rPr>
          <w:rFonts w:asciiTheme="majorHAnsi" w:hAnsiTheme="majorHAnsi" w:cstheme="minorHAnsi"/>
          <w:sz w:val="8"/>
        </w:rPr>
        <w:t>now</w:t>
      </w:r>
      <w:proofErr w:type="gramEnd"/>
      <w:r w:rsidRPr="00AE665A">
        <w:rPr>
          <w:rFonts w:asciiTheme="majorHAnsi" w:hAnsiTheme="majorHAnsi" w:cstheme="minorHAnsi"/>
          <w:sz w:val="8"/>
        </w:rPr>
        <w:t xml:space="preserve"> those who find it in their interests to abuse nature by releasing GHGs into the atmosphere do so without paying a cent. </w:t>
      </w:r>
      <w:r w:rsidRPr="00AE665A">
        <w:rPr>
          <w:rStyle w:val="StyleUnderline"/>
          <w:rFonts w:asciiTheme="majorHAnsi" w:hAnsiTheme="majorHAnsi" w:cstheme="minorHAnsi"/>
        </w:rPr>
        <w:t>In a market system one way to reduce emissions</w:t>
      </w:r>
      <w:r w:rsidRPr="00AE665A">
        <w:rPr>
          <w:rFonts w:asciiTheme="majorHAnsi" w:hAnsiTheme="majorHAnsi" w:cstheme="minorHAnsi"/>
          <w:sz w:val="8"/>
        </w:rPr>
        <w:t xml:space="preserve"> is to force emitters to pay for the damage they cause by charging them a tax per unit of emissions. Another way </w:t>
      </w:r>
      <w:r w:rsidRPr="00AE665A">
        <w:rPr>
          <w:rStyle w:val="StyleUnderline"/>
          <w:rFonts w:asciiTheme="majorHAnsi" w:hAnsiTheme="majorHAnsi" w:cstheme="minorHAnsi"/>
        </w:rPr>
        <w:t>is to cap total emissions and require emitters to purchase permits for whatever they emit</w:t>
      </w:r>
      <w:r w:rsidRPr="00AE665A">
        <w:rPr>
          <w:rFonts w:asciiTheme="majorHAnsi" w:hAnsiTheme="majorHAnsi" w:cstheme="minorHAnsi"/>
          <w:sz w:val="8"/>
        </w:rPr>
        <w:t xml:space="preserve">. In both cases we are selling off rights to abuse nature. Sorry about that, but until we replace the market system </w:t>
      </w:r>
      <w:r w:rsidRPr="00AE665A">
        <w:rPr>
          <w:rStyle w:val="Emphasis"/>
          <w:rFonts w:asciiTheme="majorHAnsi" w:hAnsiTheme="majorHAnsi" w:cstheme="minorHAnsi"/>
        </w:rPr>
        <w:t>there is no alternative except to allow businesses to abuse nature</w:t>
      </w:r>
      <w:r w:rsidRPr="00AE665A">
        <w:rPr>
          <w:rFonts w:asciiTheme="majorHAnsi" w:hAnsiTheme="majorHAnsi" w:cstheme="minorHAnsi"/>
          <w:sz w:val="8"/>
        </w:rPr>
        <w:t>.</w:t>
      </w:r>
    </w:p>
    <w:p w14:paraId="5406C9E0" w14:textId="473CF7F5" w:rsidR="006335D5" w:rsidRDefault="006335D5" w:rsidP="006335D5">
      <w:pPr>
        <w:pStyle w:val="Heading4"/>
        <w:numPr>
          <w:ilvl w:val="0"/>
          <w:numId w:val="12"/>
        </w:numPr>
      </w:pPr>
      <w:r>
        <w:t xml:space="preserve">TURN -  Private ownership and appropriation encourage environmental preservation in space </w:t>
      </w:r>
    </w:p>
    <w:p w14:paraId="237B73F6" w14:textId="77777777" w:rsidR="006335D5" w:rsidRPr="00011BED" w:rsidRDefault="006335D5" w:rsidP="006335D5">
      <w:pPr>
        <w:rPr>
          <w:rStyle w:val="Style13ptBold"/>
        </w:rPr>
      </w:pPr>
      <w:proofErr w:type="spellStart"/>
      <w:r>
        <w:rPr>
          <w:rStyle w:val="Style13ptBold"/>
        </w:rPr>
        <w:t>Reinstein</w:t>
      </w:r>
      <w:proofErr w:type="spellEnd"/>
      <w:r>
        <w:rPr>
          <w:rStyle w:val="Style13ptBold"/>
        </w:rPr>
        <w:t xml:space="preserve"> 99</w:t>
      </w:r>
    </w:p>
    <w:p w14:paraId="521C792F" w14:textId="77777777" w:rsidR="006335D5" w:rsidRPr="00F213EC" w:rsidRDefault="006335D5" w:rsidP="006335D5">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2961F198" w14:textId="77777777" w:rsidR="006335D5" w:rsidRPr="00F63C36" w:rsidRDefault="006335D5" w:rsidP="006335D5">
      <w:pPr>
        <w:rPr>
          <w:rStyle w:val="Emphasis"/>
        </w:rPr>
      </w:pPr>
      <w:r w:rsidRPr="003969EC">
        <w:rPr>
          <w:rStyle w:val="Emphasis"/>
        </w:rPr>
        <w:t xml:space="preserve">Another way </w:t>
      </w:r>
      <w:r w:rsidRPr="003969EC">
        <w:rPr>
          <w:rStyle w:val="Emphasis"/>
          <w:highlight w:val="yellow"/>
        </w:rPr>
        <w:t>to s</w:t>
      </w:r>
      <w:r w:rsidRPr="00F63C36">
        <w:rPr>
          <w:rStyle w:val="Emphasis"/>
          <w:highlight w:val="yellow"/>
        </w:rPr>
        <w:t xml:space="preserve">olve </w:t>
      </w:r>
      <w:r w:rsidRPr="008F1390">
        <w:rPr>
          <w:rStyle w:val="Emphasis"/>
        </w:rPr>
        <w:t xml:space="preserve">the problem </w:t>
      </w:r>
      <w:r w:rsidRPr="008F1390">
        <w:rPr>
          <w:sz w:val="16"/>
        </w:rPr>
        <w:t>of</w:t>
      </w:r>
      <w:r w:rsidRPr="004C5EEF">
        <w:rPr>
          <w:sz w:val="16"/>
        </w:rPr>
        <w:t xml:space="preserve"> space </w:t>
      </w:r>
      <w:r w:rsidRPr="003969EC">
        <w:rPr>
          <w:b/>
          <w:bCs/>
          <w:szCs w:val="22"/>
          <w:highlight w:val="yellow"/>
          <w:u w:val="single"/>
        </w:rPr>
        <w:t>environmental ruination</w:t>
      </w:r>
      <w:r w:rsidRPr="004C5EEF">
        <w:rPr>
          <w:sz w:val="16"/>
        </w:rPr>
        <w:t xml:space="preserve"> is </w:t>
      </w:r>
      <w:r w:rsidRPr="00F63C36">
        <w:rPr>
          <w:rStyle w:val="Emphasis"/>
          <w:highlight w:val="yellow"/>
        </w:rPr>
        <w:t xml:space="preserve">by accepting the right of ownership into </w:t>
      </w:r>
      <w:r w:rsidRPr="003969EC">
        <w:rPr>
          <w:rStyle w:val="Emphasis"/>
        </w:rPr>
        <w:t xml:space="preserve">our system of </w:t>
      </w:r>
      <w:r w:rsidRPr="00F63C36">
        <w:rPr>
          <w:rStyle w:val="Emphasis"/>
          <w:highlight w:val="yellow"/>
        </w:rPr>
        <w:t xml:space="preserve">space </w:t>
      </w:r>
      <w:r w:rsidRPr="003969EC">
        <w:rPr>
          <w:rStyle w:val="Emphasis"/>
        </w:rPr>
        <w:t>law</w:t>
      </w:r>
      <w:r w:rsidRPr="004C5EEF">
        <w:rPr>
          <w:sz w:val="16"/>
        </w:rPr>
        <w:t xml:space="preserve">. It would be a simple but effective step in the right direction. As Lawrence Roberts has written, </w:t>
      </w:r>
      <w:r w:rsidRPr="00F63C36">
        <w:rPr>
          <w:rStyle w:val="Emphasis"/>
          <w:highlight w:val="yellow"/>
        </w:rPr>
        <w:t>the current law "is rather damaging from an environmental perspective," because</w:t>
      </w:r>
      <w:r w:rsidRPr="00F63C36">
        <w:rPr>
          <w:rStyle w:val="Emphasis"/>
        </w:rPr>
        <w:t xml:space="preserve"> </w:t>
      </w:r>
      <w:r w:rsidRPr="004C5EEF">
        <w:rPr>
          <w:sz w:val="16"/>
        </w:rPr>
        <w:t xml:space="preserve">"without a means to secure control of a resource in the ground," </w:t>
      </w:r>
      <w:proofErr w:type="gramStart"/>
      <w:r w:rsidRPr="004C5EEF">
        <w:rPr>
          <w:sz w:val="16"/>
        </w:rPr>
        <w:t>i.e.</w:t>
      </w:r>
      <w:proofErr w:type="gramEnd"/>
      <w:r w:rsidRPr="004C5EEF">
        <w:rPr>
          <w:sz w:val="16"/>
        </w:rPr>
        <w:t xml:space="preserve"> </w:t>
      </w:r>
      <w:r w:rsidRPr="00F63C36">
        <w:rPr>
          <w:rStyle w:val="Emphasis"/>
          <w:highlight w:val="yellow"/>
        </w:rPr>
        <w:t>without ownership, "each individual developer will seek to maximize his or her own gain by extracting as much value as quickly as possible without regard to the effect on the communal resource.</w:t>
      </w:r>
      <w:r w:rsidRPr="00F63C36">
        <w:rPr>
          <w:rStyle w:val="Emphasis"/>
        </w:rPr>
        <w:t xml:space="preserve"> </w:t>
      </w:r>
    </w:p>
    <w:p w14:paraId="2D7E0ED0" w14:textId="77777777" w:rsidR="006335D5" w:rsidRDefault="006335D5" w:rsidP="006335D5">
      <w:r w:rsidRPr="0011065C">
        <w:rPr>
          <w:rStyle w:val="Emphasis"/>
          <w:highlight w:val="yellow"/>
        </w:rPr>
        <w:t>Ownership creates a strong incentive to act with an environmentalist ethos.</w:t>
      </w:r>
      <w:r>
        <w:t xml:space="preserve"> </w:t>
      </w:r>
      <w:r w:rsidRPr="0011065C">
        <w:rPr>
          <w:rStyle w:val="Emphasis"/>
          <w:highlight w:val="yellow"/>
        </w:rPr>
        <w:t xml:space="preserve">As owner of a site, </w:t>
      </w:r>
      <w:proofErr w:type="spellStart"/>
      <w:r w:rsidRPr="0011065C">
        <w:rPr>
          <w:rStyle w:val="Emphasis"/>
          <w:highlight w:val="yellow"/>
        </w:rPr>
        <w:t>SpaceCorp</w:t>
      </w:r>
      <w:proofErr w:type="spellEnd"/>
      <w:r w:rsidRPr="0011065C">
        <w:rPr>
          <w:rStyle w:val="Emphasis"/>
          <w:highlight w:val="yellow"/>
        </w:rPr>
        <w:t xml:space="preserve"> would want to maximize the site's value</w:t>
      </w:r>
      <w:r>
        <w:t xml:space="preserve">. This self-interest protects the </w:t>
      </w:r>
      <w:r>
        <w:lastRenderedPageBreak/>
        <w:t xml:space="preserve">environment in two related ways. First, because </w:t>
      </w:r>
      <w:proofErr w:type="spellStart"/>
      <w:r>
        <w:t>SpaceCorp</w:t>
      </w:r>
      <w:proofErr w:type="spellEnd"/>
      <w:r>
        <w:t xml:space="preserve"> is not just a squatter on a plot of celestial territory, because it will have more than an expiring </w:t>
      </w:r>
      <w:proofErr w:type="spellStart"/>
      <w:r>
        <w:t>usufructary</w:t>
      </w:r>
      <w:proofErr w:type="spellEnd"/>
      <w:r>
        <w:t xml:space="preserve"> interest, </w:t>
      </w:r>
      <w:proofErr w:type="spellStart"/>
      <w:r>
        <w:t>SpaceCorp</w:t>
      </w:r>
      <w:proofErr w:type="spellEnd"/>
      <w:r>
        <w:t xml:space="preserve"> will avoid wanton despoliation of the land. Despoliation would reduce the value of the property to a purchaser, and thus </w:t>
      </w:r>
      <w:proofErr w:type="spellStart"/>
      <w:r>
        <w:t>SpaceCorp's</w:t>
      </w:r>
      <w:proofErr w:type="spellEnd"/>
      <w:r>
        <w:t xml:space="preserve"> potential revenue. Poor land management might also harm </w:t>
      </w:r>
      <w:proofErr w:type="spellStart"/>
      <w:r>
        <w:t>SpaceCorp's</w:t>
      </w:r>
      <w:proofErr w:type="spellEnd"/>
      <w:r>
        <w:t xml:space="preserve"> current interests, if its actions contaminate its own site to the point that its settlement loses viability. Second, </w:t>
      </w:r>
      <w:proofErr w:type="spellStart"/>
      <w:r>
        <w:t>SpaceCorp</w:t>
      </w:r>
      <w:proofErr w:type="spellEnd"/>
      <w:r>
        <w:t xml:space="preserve"> will avoid ripping through the site; instead, it will either preserve materials it does not use to maximize the site's resale value, or it will itself use the site as fully and efficiently as possible. </w:t>
      </w:r>
      <w:proofErr w:type="spellStart"/>
      <w:r w:rsidRPr="003273BB">
        <w:t>SpaceCorp</w:t>
      </w:r>
      <w:proofErr w:type="spellEnd"/>
      <w:r w:rsidRPr="003273BB">
        <w:t xml:space="preserve"> will either use the site with preservationist techniques, sparing the site from wasteful destruction, or it will use the site as a conservationist, </w:t>
      </w:r>
      <w:proofErr w:type="gramStart"/>
      <w:r w:rsidRPr="003273BB">
        <w:t>i.e.</w:t>
      </w:r>
      <w:proofErr w:type="gramEnd"/>
      <w:r w:rsidRPr="003273BB">
        <w:t xml:space="preserve"> wholly and completely, sparing other sites from exploitation.</w:t>
      </w:r>
      <w:r w:rsidRPr="0011065C">
        <w:rPr>
          <w:rStyle w:val="Emphasis"/>
          <w:highlight w:val="yellow"/>
        </w:rPr>
        <w:t xml:space="preserve"> The incentive to use space non-wastefully, </w:t>
      </w:r>
      <w:r w:rsidRPr="004C5EEF">
        <w:t>discussed above in the context of economic efficiency, clearly</w:t>
      </w:r>
      <w:r w:rsidRPr="0011065C">
        <w:rPr>
          <w:rStyle w:val="Emphasis"/>
          <w:highlight w:val="yellow"/>
        </w:rPr>
        <w:t xml:space="preserve"> has positive environmental repercussions</w:t>
      </w:r>
      <w:r>
        <w:t xml:space="preserve">. An owner has an interest in keeping his own site clean, as well as using it with minimal waste and maximum efficiency, because if he wants to eventually sell the property, any despoliation will devalue it. This carrot, because it is self-executing, is better than any stick. </w:t>
      </w:r>
    </w:p>
    <w:p w14:paraId="140B334F" w14:textId="18AE3558" w:rsidR="006335D5" w:rsidRDefault="006335D5" w:rsidP="006335D5">
      <w:r>
        <w:t xml:space="preserve">Of course, the right of ownership would not make an environmental violation whose harm extends onto another site less likely -- but it wouldn't make it more likely, either. As under the current system, lawsuits should still be available to remedy harms. Hopefully the requirement of environmental review would act as a prior restraint to prevent these harms. And </w:t>
      </w:r>
      <w:r w:rsidRPr="0011065C">
        <w:rPr>
          <w:rStyle w:val="Emphasis"/>
          <w:highlight w:val="yellow"/>
        </w:rPr>
        <w:t xml:space="preserve">ownership, by creating an incentive to care about one's own property, protects </w:t>
      </w:r>
      <w:r w:rsidRPr="003969EC">
        <w:rPr>
          <w:rStyle w:val="Emphasis"/>
        </w:rPr>
        <w:t xml:space="preserve">the interests of </w:t>
      </w:r>
      <w:r w:rsidRPr="0011065C">
        <w:rPr>
          <w:rStyle w:val="Emphasis"/>
          <w:highlight w:val="yellow"/>
        </w:rPr>
        <w:t>others</w:t>
      </w:r>
      <w:r>
        <w:t>: both those nearby (who instantly feel the effects of more care given to, e.g., waste disposal and water management), and those who come later.</w:t>
      </w:r>
    </w:p>
    <w:p w14:paraId="237A19D7" w14:textId="6AABE093" w:rsidR="008E4DAE" w:rsidRDefault="008E4DAE" w:rsidP="008E4DAE">
      <w:pPr>
        <w:pStyle w:val="Heading4"/>
        <w:numPr>
          <w:ilvl w:val="0"/>
          <w:numId w:val="12"/>
        </w:numPr>
      </w:pPr>
      <w:r>
        <w:t>TURN - Private ownership provides additional sources of income and benefits developing economies</w:t>
      </w:r>
      <w:r w:rsidR="00892462">
        <w:t xml:space="preserve"> in the Global South</w:t>
      </w:r>
      <w:r>
        <w:t xml:space="preserve">, which promotes further equity and justice in international space capability so none of their colonialism offense matters </w:t>
      </w:r>
    </w:p>
    <w:p w14:paraId="1E3E05AE" w14:textId="77777777" w:rsidR="008E4DAE" w:rsidRPr="00011BED" w:rsidRDefault="008E4DAE" w:rsidP="008E4DAE">
      <w:pPr>
        <w:rPr>
          <w:rStyle w:val="Style13ptBold"/>
        </w:rPr>
      </w:pPr>
      <w:proofErr w:type="spellStart"/>
      <w:r>
        <w:rPr>
          <w:rStyle w:val="Style13ptBold"/>
        </w:rPr>
        <w:t>Reinstein</w:t>
      </w:r>
      <w:proofErr w:type="spellEnd"/>
      <w:r>
        <w:rPr>
          <w:rStyle w:val="Style13ptBold"/>
        </w:rPr>
        <w:t xml:space="preserve"> 99</w:t>
      </w:r>
    </w:p>
    <w:p w14:paraId="4C6C9D02" w14:textId="77777777" w:rsidR="008E4DAE" w:rsidRPr="001144D4" w:rsidRDefault="008E4DAE" w:rsidP="008E4DAE">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7DD0236C" w14:textId="77777777" w:rsidR="008E4DAE" w:rsidRDefault="008E4DAE" w:rsidP="008E4DAE">
      <w:r>
        <w:t xml:space="preserve">The changes to the OST proposed in this essay would encourage and hasten the conversion of potential wealth-in-space into actual wealth-on-Earth. As already argued, </w:t>
      </w:r>
      <w:r w:rsidRPr="0011065C">
        <w:rPr>
          <w:rStyle w:val="Emphasis"/>
          <w:highlight w:val="yellow"/>
        </w:rPr>
        <w:t>bringing wealth into a system is an absolute good, aiding all humanity</w:t>
      </w:r>
      <w:r>
        <w:t xml:space="preserve"> (however indirectly), </w:t>
      </w:r>
      <w:r w:rsidRPr="0011065C">
        <w:rPr>
          <w:rStyle w:val="Emphasis"/>
          <w:highlight w:val="yellow"/>
        </w:rPr>
        <w:t>including developing nations.</w:t>
      </w:r>
      <w:r>
        <w:t xml:space="preserve"> </w:t>
      </w:r>
    </w:p>
    <w:p w14:paraId="34EBF44D" w14:textId="77777777" w:rsidR="008E4DAE" w:rsidRDefault="008E4DAE" w:rsidP="008E4DAE">
      <w:r>
        <w:t xml:space="preserve">But there is another, more direct way in which low-tech nations can benefit. </w:t>
      </w:r>
      <w:r w:rsidRPr="0011065C">
        <w:rPr>
          <w:rStyle w:val="Emphasis"/>
          <w:highlight w:val="yellow"/>
        </w:rPr>
        <w:t>As ownership rights boost the incentive</w:t>
      </w:r>
      <w:r>
        <w:t xml:space="preserve"> to exploit outer space's resources, </w:t>
      </w:r>
      <w:r w:rsidRPr="0011065C">
        <w:rPr>
          <w:rStyle w:val="Emphasis"/>
          <w:highlight w:val="yellow"/>
        </w:rPr>
        <w:t>more developers will jump at the chance</w:t>
      </w:r>
      <w:r>
        <w:t xml:space="preserve">. And </w:t>
      </w:r>
      <w:r w:rsidRPr="0011065C">
        <w:rPr>
          <w:rStyle w:val="Emphasis"/>
          <w:highlight w:val="yellow"/>
        </w:rPr>
        <w:t>the more people jumping at the chance and flying up into space</w:t>
      </w:r>
      <w:r>
        <w:t xml:space="preserve"> to glean the space-borne profits, </w:t>
      </w:r>
      <w:r w:rsidRPr="0011065C">
        <w:rPr>
          <w:rStyle w:val="Emphasis"/>
          <w:highlight w:val="yellow"/>
        </w:rPr>
        <w:t>the cheaper and safer it will become to carry out such space projects</w:t>
      </w:r>
      <w:r>
        <w:t xml:space="preserve">. </w:t>
      </w:r>
      <w:r w:rsidRPr="003273BB">
        <w:t>That is, the more profitable it becomes to exploit space, the greater the impetus will be to develop</w:t>
      </w:r>
      <w:r w:rsidRPr="0011065C">
        <w:rPr>
          <w:rStyle w:val="Emphasis"/>
          <w:highlight w:val="yellow"/>
        </w:rPr>
        <w:t xml:space="preserve"> new technology </w:t>
      </w:r>
      <w:r w:rsidRPr="003273BB">
        <w:t>that</w:t>
      </w:r>
      <w:r w:rsidRPr="0011065C">
        <w:rPr>
          <w:rStyle w:val="Emphasis"/>
          <w:highlight w:val="yellow"/>
        </w:rPr>
        <w:t xml:space="preserve"> permits easier access to space. And among the prime beneficiaries of more accessible space travel will be those nations -- the developing, low-tech nations -- who are currently not space-capable.</w:t>
      </w:r>
      <w:r>
        <w:t xml:space="preserve"> </w:t>
      </w:r>
    </w:p>
    <w:p w14:paraId="5B07F06F" w14:textId="77777777" w:rsidR="008E4DAE" w:rsidRDefault="008E4DAE" w:rsidP="008E4DAE">
      <w:r>
        <w:lastRenderedPageBreak/>
        <w:t xml:space="preserve">This, of course, will work with, and be facilitated by, the openness of plans under the UNSER system. We should not force the space-capable nations to share their wealth (as is required by the Moon Treaty, and as developing nations are pushing for in interpreting the OST), for to do so would discourage exploitation and space travel, and thus make space projects less regular, and thus less affordable and safe. Instead, </w:t>
      </w:r>
      <w:r w:rsidRPr="0011065C">
        <w:rPr>
          <w:rStyle w:val="Emphasis"/>
          <w:highlight w:val="yellow"/>
        </w:rPr>
        <w:t xml:space="preserve">by supporting </w:t>
      </w:r>
      <w:r w:rsidRPr="004C5EEF">
        <w:t xml:space="preserve">the development of new technology in </w:t>
      </w:r>
      <w:r w:rsidRPr="0011065C">
        <w:rPr>
          <w:rStyle w:val="Emphasis"/>
          <w:highlight w:val="yellow"/>
        </w:rPr>
        <w:t>an efficient, free market environment, we</w:t>
      </w:r>
      <w:r w:rsidRPr="004C5EEF">
        <w:t xml:space="preserve"> thereby give developing nations the chance to go into space on their own. In this way we</w:t>
      </w:r>
      <w:r w:rsidRPr="004C5EEF">
        <w:rPr>
          <w:rStyle w:val="Emphasis"/>
        </w:rPr>
        <w:t xml:space="preserve"> </w:t>
      </w:r>
      <w:r w:rsidRPr="008F1390">
        <w:rPr>
          <w:rStyle w:val="Emphasis"/>
        </w:rPr>
        <w:t xml:space="preserve">can </w:t>
      </w:r>
      <w:r w:rsidRPr="0011065C">
        <w:rPr>
          <w:rStyle w:val="Emphasis"/>
          <w:highlight w:val="yellow"/>
        </w:rPr>
        <w:t>increase everyone's access to space</w:t>
      </w:r>
      <w:r>
        <w:t>. And that's one of the designated goals of the OST itself.</w:t>
      </w:r>
    </w:p>
    <w:p w14:paraId="1CEBF747" w14:textId="77777777" w:rsidR="008E4DAE" w:rsidRPr="00FB4662" w:rsidRDefault="008E4DAE" w:rsidP="00FB4662">
      <w:pPr>
        <w:rPr>
          <w:rFonts w:asciiTheme="majorHAnsi" w:hAnsiTheme="majorHAnsi" w:cstheme="minorHAnsi"/>
          <w:sz w:val="8"/>
        </w:rPr>
      </w:pPr>
    </w:p>
    <w:p w14:paraId="683ED844" w14:textId="77777777" w:rsidR="00FB4662" w:rsidRPr="004E5B6B" w:rsidRDefault="00FB4662" w:rsidP="00FB4662"/>
    <w:p w14:paraId="4DFBA515" w14:textId="77777777" w:rsidR="00FB4662" w:rsidRDefault="00FB4662" w:rsidP="00FB4662">
      <w:pPr>
        <w:pStyle w:val="Heading3"/>
      </w:pPr>
      <w:r>
        <w:lastRenderedPageBreak/>
        <w:t>Solvency</w:t>
      </w:r>
    </w:p>
    <w:p w14:paraId="49F9048C" w14:textId="77777777" w:rsidR="00FB4662" w:rsidRDefault="00FB4662" w:rsidP="00FB4662">
      <w:pPr>
        <w:pStyle w:val="Heading4"/>
        <w:numPr>
          <w:ilvl w:val="0"/>
          <w:numId w:val="13"/>
        </w:numPr>
        <w:tabs>
          <w:tab w:val="num" w:pos="360"/>
        </w:tabs>
        <w:ind w:left="0" w:firstLine="0"/>
      </w:pPr>
      <w:r>
        <w:t xml:space="preserve">No solvency – the </w:t>
      </w:r>
      <w:proofErr w:type="spellStart"/>
      <w:r>
        <w:t>aff</w:t>
      </w:r>
      <w:proofErr w:type="spellEnd"/>
      <w:r>
        <w:t xml:space="preserve"> takes no direct action to do anything to stop galactic capitalism – it’s just a statement </w:t>
      </w:r>
    </w:p>
    <w:p w14:paraId="71305A9B" w14:textId="77777777" w:rsidR="00FB4662" w:rsidRDefault="00FB4662" w:rsidP="00FB4662">
      <w:pPr>
        <w:pStyle w:val="Heading4"/>
        <w:numPr>
          <w:ilvl w:val="0"/>
          <w:numId w:val="13"/>
        </w:numPr>
        <w:tabs>
          <w:tab w:val="num" w:pos="360"/>
        </w:tabs>
        <w:ind w:left="0" w:firstLine="0"/>
      </w:pPr>
      <w:r>
        <w:t xml:space="preserve">No solvency – the </w:t>
      </w:r>
      <w:proofErr w:type="spellStart"/>
      <w:r>
        <w:t>aff</w:t>
      </w:r>
      <w:proofErr w:type="spellEnd"/>
      <w:r>
        <w:t xml:space="preserve"> doesn’t solve for the most prevalent form of capitalism: on Earth; in </w:t>
      </w:r>
      <w:proofErr w:type="gramStart"/>
      <w:r>
        <w:t>fact</w:t>
      </w:r>
      <w:proofErr w:type="gramEnd"/>
      <w:r>
        <w:t xml:space="preserve"> it moves the attention away from capitalism that has been harming people for centuries and moves it towards a new terrain that is necessary to mitigate the impacts of capitalism on Earth </w:t>
      </w:r>
    </w:p>
    <w:p w14:paraId="111799B2" w14:textId="72672023" w:rsidR="00FB4662" w:rsidRDefault="00FB4662" w:rsidP="00FB4662">
      <w:pPr>
        <w:pStyle w:val="Heading4"/>
        <w:numPr>
          <w:ilvl w:val="0"/>
          <w:numId w:val="13"/>
        </w:numPr>
        <w:tabs>
          <w:tab w:val="num" w:pos="360"/>
        </w:tabs>
        <w:ind w:left="0" w:firstLine="0"/>
      </w:pPr>
      <w:r>
        <w:t>Even if cap is bad Space should be the one exception for allowing cap because we need to go to space to move mining elsewhere and protect the planet</w:t>
      </w:r>
    </w:p>
    <w:p w14:paraId="2819E120" w14:textId="3FD0C8E1" w:rsidR="00FB4662" w:rsidRDefault="00FB4662" w:rsidP="00FB4662">
      <w:pPr>
        <w:pStyle w:val="Heading4"/>
        <w:numPr>
          <w:ilvl w:val="0"/>
          <w:numId w:val="13"/>
        </w:numPr>
        <w:rPr>
          <w:rFonts w:ascii="Times New Roman" w:hAnsi="Times New Roman"/>
          <w:sz w:val="24"/>
        </w:rPr>
      </w:pPr>
      <w:r>
        <w:rPr>
          <w:rFonts w:cs="Calibri"/>
          <w:color w:val="000000"/>
        </w:rPr>
        <w:t>Outer Space Laws are unclear – private entities can circumvent due to loopholes in the plan. </w:t>
      </w:r>
    </w:p>
    <w:p w14:paraId="03DE537B" w14:textId="77777777" w:rsidR="00FB4662" w:rsidRDefault="00FB4662" w:rsidP="00FB4662">
      <w:pPr>
        <w:pStyle w:val="NormalWeb"/>
        <w:spacing w:before="0" w:beforeAutospacing="0" w:after="160" w:afterAutospacing="0"/>
      </w:pPr>
      <w:r>
        <w:rPr>
          <w:rFonts w:cs="Calibri"/>
          <w:b/>
          <w:bCs/>
          <w:color w:val="000000"/>
          <w:sz w:val="26"/>
          <w:szCs w:val="26"/>
        </w:rPr>
        <w:t xml:space="preserve">Green and Stark 17 </w:t>
      </w:r>
      <w:r>
        <w:rPr>
          <w:rFonts w:cs="Calibri"/>
          <w:color w:val="000000"/>
          <w:szCs w:val="22"/>
        </w:rPr>
        <w:t>[Christopher and Eda, “Outer Space Treaty and Beyond: Do Existing Space Laws Put an Astronomical Barrier to Private IP Rights in Space?”, JDSUPRA. 8 September 2020 https://www.jdsupra.com/legalnews/outer-space-treaty-beyond-do-existing-44028/] //</w:t>
      </w:r>
      <w:proofErr w:type="spellStart"/>
      <w:r>
        <w:rPr>
          <w:rFonts w:cs="Calibri"/>
          <w:color w:val="000000"/>
          <w:szCs w:val="22"/>
        </w:rPr>
        <w:t>DebateDrills</w:t>
      </w:r>
      <w:proofErr w:type="spellEnd"/>
      <w:r>
        <w:rPr>
          <w:rFonts w:cs="Calibri"/>
          <w:color w:val="000000"/>
          <w:szCs w:val="22"/>
        </w:rPr>
        <w:t xml:space="preserve"> LC</w:t>
      </w:r>
    </w:p>
    <w:p w14:paraId="03355AC6" w14:textId="77777777" w:rsidR="00FB4662" w:rsidRDefault="00FB4662" w:rsidP="00FB4662">
      <w:pPr>
        <w:pStyle w:val="NormalWeb"/>
        <w:spacing w:before="0" w:beforeAutospacing="0" w:after="160" w:afterAutospacing="0"/>
      </w:pPr>
      <w:r>
        <w:rPr>
          <w:rFonts w:cs="Calibri"/>
          <w:color w:val="000000"/>
          <w:sz w:val="16"/>
          <w:szCs w:val="16"/>
        </w:rPr>
        <w:t xml:space="preserve">Our </w:t>
      </w:r>
      <w:r>
        <w:rPr>
          <w:rFonts w:cs="Calibri"/>
          <w:b/>
          <w:bCs/>
          <w:color w:val="000000"/>
          <w:szCs w:val="22"/>
          <w:u w:val="single"/>
          <w:shd w:val="clear" w:color="auto" w:fill="FFFF00"/>
        </w:rPr>
        <w:t>limited</w:t>
      </w:r>
      <w:r>
        <w:rPr>
          <w:rFonts w:cs="Calibri"/>
          <w:b/>
          <w:bCs/>
          <w:color w:val="000000"/>
          <w:szCs w:val="22"/>
          <w:u w:val="single"/>
        </w:rPr>
        <w:t xml:space="preserve"> body of </w:t>
      </w:r>
      <w:r>
        <w:rPr>
          <w:rFonts w:cs="Calibri"/>
          <w:b/>
          <w:bCs/>
          <w:color w:val="000000"/>
          <w:szCs w:val="22"/>
          <w:u w:val="single"/>
          <w:shd w:val="clear" w:color="auto" w:fill="FFFF00"/>
        </w:rPr>
        <w:t>space law provides little guidance</w:t>
      </w:r>
      <w:r>
        <w:rPr>
          <w:rFonts w:cs="Calibri"/>
          <w:color w:val="000000"/>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384BD2">
        <w:rPr>
          <w:rFonts w:asciiTheme="majorHAnsi" w:hAnsiTheme="majorHAnsi" w:cstheme="majorHAnsi"/>
          <w:b/>
          <w:bCs/>
          <w:color w:val="000000"/>
          <w:szCs w:val="22"/>
          <w:u w:val="single"/>
          <w:shd w:val="clear" w:color="auto" w:fill="FFFF00"/>
        </w:rPr>
        <w:t>none address the issue of </w:t>
      </w:r>
      <w:hyperlink r:id="rId18" w:history="1">
        <w:r w:rsidRPr="00384BD2">
          <w:rPr>
            <w:rStyle w:val="Hyperlink"/>
            <w:rFonts w:asciiTheme="majorHAnsi" w:hAnsiTheme="majorHAnsi" w:cstheme="majorHAnsi"/>
            <w:b/>
            <w:bCs/>
            <w:szCs w:val="22"/>
            <w:u w:val="single"/>
          </w:rPr>
          <w:t xml:space="preserve">intellectual </w:t>
        </w:r>
        <w:r w:rsidRPr="00384BD2">
          <w:rPr>
            <w:rStyle w:val="Hyperlink"/>
            <w:rFonts w:asciiTheme="majorHAnsi" w:hAnsiTheme="majorHAnsi" w:cstheme="majorHAnsi"/>
            <w:b/>
            <w:bCs/>
            <w:szCs w:val="22"/>
            <w:highlight w:val="yellow"/>
            <w:u w:val="single"/>
          </w:rPr>
          <w:t>property rights in space</w:t>
        </w:r>
      </w:hyperlink>
      <w:r w:rsidRPr="00384BD2">
        <w:rPr>
          <w:rFonts w:cs="Calibri"/>
          <w:color w:val="000000"/>
          <w:szCs w:val="22"/>
        </w:rPr>
        <w:t>.</w:t>
      </w:r>
      <w:r>
        <w:rPr>
          <w:rFonts w:cs="Calibri"/>
          <w:color w:val="000000"/>
          <w:sz w:val="16"/>
          <w:szCs w:val="16"/>
        </w:rPr>
        <w:t xml:space="preserve"> Rather, upon inspection, it appears that </w:t>
      </w:r>
      <w:r>
        <w:rPr>
          <w:rFonts w:cs="Calibri"/>
          <w:b/>
          <w:bCs/>
          <w:color w:val="000000"/>
          <w:szCs w:val="22"/>
          <w:u w:val="single"/>
        </w:rPr>
        <w:t>the stated purpose of these treaties may be antithetical to intellectual property protection.</w:t>
      </w:r>
    </w:p>
    <w:p w14:paraId="30E7FD2D" w14:textId="77777777" w:rsidR="00FB4662" w:rsidRDefault="00FB4662" w:rsidP="00FB4662">
      <w:pPr>
        <w:pStyle w:val="NormalWeb"/>
        <w:spacing w:before="0" w:beforeAutospacing="0" w:after="160" w:afterAutospacing="0"/>
      </w:pPr>
      <w:r>
        <w:rPr>
          <w:rFonts w:cs="Calibri"/>
          <w:color w:val="000000"/>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rFonts w:cs="Calibri"/>
          <w:b/>
          <w:bCs/>
          <w:color w:val="000000"/>
          <w:szCs w:val="22"/>
          <w:u w:val="single"/>
        </w:rPr>
        <w:t>patents are fundamentally territorial and grant monopoly rights for a period of time. Applied to space, it is unclear just what is open for patent protections.</w:t>
      </w:r>
    </w:p>
    <w:p w14:paraId="4EE8775F" w14:textId="77777777" w:rsidR="00FB4662" w:rsidRDefault="00FB4662" w:rsidP="00FB4662">
      <w:pPr>
        <w:pStyle w:val="NormalWeb"/>
        <w:spacing w:before="0" w:beforeAutospacing="0" w:after="160" w:afterAutospacing="0"/>
      </w:pPr>
      <w:r>
        <w:rPr>
          <w:rFonts w:cs="Calibri"/>
          <w:color w:val="000000"/>
          <w:sz w:val="16"/>
          <w:szCs w:val="16"/>
        </w:rPr>
        <w:t xml:space="preserve">For example, </w:t>
      </w:r>
      <w:r>
        <w:rPr>
          <w:rFonts w:cs="Calibri"/>
          <w:b/>
          <w:bCs/>
          <w:color w:val="000000"/>
          <w:szCs w:val="22"/>
          <w:u w:val="single"/>
        </w:rPr>
        <w:t>can private companies patent orbital patterns of satellites</w:t>
      </w:r>
      <w:r>
        <w:rPr>
          <w:rFonts w:cs="Calibri"/>
          <w:color w:val="000000"/>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Pr>
          <w:rFonts w:cs="Calibri"/>
          <w:color w:val="000000"/>
          <w:sz w:val="16"/>
          <w:szCs w:val="16"/>
        </w:rPr>
        <w:t>i.e.</w:t>
      </w:r>
      <w:proofErr w:type="gramEnd"/>
      <w:r>
        <w:rPr>
          <w:rFonts w:cs="Calibri"/>
          <w:color w:val="000000"/>
          <w:sz w:val="16"/>
          <w:szCs w:val="16"/>
        </w:rPr>
        <w:t xml:space="preserve"> one company alone.[7] Does this private apportionment of space run counter to our notions of sharing space? Some argue that </w:t>
      </w:r>
      <w:r>
        <w:rPr>
          <w:rFonts w:cs="Calibri"/>
          <w:b/>
          <w:bCs/>
          <w:color w:val="000000"/>
          <w:szCs w:val="22"/>
          <w:u w:val="single"/>
          <w:shd w:val="clear" w:color="auto" w:fill="FFFF00"/>
        </w:rPr>
        <w:t>the Outer Space Treaty only bans sovereign appropriation and does not limit private entities from exerting claims</w:t>
      </w:r>
      <w:r>
        <w:rPr>
          <w:rFonts w:cs="Calibri"/>
          <w:color w:val="000000"/>
          <w:sz w:val="16"/>
          <w:szCs w:val="16"/>
        </w:rPr>
        <w:t xml:space="preserve">. Others counter that private property rights flow from sovereign property claims, so the former is meaningless without the latter.[8] So the question remains, </w:t>
      </w:r>
      <w:r>
        <w:rPr>
          <w:rFonts w:cs="Calibri"/>
          <w:b/>
          <w:bCs/>
          <w:color w:val="000000"/>
          <w:szCs w:val="22"/>
          <w:u w:val="single"/>
        </w:rPr>
        <w:t>can the stated goals of sharing outer space be reconciled with the proprietary nature of patents</w:t>
      </w:r>
      <w:r>
        <w:rPr>
          <w:rFonts w:cs="Calibri"/>
          <w:color w:val="000000"/>
          <w:sz w:val="16"/>
          <w:szCs w:val="16"/>
        </w:rPr>
        <w:t>?</w:t>
      </w:r>
    </w:p>
    <w:p w14:paraId="4738680E" w14:textId="77777777" w:rsidR="00FB4662" w:rsidRDefault="00FB4662" w:rsidP="00FB4662">
      <w:pPr>
        <w:pStyle w:val="NormalWeb"/>
        <w:spacing w:before="0" w:beforeAutospacing="0" w:after="160" w:afterAutospacing="0"/>
      </w:pPr>
      <w:r>
        <w:rPr>
          <w:rFonts w:cs="Calibri"/>
          <w:b/>
          <w:bCs/>
          <w:color w:val="000000"/>
          <w:szCs w:val="22"/>
          <w:u w:val="single"/>
        </w:rPr>
        <w:t xml:space="preserve">Our </w:t>
      </w:r>
      <w:r>
        <w:rPr>
          <w:rFonts w:cs="Calibri"/>
          <w:b/>
          <w:bCs/>
          <w:color w:val="000000"/>
          <w:szCs w:val="22"/>
          <w:u w:val="single"/>
          <w:shd w:val="clear" w:color="auto" w:fill="FFFF00"/>
        </w:rPr>
        <w:t>current</w:t>
      </w:r>
      <w:r>
        <w:rPr>
          <w:rFonts w:cs="Calibri"/>
          <w:b/>
          <w:bCs/>
          <w:color w:val="000000"/>
          <w:szCs w:val="22"/>
          <w:u w:val="single"/>
        </w:rPr>
        <w:t xml:space="preserve"> corpus of </w:t>
      </w:r>
      <w:r>
        <w:rPr>
          <w:rFonts w:cs="Calibri"/>
          <w:b/>
          <w:bCs/>
          <w:color w:val="000000"/>
          <w:szCs w:val="22"/>
          <w:u w:val="single"/>
          <w:shd w:val="clear" w:color="auto" w:fill="FFFF00"/>
        </w:rPr>
        <w:t>space treaties comes from</w:t>
      </w:r>
      <w:r>
        <w:rPr>
          <w:rFonts w:cs="Calibri"/>
          <w:b/>
          <w:bCs/>
          <w:color w:val="000000"/>
          <w:szCs w:val="22"/>
          <w:u w:val="single"/>
        </w:rPr>
        <w:t xml:space="preserve"> a period of history </w:t>
      </w:r>
      <w:r>
        <w:rPr>
          <w:rFonts w:cs="Calibri"/>
          <w:b/>
          <w:bCs/>
          <w:color w:val="000000"/>
          <w:szCs w:val="22"/>
          <w:u w:val="single"/>
          <w:shd w:val="clear" w:color="auto" w:fill="FFFF00"/>
        </w:rPr>
        <w:t>when space exploration was</w:t>
      </w:r>
      <w:r>
        <w:rPr>
          <w:rFonts w:cs="Calibri"/>
          <w:b/>
          <w:bCs/>
          <w:color w:val="000000"/>
          <w:szCs w:val="22"/>
          <w:u w:val="single"/>
        </w:rPr>
        <w:t xml:space="preserve"> undertaken </w:t>
      </w:r>
      <w:r>
        <w:rPr>
          <w:rFonts w:cs="Calibri"/>
          <w:b/>
          <w:bCs/>
          <w:color w:val="000000"/>
          <w:szCs w:val="22"/>
          <w:u w:val="single"/>
          <w:shd w:val="clear" w:color="auto" w:fill="FFFF00"/>
        </w:rPr>
        <w:t>primarily by governments</w:t>
      </w:r>
      <w:r>
        <w:rPr>
          <w:rFonts w:cs="Calibri"/>
          <w:color w:val="000000"/>
          <w:sz w:val="16"/>
          <w:szCs w:val="16"/>
        </w:rPr>
        <w:t xml:space="preserve"> rather than private actors. The cooperative goals were likely a reaction to the time, as the world was coming out of a charged space race. </w:t>
      </w:r>
      <w:r>
        <w:rPr>
          <w:rFonts w:cs="Calibri"/>
          <w:b/>
          <w:bCs/>
          <w:color w:val="000000"/>
          <w:szCs w:val="22"/>
          <w:u w:val="single"/>
        </w:rPr>
        <w:t xml:space="preserve">The silence of these space treaties on intellectual property rights presents an opportunity for modern-day agreements to provide </w:t>
      </w:r>
      <w:r>
        <w:rPr>
          <w:rFonts w:cs="Calibri"/>
          <w:b/>
          <w:bCs/>
          <w:color w:val="000000"/>
          <w:szCs w:val="22"/>
          <w:u w:val="single"/>
        </w:rPr>
        <w:lastRenderedPageBreak/>
        <w:t>patent protections for private companies</w:t>
      </w:r>
      <w:r>
        <w:rPr>
          <w:rFonts w:cs="Calibri"/>
          <w:color w:val="000000"/>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rFonts w:cs="Calibri"/>
          <w:b/>
          <w:bCs/>
          <w:color w:val="000000"/>
          <w:szCs w:val="22"/>
          <w:u w:val="single"/>
        </w:rPr>
        <w:t>it is more important than ever to strike a balance between sharing our “common heritage” and providing patent protections that incentivize invention.</w:t>
      </w:r>
      <w:r>
        <w:rPr>
          <w:rFonts w:cs="Calibri"/>
          <w:color w:val="000000"/>
          <w:sz w:val="16"/>
          <w:szCs w:val="16"/>
        </w:rPr>
        <w:t>[10]</w:t>
      </w:r>
    </w:p>
    <w:p w14:paraId="59FCB42E" w14:textId="702D65A5" w:rsidR="00FB4662" w:rsidRDefault="00FB4662" w:rsidP="00FB4662">
      <w:pPr>
        <w:pStyle w:val="Heading4"/>
        <w:numPr>
          <w:ilvl w:val="0"/>
          <w:numId w:val="13"/>
        </w:numPr>
      </w:pPr>
      <w:r>
        <w:rPr>
          <w:rFonts w:cs="Calibri"/>
          <w:color w:val="000000"/>
        </w:rPr>
        <w:t xml:space="preserve">The </w:t>
      </w:r>
      <w:proofErr w:type="spellStart"/>
      <w:r>
        <w:rPr>
          <w:rFonts w:cs="Calibri"/>
          <w:color w:val="000000"/>
        </w:rPr>
        <w:t>aff</w:t>
      </w:r>
      <w:proofErr w:type="spellEnd"/>
      <w:r>
        <w:rPr>
          <w:rFonts w:cs="Calibri"/>
          <w:color w:val="000000"/>
        </w:rPr>
        <w:t xml:space="preserve"> has no enforcement mechanism – private corporations can just circumvent since they have the funding to launch rockets on their own.</w:t>
      </w:r>
    </w:p>
    <w:p w14:paraId="4E993369" w14:textId="77777777" w:rsidR="00FB4662" w:rsidRDefault="00FB4662" w:rsidP="00FB4662">
      <w:pPr>
        <w:pStyle w:val="NormalWeb"/>
        <w:spacing w:before="0" w:beforeAutospacing="0" w:after="160" w:afterAutospacing="0"/>
      </w:pPr>
      <w:r>
        <w:rPr>
          <w:rFonts w:cs="Calibri"/>
          <w:b/>
          <w:bCs/>
          <w:color w:val="000000"/>
          <w:sz w:val="26"/>
          <w:szCs w:val="26"/>
        </w:rPr>
        <w:t xml:space="preserve">Sheetz 21 </w:t>
      </w:r>
      <w:r>
        <w:rPr>
          <w:rFonts w:cs="Calibri"/>
          <w:color w:val="000000"/>
          <w:szCs w:val="22"/>
        </w:rPr>
        <w:t>[Michael, “Elon Musk’s SpaceX raised about $850 million, jumping valuation to about $74 billion”, CNBC. 16 February 2021. https://www.cnbc.com/2021/02/16/elon-musks-spacex-raised-850-million-at-419point99-a-share.html] //</w:t>
      </w:r>
      <w:proofErr w:type="spellStart"/>
      <w:r>
        <w:rPr>
          <w:rFonts w:cs="Calibri"/>
          <w:color w:val="000000"/>
          <w:szCs w:val="22"/>
        </w:rPr>
        <w:t>DebateDrills</w:t>
      </w:r>
      <w:proofErr w:type="spellEnd"/>
      <w:r>
        <w:rPr>
          <w:rFonts w:cs="Calibri"/>
          <w:color w:val="000000"/>
          <w:szCs w:val="22"/>
        </w:rPr>
        <w:t xml:space="preserve"> LC</w:t>
      </w:r>
    </w:p>
    <w:p w14:paraId="66560FCB" w14:textId="77777777" w:rsidR="00FB4662" w:rsidRDefault="00FB4662" w:rsidP="00FB4662">
      <w:pPr>
        <w:pStyle w:val="NormalWeb"/>
        <w:spacing w:before="0" w:beforeAutospacing="0" w:after="160" w:afterAutospacing="0"/>
      </w:pPr>
      <w:r>
        <w:rPr>
          <w:rFonts w:cs="Calibri"/>
          <w:b/>
          <w:bCs/>
          <w:color w:val="000000"/>
          <w:szCs w:val="22"/>
          <w:u w:val="single"/>
          <w:shd w:val="clear" w:color="auto" w:fill="FFFF00"/>
        </w:rPr>
        <w:t>SpaceX completed another</w:t>
      </w:r>
      <w:r>
        <w:rPr>
          <w:rFonts w:cs="Calibri"/>
          <w:b/>
          <w:bCs/>
          <w:color w:val="000000"/>
          <w:szCs w:val="22"/>
          <w:u w:val="single"/>
        </w:rPr>
        <w:t xml:space="preserve"> monster equity </w:t>
      </w:r>
      <w:r>
        <w:rPr>
          <w:rFonts w:cs="Calibri"/>
          <w:b/>
          <w:bCs/>
          <w:color w:val="000000"/>
          <w:szCs w:val="22"/>
          <w:u w:val="single"/>
          <w:shd w:val="clear" w:color="auto" w:fill="FFFF00"/>
        </w:rPr>
        <w:t>funding round of $850 million last week</w:t>
      </w:r>
      <w:r>
        <w:rPr>
          <w:rFonts w:cs="Calibri"/>
          <w:color w:val="000000"/>
          <w:sz w:val="16"/>
          <w:szCs w:val="16"/>
        </w:rPr>
        <w:t xml:space="preserve">, people familiar with the financing told CNBC, sending </w:t>
      </w:r>
      <w:r>
        <w:rPr>
          <w:rFonts w:cs="Calibri"/>
          <w:b/>
          <w:bCs/>
          <w:color w:val="000000"/>
          <w:szCs w:val="22"/>
          <w:u w:val="single"/>
          <w:shd w:val="clear" w:color="auto" w:fill="FFFF00"/>
        </w:rPr>
        <w:t>the company’s valuation skyrocketing to about $74 billion</w:t>
      </w:r>
      <w:r>
        <w:rPr>
          <w:rFonts w:cs="Calibri"/>
          <w:b/>
          <w:bCs/>
          <w:color w:val="000000"/>
          <w:szCs w:val="22"/>
          <w:u w:val="single"/>
        </w:rPr>
        <w:t>.</w:t>
      </w:r>
    </w:p>
    <w:p w14:paraId="0EA8D7FC" w14:textId="77777777" w:rsidR="00FB4662" w:rsidRDefault="00FB4662" w:rsidP="00FB4662">
      <w:pPr>
        <w:pStyle w:val="NormalWeb"/>
        <w:spacing w:before="0" w:beforeAutospacing="0" w:after="160" w:afterAutospacing="0"/>
      </w:pPr>
      <w:r>
        <w:rPr>
          <w:rFonts w:cs="Calibri"/>
          <w:b/>
          <w:bCs/>
          <w:color w:val="000000"/>
          <w:szCs w:val="22"/>
          <w:u w:val="single"/>
          <w:shd w:val="clear" w:color="auto" w:fill="FFFF00"/>
        </w:rPr>
        <w:t>The company raised the new funds at $419.99 a share</w:t>
      </w:r>
      <w:r>
        <w:rPr>
          <w:rFonts w:cs="Calibri"/>
          <w:color w:val="000000"/>
          <w:sz w:val="16"/>
          <w:szCs w:val="16"/>
        </w:rPr>
        <w:t>, those people said — or just 1 cent below the $420 price that </w:t>
      </w:r>
      <w:hyperlink r:id="rId19" w:history="1">
        <w:r>
          <w:rPr>
            <w:rStyle w:val="Hyperlink"/>
            <w:rFonts w:eastAsiaTheme="majorEastAsia" w:cs="Calibri"/>
            <w:color w:val="000000"/>
            <w:sz w:val="16"/>
            <w:szCs w:val="16"/>
          </w:rPr>
          <w:t>Elon Musk</w:t>
        </w:r>
      </w:hyperlink>
      <w:r>
        <w:rPr>
          <w:rFonts w:cs="Calibri"/>
          <w:color w:val="000000"/>
          <w:sz w:val="16"/>
          <w:szCs w:val="16"/>
        </w:rPr>
        <w:t> </w:t>
      </w:r>
      <w:hyperlink r:id="rId20" w:history="1">
        <w:r>
          <w:rPr>
            <w:rStyle w:val="Hyperlink"/>
            <w:rFonts w:eastAsiaTheme="majorEastAsia" w:cs="Calibri"/>
            <w:color w:val="000000"/>
            <w:sz w:val="16"/>
            <w:szCs w:val="16"/>
          </w:rPr>
          <w:t>made infamous in 2018</w:t>
        </w:r>
      </w:hyperlink>
      <w:r>
        <w:rPr>
          <w:rFonts w:cs="Calibri"/>
          <w:color w:val="000000"/>
          <w:sz w:val="16"/>
          <w:szCs w:val="16"/>
        </w:rPr>
        <w:t xml:space="preserve"> when he declared </w:t>
      </w:r>
      <w:r>
        <w:rPr>
          <w:rFonts w:cs="Calibri"/>
          <w:b/>
          <w:bCs/>
          <w:color w:val="000000"/>
          <w:szCs w:val="22"/>
          <w:u w:val="single"/>
          <w:shd w:val="clear" w:color="auto" w:fill="FFFF00"/>
        </w:rPr>
        <w:t>he had “funding secured” to take </w:t>
      </w:r>
      <w:hyperlink r:id="rId21" w:history="1">
        <w:r>
          <w:rPr>
            <w:rStyle w:val="Hyperlink"/>
            <w:rFonts w:eastAsiaTheme="majorEastAsia" w:cs="Calibri"/>
            <w:b/>
            <w:bCs/>
            <w:color w:val="000000"/>
            <w:szCs w:val="22"/>
            <w:shd w:val="clear" w:color="auto" w:fill="FFFF00"/>
          </w:rPr>
          <w:t>Tesla</w:t>
        </w:r>
      </w:hyperlink>
      <w:r>
        <w:rPr>
          <w:rFonts w:cs="Calibri"/>
          <w:b/>
          <w:bCs/>
          <w:color w:val="000000"/>
          <w:szCs w:val="22"/>
          <w:u w:val="single"/>
          <w:shd w:val="clear" w:color="auto" w:fill="FFFF00"/>
        </w:rPr>
        <w:t> private</w:t>
      </w:r>
      <w:r>
        <w:rPr>
          <w:rFonts w:cs="Calibri"/>
          <w:b/>
          <w:bCs/>
          <w:color w:val="000000"/>
          <w:szCs w:val="22"/>
          <w:u w:val="single"/>
        </w:rPr>
        <w:t xml:space="preserve"> </w:t>
      </w:r>
      <w:r>
        <w:rPr>
          <w:rFonts w:cs="Calibri"/>
          <w:color w:val="000000"/>
          <w:sz w:val="16"/>
          <w:szCs w:val="16"/>
        </w:rPr>
        <w:t>at that price.</w:t>
      </w:r>
    </w:p>
    <w:p w14:paraId="7E728DF9" w14:textId="77777777" w:rsidR="00FB4662" w:rsidRDefault="00FB4662" w:rsidP="00FB4662">
      <w:pPr>
        <w:pStyle w:val="NormalWeb"/>
        <w:spacing w:before="0" w:beforeAutospacing="0" w:after="160" w:afterAutospacing="0"/>
      </w:pPr>
      <w:r>
        <w:rPr>
          <w:rFonts w:cs="Calibri"/>
          <w:color w:val="000000"/>
          <w:sz w:val="16"/>
          <w:szCs w:val="16"/>
        </w:rPr>
        <w:t xml:space="preserve">The latest round also represents </w:t>
      </w:r>
      <w:r>
        <w:rPr>
          <w:rFonts w:cs="Calibri"/>
          <w:b/>
          <w:bCs/>
          <w:color w:val="000000"/>
          <w:szCs w:val="22"/>
          <w:u w:val="single"/>
        </w:rPr>
        <w:t>a jump of about 60% in the company’s valuation</w:t>
      </w:r>
      <w:r>
        <w:rPr>
          <w:rFonts w:cs="Calibri"/>
          <w:color w:val="000000"/>
          <w:sz w:val="16"/>
          <w:szCs w:val="16"/>
        </w:rPr>
        <w:t xml:space="preserve"> from its previous round in August, when </w:t>
      </w:r>
      <w:hyperlink r:id="rId22" w:history="1">
        <w:r>
          <w:rPr>
            <w:rStyle w:val="Hyperlink"/>
            <w:rFonts w:eastAsiaTheme="majorEastAsia" w:cs="Calibri"/>
            <w:color w:val="000000"/>
            <w:sz w:val="16"/>
            <w:szCs w:val="16"/>
          </w:rPr>
          <w:t>S</w:t>
        </w:r>
        <w:r>
          <w:rPr>
            <w:rStyle w:val="Hyperlink"/>
            <w:rFonts w:eastAsiaTheme="majorEastAsia" w:cs="Calibri"/>
            <w:b/>
            <w:bCs/>
            <w:color w:val="000000"/>
            <w:sz w:val="16"/>
            <w:szCs w:val="16"/>
          </w:rPr>
          <w:t>paceX raised near $2 billion at a $46 billion valuation</w:t>
        </w:r>
      </w:hyperlink>
      <w:r>
        <w:rPr>
          <w:rFonts w:cs="Calibri"/>
          <w:color w:val="000000"/>
          <w:sz w:val="16"/>
          <w:szCs w:val="16"/>
        </w:rPr>
        <w:t>.</w:t>
      </w:r>
    </w:p>
    <w:p w14:paraId="0BBD88D7" w14:textId="77777777" w:rsidR="00FB4662" w:rsidRDefault="00FB4662" w:rsidP="00FB4662">
      <w:pPr>
        <w:pStyle w:val="NormalWeb"/>
        <w:spacing w:before="0" w:beforeAutospacing="0" w:after="160" w:afterAutospacing="0"/>
      </w:pPr>
      <w:r>
        <w:rPr>
          <w:rFonts w:cs="Calibri"/>
          <w:color w:val="000000"/>
          <w:szCs w:val="22"/>
        </w:rPr>
        <w:t xml:space="preserve">SpaceX did not immediately respond to CNBC’s request for comment. In addition to SpaceX further building a war chest for its ambitious plans, </w:t>
      </w:r>
      <w:r>
        <w:rPr>
          <w:rFonts w:cs="Calibri"/>
          <w:b/>
          <w:bCs/>
          <w:color w:val="000000"/>
          <w:szCs w:val="22"/>
          <w:u w:val="single"/>
        </w:rPr>
        <w:t>company insiders and existing investors were able to sell $750 million in a secondary transaction</w:t>
      </w:r>
      <w:r>
        <w:rPr>
          <w:rFonts w:cs="Calibri"/>
          <w:color w:val="000000"/>
          <w:szCs w:val="22"/>
        </w:rPr>
        <w:t>, one of the people said.</w:t>
      </w:r>
    </w:p>
    <w:p w14:paraId="01374B7E" w14:textId="77777777" w:rsidR="00FB4662" w:rsidRDefault="00FB4662" w:rsidP="00FB4662">
      <w:r>
        <w:rPr>
          <w:rFonts w:cs="Calibri"/>
          <w:color w:val="000000"/>
          <w:sz w:val="16"/>
          <w:szCs w:val="16"/>
        </w:rPr>
        <w:t xml:space="preserve">The people spoke on condition of anonymity because SpaceX is not a publicly traded </w:t>
      </w:r>
      <w:proofErr w:type="gramStart"/>
      <w:r>
        <w:rPr>
          <w:rFonts w:cs="Calibri"/>
          <w:color w:val="000000"/>
          <w:sz w:val="16"/>
          <w:szCs w:val="16"/>
        </w:rPr>
        <w:t>company</w:t>
      </w:r>
      <w:proofErr w:type="gramEnd"/>
      <w:r>
        <w:rPr>
          <w:rFonts w:cs="Calibri"/>
          <w:color w:val="000000"/>
          <w:sz w:val="16"/>
          <w:szCs w:val="16"/>
        </w:rPr>
        <w:t xml:space="preserve"> and the fundraising talks were private. SpaceX raised only a portion of the funding available in the marketplace, with one person telling CNBC that </w:t>
      </w:r>
      <w:r>
        <w:rPr>
          <w:rFonts w:cs="Calibri"/>
          <w:b/>
          <w:bCs/>
          <w:color w:val="000000"/>
          <w:szCs w:val="22"/>
          <w:u w:val="single"/>
          <w:shd w:val="clear" w:color="auto" w:fill="FFFF00"/>
        </w:rPr>
        <w:t>the company received</w:t>
      </w:r>
      <w:r>
        <w:rPr>
          <w:rFonts w:cs="Calibri"/>
          <w:b/>
          <w:bCs/>
          <w:color w:val="000000"/>
          <w:szCs w:val="22"/>
          <w:u w:val="single"/>
        </w:rPr>
        <w:t xml:space="preserve"> “insane demand” of </w:t>
      </w:r>
      <w:r>
        <w:rPr>
          <w:rFonts w:cs="Calibri"/>
          <w:b/>
          <w:bCs/>
          <w:color w:val="000000"/>
          <w:szCs w:val="22"/>
          <w:u w:val="single"/>
          <w:shd w:val="clear" w:color="auto" w:fill="FFFF00"/>
        </w:rPr>
        <w:t>about $6 billion in offers over</w:t>
      </w:r>
      <w:r>
        <w:rPr>
          <w:rFonts w:cs="Calibri"/>
          <w:b/>
          <w:bCs/>
          <w:color w:val="000000"/>
          <w:szCs w:val="22"/>
          <w:u w:val="single"/>
        </w:rPr>
        <w:t xml:space="preserve"> the course of just three </w:t>
      </w:r>
      <w:r>
        <w:rPr>
          <w:rFonts w:cs="Calibri"/>
          <w:b/>
          <w:bCs/>
          <w:color w:val="000000"/>
          <w:szCs w:val="22"/>
          <w:u w:val="single"/>
          <w:shd w:val="clear" w:color="auto" w:fill="FFFF00"/>
        </w:rPr>
        <w:t>days</w:t>
      </w:r>
      <w:r>
        <w:rPr>
          <w:rFonts w:cs="Calibri"/>
          <w:color w:val="000000"/>
          <w:sz w:val="16"/>
          <w:szCs w:val="16"/>
        </w:rPr>
        <w:t>.</w:t>
      </w:r>
    </w:p>
    <w:p w14:paraId="4F0258EA" w14:textId="77777777" w:rsidR="00FB4662" w:rsidRPr="00FB4662" w:rsidRDefault="00FB4662" w:rsidP="00FB4662"/>
    <w:p w14:paraId="593E529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034284"/>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DD629A"/>
    <w:multiLevelType w:val="hybridMultilevel"/>
    <w:tmpl w:val="7EE0E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4910E1"/>
    <w:multiLevelType w:val="hybridMultilevel"/>
    <w:tmpl w:val="24DA0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46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875"/>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76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7F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DC5"/>
    <w:rsid w:val="006335D5"/>
    <w:rsid w:val="006377DC"/>
    <w:rsid w:val="006379E9"/>
    <w:rsid w:val="006438CB"/>
    <w:rsid w:val="006529B9"/>
    <w:rsid w:val="00654695"/>
    <w:rsid w:val="0065500A"/>
    <w:rsid w:val="00655217"/>
    <w:rsid w:val="0065727C"/>
    <w:rsid w:val="00674A78"/>
    <w:rsid w:val="00696A16"/>
    <w:rsid w:val="006A4840"/>
    <w:rsid w:val="006A52A0"/>
    <w:rsid w:val="006A7E1D"/>
    <w:rsid w:val="006C1A6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462"/>
    <w:rsid w:val="00892798"/>
    <w:rsid w:val="0089418F"/>
    <w:rsid w:val="00897C29"/>
    <w:rsid w:val="008A1A9C"/>
    <w:rsid w:val="008A4633"/>
    <w:rsid w:val="008B032E"/>
    <w:rsid w:val="008C0FA2"/>
    <w:rsid w:val="008C2342"/>
    <w:rsid w:val="008C77B6"/>
    <w:rsid w:val="008D1B91"/>
    <w:rsid w:val="008D724A"/>
    <w:rsid w:val="008E4DAE"/>
    <w:rsid w:val="008E7A3E"/>
    <w:rsid w:val="008F41FD"/>
    <w:rsid w:val="008F4479"/>
    <w:rsid w:val="008F4BA0"/>
    <w:rsid w:val="00901726"/>
    <w:rsid w:val="0091117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FC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7A2"/>
    <w:rsid w:val="00D77956"/>
    <w:rsid w:val="00D80F0C"/>
    <w:rsid w:val="00D92077"/>
    <w:rsid w:val="00D94AF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D0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66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1C83AC"/>
  <w14:defaultImageDpi w14:val="300"/>
  <w15:docId w15:val="{5C0BFB84-2671-D54C-B876-AFEEEA586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4A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4A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4A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4A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D94A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4A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AFD"/>
  </w:style>
  <w:style w:type="character" w:customStyle="1" w:styleId="Heading1Char">
    <w:name w:val="Heading 1 Char"/>
    <w:aliases w:val="Pocket Char"/>
    <w:basedOn w:val="DefaultParagraphFont"/>
    <w:link w:val="Heading1"/>
    <w:uiPriority w:val="9"/>
    <w:rsid w:val="00D94A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4A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4AFD"/>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D94A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4AF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D94AF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D94A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4AF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D94AFD"/>
    <w:rPr>
      <w:color w:val="auto"/>
      <w:u w:val="none"/>
    </w:rPr>
  </w:style>
  <w:style w:type="paragraph" w:styleId="DocumentMap">
    <w:name w:val="Document Map"/>
    <w:basedOn w:val="Normal"/>
    <w:link w:val="DocumentMapChar"/>
    <w:uiPriority w:val="99"/>
    <w:semiHidden/>
    <w:unhideWhenUsed/>
    <w:rsid w:val="00D94A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4AFD"/>
    <w:rPr>
      <w:rFonts w:ascii="Lucida Grande" w:hAnsi="Lucida Grande" w:cs="Lucida Grande"/>
    </w:rPr>
  </w:style>
  <w:style w:type="paragraph" w:customStyle="1" w:styleId="textbold">
    <w:name w:val="text bold"/>
    <w:basedOn w:val="Normal"/>
    <w:link w:val="Emphasis"/>
    <w:uiPriority w:val="20"/>
    <w:qFormat/>
    <w:rsid w:val="00FB4662"/>
    <w:pPr>
      <w:ind w:left="720"/>
      <w:jc w:val="both"/>
    </w:pPr>
    <w:rPr>
      <w:b/>
      <w:iCs/>
      <w:u w:val="single"/>
    </w:rPr>
  </w:style>
  <w:style w:type="paragraph" w:styleId="NormalWeb">
    <w:name w:val="Normal (Web)"/>
    <w:basedOn w:val="Normal"/>
    <w:uiPriority w:val="99"/>
    <w:unhideWhenUsed/>
    <w:rsid w:val="00FB4662"/>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
    <w:basedOn w:val="Heading1"/>
    <w:link w:val="Hyperlink"/>
    <w:autoRedefine/>
    <w:uiPriority w:val="99"/>
    <w:qFormat/>
    <w:rsid w:val="00FB46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D717A2"/>
    <w:pPr>
      <w:ind w:left="720"/>
      <w:contextualSpacing/>
    </w:pPr>
  </w:style>
  <w:style w:type="paragraph" w:customStyle="1" w:styleId="Emphasis1">
    <w:name w:val="Emphasis1"/>
    <w:basedOn w:val="Normal"/>
    <w:autoRedefine/>
    <w:uiPriority w:val="20"/>
    <w:qFormat/>
    <w:rsid w:val="0019787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www.fr.com/fish-litigation/ip-rights-outer-space/" TargetMode="External"/><Relationship Id="rId3" Type="http://schemas.openxmlformats.org/officeDocument/2006/relationships/customXml" Target="../customXml/item3.xml"/><Relationship Id="rId21" Type="http://schemas.openxmlformats.org/officeDocument/2006/relationships/hyperlink" Target="https://www.cnbc.com/quotes/TSLA" TargetMode="Externa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outsetmagazine.com/2017/04/25/capitalism-and-innovation-heal-the-earth/"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20accessed%2012/12/21" TargetMode="External"/><Relationship Id="rId20" Type="http://schemas.openxmlformats.org/officeDocument/2006/relationships/hyperlink" Target="https://www.cnbc.com/2018/09/28/sec-says-elon-musk-at-tesla-chose-420-price-as-pot-referenc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23" Type="http://schemas.openxmlformats.org/officeDocument/2006/relationships/fontTable" Target="fontTable.xml"/><Relationship Id="rId10" Type="http://schemas.openxmlformats.org/officeDocument/2006/relationships/hyperlink" Target="https://www.sciencedirect.com/science/article/abs/pii/S0094576519313839" TargetMode="External"/><Relationship Id="rId19" Type="http://schemas.openxmlformats.org/officeDocument/2006/relationships/hyperlink" Target="https://www.cnbc.com/elon-musk/" TargetMode="External"/><Relationship Id="rId4" Type="http://schemas.openxmlformats.org/officeDocument/2006/relationships/customXml" Target="../customXml/item4.xml"/><Relationship Id="rId9" Type="http://schemas.openxmlformats.org/officeDocument/2006/relationships/hyperlink" Target="https://www.sciencedirect.com/science/article/abs/pii/S095965262030946X" TargetMode="External"/><Relationship Id="rId14" Type="http://schemas.openxmlformats.org/officeDocument/2006/relationships/hyperlink" Target="https://www.sciencedirect.com/topics/social-sciences/economies-of-scale" TargetMode="External"/><Relationship Id="rId22" Type="http://schemas.openxmlformats.org/officeDocument/2006/relationships/hyperlink" Target="https://www.cnbc.com/2020/10/14/tesla-investor-ron-baron-spacex-has-a-chance-to-be-just-as-lar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19</Pages>
  <Words>9570</Words>
  <Characters>54555</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5</cp:revision>
  <dcterms:created xsi:type="dcterms:W3CDTF">2022-01-16T00:48:00Z</dcterms:created>
  <dcterms:modified xsi:type="dcterms:W3CDTF">2022-01-16T01:39:00Z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