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7B3CA" w14:textId="7362FE6C" w:rsidR="00364F6A" w:rsidRPr="001B30F4" w:rsidRDefault="0048185F" w:rsidP="001B30F4">
      <w:pPr>
        <w:pStyle w:val="Heading1"/>
        <w:rPr>
          <w:rFonts w:asciiTheme="majorHAnsi" w:hAnsiTheme="majorHAnsi" w:cstheme="majorHAnsi"/>
        </w:rPr>
      </w:pPr>
      <w:r>
        <w:rPr>
          <w:rFonts w:asciiTheme="majorHAnsi" w:hAnsiTheme="majorHAnsi" w:cstheme="majorHAnsi"/>
        </w:rPr>
        <w:t>NC</w:t>
      </w:r>
    </w:p>
    <w:p w14:paraId="62D0ADAE" w14:textId="77777777" w:rsidR="00C5335D" w:rsidRPr="00364F6A" w:rsidRDefault="00C5335D" w:rsidP="00364F6A"/>
    <w:p w14:paraId="4C83385B" w14:textId="6A09C217" w:rsidR="00166E40" w:rsidRPr="00166E40" w:rsidRDefault="008967BE" w:rsidP="00056B65">
      <w:pPr>
        <w:pStyle w:val="Heading2"/>
        <w:rPr>
          <w:rFonts w:asciiTheme="majorHAnsi" w:hAnsiTheme="majorHAnsi" w:cstheme="majorHAnsi"/>
        </w:rPr>
      </w:pPr>
      <w:r>
        <w:rPr>
          <w:rFonts w:asciiTheme="majorHAnsi" w:hAnsiTheme="majorHAnsi" w:cstheme="majorHAnsi"/>
        </w:rPr>
        <w:lastRenderedPageBreak/>
        <w:t>Cap DA</w:t>
      </w:r>
    </w:p>
    <w:p w14:paraId="13DB1B7A" w14:textId="5B4CF7C3" w:rsidR="00166E40" w:rsidRPr="00166E40" w:rsidRDefault="00EF3592" w:rsidP="00EF3592">
      <w:pPr>
        <w:pStyle w:val="Heading4"/>
        <w:rPr>
          <w:rFonts w:asciiTheme="majorHAnsi" w:hAnsiTheme="majorHAnsi" w:cstheme="majorHAnsi"/>
          <w:sz w:val="24"/>
        </w:rPr>
      </w:pPr>
      <w:r>
        <w:rPr>
          <w:rFonts w:asciiTheme="majorHAnsi" w:hAnsiTheme="majorHAnsi" w:cstheme="majorHAnsi"/>
        </w:rPr>
        <w:t xml:space="preserve">1] </w:t>
      </w:r>
      <w:r w:rsidR="00166E40" w:rsidRPr="00166E40">
        <w:rPr>
          <w:rFonts w:asciiTheme="majorHAnsi" w:hAnsiTheme="majorHAnsi" w:cstheme="majorHAnsi"/>
        </w:rPr>
        <w:t>The current IP system is just a tool of the capitalist structure – the current pandemic provides the moment to overhaul the system, so action must be taken immediately.</w:t>
      </w:r>
    </w:p>
    <w:p w14:paraId="57B9E29F" w14:textId="77777777" w:rsidR="00166E40" w:rsidRPr="00166E40" w:rsidRDefault="00166E40" w:rsidP="00166E40">
      <w:pPr>
        <w:pStyle w:val="NormalWeb"/>
        <w:spacing w:before="240" w:beforeAutospacing="0" w:after="240" w:afterAutospacing="0"/>
        <w:rPr>
          <w:rFonts w:asciiTheme="majorHAnsi" w:hAnsiTheme="majorHAnsi" w:cstheme="majorHAnsi"/>
        </w:rPr>
      </w:pPr>
      <w:r w:rsidRPr="00166E40">
        <w:rPr>
          <w:rFonts w:asciiTheme="majorHAnsi" w:eastAsiaTheme="majorEastAsia" w:hAnsiTheme="majorHAnsi" w:cstheme="majorHAnsi"/>
          <w:b/>
          <w:bCs/>
          <w:sz w:val="26"/>
          <w:szCs w:val="26"/>
        </w:rPr>
        <w:t>Vanni 21</w:t>
      </w:r>
      <w:r w:rsidRPr="00166E40">
        <w:rPr>
          <w:rFonts w:asciiTheme="majorHAnsi" w:hAnsiTheme="majorHAnsi" w:cstheme="majorHAnsi"/>
          <w:color w:val="000000"/>
          <w:sz w:val="16"/>
          <w:szCs w:val="16"/>
        </w:rPr>
        <w:t xml:space="preserve"> - Amaka Vanni[Phd(University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1137DCA9" w14:textId="01805E4B" w:rsidR="00166E40" w:rsidRPr="00166E40" w:rsidRDefault="00166E40" w:rsidP="00166E40">
      <w:pPr>
        <w:pStyle w:val="NormalWeb"/>
        <w:spacing w:before="240" w:beforeAutospacing="0" w:after="240" w:afterAutospacing="0"/>
        <w:rPr>
          <w:rFonts w:asciiTheme="majorHAnsi" w:hAnsiTheme="majorHAnsi" w:cstheme="majorHAnsi"/>
          <w:sz w:val="10"/>
        </w:rPr>
      </w:pPr>
      <w:r w:rsidRPr="00166E40">
        <w:rPr>
          <w:rFonts w:asciiTheme="majorHAnsi" w:hAnsiTheme="majorHAnsi" w:cstheme="majorHAnsi"/>
          <w:color w:val="000000"/>
          <w:sz w:val="10"/>
          <w:szCs w:val="16"/>
        </w:rPr>
        <w:t xml:space="preserve">What this pandemic makes clear is that the </w:t>
      </w:r>
      <w:r w:rsidRPr="00166E40">
        <w:rPr>
          <w:rStyle w:val="Emphasis"/>
          <w:rFonts w:asciiTheme="majorHAnsi" w:hAnsiTheme="majorHAnsi" w:cstheme="majorHAnsi"/>
          <w:highlight w:val="yellow"/>
        </w:rPr>
        <w:t>development discourse</w:t>
      </w:r>
      <w:r w:rsidRPr="00166E40">
        <w:rPr>
          <w:rFonts w:asciiTheme="majorHAnsi" w:hAnsiTheme="majorHAnsi" w:cstheme="majorHAnsi"/>
          <w:color w:val="000000"/>
          <w:sz w:val="10"/>
          <w:szCs w:val="16"/>
        </w:rPr>
        <w:t xml:space="preserve"> often </w:t>
      </w:r>
      <w:r w:rsidRPr="00166E40">
        <w:rPr>
          <w:rStyle w:val="Emphasis"/>
          <w:rFonts w:asciiTheme="majorHAnsi" w:hAnsiTheme="majorHAnsi" w:cstheme="majorHAnsi"/>
          <w:highlight w:val="yellow"/>
        </w:rPr>
        <w:t>touted by developed nations</w:t>
      </w:r>
      <w:r w:rsidRPr="00166E40">
        <w:rPr>
          <w:rFonts w:asciiTheme="majorHAnsi" w:hAnsiTheme="majorHAnsi" w:cstheme="majorHAnsi"/>
          <w:color w:val="000000"/>
          <w:sz w:val="10"/>
          <w:szCs w:val="16"/>
        </w:rPr>
        <w:t xml:space="preserve"> to help countries in the Global South ‘catch up’ </w:t>
      </w:r>
      <w:r w:rsidRPr="00166E40">
        <w:rPr>
          <w:rStyle w:val="Emphasis"/>
          <w:rFonts w:asciiTheme="majorHAnsi" w:hAnsiTheme="majorHAnsi" w:cstheme="majorHAnsi"/>
          <w:highlight w:val="yellow"/>
        </w:rPr>
        <w:t>is empty when</w:t>
      </w:r>
      <w:r w:rsidRPr="00166E40">
        <w:rPr>
          <w:rFonts w:asciiTheme="majorHAnsi" w:hAnsiTheme="majorHAnsi" w:cstheme="majorHAnsi"/>
          <w:color w:val="000000"/>
          <w:sz w:val="10"/>
          <w:szCs w:val="16"/>
        </w:rPr>
        <w:t xml:space="preserve"> the </w:t>
      </w:r>
      <w:r w:rsidRPr="00166E40">
        <w:rPr>
          <w:rFonts w:asciiTheme="majorHAnsi" w:hAnsiTheme="majorHAnsi" w:cstheme="majorHAnsi"/>
          <w:sz w:val="10"/>
        </w:rPr>
        <w:t xml:space="preserve">essential </w:t>
      </w:r>
      <w:r w:rsidRPr="00166E40">
        <w:rPr>
          <w:rStyle w:val="Emphasis"/>
          <w:rFonts w:asciiTheme="majorHAnsi" w:hAnsiTheme="majorHAnsi" w:cstheme="majorHAnsi"/>
          <w:highlight w:val="yellow"/>
        </w:rPr>
        <w:t>medicines needed to stay alive are deliberately denied and weaponised</w:t>
      </w:r>
      <w:r w:rsidRPr="00166E40">
        <w:rPr>
          <w:rFonts w:asciiTheme="majorHAnsi" w:hAnsiTheme="majorHAnsi" w:cstheme="majorHAnsi"/>
          <w:color w:val="000000"/>
          <w:sz w:val="10"/>
          <w:szCs w:val="16"/>
          <w:shd w:val="clear" w:color="auto" w:fill="FFFF00"/>
        </w:rPr>
        <w:t>.</w:t>
      </w:r>
      <w:r w:rsidRPr="00166E40">
        <w:rPr>
          <w:rFonts w:asciiTheme="majorHAnsi" w:hAnsiTheme="majorHAnsi" w:cstheme="majorHAnsi"/>
          <w:color w:val="000000"/>
          <w:sz w:val="10"/>
          <w:szCs w:val="16"/>
        </w:rPr>
        <w:t xml:space="preserve"> Like the free-market reforms designed to produce ‘development’, </w:t>
      </w:r>
      <w:r w:rsidRPr="00166E40">
        <w:rPr>
          <w:rStyle w:val="Emphasis"/>
          <w:rFonts w:asciiTheme="majorHAnsi" w:hAnsiTheme="majorHAnsi" w:cstheme="majorHAnsi"/>
          <w:highlight w:val="yellow"/>
        </w:rPr>
        <w:t>IP deployed to incentivise innovation is</w:t>
      </w:r>
      <w:r w:rsidRPr="00166E40">
        <w:rPr>
          <w:rFonts w:asciiTheme="majorHAnsi" w:hAnsiTheme="majorHAnsi" w:cstheme="majorHAnsi"/>
          <w:color w:val="000000"/>
          <w:sz w:val="10"/>
          <w:szCs w:val="16"/>
        </w:rPr>
        <w:t xml:space="preserve"> yet </w:t>
      </w:r>
      <w:r w:rsidRPr="00166E40">
        <w:rPr>
          <w:rStyle w:val="Emphasis"/>
          <w:rFonts w:asciiTheme="majorHAnsi" w:hAnsiTheme="majorHAnsi" w:cstheme="majorHAnsi"/>
          <w:highlight w:val="yellow"/>
        </w:rPr>
        <w:t>another tool in the service of private profits</w:t>
      </w:r>
      <w:r w:rsidRPr="00166E40">
        <w:rPr>
          <w:rFonts w:asciiTheme="majorHAnsi" w:hAnsiTheme="majorHAnsi" w:cstheme="majorHAnsi"/>
          <w:color w:val="000000"/>
          <w:sz w:val="10"/>
          <w:szCs w:val="16"/>
        </w:rPr>
        <w:t xml:space="preserve">. As this pandemic has shown, </w:t>
      </w:r>
      <w:r w:rsidRPr="00166E40">
        <w:rPr>
          <w:rStyle w:val="Emphasis"/>
          <w:rFonts w:asciiTheme="majorHAnsi" w:hAnsiTheme="majorHAnsi" w:cstheme="majorHAnsi"/>
          <w:highlight w:val="yellow"/>
        </w:rPr>
        <w:t>the reality of contemporary capitalism</w:t>
      </w:r>
      <w:r w:rsidRPr="00166E40">
        <w:rPr>
          <w:rStyle w:val="Emphasis"/>
          <w:rFonts w:asciiTheme="majorHAnsi" w:hAnsiTheme="majorHAnsi" w:cstheme="majorHAnsi"/>
        </w:rPr>
        <w:t xml:space="preserve"> </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including the IP regime</w:t>
      </w:r>
      <w:r w:rsidRPr="00166E40">
        <w:rPr>
          <w:rFonts w:asciiTheme="majorHAnsi" w:hAnsiTheme="majorHAnsi" w:cstheme="majorHAnsi"/>
          <w:color w:val="000000"/>
          <w:sz w:val="10"/>
          <w:szCs w:val="16"/>
        </w:rPr>
        <w:t xml:space="preserve"> that underpins it – </w:t>
      </w:r>
      <w:r w:rsidRPr="00166E40">
        <w:rPr>
          <w:rStyle w:val="Emphasis"/>
          <w:rFonts w:asciiTheme="majorHAnsi" w:hAnsiTheme="majorHAnsi" w:cstheme="majorHAnsi"/>
          <w:highlight w:val="yellow"/>
        </w:rPr>
        <w:t>is competition among corporate giants driven by profit and not by human need</w:t>
      </w:r>
      <w:r w:rsidRPr="00166E40">
        <w:rPr>
          <w:rFonts w:asciiTheme="majorHAnsi" w:hAnsiTheme="majorHAnsi" w:cstheme="majorHAnsi"/>
          <w:color w:val="000000"/>
          <w:sz w:val="10"/>
          <w:szCs w:val="16"/>
        </w:rPr>
        <w:t xml:space="preserve">. The needs of the poor weigh much less than the profits of big business and their home states. </w:t>
      </w:r>
      <w:r w:rsidRPr="00166E40">
        <w:rPr>
          <w:rFonts w:asciiTheme="majorHAnsi" w:hAnsiTheme="majorHAnsi" w:cstheme="majorHAnsi"/>
          <w:sz w:val="10"/>
        </w:rPr>
        <w:t>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 xml:space="preserve">this pandemic provides an opportune moment to overhaul this dysfunctional global IP system. </w:t>
      </w:r>
      <w:r w:rsidRPr="00166E40">
        <w:rPr>
          <w:rFonts w:asciiTheme="majorHAnsi" w:hAnsiTheme="majorHAnsi" w:cstheme="majorHAnsi"/>
          <w:sz w:val="10"/>
        </w:rPr>
        <w:t>We need not wait for the next crisis to learn the lessons from this crisis.</w:t>
      </w:r>
    </w:p>
    <w:p w14:paraId="76B78304" w14:textId="181CE93C" w:rsidR="00EF3592" w:rsidRPr="00166E40" w:rsidRDefault="00EF3592" w:rsidP="00EF3592">
      <w:pPr>
        <w:pStyle w:val="Heading4"/>
        <w:rPr>
          <w:rFonts w:asciiTheme="majorHAnsi" w:hAnsiTheme="majorHAnsi" w:cstheme="majorHAnsi"/>
          <w:sz w:val="24"/>
        </w:rPr>
      </w:pPr>
      <w:r>
        <w:rPr>
          <w:rFonts w:asciiTheme="majorHAnsi" w:hAnsiTheme="majorHAnsi" w:cstheme="majorHAnsi"/>
          <w:color w:val="000000"/>
        </w:rPr>
        <w:t>2]</w:t>
      </w:r>
      <w:r w:rsidRPr="00EF3592">
        <w:rPr>
          <w:rFonts w:asciiTheme="majorHAnsi" w:hAnsiTheme="majorHAnsi" w:cstheme="majorHAnsi"/>
        </w:rPr>
        <w:t xml:space="preserve"> </w:t>
      </w:r>
      <w:r w:rsidRPr="00166E40">
        <w:rPr>
          <w:rFonts w:asciiTheme="majorHAnsi" w:hAnsiTheme="majorHAnsi" w:cstheme="majorHAnsi"/>
        </w:rPr>
        <w:t>The idea and history of intellectual property protections is predicated on a capitalist society.</w:t>
      </w:r>
    </w:p>
    <w:p w14:paraId="792A2AF5" w14:textId="77777777" w:rsidR="00EF3592" w:rsidRPr="00166E40" w:rsidRDefault="00EF3592" w:rsidP="00EF3592">
      <w:pPr>
        <w:pStyle w:val="NormalWeb"/>
        <w:spacing w:before="240" w:beforeAutospacing="0" w:after="240" w:afterAutospacing="0"/>
        <w:rPr>
          <w:rFonts w:asciiTheme="majorHAnsi" w:hAnsiTheme="majorHAnsi" w:cstheme="majorHAnsi"/>
        </w:rPr>
      </w:pPr>
      <w:r w:rsidRPr="00166E40">
        <w:rPr>
          <w:rStyle w:val="Emphasis"/>
          <w:rFonts w:asciiTheme="majorHAnsi" w:eastAsiaTheme="majorEastAsia" w:hAnsiTheme="majorHAnsi" w:cstheme="majorHAnsi"/>
          <w:bCs/>
          <w:iCs w:val="0"/>
          <w:sz w:val="26"/>
          <w:szCs w:val="26"/>
          <w:u w:val="none"/>
        </w:rPr>
        <w:t>Söderberg 02</w:t>
      </w:r>
      <w:r w:rsidRPr="00166E40">
        <w:rPr>
          <w:rFonts w:asciiTheme="majorHAnsi" w:hAnsiTheme="majorHAnsi" w:cstheme="majorHAnsi"/>
          <w:color w:val="000000"/>
          <w:sz w:val="16"/>
          <w:szCs w:val="16"/>
        </w:rPr>
        <w:t xml:space="preserve"> - Johan Söderberg[educated at the Falmouth College of Arts in England and holds a degree in Science and Technology Policy from Lund University, Sweden], 3-4-2002, "View of Copyleft vs. Copyright: A Marxist Critique," No Publication,</w:t>
      </w:r>
      <w:hyperlink r:id="rId9" w:history="1">
        <w:r w:rsidRPr="00166E40">
          <w:rPr>
            <w:rStyle w:val="Hyperlink"/>
            <w:rFonts w:asciiTheme="majorHAnsi" w:eastAsiaTheme="majorEastAsia" w:hAnsiTheme="majorHAnsi" w:cstheme="majorHAnsi"/>
            <w:color w:val="000000"/>
            <w:sz w:val="16"/>
            <w:szCs w:val="16"/>
          </w:rPr>
          <w:t xml:space="preserve"> </w:t>
        </w:r>
        <w:r w:rsidRPr="00166E40">
          <w:rPr>
            <w:rStyle w:val="Hyperlink"/>
            <w:rFonts w:asciiTheme="majorHAnsi" w:eastAsiaTheme="majorEastAsia" w:hAnsiTheme="majorHAnsi" w:cstheme="majorHAnsi"/>
            <w:color w:val="1155CC"/>
            <w:sz w:val="16"/>
            <w:szCs w:val="16"/>
          </w:rPr>
          <w:t>https://firstmonday.org/article/view/938/860</w:t>
        </w:r>
      </w:hyperlink>
    </w:p>
    <w:p w14:paraId="1FE63DF7" w14:textId="4AED6AF6" w:rsidR="00EF3592" w:rsidRPr="00EF3592" w:rsidRDefault="00EF3592" w:rsidP="00EF3592">
      <w:pPr>
        <w:pStyle w:val="NormalWeb"/>
        <w:spacing w:before="240" w:beforeAutospacing="0" w:after="240" w:afterAutospacing="0"/>
        <w:rPr>
          <w:rFonts w:asciiTheme="majorHAnsi" w:hAnsiTheme="majorHAnsi" w:cstheme="majorHAnsi"/>
        </w:rPr>
      </w:pPr>
      <w:r w:rsidRPr="00166E40">
        <w:rPr>
          <w:rStyle w:val="Emphasis"/>
          <w:rFonts w:asciiTheme="majorHAnsi" w:hAnsiTheme="majorHAnsi" w:cstheme="majorHAnsi"/>
          <w:highlight w:val="yellow"/>
        </w:rPr>
        <w:t>Intellectual property rights were invented</w:t>
      </w:r>
      <w:r w:rsidRPr="00166E40">
        <w:rPr>
          <w:rFonts w:asciiTheme="majorHAnsi" w:hAnsiTheme="majorHAnsi" w:cstheme="majorHAnsi"/>
          <w:color w:val="000000"/>
          <w:sz w:val="16"/>
          <w:szCs w:val="16"/>
        </w:rPr>
        <w:t xml:space="preserve"> in the Italian merchant states </w:t>
      </w:r>
      <w:r w:rsidRPr="00166E40">
        <w:rPr>
          <w:rStyle w:val="Emphasis"/>
          <w:rFonts w:asciiTheme="majorHAnsi" w:hAnsiTheme="majorHAnsi" w:cstheme="majorHAnsi"/>
          <w:highlight w:val="yellow"/>
        </w:rPr>
        <w:t>and accompanied the spread of early capitalism</w:t>
      </w:r>
      <w:r w:rsidRPr="00166E40">
        <w:rPr>
          <w:rFonts w:asciiTheme="majorHAnsi" w:hAnsiTheme="majorHAnsi" w:cstheme="majorHAnsi"/>
          <w:color w:val="000000"/>
          <w:sz w:val="16"/>
          <w:szCs w:val="16"/>
        </w:rPr>
        <w:t xml:space="preserve"> to Netherlands and Britain</w:t>
      </w:r>
      <w:r w:rsidRPr="00166E40">
        <w:rPr>
          <w:rFonts w:asciiTheme="majorHAnsi" w:hAnsiTheme="majorHAnsi" w:cstheme="majorHAnsi"/>
          <w:color w:val="000000"/>
          <w:sz w:val="14"/>
          <w:szCs w:val="14"/>
        </w:rPr>
        <w:t xml:space="preserve"> [8]. Early forms of what has become copyright can be traced further back into history, as is sometimes done by copyright champions. In Talmud tradition, for example, sources of information were thoroughly documented, but for the purpose of ensuring the authenticity of information. </w:t>
      </w:r>
      <w:r w:rsidRPr="00166E40">
        <w:rPr>
          <w:rStyle w:val="Emphasis"/>
          <w:rFonts w:asciiTheme="majorHAnsi" w:hAnsiTheme="majorHAnsi" w:cstheme="majorHAnsi"/>
          <w:highlight w:val="yellow"/>
        </w:rPr>
        <w:t>Copyright</w:t>
      </w:r>
      <w:r w:rsidRPr="00166E40">
        <w:rPr>
          <w:rFonts w:asciiTheme="majorHAnsi" w:hAnsiTheme="majorHAnsi" w:cstheme="majorHAnsi"/>
          <w:color w:val="000000"/>
          <w:sz w:val="16"/>
          <w:szCs w:val="16"/>
        </w:rPr>
        <w:t xml:space="preserve"> in a non-trivial sense </w:t>
      </w:r>
      <w:r w:rsidRPr="00166E40">
        <w:rPr>
          <w:rStyle w:val="Emphasis"/>
          <w:rFonts w:asciiTheme="majorHAnsi" w:hAnsiTheme="majorHAnsi" w:cstheme="majorHAnsi"/>
          <w:highlight w:val="yellow"/>
        </w:rPr>
        <w:t>can only be realized within the context of a capitalist society, since its function is meaningless without a</w:t>
      </w:r>
      <w:r w:rsidRPr="00166E40">
        <w:rPr>
          <w:rFonts w:asciiTheme="majorHAnsi" w:hAnsiTheme="majorHAnsi" w:cstheme="majorHAnsi"/>
          <w:color w:val="000000"/>
          <w:sz w:val="16"/>
          <w:szCs w:val="16"/>
          <w:shd w:val="clear" w:color="auto" w:fill="FFFF00"/>
        </w:rPr>
        <w:t xml:space="preserve"> </w:t>
      </w:r>
      <w:r w:rsidRPr="00166E40">
        <w:rPr>
          <w:rFonts w:asciiTheme="majorHAnsi" w:hAnsiTheme="majorHAnsi" w:cstheme="majorHAnsi"/>
          <w:color w:val="000000"/>
          <w:sz w:val="16"/>
          <w:szCs w:val="16"/>
        </w:rPr>
        <w:t xml:space="preserve">developed </w:t>
      </w:r>
      <w:r w:rsidRPr="00166E40">
        <w:rPr>
          <w:rStyle w:val="Emphasis"/>
          <w:rFonts w:asciiTheme="majorHAnsi" w:hAnsiTheme="majorHAnsi" w:cstheme="majorHAnsi"/>
          <w:highlight w:val="yellow"/>
        </w:rPr>
        <w:t>market economy</w:t>
      </w:r>
      <w:r w:rsidRPr="00166E40">
        <w:rPr>
          <w:rFonts w:asciiTheme="majorHAnsi" w:hAnsiTheme="majorHAnsi" w:cstheme="majorHAnsi"/>
          <w:color w:val="000000"/>
          <w:sz w:val="14"/>
          <w:szCs w:val="14"/>
        </w:rPr>
        <w:t xml:space="preserve"> (Bettig, 1996). For most of human existence oral tradition has dominated. Narratives were in constant flux. Performance was regarded more highly than authorship, which seldom could be credited since most culture was built on religious myths or common folklore, and did not originate from an individual creator. With the emergence of a bourgeoisie consciousness of individuals and property, the spread of market relations, and technological breakthroughs, especially the printing press, the need of copyright was created. Consequently, Great Britain developed the first advanced copyright law. In the sixteenth century religious conflicts spurred the circulation of pamphlets, closely followed by legislation that banned writings of heresy, sedition, and treason. Brendan Scott (2000) argues that this censorship bears the legacy of copyright. For example, the custom of printers and authors to have their name listed with their creations began as a law demanding this practice, not to ensure the originator due credit, but in order for the king to keep track of disobedient writers.</w:t>
      </w:r>
      <w:r w:rsidRPr="00166E40">
        <w:rPr>
          <w:rFonts w:asciiTheme="majorHAnsi" w:hAnsiTheme="majorHAnsi" w:cstheme="majorHAnsi"/>
          <w:color w:val="000000"/>
          <w:sz w:val="16"/>
          <w:szCs w:val="16"/>
        </w:rPr>
        <w:t xml:space="preserve"> </w:t>
      </w:r>
      <w:r w:rsidRPr="00166E40">
        <w:rPr>
          <w:rFonts w:asciiTheme="majorHAnsi" w:hAnsiTheme="majorHAnsi" w:cstheme="majorHAnsi"/>
          <w:color w:val="000000"/>
          <w:sz w:val="14"/>
          <w:szCs w:val="14"/>
        </w:rPr>
        <w:t xml:space="preserve">In 1556 a royal charter established the Stationers' Company and granted it exclusive control of all printing in the United Kingdom. Limiting the number of publishers was a key strategy in the government's arsenal to regulate writings (Bettig, 1996). The two strategies to consolidate control by eradicating anonymity and restricting the number of sources of reproduction are themes that echo into the present day. </w:t>
      </w:r>
      <w:r w:rsidRPr="00166E40">
        <w:rPr>
          <w:rFonts w:asciiTheme="majorHAnsi" w:hAnsiTheme="majorHAnsi" w:cstheme="majorHAnsi"/>
          <w:color w:val="000000"/>
          <w:sz w:val="16"/>
          <w:szCs w:val="16"/>
        </w:rPr>
        <w:t xml:space="preserve">The expansion of patents and copyright has grown since. It entered a new stage with the signing of the TRIPs Agreement, a global treaty on intellectual property, in 1994 (May, 2000). </w:t>
      </w:r>
      <w:r w:rsidRPr="00166E40">
        <w:rPr>
          <w:rStyle w:val="Emphasis"/>
          <w:rFonts w:asciiTheme="majorHAnsi" w:hAnsiTheme="majorHAnsi" w:cstheme="majorHAnsi"/>
          <w:highlight w:val="yellow"/>
        </w:rPr>
        <w:t>The tightening of the intellectual property regime coincides with the increasing exchange value of information</w:t>
      </w:r>
      <w:r w:rsidRPr="00166E40">
        <w:rPr>
          <w:rFonts w:asciiTheme="majorHAnsi" w:hAnsiTheme="majorHAnsi" w:cstheme="majorHAnsi"/>
          <w:color w:val="000000"/>
          <w:sz w:val="16"/>
          <w:szCs w:val="16"/>
        </w:rPr>
        <w:t xml:space="preserve"> and what is held to be the coming of an information age.</w:t>
      </w:r>
    </w:p>
    <w:p w14:paraId="155D2EDA" w14:textId="32DB1113" w:rsidR="00EF3592" w:rsidRDefault="00EF3592" w:rsidP="00EF3592"/>
    <w:p w14:paraId="7B17DCCD" w14:textId="58B18C21" w:rsidR="00EF3592" w:rsidRPr="00166E40" w:rsidRDefault="00762518" w:rsidP="00EF3592">
      <w:pPr>
        <w:pStyle w:val="Heading4"/>
        <w:rPr>
          <w:sz w:val="24"/>
        </w:rPr>
      </w:pPr>
      <w:r>
        <w:lastRenderedPageBreak/>
        <w:t>3</w:t>
      </w:r>
      <w:r w:rsidR="00EF3592">
        <w:t xml:space="preserve">] </w:t>
      </w:r>
      <w:r w:rsidR="00364F6A">
        <w:t>I</w:t>
      </w:r>
      <w:r w:rsidR="00EF3592" w:rsidRPr="00166E40">
        <w:t>ntellectual property protections reinforce a capitalist structure where profits are maintained at the cost of human lives.</w:t>
      </w:r>
    </w:p>
    <w:p w14:paraId="5D7EA57F" w14:textId="77777777" w:rsidR="00EF3592" w:rsidRPr="00166E40" w:rsidRDefault="00EF3592" w:rsidP="00EF3592">
      <w:pPr>
        <w:pStyle w:val="NormalWeb"/>
        <w:spacing w:before="240" w:beforeAutospacing="0" w:after="240" w:afterAutospacing="0"/>
        <w:rPr>
          <w:rFonts w:asciiTheme="majorHAnsi" w:hAnsiTheme="majorHAnsi" w:cstheme="majorHAnsi"/>
        </w:rPr>
      </w:pPr>
      <w:r w:rsidRPr="00166E40">
        <w:rPr>
          <w:rFonts w:asciiTheme="majorHAnsi" w:eastAsiaTheme="majorEastAsia" w:hAnsiTheme="majorHAnsi" w:cstheme="majorHAnsi"/>
          <w:b/>
          <w:bCs/>
          <w:sz w:val="26"/>
          <w:szCs w:val="26"/>
        </w:rPr>
        <w:t>Vanni 21</w:t>
      </w:r>
      <w:r w:rsidRPr="00166E40">
        <w:rPr>
          <w:rFonts w:asciiTheme="majorHAnsi" w:eastAsiaTheme="majorEastAsia" w:hAnsiTheme="majorHAnsi" w:cstheme="majorHAnsi"/>
          <w:b/>
          <w:bCs/>
          <w:sz w:val="16"/>
          <w:szCs w:val="16"/>
        </w:rPr>
        <w:t xml:space="preserve"> </w:t>
      </w:r>
      <w:r w:rsidRPr="00166E40">
        <w:rPr>
          <w:rFonts w:asciiTheme="majorHAnsi" w:hAnsiTheme="majorHAnsi" w:cstheme="majorHAnsi"/>
          <w:color w:val="000000"/>
          <w:sz w:val="16"/>
          <w:szCs w:val="16"/>
        </w:rPr>
        <w:t>- Amaka Vanni[Phd(University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38F6DE3F" w14:textId="5C9C3C66" w:rsidR="00EF3592" w:rsidRPr="00166E40" w:rsidRDefault="00EF3592" w:rsidP="00EF3592">
      <w:pPr>
        <w:pStyle w:val="NormalWeb"/>
        <w:spacing w:before="240" w:beforeAutospacing="0" w:after="240" w:afterAutospacing="0"/>
        <w:rPr>
          <w:rFonts w:asciiTheme="majorHAnsi" w:hAnsiTheme="majorHAnsi" w:cstheme="majorHAnsi"/>
        </w:rPr>
      </w:pPr>
      <w:r w:rsidRPr="00166E40">
        <w:rPr>
          <w:rFonts w:asciiTheme="majorHAnsi" w:hAnsiTheme="majorHAnsi" w:cstheme="majorHAnsi"/>
          <w:color w:val="000000"/>
          <w:sz w:val="16"/>
          <w:szCs w:val="16"/>
        </w:rPr>
        <w:t xml:space="preserve">From the onset, </w:t>
      </w:r>
      <w:r w:rsidRPr="00166E40">
        <w:rPr>
          <w:rStyle w:val="Emphasis"/>
          <w:rFonts w:asciiTheme="majorHAnsi" w:hAnsiTheme="majorHAnsi" w:cstheme="majorHAnsi"/>
          <w:highlight w:val="yellow"/>
        </w:rPr>
        <w:t>the TRIPS IP regime created imbalance between innovation, market monopoly, and medicines access</w:t>
      </w:r>
      <w:r w:rsidRPr="00166E40">
        <w:rPr>
          <w:rFonts w:asciiTheme="majorHAnsi" w:hAnsiTheme="majorHAnsi" w:cstheme="majorHAnsi"/>
          <w:color w:val="000000"/>
          <w:sz w:val="16"/>
          <w:szCs w:val="16"/>
          <w:shd w:val="clear" w:color="auto" w:fill="FFFF00"/>
        </w:rPr>
        <w:t>,</w:t>
      </w:r>
      <w:r w:rsidRPr="00166E40">
        <w:rPr>
          <w:rFonts w:asciiTheme="majorHAnsi" w:hAnsiTheme="majorHAnsi" w:cstheme="majorHAnsi"/>
          <w:color w:val="000000"/>
          <w:sz w:val="16"/>
          <w:szCs w:val="16"/>
        </w:rPr>
        <w:t xml:space="preserve"> because </w:t>
      </w:r>
      <w:r w:rsidRPr="00166E40">
        <w:rPr>
          <w:rStyle w:val="Emphasis"/>
          <w:rFonts w:asciiTheme="majorHAnsi" w:hAnsiTheme="majorHAnsi" w:cstheme="majorHAnsi"/>
          <w:highlight w:val="yellow"/>
        </w:rPr>
        <w:t>it failed to take into consideration the health burden, development needs and local conditions</w:t>
      </w:r>
      <w:r w:rsidRPr="00166E40">
        <w:rPr>
          <w:rFonts w:asciiTheme="majorHAnsi" w:hAnsiTheme="majorHAnsi" w:cstheme="majorHAnsi"/>
          <w:color w:val="000000"/>
          <w:sz w:val="16"/>
          <w:szCs w:val="16"/>
        </w:rPr>
        <w:t xml:space="preserve"> of the various countries that make up the WTO. This has led to several issues. First</w:t>
      </w:r>
      <w:r w:rsidRPr="00166E40">
        <w:rPr>
          <w:rFonts w:asciiTheme="majorHAnsi" w:hAnsiTheme="majorHAnsi" w:cstheme="majorHAnsi"/>
          <w:color w:val="000000"/>
          <w:sz w:val="16"/>
          <w:szCs w:val="16"/>
          <w:shd w:val="clear" w:color="auto" w:fill="FFFF00"/>
        </w:rPr>
        <w:t>,</w:t>
      </w:r>
      <w:r w:rsidRPr="00166E40">
        <w:rPr>
          <w:rStyle w:val="Emphasis"/>
          <w:rFonts w:asciiTheme="majorHAnsi" w:hAnsiTheme="majorHAnsi" w:cstheme="majorHAnsi"/>
        </w:rPr>
        <w:t xml:space="preserve"> </w:t>
      </w:r>
      <w:r w:rsidRPr="00166E40">
        <w:rPr>
          <w:rStyle w:val="Emphasis"/>
          <w:rFonts w:asciiTheme="majorHAnsi" w:hAnsiTheme="majorHAnsi" w:cstheme="majorHAnsi"/>
          <w:highlight w:val="yellow"/>
        </w:rPr>
        <w:t>the market monopoly of IP rights, which</w:t>
      </w:r>
      <w:r w:rsidRPr="00166E40">
        <w:rPr>
          <w:rStyle w:val="Emphasis"/>
          <w:rFonts w:asciiTheme="majorHAnsi" w:hAnsiTheme="majorHAnsi" w:cstheme="majorHAnsi"/>
        </w:rPr>
        <w:t xml:space="preserve"> </w:t>
      </w:r>
      <w:r w:rsidRPr="00166E40">
        <w:rPr>
          <w:rFonts w:asciiTheme="majorHAnsi" w:hAnsiTheme="majorHAnsi" w:cstheme="majorHAnsi"/>
          <w:color w:val="000000"/>
          <w:sz w:val="16"/>
          <w:szCs w:val="16"/>
        </w:rPr>
        <w:t xml:space="preserve">allows the corporation to set the market for drugs, has </w:t>
      </w:r>
      <w:r w:rsidRPr="00166E40">
        <w:rPr>
          <w:rStyle w:val="Emphasis"/>
          <w:rFonts w:asciiTheme="majorHAnsi" w:hAnsiTheme="majorHAnsi" w:cstheme="majorHAnsi"/>
          <w:highlight w:val="yellow"/>
        </w:rPr>
        <w:t>created</w:t>
      </w:r>
      <w:r w:rsidRPr="00166E40">
        <w:rPr>
          <w:rFonts w:asciiTheme="majorHAnsi" w:hAnsiTheme="majorHAnsi" w:cstheme="majorHAnsi"/>
          <w:color w:val="000000"/>
          <w:sz w:val="16"/>
          <w:szCs w:val="16"/>
        </w:rPr>
        <w:t xml:space="preserve"> </w:t>
      </w:r>
      <w:r w:rsidRPr="00166E40">
        <w:rPr>
          <w:rStyle w:val="Emphasis"/>
          <w:rFonts w:asciiTheme="majorHAnsi" w:hAnsiTheme="majorHAnsi" w:cstheme="majorHAnsi"/>
        </w:rPr>
        <w:t xml:space="preserve">a </w:t>
      </w:r>
      <w:r w:rsidRPr="00166E40">
        <w:rPr>
          <w:rStyle w:val="Emphasis"/>
          <w:rFonts w:asciiTheme="majorHAnsi" w:hAnsiTheme="majorHAnsi" w:cstheme="majorHAnsi"/>
          <w:highlight w:val="yellow"/>
        </w:rPr>
        <w:t>privileged</w:t>
      </w:r>
      <w:r w:rsidRPr="00166E40">
        <w:rPr>
          <w:rFonts w:asciiTheme="majorHAnsi" w:hAnsiTheme="majorHAnsi" w:cstheme="majorHAnsi"/>
          <w:color w:val="000000"/>
          <w:sz w:val="16"/>
          <w:szCs w:val="16"/>
        </w:rPr>
        <w:t xml:space="preserve"> societal </w:t>
      </w:r>
      <w:r w:rsidRPr="00166E40">
        <w:rPr>
          <w:rStyle w:val="Emphasis"/>
          <w:rFonts w:asciiTheme="majorHAnsi" w:hAnsiTheme="majorHAnsi" w:cstheme="majorHAnsi"/>
          <w:highlight w:val="yellow"/>
        </w:rPr>
        <w:t>class with access to</w:t>
      </w:r>
      <w:r w:rsidRPr="00166E40">
        <w:rPr>
          <w:rFonts w:asciiTheme="majorHAnsi" w:hAnsiTheme="majorHAnsi" w:cstheme="majorHAnsi"/>
          <w:color w:val="000000"/>
          <w:sz w:val="16"/>
          <w:szCs w:val="16"/>
        </w:rPr>
        <w:t xml:space="preserve"> lifesaving </w:t>
      </w:r>
      <w:r w:rsidRPr="00166E40">
        <w:rPr>
          <w:rStyle w:val="Emphasis"/>
          <w:rFonts w:asciiTheme="majorHAnsi" w:hAnsiTheme="majorHAnsi" w:cstheme="majorHAnsi"/>
          <w:highlight w:val="yellow"/>
        </w:rPr>
        <w:t>medication distinguishing them from those excluded</w:t>
      </w:r>
      <w:r w:rsidRPr="00166E40">
        <w:rPr>
          <w:rFonts w:asciiTheme="majorHAnsi" w:hAnsiTheme="majorHAnsi" w:cstheme="majorHAnsi"/>
          <w:color w:val="000000"/>
          <w:sz w:val="16"/>
          <w:szCs w:val="16"/>
        </w:rPr>
        <w:t xml:space="preserve"> from access to available medications. This phenomenon is vividly illustrated in the HIV/AIDS crisis of the 1990s and early 2000s. While HIV/AIDS patients in developed countries were able to afford antiretroviral (ARVs) treatments, which had been developed, approved and patented as early as 1987, many patients in Africa and other parts of the developing world could not afford the approximately USD 12,000 per annum treatment at that time. By 2001, approximately 2.4 million people in the region had died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166E40">
        <w:rPr>
          <w:rStyle w:val="Emphasis"/>
          <w:rFonts w:asciiTheme="majorHAnsi" w:hAnsiTheme="majorHAnsi" w:cstheme="majorHAnsi"/>
          <w:highlight w:val="yellow"/>
        </w:rPr>
        <w:t>pharmaceutical corporations,</w:t>
      </w:r>
      <w:r w:rsidRPr="00166E40">
        <w:rPr>
          <w:rFonts w:asciiTheme="majorHAnsi" w:hAnsiTheme="majorHAnsi" w:cstheme="majorHAnsi"/>
          <w:color w:val="000000"/>
          <w:sz w:val="16"/>
          <w:szCs w:val="16"/>
        </w:rPr>
        <w:t xml:space="preserve"> backed by some national governments, </w:t>
      </w:r>
      <w:r w:rsidRPr="00166E40">
        <w:rPr>
          <w:rStyle w:val="Emphasis"/>
          <w:rFonts w:asciiTheme="majorHAnsi" w:hAnsiTheme="majorHAnsi" w:cstheme="majorHAnsi"/>
          <w:highlight w:val="yellow"/>
        </w:rPr>
        <w:t>are willing to</w:t>
      </w:r>
      <w:r w:rsidRPr="00166E40">
        <w:rPr>
          <w:rFonts w:asciiTheme="majorHAnsi" w:hAnsiTheme="majorHAnsi" w:cstheme="majorHAnsi"/>
          <w:color w:val="000000"/>
          <w:sz w:val="16"/>
          <w:szCs w:val="16"/>
        </w:rPr>
        <w:t xml:space="preserve"> take to</w:t>
      </w:r>
      <w:r w:rsidRPr="00166E40">
        <w:rPr>
          <w:rStyle w:val="Emphasis"/>
          <w:rFonts w:asciiTheme="majorHAnsi" w:hAnsiTheme="majorHAnsi" w:cstheme="majorHAnsi"/>
        </w:rPr>
        <w:t xml:space="preserve"> </w:t>
      </w:r>
      <w:r w:rsidRPr="00166E40">
        <w:rPr>
          <w:rStyle w:val="Emphasis"/>
          <w:rFonts w:asciiTheme="majorHAnsi" w:hAnsiTheme="majorHAnsi" w:cstheme="majorHAnsi"/>
          <w:highlight w:val="yellow"/>
        </w:rPr>
        <w:t>protect their profits at the cost of human lives</w:t>
      </w:r>
      <w:r w:rsidRPr="00166E40">
        <w:rPr>
          <w:rFonts w:asciiTheme="majorHAnsi" w:hAnsiTheme="majorHAnsi" w:cstheme="majorHAnsi"/>
          <w:color w:val="000000"/>
          <w:sz w:val="16"/>
          <w:szCs w:val="16"/>
        </w:rPr>
        <w:t xml:space="preserve">. Significantly, we see how law (or the threat of legal action) is used not only to protect and expand the profitability of a certain kind of property but, as Anjali Vats and Deidré Keller have taught us, also reveals IP law’s racial investments in whiteness and its continuing implications for racial (in)equality, particularly in the way it informs systems of ownership, circulation, and distribution of knowledge. Similarly, Natsu Saito takes up the </w:t>
      </w:r>
      <w:r w:rsidRPr="00166E40">
        <w:rPr>
          <w:rStyle w:val="Emphasis"/>
          <w:rFonts w:asciiTheme="majorHAnsi" w:hAnsiTheme="majorHAnsi" w:cstheme="majorHAnsi"/>
          <w:highlight w:val="yellow"/>
        </w:rPr>
        <w:t>analysis of IP, race and capitalism by theorizing</w:t>
      </w:r>
      <w:r w:rsidRPr="00166E40">
        <w:rPr>
          <w:rFonts w:asciiTheme="majorHAnsi" w:hAnsiTheme="majorHAnsi" w:cstheme="majorHAnsi"/>
          <w:color w:val="000000"/>
          <w:sz w:val="16"/>
          <w:szCs w:val="16"/>
        </w:rPr>
        <w:t xml:space="preserve"> some of the</w:t>
      </w:r>
      <w:r w:rsidRPr="00166E40">
        <w:rPr>
          <w:rStyle w:val="Emphasis"/>
          <w:rFonts w:asciiTheme="majorHAnsi" w:hAnsiTheme="majorHAnsi" w:cstheme="majorHAnsi"/>
        </w:rPr>
        <w:t xml:space="preserve"> </w:t>
      </w:r>
      <w:r w:rsidRPr="00166E40">
        <w:rPr>
          <w:rStyle w:val="Emphasis"/>
          <w:rFonts w:asciiTheme="majorHAnsi" w:hAnsiTheme="majorHAnsi" w:cstheme="majorHAnsi"/>
          <w:highlight w:val="yellow"/>
        </w:rPr>
        <w:t>ways in which ‘value’ in IP law concentrated in the hands of large corporations is calculated in terms of its profitability rather than what it contributes to the well-being of society.</w:t>
      </w:r>
      <w:r w:rsidRPr="00166E40">
        <w:rPr>
          <w:rFonts w:asciiTheme="majorHAnsi" w:hAnsiTheme="majorHAnsi" w:cstheme="majorHAnsi"/>
          <w:color w:val="000000"/>
          <w:sz w:val="16"/>
          <w:szCs w:val="16"/>
        </w:rPr>
        <w:t xml:space="preserve"> However, the proverbial chickens have come home to roost as even rich countries are beginning to feel the bite of the dysfunctional IP system.</w:t>
      </w:r>
    </w:p>
    <w:p w14:paraId="192AE25E" w14:textId="71B8E0FD" w:rsidR="00EF3592" w:rsidRPr="00EF3592" w:rsidRDefault="00EF3592" w:rsidP="00EF3592"/>
    <w:p w14:paraId="13C1DEDE" w14:textId="340EE5B7" w:rsidR="00166E40" w:rsidRPr="00166E40" w:rsidRDefault="00166E40" w:rsidP="00166E40">
      <w:pPr>
        <w:pStyle w:val="Heading4"/>
        <w:spacing w:before="200"/>
        <w:rPr>
          <w:rFonts w:asciiTheme="majorHAnsi" w:hAnsiTheme="majorHAnsi" w:cstheme="majorHAnsi"/>
        </w:rPr>
      </w:pPr>
      <w:r w:rsidRPr="00166E40">
        <w:rPr>
          <w:rFonts w:asciiTheme="majorHAnsi" w:hAnsiTheme="majorHAnsi" w:cstheme="majorHAnsi"/>
          <w:color w:val="000000"/>
        </w:rPr>
        <w:t>Capitalism causes every impact—poverty, inequality, democratic decline, disease, climate change, women and worker exploitation, and nuclear war</w:t>
      </w:r>
    </w:p>
    <w:p w14:paraId="0F8FB338" w14:textId="77777777" w:rsidR="00166E40" w:rsidRPr="00166E40" w:rsidRDefault="00166E40" w:rsidP="00166E40">
      <w:pPr>
        <w:pStyle w:val="NormalWeb"/>
        <w:spacing w:before="0" w:beforeAutospacing="0" w:after="0" w:afterAutospacing="0"/>
        <w:rPr>
          <w:rFonts w:asciiTheme="majorHAnsi" w:hAnsiTheme="majorHAnsi" w:cstheme="majorHAnsi"/>
        </w:rPr>
      </w:pPr>
      <w:r w:rsidRPr="00166E40">
        <w:rPr>
          <w:rFonts w:asciiTheme="majorHAnsi" w:hAnsiTheme="majorHAnsi" w:cstheme="majorHAnsi"/>
          <w:b/>
          <w:bCs/>
          <w:color w:val="000000"/>
          <w:sz w:val="26"/>
          <w:szCs w:val="26"/>
        </w:rPr>
        <w:t>Foster 19</w:t>
      </w:r>
      <w:r w:rsidRPr="00166E40">
        <w:rPr>
          <w:rFonts w:asciiTheme="majorHAnsi" w:hAnsiTheme="majorHAnsi" w:cstheme="majorHAnsi"/>
          <w:color w:val="000000"/>
          <w:sz w:val="22"/>
          <w:szCs w:val="22"/>
        </w:rPr>
        <w:t xml:space="preserve"> (John, PhD from York University, Professor at the University of Oregon Department of Sociology, “Capitalism Has Failed—What Next?,” Monthly Review, 2/1/19, </w:t>
      </w:r>
      <w:hyperlink r:id="rId10" w:history="1">
        <w:r w:rsidRPr="00166E40">
          <w:rPr>
            <w:rStyle w:val="Hyperlink"/>
            <w:rFonts w:asciiTheme="majorHAnsi" w:hAnsiTheme="majorHAnsi" w:cstheme="majorHAnsi"/>
            <w:color w:val="000000"/>
            <w:sz w:val="22"/>
            <w:szCs w:val="22"/>
          </w:rPr>
          <w:t>https://monthlyreview.org/2019/02/01/capitalism-has-failed-what-next/</w:t>
        </w:r>
      </w:hyperlink>
      <w:r w:rsidRPr="00166E40">
        <w:rPr>
          <w:rFonts w:asciiTheme="majorHAnsi" w:hAnsiTheme="majorHAnsi" w:cstheme="majorHAnsi"/>
          <w:color w:val="000000"/>
          <w:sz w:val="22"/>
          <w:szCs w:val="22"/>
        </w:rPr>
        <w:t>, JLin)</w:t>
      </w:r>
    </w:p>
    <w:p w14:paraId="16DB2EE5" w14:textId="77777777" w:rsidR="00166E40" w:rsidRPr="00166E40" w:rsidRDefault="00166E40" w:rsidP="00166E40">
      <w:pPr>
        <w:rPr>
          <w:rFonts w:asciiTheme="majorHAnsi" w:hAnsiTheme="majorHAnsi" w:cstheme="majorHAnsi"/>
        </w:rPr>
      </w:pPr>
      <w:r w:rsidRPr="00166E40">
        <w:rPr>
          <w:rFonts w:asciiTheme="majorHAnsi" w:hAnsiTheme="majorHAnsi" w:cstheme="majorHAnsi"/>
          <w:color w:val="000000"/>
          <w:sz w:val="16"/>
          <w:szCs w:val="16"/>
        </w:rPr>
        <w:t xml:space="preserve">Less than two decades into the twenty-first century, it is evident that </w:t>
      </w:r>
      <w:r w:rsidRPr="00166E40">
        <w:rPr>
          <w:rFonts w:asciiTheme="majorHAnsi" w:hAnsiTheme="majorHAnsi" w:cstheme="majorHAnsi"/>
          <w:color w:val="000000"/>
          <w:szCs w:val="22"/>
          <w:u w:val="single"/>
        </w:rPr>
        <w:t xml:space="preserve">capitalism has failed as a social system. The world is mired in </w:t>
      </w:r>
      <w:r w:rsidRPr="00166E40">
        <w:rPr>
          <w:rFonts w:asciiTheme="majorHAnsi" w:hAnsiTheme="majorHAnsi" w:cstheme="majorHAnsi"/>
          <w:b/>
          <w:bCs/>
          <w:color w:val="000000"/>
          <w:szCs w:val="22"/>
          <w:highlight w:val="yellow"/>
          <w:u w:val="single"/>
        </w:rPr>
        <w:t>economic stagnation, financialization, and the most extreme inequality in human history</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Cs w:val="22"/>
          <w:u w:val="single"/>
        </w:rPr>
        <w:t xml:space="preserve"> accompanied by mass unemployment and underemployment, </w:t>
      </w:r>
      <w:r w:rsidRPr="00166E40">
        <w:rPr>
          <w:rFonts w:asciiTheme="majorHAnsi" w:hAnsiTheme="majorHAnsi" w:cstheme="majorHAnsi"/>
          <w:color w:val="000000"/>
          <w:sz w:val="16"/>
          <w:szCs w:val="16"/>
        </w:rPr>
        <w:t xml:space="preserve">precariousness, </w:t>
      </w:r>
      <w:r w:rsidRPr="00166E40">
        <w:rPr>
          <w:rFonts w:asciiTheme="majorHAnsi" w:hAnsiTheme="majorHAnsi" w:cstheme="majorHAnsi"/>
          <w:b/>
          <w:bCs/>
          <w:color w:val="000000"/>
          <w:szCs w:val="22"/>
          <w:highlight w:val="yellow"/>
          <w:u w:val="single"/>
        </w:rPr>
        <w:t>poverty, hunger, wasted output and lives, and</w:t>
      </w:r>
      <w:r w:rsidRPr="00166E40">
        <w:rPr>
          <w:rFonts w:asciiTheme="majorHAnsi" w:hAnsiTheme="majorHAnsi" w:cstheme="majorHAnsi"/>
          <w:color w:val="000000"/>
          <w:sz w:val="16"/>
          <w:szCs w:val="16"/>
        </w:rPr>
        <w:t xml:space="preserve"> what at this point can only be called a planetary </w:t>
      </w:r>
      <w:r w:rsidRPr="00166E40">
        <w:rPr>
          <w:rFonts w:asciiTheme="majorHAnsi" w:hAnsiTheme="majorHAnsi" w:cstheme="majorHAnsi"/>
          <w:b/>
          <w:bCs/>
          <w:color w:val="000000"/>
          <w:szCs w:val="22"/>
          <w:highlight w:val="yellow"/>
          <w:u w:val="single"/>
        </w:rPr>
        <w:t>ecological “death spiral</w:t>
      </w:r>
      <w:r w:rsidRPr="00166E40">
        <w:rPr>
          <w:rFonts w:asciiTheme="majorHAnsi" w:hAnsiTheme="majorHAnsi" w:cstheme="majorHAnsi"/>
          <w:color w:val="000000"/>
          <w:szCs w:val="22"/>
          <w:highlight w:val="yellow"/>
          <w:u w:val="single"/>
        </w:rPr>
        <w:t>.”</w:t>
      </w:r>
      <w:r w:rsidRPr="00166E40">
        <w:rPr>
          <w:rFonts w:asciiTheme="majorHAnsi" w:hAnsiTheme="majorHAnsi" w:cstheme="majorHAnsi"/>
          <w:color w:val="000000"/>
          <w:sz w:val="16"/>
          <w:szCs w:val="16"/>
        </w:rPr>
        <w:t xml:space="preserve">1 </w:t>
      </w:r>
      <w:r w:rsidRPr="00166E40">
        <w:rPr>
          <w:rFonts w:asciiTheme="majorHAnsi" w:hAnsiTheme="majorHAnsi" w:cstheme="majorHAnsi"/>
          <w:color w:val="000000"/>
          <w:szCs w:val="22"/>
          <w:u w:val="single"/>
        </w:rPr>
        <w:t>The digital revolution</w:t>
      </w:r>
      <w:r w:rsidRPr="00166E40">
        <w:rPr>
          <w:rFonts w:asciiTheme="majorHAnsi" w:hAnsiTheme="majorHAnsi" w:cstheme="majorHAnsi"/>
          <w:color w:val="000000"/>
          <w:sz w:val="16"/>
          <w:szCs w:val="16"/>
        </w:rPr>
        <w:t xml:space="preserve">, the greatest technological advance of our time, has </w:t>
      </w:r>
      <w:r w:rsidRPr="00166E40">
        <w:rPr>
          <w:rFonts w:asciiTheme="majorHAnsi" w:hAnsiTheme="majorHAnsi" w:cstheme="majorHAnsi"/>
          <w:color w:val="000000"/>
          <w:szCs w:val="22"/>
          <w:u w:val="single"/>
        </w:rPr>
        <w:t>rapidly mutated</w:t>
      </w:r>
      <w:r w:rsidRPr="00166E40">
        <w:rPr>
          <w:rFonts w:asciiTheme="majorHAnsi" w:hAnsiTheme="majorHAnsi" w:cstheme="majorHAnsi"/>
          <w:color w:val="000000"/>
          <w:sz w:val="16"/>
          <w:szCs w:val="16"/>
        </w:rPr>
        <w:t xml:space="preserve"> from a promise of </w:t>
      </w:r>
      <w:r w:rsidRPr="00166E40">
        <w:rPr>
          <w:rFonts w:asciiTheme="majorHAnsi" w:hAnsiTheme="majorHAnsi" w:cstheme="majorHAnsi"/>
          <w:color w:val="000000"/>
          <w:szCs w:val="22"/>
          <w:u w:val="single"/>
        </w:rPr>
        <w:t xml:space="preserve">free communication and liberated production into </w:t>
      </w:r>
      <w:r w:rsidRPr="00166E40">
        <w:rPr>
          <w:rFonts w:asciiTheme="majorHAnsi" w:hAnsiTheme="majorHAnsi" w:cstheme="majorHAnsi"/>
          <w:b/>
          <w:bCs/>
          <w:color w:val="000000"/>
          <w:szCs w:val="22"/>
          <w:u w:val="single"/>
        </w:rPr>
        <w:t>new means of surveillance, control, and displacement</w:t>
      </w:r>
      <w:r w:rsidRPr="00166E40">
        <w:rPr>
          <w:rFonts w:asciiTheme="majorHAnsi" w:hAnsiTheme="majorHAnsi" w:cstheme="majorHAnsi"/>
          <w:color w:val="000000"/>
          <w:szCs w:val="22"/>
          <w:u w:val="single"/>
        </w:rPr>
        <w:t xml:space="preserve"> of the working population</w:t>
      </w:r>
      <w:r w:rsidRPr="00166E40">
        <w:rPr>
          <w:rFonts w:asciiTheme="majorHAnsi" w:hAnsiTheme="majorHAnsi" w:cstheme="majorHAnsi"/>
          <w:color w:val="000000"/>
          <w:sz w:val="16"/>
          <w:szCs w:val="16"/>
        </w:rPr>
        <w:t xml:space="preserve">. The institutions of </w:t>
      </w:r>
      <w:r w:rsidRPr="00166E40">
        <w:rPr>
          <w:rFonts w:asciiTheme="majorHAnsi" w:hAnsiTheme="majorHAnsi" w:cstheme="majorHAnsi"/>
          <w:b/>
          <w:bCs/>
          <w:color w:val="000000"/>
          <w:szCs w:val="22"/>
          <w:u w:val="single"/>
        </w:rPr>
        <w:t>liberal democracy are at the point of collapse, while fascism</w:t>
      </w:r>
      <w:r w:rsidRPr="00166E40">
        <w:rPr>
          <w:rFonts w:asciiTheme="majorHAnsi" w:hAnsiTheme="majorHAnsi" w:cstheme="majorHAnsi"/>
          <w:color w:val="000000"/>
          <w:sz w:val="16"/>
          <w:szCs w:val="16"/>
        </w:rPr>
        <w:t xml:space="preserve">, the rear guard of the capitalist system, </w:t>
      </w:r>
      <w:r w:rsidRPr="00166E40">
        <w:rPr>
          <w:rFonts w:asciiTheme="majorHAnsi" w:hAnsiTheme="majorHAnsi" w:cstheme="majorHAnsi"/>
          <w:b/>
          <w:bCs/>
          <w:color w:val="000000"/>
          <w:szCs w:val="22"/>
          <w:u w:val="single"/>
        </w:rPr>
        <w:t>is again on the march</w:t>
      </w:r>
      <w:r w:rsidRPr="00166E40">
        <w:rPr>
          <w:rFonts w:asciiTheme="majorHAnsi" w:hAnsiTheme="majorHAnsi" w:cstheme="majorHAnsi"/>
          <w:color w:val="000000"/>
          <w:sz w:val="16"/>
          <w:szCs w:val="16"/>
        </w:rPr>
        <w:t xml:space="preserve">, along with patriarchy, racism, imperialism, and war. To say that </w:t>
      </w:r>
      <w:r w:rsidRPr="00166E40">
        <w:rPr>
          <w:rFonts w:asciiTheme="majorHAnsi" w:hAnsiTheme="majorHAnsi" w:cstheme="majorHAnsi"/>
          <w:color w:val="000000"/>
          <w:szCs w:val="22"/>
          <w:u w:val="single"/>
        </w:rPr>
        <w:t>capitalism</w:t>
      </w:r>
      <w:r w:rsidRPr="00166E40">
        <w:rPr>
          <w:rFonts w:asciiTheme="majorHAnsi" w:hAnsiTheme="majorHAnsi" w:cstheme="majorHAnsi"/>
          <w:color w:val="000000"/>
          <w:sz w:val="16"/>
          <w:szCs w:val="16"/>
        </w:rPr>
        <w:t xml:space="preserve"> is a failed system is not, of course, to suggest that its breakdown and disintegration is imminent.2 It does, however, mean that it </w:t>
      </w:r>
      <w:r w:rsidRPr="00166E40">
        <w:rPr>
          <w:rFonts w:asciiTheme="majorHAnsi" w:hAnsiTheme="majorHAnsi" w:cstheme="majorHAnsi"/>
          <w:color w:val="000000"/>
          <w:szCs w:val="22"/>
          <w:u w:val="single"/>
        </w:rPr>
        <w:t>has passed from being a historically necessary and creative system at its inception to being a historically unnecessary and destructive one in the present century</w:t>
      </w:r>
      <w:r w:rsidRPr="00166E40">
        <w:rPr>
          <w:rFonts w:asciiTheme="majorHAnsi" w:hAnsiTheme="majorHAnsi" w:cstheme="majorHAnsi"/>
          <w:color w:val="000000"/>
          <w:sz w:val="16"/>
          <w:szCs w:val="16"/>
        </w:rPr>
        <w:t xml:space="preserve">. Today, more than ever, </w:t>
      </w:r>
      <w:r w:rsidRPr="00166E40">
        <w:rPr>
          <w:rFonts w:asciiTheme="majorHAnsi" w:hAnsiTheme="majorHAnsi" w:cstheme="majorHAnsi"/>
          <w:color w:val="000000"/>
          <w:szCs w:val="22"/>
          <w:u w:val="single"/>
        </w:rPr>
        <w:t xml:space="preserve">the world is faced with the epochal choice between “the revolutionary reconstitution of society at large and the common ruin of the contending </w:t>
      </w:r>
      <w:r w:rsidRPr="00166E40">
        <w:rPr>
          <w:rFonts w:asciiTheme="majorHAnsi" w:hAnsiTheme="majorHAnsi" w:cstheme="majorHAnsi"/>
          <w:color w:val="000000"/>
          <w:szCs w:val="22"/>
          <w:u w:val="single"/>
        </w:rPr>
        <w:lastRenderedPageBreak/>
        <w:t>classes.</w:t>
      </w:r>
      <w:r w:rsidRPr="00166E40">
        <w:rPr>
          <w:rFonts w:asciiTheme="majorHAnsi" w:hAnsiTheme="majorHAnsi" w:cstheme="majorHAnsi"/>
          <w:color w:val="000000"/>
          <w:sz w:val="16"/>
          <w:szCs w:val="16"/>
        </w:rPr>
        <w:t xml:space="preserve">”3 Indications of this failure of capitalism are everywhere. </w:t>
      </w:r>
      <w:r w:rsidRPr="00166E40">
        <w:rPr>
          <w:rFonts w:asciiTheme="majorHAnsi" w:hAnsiTheme="majorHAnsi" w:cstheme="majorHAnsi"/>
          <w:color w:val="000000"/>
          <w:szCs w:val="22"/>
          <w:u w:val="single"/>
        </w:rPr>
        <w:t>Stagnation of investment punctuated by bubbles of financial expansion, which then inevitably burst</w:t>
      </w:r>
      <w:r w:rsidRPr="00166E40">
        <w:rPr>
          <w:rFonts w:asciiTheme="majorHAnsi" w:hAnsiTheme="majorHAnsi" w:cstheme="majorHAnsi"/>
          <w:color w:val="000000"/>
          <w:sz w:val="16"/>
          <w:szCs w:val="16"/>
        </w:rPr>
        <w:t xml:space="preserve">, now </w:t>
      </w:r>
      <w:r w:rsidRPr="00166E40">
        <w:rPr>
          <w:rFonts w:asciiTheme="majorHAnsi" w:hAnsiTheme="majorHAnsi" w:cstheme="majorHAnsi"/>
          <w:color w:val="000000"/>
          <w:szCs w:val="22"/>
          <w:u w:val="single"/>
        </w:rPr>
        <w:t>characterizes the</w:t>
      </w:r>
      <w:r w:rsidRPr="00166E40">
        <w:rPr>
          <w:rFonts w:asciiTheme="majorHAnsi" w:hAnsiTheme="majorHAnsi" w:cstheme="majorHAnsi"/>
          <w:color w:val="000000"/>
          <w:sz w:val="16"/>
          <w:szCs w:val="16"/>
        </w:rPr>
        <w:t xml:space="preserve"> so-called </w:t>
      </w:r>
      <w:r w:rsidRPr="00166E40">
        <w:rPr>
          <w:rFonts w:asciiTheme="majorHAnsi" w:hAnsiTheme="majorHAnsi" w:cstheme="majorHAnsi"/>
          <w:color w:val="000000"/>
          <w:szCs w:val="22"/>
          <w:u w:val="single"/>
        </w:rPr>
        <w:t xml:space="preserve">free market.4 </w:t>
      </w:r>
      <w:r w:rsidRPr="00166E40">
        <w:rPr>
          <w:rFonts w:asciiTheme="majorHAnsi" w:hAnsiTheme="majorHAnsi" w:cstheme="majorHAnsi"/>
          <w:b/>
          <w:bCs/>
          <w:color w:val="000000"/>
          <w:szCs w:val="22"/>
          <w:u w:val="single"/>
        </w:rPr>
        <w:t>Soaring inequality</w:t>
      </w:r>
      <w:r w:rsidRPr="00166E40">
        <w:rPr>
          <w:rFonts w:asciiTheme="majorHAnsi" w:hAnsiTheme="majorHAnsi" w:cstheme="majorHAnsi"/>
          <w:color w:val="000000"/>
          <w:sz w:val="16"/>
          <w:szCs w:val="16"/>
        </w:rPr>
        <w:t xml:space="preserve"> in income and wealth </w:t>
      </w:r>
      <w:r w:rsidRPr="00166E40">
        <w:rPr>
          <w:rFonts w:asciiTheme="majorHAnsi" w:hAnsiTheme="majorHAnsi" w:cstheme="majorHAnsi"/>
          <w:color w:val="000000"/>
          <w:szCs w:val="22"/>
          <w:u w:val="single"/>
        </w:rPr>
        <w:t>has its counterpart in</w:t>
      </w:r>
      <w:r w:rsidRPr="00166E40">
        <w:rPr>
          <w:rFonts w:asciiTheme="majorHAnsi" w:hAnsiTheme="majorHAnsi" w:cstheme="majorHAnsi"/>
          <w:color w:val="000000"/>
          <w:sz w:val="16"/>
          <w:szCs w:val="16"/>
        </w:rPr>
        <w:t xml:space="preserve"> the </w:t>
      </w:r>
      <w:r w:rsidRPr="00166E40">
        <w:rPr>
          <w:rFonts w:asciiTheme="majorHAnsi" w:hAnsiTheme="majorHAnsi" w:cstheme="majorHAnsi"/>
          <w:b/>
          <w:bCs/>
          <w:color w:val="000000"/>
          <w:szCs w:val="22"/>
          <w:u w:val="single"/>
        </w:rPr>
        <w:t>declining material circumstances of a majority of the population.</w:t>
      </w:r>
      <w:r w:rsidRPr="00166E40">
        <w:rPr>
          <w:rFonts w:asciiTheme="majorHAnsi" w:hAnsiTheme="majorHAnsi" w:cstheme="majorHAnsi"/>
          <w:color w:val="000000"/>
          <w:szCs w:val="22"/>
          <w:u w:val="single"/>
        </w:rPr>
        <w:t xml:space="preserve"> Real wages</w:t>
      </w:r>
      <w:r w:rsidRPr="00166E40">
        <w:rPr>
          <w:rFonts w:asciiTheme="majorHAnsi" w:hAnsiTheme="majorHAnsi" w:cstheme="majorHAnsi"/>
          <w:color w:val="000000"/>
          <w:sz w:val="16"/>
          <w:szCs w:val="16"/>
        </w:rPr>
        <w:t xml:space="preserve"> for most workers in the United States </w:t>
      </w:r>
      <w:r w:rsidRPr="00166E40">
        <w:rPr>
          <w:rFonts w:asciiTheme="majorHAnsi" w:hAnsiTheme="majorHAnsi" w:cstheme="majorHAnsi"/>
          <w:color w:val="000000"/>
          <w:szCs w:val="22"/>
          <w:u w:val="single"/>
        </w:rPr>
        <w:t>have barely budged in forty years despite steadily rising productivity</w:t>
      </w:r>
      <w:r w:rsidRPr="00166E40">
        <w:rPr>
          <w:rFonts w:asciiTheme="majorHAnsi" w:hAnsiTheme="majorHAnsi" w:cstheme="majorHAnsi"/>
          <w:color w:val="000000"/>
          <w:sz w:val="16"/>
          <w:szCs w:val="16"/>
        </w:rPr>
        <w:t xml:space="preserve">.5 </w:t>
      </w:r>
      <w:r w:rsidRPr="00166E40">
        <w:rPr>
          <w:rFonts w:asciiTheme="majorHAnsi" w:hAnsiTheme="majorHAnsi" w:cstheme="majorHAnsi"/>
          <w:color w:val="000000"/>
          <w:szCs w:val="22"/>
          <w:u w:val="single"/>
        </w:rPr>
        <w:t>Work intensity has increased, while work and safety protections</w:t>
      </w:r>
      <w:r w:rsidRPr="00166E40">
        <w:rPr>
          <w:rFonts w:asciiTheme="majorHAnsi" w:hAnsiTheme="majorHAnsi" w:cstheme="majorHAnsi"/>
          <w:color w:val="000000"/>
          <w:sz w:val="16"/>
          <w:szCs w:val="16"/>
        </w:rPr>
        <w:t xml:space="preserve"> on the job </w:t>
      </w:r>
      <w:r w:rsidRPr="00166E40">
        <w:rPr>
          <w:rFonts w:asciiTheme="majorHAnsi" w:hAnsiTheme="majorHAnsi" w:cstheme="majorHAnsi"/>
          <w:color w:val="000000"/>
          <w:szCs w:val="22"/>
          <w:u w:val="single"/>
        </w:rPr>
        <w:t>have been systematically jettisoned</w:t>
      </w:r>
      <w:r w:rsidRPr="00166E40">
        <w:rPr>
          <w:rFonts w:asciiTheme="majorHAnsi" w:hAnsiTheme="majorHAnsi" w:cstheme="majorHAnsi"/>
          <w:color w:val="000000"/>
          <w:sz w:val="16"/>
          <w:szCs w:val="16"/>
        </w:rPr>
        <w:t xml:space="preserve">. Unemployment data has become more and more meaningless due to a </w:t>
      </w:r>
      <w:r w:rsidRPr="00166E40">
        <w:rPr>
          <w:rFonts w:asciiTheme="majorHAnsi" w:hAnsiTheme="majorHAnsi" w:cstheme="majorHAnsi"/>
          <w:color w:val="000000"/>
          <w:szCs w:val="22"/>
          <w:u w:val="single"/>
        </w:rPr>
        <w:t>new institutionalized underemployment</w:t>
      </w:r>
      <w:r w:rsidRPr="00166E40">
        <w:rPr>
          <w:rFonts w:asciiTheme="majorHAnsi" w:hAnsiTheme="majorHAnsi" w:cstheme="majorHAnsi"/>
          <w:color w:val="000000"/>
          <w:sz w:val="16"/>
          <w:szCs w:val="16"/>
        </w:rPr>
        <w:t xml:space="preserve"> in the form of </w:t>
      </w:r>
      <w:r w:rsidRPr="00166E40">
        <w:rPr>
          <w:rFonts w:asciiTheme="majorHAnsi" w:hAnsiTheme="majorHAnsi" w:cstheme="majorHAnsi"/>
          <w:color w:val="000000"/>
          <w:szCs w:val="22"/>
          <w:u w:val="single"/>
        </w:rPr>
        <w:t>contract labor in the gig economy</w:t>
      </w:r>
      <w:r w:rsidRPr="00166E40">
        <w:rPr>
          <w:rFonts w:asciiTheme="majorHAnsi" w:hAnsiTheme="majorHAnsi" w:cstheme="majorHAnsi"/>
          <w:color w:val="000000"/>
          <w:sz w:val="16"/>
          <w:szCs w:val="16"/>
        </w:rPr>
        <w:t xml:space="preserve">.6 </w:t>
      </w:r>
      <w:r w:rsidRPr="00166E40">
        <w:rPr>
          <w:rFonts w:asciiTheme="majorHAnsi" w:hAnsiTheme="majorHAnsi" w:cstheme="majorHAnsi"/>
          <w:color w:val="000000"/>
          <w:szCs w:val="22"/>
          <w:u w:val="single"/>
        </w:rPr>
        <w:t>Unions have been reduced to mere shadows</w:t>
      </w:r>
      <w:r w:rsidRPr="00166E40">
        <w:rPr>
          <w:rFonts w:asciiTheme="majorHAnsi" w:hAnsiTheme="majorHAnsi" w:cstheme="majorHAnsi"/>
          <w:color w:val="000000"/>
          <w:sz w:val="16"/>
          <w:szCs w:val="16"/>
        </w:rPr>
        <w:t xml:space="preserve"> of their former glory as </w:t>
      </w:r>
      <w:r w:rsidRPr="00166E40">
        <w:rPr>
          <w:rFonts w:asciiTheme="majorHAnsi" w:hAnsiTheme="majorHAnsi" w:cstheme="majorHAnsi"/>
          <w:b/>
          <w:bCs/>
          <w:color w:val="000000"/>
          <w:szCs w:val="22"/>
          <w:highlight w:val="yellow"/>
          <w:u w:val="single"/>
        </w:rPr>
        <w:t>capitalism has asserted totalitarian control</w:t>
      </w:r>
      <w:r w:rsidRPr="00166E40">
        <w:rPr>
          <w:rFonts w:asciiTheme="majorHAnsi" w:hAnsiTheme="majorHAnsi" w:cstheme="majorHAnsi"/>
          <w:b/>
          <w:bCs/>
          <w:color w:val="000000"/>
          <w:szCs w:val="22"/>
          <w:u w:val="single"/>
        </w:rPr>
        <w:t xml:space="preserve"> over workplaces</w:t>
      </w:r>
      <w:r w:rsidRPr="00166E40">
        <w:rPr>
          <w:rFonts w:asciiTheme="majorHAnsi" w:hAnsiTheme="majorHAnsi" w:cstheme="majorHAnsi"/>
          <w:color w:val="000000"/>
          <w:sz w:val="16"/>
          <w:szCs w:val="16"/>
        </w:rPr>
        <w:t xml:space="preserve">. With the demise of Soviet-type societies, social democracy in Europe has perished in the new atmosphere of “liberated capitalism.”7 The </w:t>
      </w:r>
      <w:r w:rsidRPr="00166E40">
        <w:rPr>
          <w:rFonts w:asciiTheme="majorHAnsi" w:hAnsiTheme="majorHAnsi" w:cstheme="majorHAnsi"/>
          <w:color w:val="000000"/>
          <w:szCs w:val="22"/>
          <w:u w:val="single"/>
        </w:rPr>
        <w:t xml:space="preserve">capture of the surplus value </w:t>
      </w:r>
      <w:r w:rsidRPr="00166E40">
        <w:rPr>
          <w:rFonts w:asciiTheme="majorHAnsi" w:hAnsiTheme="majorHAnsi" w:cstheme="majorHAnsi"/>
          <w:b/>
          <w:bCs/>
          <w:color w:val="000000"/>
          <w:szCs w:val="22"/>
          <w:u w:val="single"/>
        </w:rPr>
        <w:t>produced by overexploited populations in the poorest regions</w:t>
      </w:r>
      <w:r w:rsidRPr="00166E40">
        <w:rPr>
          <w:rFonts w:asciiTheme="majorHAnsi" w:hAnsiTheme="majorHAnsi" w:cstheme="majorHAnsi"/>
          <w:color w:val="000000"/>
          <w:szCs w:val="22"/>
          <w:u w:val="single"/>
        </w:rPr>
        <w:t xml:space="preserve"> of the world, via the global labor arbitrage instituted by multinational corporations, is leading to</w:t>
      </w:r>
      <w:r w:rsidRPr="00166E40">
        <w:rPr>
          <w:rFonts w:asciiTheme="majorHAnsi" w:hAnsiTheme="majorHAnsi" w:cstheme="majorHAnsi"/>
          <w:color w:val="000000"/>
          <w:sz w:val="16"/>
          <w:szCs w:val="16"/>
        </w:rPr>
        <w:t xml:space="preserve"> an unprecedented amassing of financial wealth at the center of the world economy and </w:t>
      </w:r>
      <w:r w:rsidRPr="00166E40">
        <w:rPr>
          <w:rFonts w:asciiTheme="majorHAnsi" w:hAnsiTheme="majorHAnsi" w:cstheme="majorHAnsi"/>
          <w:color w:val="000000"/>
          <w:szCs w:val="22"/>
          <w:u w:val="single"/>
        </w:rPr>
        <w:t>relative poverty in the periphery.</w:t>
      </w:r>
      <w:r w:rsidRPr="00166E40">
        <w:rPr>
          <w:rFonts w:asciiTheme="majorHAnsi" w:hAnsiTheme="majorHAnsi" w:cstheme="majorHAns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166E40">
        <w:rPr>
          <w:rFonts w:asciiTheme="majorHAnsi" w:hAnsiTheme="majorHAnsi" w:cstheme="majorHAnsi"/>
          <w:color w:val="000000"/>
          <w:szCs w:val="22"/>
          <w:u w:val="single"/>
        </w:rPr>
        <w:t>Forty-two billionaires now enjoy as much wealth as half the world’s population,</w:t>
      </w:r>
      <w:r w:rsidRPr="00166E40">
        <w:rPr>
          <w:rFonts w:asciiTheme="majorHAnsi" w:hAnsiTheme="majorHAnsi" w:cstheme="majorHAnsi"/>
          <w:color w:val="000000"/>
          <w:sz w:val="16"/>
          <w:szCs w:val="16"/>
        </w:rPr>
        <w:t xml:space="preserve"> while the three richest men in the United States—Jeff Bezos, Bill Gates, and Warren Buffett—have more wealth than half the U.S. population.10 </w:t>
      </w:r>
      <w:r w:rsidRPr="00166E40">
        <w:rPr>
          <w:rFonts w:asciiTheme="majorHAnsi" w:hAnsiTheme="majorHAnsi" w:cstheme="majorHAnsi"/>
          <w:b/>
          <w:bCs/>
          <w:color w:val="000000"/>
          <w:szCs w:val="22"/>
          <w:u w:val="single"/>
        </w:rPr>
        <w:t>In every region of the world, inequality has increased sharply in recent decades</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166E40">
        <w:rPr>
          <w:rFonts w:asciiTheme="majorHAnsi" w:hAnsiTheme="majorHAnsi" w:cstheme="majorHAnsi"/>
          <w:color w:val="000000"/>
          <w:szCs w:val="22"/>
          <w:u w:val="single"/>
        </w:rPr>
        <w:t>Adequate health care, housing, education, and clean water and air are increasingly out of reach for large sections of the population</w:t>
      </w:r>
      <w:r w:rsidRPr="00166E40">
        <w:rPr>
          <w:rFonts w:asciiTheme="majorHAnsi" w:hAnsiTheme="majorHAnsi" w:cstheme="majorHAnsi"/>
          <w:color w:val="000000"/>
          <w:sz w:val="16"/>
          <w:szCs w:val="16"/>
        </w:rPr>
        <w:t xml:space="preserve">, even in wealthy countries in North America and Europe, while </w:t>
      </w:r>
      <w:r w:rsidRPr="00166E40">
        <w:rPr>
          <w:rFonts w:asciiTheme="majorHAnsi" w:hAnsiTheme="majorHAnsi" w:cstheme="majorHAnsi"/>
          <w:color w:val="000000"/>
          <w:szCs w:val="22"/>
          <w:u w:val="single"/>
        </w:rPr>
        <w:t>transportation is becoming more difficult</w:t>
      </w:r>
      <w:r w:rsidRPr="00166E40">
        <w:rPr>
          <w:rFonts w:asciiTheme="majorHAnsi" w:hAnsiTheme="majorHAnsi" w:cstheme="majorHAnsi"/>
          <w:color w:val="000000"/>
          <w:sz w:val="16"/>
          <w:szCs w:val="16"/>
        </w:rPr>
        <w:t xml:space="preserve"> in the United States and many other countries due to irrationally high levels of dependency on the automobile and disinvestment in public transportation. </w:t>
      </w:r>
      <w:r w:rsidRPr="00166E40">
        <w:rPr>
          <w:rFonts w:asciiTheme="majorHAnsi" w:hAnsiTheme="majorHAnsi" w:cstheme="majorHAnsi"/>
          <w:color w:val="000000"/>
          <w:szCs w:val="22"/>
          <w:u w:val="single"/>
        </w:rPr>
        <w:t>Urban structures are more and more characterized by gentrification and segregation</w:t>
      </w:r>
      <w:r w:rsidRPr="00166E40">
        <w:rPr>
          <w:rFonts w:asciiTheme="majorHAnsi" w:hAnsiTheme="majorHAnsi" w:cstheme="majorHAnsi"/>
          <w:color w:val="000000"/>
          <w:sz w:val="16"/>
          <w:szCs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166E40">
        <w:rPr>
          <w:rFonts w:asciiTheme="majorHAnsi" w:hAnsiTheme="majorHAnsi" w:cstheme="majorHAnsi"/>
          <w:b/>
          <w:bCs/>
          <w:color w:val="000000"/>
          <w:szCs w:val="22"/>
          <w:u w:val="single"/>
        </w:rPr>
        <w:t>life expectancy is in decline</w:t>
      </w:r>
      <w:r w:rsidRPr="00166E40">
        <w:rPr>
          <w:rFonts w:asciiTheme="majorHAnsi" w:hAnsiTheme="majorHAnsi" w:cstheme="majorHAnsi"/>
          <w:color w:val="000000"/>
          <w:szCs w:val="22"/>
          <w:u w:val="single"/>
        </w:rPr>
        <w:t>, with a remarkable resurgence of Victorian illnesses related to poverty and exploitation</w:t>
      </w:r>
      <w:r w:rsidRPr="00166E40">
        <w:rPr>
          <w:rFonts w:asciiTheme="majorHAnsi" w:hAnsiTheme="majorHAnsi" w:cstheme="majorHAnsi"/>
          <w:color w:val="000000"/>
          <w:sz w:val="16"/>
          <w:szCs w:val="16"/>
        </w:rPr>
        <w:t xml:space="preserve">. In Britain, gout, scarlet fever, whooping cough, and even scurvy are now resurgent, along with tuberculosis. </w:t>
      </w:r>
      <w:r w:rsidRPr="00166E40">
        <w:rPr>
          <w:rFonts w:asciiTheme="majorHAnsi" w:hAnsiTheme="majorHAnsi" w:cstheme="majorHAnsi"/>
          <w:color w:val="000000"/>
          <w:szCs w:val="22"/>
          <w:u w:val="single"/>
        </w:rPr>
        <w:t>With inadequate enforcement of work health and safety regulations, black lung disease has returned</w:t>
      </w:r>
      <w:r w:rsidRPr="00166E40">
        <w:rPr>
          <w:rFonts w:asciiTheme="majorHAnsi" w:hAnsiTheme="majorHAnsi" w:cstheme="majorHAnsi"/>
          <w:color w:val="000000"/>
          <w:sz w:val="16"/>
          <w:szCs w:val="16"/>
        </w:rPr>
        <w:t xml:space="preserve"> with a vengeance in U.S. coal country.16 </w:t>
      </w:r>
      <w:r w:rsidRPr="00166E40">
        <w:rPr>
          <w:rFonts w:asciiTheme="majorHAnsi" w:hAnsiTheme="majorHAnsi" w:cstheme="majorHAnsi"/>
          <w:b/>
          <w:bCs/>
          <w:color w:val="000000"/>
          <w:szCs w:val="22"/>
          <w:u w:val="single"/>
        </w:rPr>
        <w:t>Overuse of antibiotics, particularly by capitalist agribusiness, is leading to an antibiotic-resistance crisis, with the dangerous growth of superbugs</w:t>
      </w:r>
      <w:r w:rsidRPr="00166E40">
        <w:rPr>
          <w:rFonts w:asciiTheme="majorHAnsi" w:hAnsiTheme="majorHAnsi" w:cstheme="majorHAnsi"/>
          <w:color w:val="000000"/>
          <w:sz w:val="16"/>
          <w:szCs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166E40">
        <w:rPr>
          <w:rFonts w:asciiTheme="majorHAnsi" w:hAnsiTheme="majorHAnsi" w:cstheme="majorHAnsi"/>
          <w:color w:val="000000"/>
          <w:szCs w:val="22"/>
          <w:u w:val="single"/>
        </w:rPr>
        <w:t>At the instigation of giant corporations</w:t>
      </w:r>
      <w:r w:rsidRPr="00166E40">
        <w:rPr>
          <w:rFonts w:asciiTheme="majorHAnsi" w:hAnsiTheme="majorHAnsi" w:cstheme="majorHAnsi"/>
          <w:color w:val="000000"/>
          <w:sz w:val="16"/>
          <w:szCs w:val="16"/>
        </w:rPr>
        <w:t xml:space="preserve">, philanthrocapitalist foundations, </w:t>
      </w:r>
      <w:r w:rsidRPr="00166E40">
        <w:rPr>
          <w:rFonts w:asciiTheme="majorHAnsi" w:hAnsiTheme="majorHAnsi" w:cstheme="majorHAnsi"/>
          <w:color w:val="000000"/>
          <w:szCs w:val="22"/>
          <w:u w:val="single"/>
        </w:rPr>
        <w:t>and neoliberal governments, public education has been restructured around corporate-designed testing</w:t>
      </w:r>
      <w:r w:rsidRPr="00166E40">
        <w:rPr>
          <w:rFonts w:asciiTheme="majorHAnsi" w:hAnsiTheme="majorHAnsi" w:cstheme="majorHAnsi"/>
          <w:color w:val="000000"/>
          <w:sz w:val="16"/>
          <w:szCs w:val="16"/>
        </w:rPr>
        <w:t xml:space="preserve"> based on the implementation of robotic common-core standards. This is </w:t>
      </w:r>
      <w:r w:rsidRPr="00166E40">
        <w:rPr>
          <w:rFonts w:asciiTheme="majorHAnsi" w:hAnsiTheme="majorHAnsi" w:cstheme="majorHAnsi"/>
          <w:color w:val="000000"/>
          <w:szCs w:val="22"/>
          <w:u w:val="single"/>
        </w:rPr>
        <w:t>generating massive databases on the student population, much of which are now being surreptitiously marketed and sold</w:t>
      </w:r>
      <w:r w:rsidRPr="00166E40">
        <w:rPr>
          <w:rFonts w:asciiTheme="majorHAnsi" w:hAnsiTheme="majorHAnsi" w:cstheme="majorHAnsi"/>
          <w:color w:val="000000"/>
          <w:sz w:val="16"/>
          <w:szCs w:val="16"/>
        </w:rPr>
        <w:t xml:space="preserve">.19 The corporatization and </w:t>
      </w:r>
      <w:r w:rsidRPr="00166E40">
        <w:rPr>
          <w:rFonts w:asciiTheme="majorHAnsi" w:hAnsiTheme="majorHAnsi" w:cstheme="majorHAnsi"/>
          <w:color w:val="000000"/>
          <w:szCs w:val="22"/>
          <w:u w:val="single"/>
        </w:rPr>
        <w:t>privatization of education is feeding the progressive subordination of children</w:t>
      </w:r>
      <w:r w:rsidRPr="00166E40">
        <w:rPr>
          <w:rFonts w:asciiTheme="majorHAnsi" w:hAnsiTheme="majorHAnsi" w:cstheme="majorHAnsi"/>
          <w:color w:val="000000"/>
          <w:sz w:val="16"/>
          <w:szCs w:val="16"/>
        </w:rPr>
        <w:t xml:space="preserve">’s needs to the cash nexus of the commodity market. We are thus seeing a dramatic return of Thomas Gradgrind’s and Mr. M’Choakumchild’s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w:t>
      </w:r>
      <w:r w:rsidRPr="00166E40">
        <w:rPr>
          <w:rFonts w:asciiTheme="majorHAnsi" w:hAnsiTheme="majorHAnsi" w:cstheme="majorHAnsi"/>
          <w:color w:val="000000"/>
          <w:sz w:val="16"/>
          <w:szCs w:val="16"/>
        </w:rPr>
        <w:lastRenderedPageBreak/>
        <w:t xml:space="preserve">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166E40">
        <w:rPr>
          <w:rFonts w:asciiTheme="majorHAnsi" w:hAnsiTheme="majorHAnsi" w:cstheme="majorHAnsi"/>
          <w:color w:val="000000"/>
          <w:szCs w:val="22"/>
          <w:u w:val="single"/>
        </w:rPr>
        <w:t>Racial divides are now widening across the entire planet.</w:t>
      </w:r>
      <w:r w:rsidRPr="00166E40">
        <w:rPr>
          <w:rFonts w:asciiTheme="majorHAnsi" w:hAnsiTheme="majorHAnsi" w:cstheme="majorHAnsi"/>
          <w:color w:val="000000"/>
          <w:sz w:val="16"/>
          <w:szCs w:val="16"/>
        </w:rPr>
        <w:t xml:space="preserve"> </w:t>
      </w:r>
      <w:r w:rsidRPr="00166E40">
        <w:rPr>
          <w:rFonts w:asciiTheme="majorHAnsi" w:hAnsiTheme="majorHAnsi" w:cstheme="majorHAnsi"/>
          <w:b/>
          <w:bCs/>
          <w:color w:val="000000"/>
          <w:szCs w:val="22"/>
          <w:highlight w:val="yellow"/>
          <w:u w:val="single"/>
        </w:rPr>
        <w:t>Violence</w:t>
      </w:r>
      <w:r w:rsidRPr="00166E40">
        <w:rPr>
          <w:rFonts w:asciiTheme="majorHAnsi" w:hAnsiTheme="majorHAnsi" w:cstheme="majorHAnsi"/>
          <w:b/>
          <w:bCs/>
          <w:color w:val="000000"/>
          <w:szCs w:val="22"/>
          <w:u w:val="single"/>
        </w:rPr>
        <w:t xml:space="preserve"> against women and the expropriation of their unpaid labor</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as well as the higher level of exploitation of their paid labor, </w:t>
      </w:r>
      <w:r w:rsidRPr="00166E40">
        <w:rPr>
          <w:rStyle w:val="Emphasis"/>
          <w:rFonts w:asciiTheme="majorHAnsi" w:hAnsiTheme="majorHAnsi" w:cstheme="majorHAnsi"/>
          <w:highlight w:val="yellow"/>
        </w:rPr>
        <w:t>are integral to the way in which power is organized in capitalist society</w:t>
      </w:r>
      <w:r w:rsidRPr="00166E40">
        <w:rPr>
          <w:rFonts w:asciiTheme="majorHAnsi" w:hAnsiTheme="majorHAnsi" w:cstheme="majorHAnsi"/>
          <w:color w:val="000000"/>
          <w:sz w:val="16"/>
          <w:szCs w:val="16"/>
        </w:rPr>
        <w:t xml:space="preserve">—and how it seeks to divide rather than unify the population. More than a third of women worldwide have experienced physical/sexual violence. </w:t>
      </w:r>
      <w:r w:rsidRPr="00166E40">
        <w:rPr>
          <w:rFonts w:asciiTheme="majorHAnsi" w:hAnsiTheme="majorHAnsi" w:cstheme="majorHAnsi"/>
          <w:color w:val="000000"/>
          <w:szCs w:val="22"/>
          <w:u w:val="single"/>
        </w:rPr>
        <w:t xml:space="preserve">Women’s bodies, in particular, are </w:t>
      </w:r>
      <w:r w:rsidRPr="00166E40">
        <w:rPr>
          <w:rFonts w:asciiTheme="majorHAnsi" w:hAnsiTheme="majorHAnsi" w:cstheme="majorHAnsi"/>
          <w:b/>
          <w:bCs/>
          <w:color w:val="000000"/>
          <w:szCs w:val="22"/>
          <w:u w:val="single"/>
        </w:rPr>
        <w:t>objectified, reified, and commodified as part of the normal workings of monopoly-capitalist marketing.</w:t>
      </w:r>
      <w:r w:rsidRPr="00166E40">
        <w:rPr>
          <w:rFonts w:asciiTheme="majorHAnsi" w:hAnsiTheme="majorHAnsi" w:cstheme="majorHAnsi"/>
          <w:color w:val="000000"/>
          <w:sz w:val="16"/>
          <w:szCs w:val="16"/>
        </w:rPr>
        <w:t xml:space="preserve">23 </w:t>
      </w:r>
      <w:r w:rsidRPr="00166E40">
        <w:rPr>
          <w:rFonts w:asciiTheme="majorHAnsi" w:hAnsiTheme="majorHAnsi" w:cstheme="majorHAnsi"/>
          <w:color w:val="000000"/>
          <w:szCs w:val="22"/>
          <w:u w:val="single"/>
        </w:rPr>
        <w:t>The mass media-propaganda system</w:t>
      </w:r>
      <w:r w:rsidRPr="00166E40">
        <w:rPr>
          <w:rFonts w:asciiTheme="majorHAnsi" w:hAnsiTheme="majorHAnsi" w:cstheme="majorHAnsi"/>
          <w:color w:val="000000"/>
          <w:sz w:val="16"/>
          <w:szCs w:val="16"/>
        </w:rPr>
        <w:t xml:space="preserve">, part of the larger corporate matrix, </w:t>
      </w:r>
      <w:r w:rsidRPr="00166E40">
        <w:rPr>
          <w:rFonts w:asciiTheme="majorHAnsi" w:hAnsiTheme="majorHAnsi" w:cstheme="majorHAnsi"/>
          <w:color w:val="000000"/>
          <w:szCs w:val="22"/>
          <w:u w:val="single"/>
        </w:rPr>
        <w:t xml:space="preserve">is now merging into a social media-based propaganda system </w:t>
      </w:r>
      <w:r w:rsidRPr="00166E40">
        <w:rPr>
          <w:rFonts w:asciiTheme="majorHAnsi" w:hAnsiTheme="majorHAnsi" w:cstheme="majorHAnsi"/>
          <w:color w:val="000000"/>
          <w:sz w:val="16"/>
          <w:szCs w:val="16"/>
        </w:rPr>
        <w:t xml:space="preserve">that is more porous and seemingly anarchic, </w:t>
      </w:r>
      <w:r w:rsidRPr="00166E40">
        <w:rPr>
          <w:rFonts w:asciiTheme="majorHAnsi" w:hAnsiTheme="majorHAnsi" w:cstheme="majorHAnsi"/>
          <w:color w:val="000000"/>
          <w:szCs w:val="22"/>
          <w:u w:val="single"/>
        </w:rPr>
        <w:t>but more universal and more than ever favoring money and power</w:t>
      </w:r>
      <w:r w:rsidRPr="00166E40">
        <w:rPr>
          <w:rFonts w:asciiTheme="majorHAnsi" w:hAnsiTheme="majorHAnsi" w:cstheme="majorHAnsi"/>
          <w:color w:val="000000"/>
          <w:sz w:val="16"/>
          <w:szCs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166E40">
        <w:rPr>
          <w:rFonts w:asciiTheme="majorHAnsi" w:hAnsiTheme="majorHAnsi" w:cstheme="majorHAnsi"/>
          <w:b/>
          <w:bCs/>
          <w:color w:val="000000"/>
          <w:szCs w:val="22"/>
          <w:u w:val="single"/>
        </w:rPr>
        <w:t>Elections are increasingly prey to unregulated “dark money” emanating from the coffers of corporations and the billionaire class</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 xml:space="preserve">Although presenting itself as the world’s leading democracy, the United States, as Paul Baran and Paul Sweezy stated in Monopoly Capital in 1966, “is democratic in form and plutocratic in content.”26 In the </w:t>
      </w:r>
      <w:r w:rsidRPr="00166E40">
        <w:rPr>
          <w:rFonts w:asciiTheme="majorHAnsi" w:hAnsiTheme="majorHAnsi" w:cstheme="majorHAnsi"/>
          <w:color w:val="000000"/>
          <w:szCs w:val="22"/>
          <w:u w:val="single"/>
        </w:rPr>
        <w:t xml:space="preserve">Trump administration, following a long-established tradition, 72 percent of those appointed to the cabinet have come from the higher corporate echelons, </w:t>
      </w:r>
      <w:r w:rsidRPr="00166E40">
        <w:rPr>
          <w:rFonts w:asciiTheme="majorHAnsi" w:hAnsiTheme="majorHAnsi" w:cstheme="majorHAnsi"/>
          <w:color w:val="000000"/>
          <w:sz w:val="16"/>
          <w:szCs w:val="16"/>
        </w:rPr>
        <w:t xml:space="preserve">while others have been drawn from the military.27 </w:t>
      </w:r>
      <w:r w:rsidRPr="00166E40">
        <w:rPr>
          <w:rFonts w:asciiTheme="majorHAnsi" w:hAnsiTheme="majorHAnsi" w:cstheme="majorHAnsi"/>
          <w:color w:val="000000"/>
          <w:szCs w:val="22"/>
          <w:u w:val="single"/>
        </w:rPr>
        <w:t xml:space="preserve">War, engineered by the United States and other major powers at the apex of the system, has become perpetual in strategic oil regions such as the Middle East, </w:t>
      </w:r>
      <w:r w:rsidRPr="00166E40">
        <w:rPr>
          <w:rFonts w:asciiTheme="majorHAnsi" w:hAnsiTheme="majorHAnsi" w:cstheme="majorHAnsi"/>
          <w:b/>
          <w:bCs/>
          <w:color w:val="000000"/>
          <w:szCs w:val="22"/>
          <w:u w:val="single"/>
        </w:rPr>
        <w:t>and threatens to escalate into a global thermonuclear exchange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During the Obama administration, the United States was engaged in wars/bombings in seven different countries—Afghanistan, Iraq, Syria, Libya, Yemen, Somalia, and Pakistan.28 </w:t>
      </w:r>
      <w:r w:rsidRPr="00166E40">
        <w:rPr>
          <w:rFonts w:asciiTheme="majorHAnsi" w:hAnsiTheme="majorHAnsi" w:cstheme="majorHAnsi"/>
          <w:color w:val="000000"/>
          <w:szCs w:val="22"/>
          <w:u w:val="single"/>
        </w:rPr>
        <w:t xml:space="preserve">Torture and assassinations have been reinstituted by Washington as acceptable instruments of war </w:t>
      </w:r>
      <w:r w:rsidRPr="00166E40">
        <w:rPr>
          <w:rFonts w:asciiTheme="majorHAnsi" w:hAnsiTheme="majorHAnsi" w:cstheme="majorHAnsi"/>
          <w:color w:val="000000"/>
          <w:sz w:val="16"/>
          <w:szCs w:val="16"/>
        </w:rPr>
        <w:t xml:space="preserve">against those now innumerable individuals, group networks, and whole societies that are branded as terrorist. A new Cold War and nuclear arms race is in the making between the United States and Russia, while Washington is seeking to place road blocks to the continued rise of China. The </w:t>
      </w:r>
      <w:r w:rsidRPr="00166E40">
        <w:rPr>
          <w:rFonts w:asciiTheme="majorHAnsi" w:hAnsiTheme="majorHAnsi" w:cstheme="majorHAnsi"/>
          <w:color w:val="000000"/>
          <w:szCs w:val="22"/>
          <w:u w:val="single"/>
        </w:rPr>
        <w:t>Trump administration has created a new space force as a separate branch of the military in an attempt to ensure U.S. dominance in the militarization of space</w:t>
      </w:r>
      <w:r w:rsidRPr="00166E40">
        <w:rPr>
          <w:rFonts w:asciiTheme="majorHAnsi" w:hAnsiTheme="majorHAnsi" w:cstheme="majorHAnsi"/>
          <w:color w:val="000000"/>
          <w:sz w:val="16"/>
          <w:szCs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166E40">
        <w:rPr>
          <w:rFonts w:asciiTheme="majorHAnsi" w:hAnsiTheme="majorHAnsi" w:cstheme="majorHAnsi"/>
          <w:color w:val="000000"/>
          <w:szCs w:val="22"/>
          <w:u w:val="single"/>
        </w:rPr>
        <w:t>More than three-quarters of a billion people</w:t>
      </w:r>
      <w:r w:rsidRPr="00166E40">
        <w:rPr>
          <w:rFonts w:asciiTheme="majorHAnsi" w:hAnsiTheme="majorHAnsi" w:cstheme="majorHAnsi"/>
          <w:color w:val="000000"/>
          <w:sz w:val="16"/>
          <w:szCs w:val="16"/>
        </w:rPr>
        <w:t xml:space="preserve">, over 10 percent of the world population, </w:t>
      </w:r>
      <w:r w:rsidRPr="00166E40">
        <w:rPr>
          <w:rFonts w:asciiTheme="majorHAnsi" w:hAnsiTheme="majorHAnsi" w:cstheme="majorHAnsi"/>
          <w:color w:val="000000"/>
          <w:szCs w:val="22"/>
          <w:u w:val="single"/>
        </w:rPr>
        <w:t>are chronically malnourished.</w:t>
      </w:r>
      <w:r w:rsidRPr="00166E40">
        <w:rPr>
          <w:rFonts w:asciiTheme="majorHAnsi" w:hAnsiTheme="majorHAnsi" w:cstheme="majorHAnsi"/>
          <w:color w:val="000000"/>
          <w:sz w:val="16"/>
          <w:szCs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 that constitutes the greatest movement of people in history.33 </w:t>
      </w:r>
      <w:r w:rsidRPr="00166E40">
        <w:rPr>
          <w:rFonts w:asciiTheme="majorHAnsi" w:hAnsiTheme="majorHAnsi" w:cstheme="majorHAnsi"/>
          <w:color w:val="000000"/>
          <w:szCs w:val="22"/>
          <w:u w:val="single"/>
        </w:rPr>
        <w:t>Urban overcrowding and poverty across much of the globe is so severe that one can now reasonably refer to a “planet of slums</w:t>
      </w:r>
      <w:r w:rsidRPr="00166E40">
        <w:rPr>
          <w:rFonts w:asciiTheme="majorHAnsi" w:hAnsiTheme="majorHAnsi" w:cstheme="majorHAnsi"/>
          <w:color w:val="000000"/>
          <w:sz w:val="16"/>
          <w:szCs w:val="16"/>
        </w:rPr>
        <w:t xml:space="preserve">.”34 Meanwhile, the world housing market is estimated to be worth up to $163 trillion (as compared to the value of gold mined over all recorded history, estimated at $7.5 trillion).35 </w:t>
      </w:r>
      <w:r w:rsidRPr="00166E40">
        <w:rPr>
          <w:rFonts w:asciiTheme="majorHAnsi" w:hAnsiTheme="majorHAnsi" w:cstheme="majorHAnsi"/>
          <w:color w:val="000000"/>
          <w:szCs w:val="22"/>
          <w:u w:val="single"/>
        </w:rPr>
        <w:t>The Anthropocene epoch</w:t>
      </w:r>
      <w:r w:rsidRPr="00166E40">
        <w:rPr>
          <w:rFonts w:asciiTheme="majorHAnsi" w:hAnsiTheme="majorHAnsi" w:cstheme="majorHAnsi"/>
          <w:color w:val="000000"/>
          <w:sz w:val="16"/>
          <w:szCs w:val="16"/>
        </w:rPr>
        <w:t xml:space="preserve">, first ushered in by the Great Acceleration of the world economy immediately after the Second World War, has generated enormous rifts in planetary boundaries, </w:t>
      </w:r>
      <w:r w:rsidRPr="00166E40">
        <w:rPr>
          <w:rFonts w:asciiTheme="majorHAnsi" w:hAnsiTheme="majorHAnsi" w:cstheme="majorHAnsi"/>
          <w:b/>
          <w:bCs/>
          <w:color w:val="000000"/>
          <w:szCs w:val="22"/>
          <w:u w:val="single"/>
        </w:rPr>
        <w:t>extending from climate change to ocean acidification, to the sixth extinction,</w:t>
      </w:r>
      <w:r w:rsidRPr="00166E40">
        <w:rPr>
          <w:rFonts w:asciiTheme="majorHAnsi" w:hAnsiTheme="majorHAnsi" w:cstheme="majorHAnsi"/>
          <w:color w:val="000000"/>
          <w:szCs w:val="22"/>
          <w:u w:val="single"/>
        </w:rPr>
        <w:t xml:space="preserve"> to disruption of the global nitrogen and phosphorus cycles, to the loss of freshwater, to the disappearance of forests, to </w:t>
      </w:r>
      <w:r w:rsidRPr="00166E40">
        <w:rPr>
          <w:rFonts w:asciiTheme="majorHAnsi" w:hAnsiTheme="majorHAnsi" w:cstheme="majorHAnsi"/>
          <w:b/>
          <w:bCs/>
          <w:color w:val="000000"/>
          <w:szCs w:val="22"/>
          <w:u w:val="single"/>
        </w:rPr>
        <w:t>widespread toxic-chemical and radioactive pollution</w:t>
      </w:r>
      <w:r w:rsidRPr="00166E40">
        <w:rPr>
          <w:rFonts w:asciiTheme="majorHAnsi" w:hAnsiTheme="majorHAnsi" w:cstheme="majorHAnsi"/>
          <w:color w:val="000000"/>
          <w:sz w:val="16"/>
          <w:szCs w:val="16"/>
        </w:rPr>
        <w:t xml:space="preserve">.36 It is now estimated that 60 percent of </w:t>
      </w:r>
      <w:r w:rsidRPr="00166E40">
        <w:rPr>
          <w:rFonts w:asciiTheme="majorHAnsi" w:hAnsiTheme="majorHAnsi" w:cstheme="majorHAnsi"/>
          <w:color w:val="000000"/>
          <w:sz w:val="16"/>
          <w:szCs w:val="16"/>
        </w:rPr>
        <w:lastRenderedPageBreak/>
        <w:t xml:space="preserve">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166E40">
        <w:rPr>
          <w:rFonts w:asciiTheme="majorHAnsi" w:hAnsiTheme="majorHAnsi" w:cstheme="majorHAnsi"/>
          <w:color w:val="000000"/>
          <w:szCs w:val="22"/>
          <w:u w:val="single"/>
        </w:rPr>
        <w:t xml:space="preserve">If present climate-change trends continue, the “global carbon budget” associated with a 2°C increase in average global temperature will be broken in sixteen years </w:t>
      </w:r>
      <w:r w:rsidRPr="00166E40">
        <w:rPr>
          <w:rFonts w:asciiTheme="majorHAnsi" w:hAnsiTheme="majorHAnsi" w:cstheme="majorHAnsi"/>
          <w:color w:val="000000"/>
          <w:sz w:val="16"/>
          <w:szCs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166E40">
        <w:rPr>
          <w:rFonts w:asciiTheme="majorHAnsi" w:hAnsiTheme="majorHAnsi" w:cstheme="majorHAnsi"/>
          <w:b/>
          <w:bCs/>
          <w:color w:val="000000"/>
          <w:szCs w:val="22"/>
          <w:u w:val="single"/>
        </w:rPr>
        <w:t>energy corporations continue to lie about climate change, promoting and bankrolling climate denialism</w:t>
      </w:r>
      <w:r w:rsidRPr="00166E40">
        <w:rPr>
          <w:rFonts w:asciiTheme="majorHAnsi" w:hAnsiTheme="majorHAnsi" w:cstheme="majorHAnsi"/>
          <w:color w:val="000000"/>
          <w:sz w:val="16"/>
          <w:szCs w:val="16"/>
        </w:rPr>
        <w:t xml:space="preserve">—while admitting the truth in their internal documents. These </w:t>
      </w:r>
      <w:r w:rsidRPr="00166E40">
        <w:rPr>
          <w:rFonts w:asciiTheme="majorHAnsi" w:hAnsiTheme="majorHAnsi" w:cstheme="majorHAnsi"/>
          <w:color w:val="000000"/>
          <w:szCs w:val="22"/>
          <w:u w:val="single"/>
        </w:rPr>
        <w:t xml:space="preserve">corporations are working to accelerate the extraction and production of fossil fuels, including the dirtiest, most greenhouse gas-generating varieties, reaping enormous profits </w:t>
      </w:r>
      <w:r w:rsidRPr="00166E40">
        <w:rPr>
          <w:rFonts w:asciiTheme="majorHAnsi" w:hAnsiTheme="majorHAnsi" w:cstheme="majorHAnsi"/>
          <w:color w:val="000000"/>
          <w:sz w:val="16"/>
          <w:szCs w:val="16"/>
        </w:rPr>
        <w:t xml:space="preserve">in the process. The melting of the Arctic 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166E40">
        <w:rPr>
          <w:rFonts w:asciiTheme="majorHAnsi" w:hAnsiTheme="majorHAnsi" w:cstheme="majorHAnsi"/>
          <w:color w:val="000000"/>
          <w:szCs w:val="22"/>
          <w:u w:val="single"/>
        </w:rPr>
        <w:t xml:space="preserve">social and environmental costs of production outside the market are excluded in this form of valuation and are treated as mere negative “externalities,” unrelated to the capitalist economy </w:t>
      </w:r>
      <w:r w:rsidRPr="00166E40">
        <w:rPr>
          <w:rFonts w:asciiTheme="majorHAnsi" w:hAnsiTheme="majorHAnsi" w:cstheme="majorHAnsi"/>
          <w:color w:val="000000"/>
          <w:sz w:val="16"/>
          <w:szCs w:val="16"/>
        </w:rPr>
        <w:t xml:space="preserve">itself—whether in terms of the shortening and degradation of human life or the destruction of the natural environment. As environmental economist K. William Kapp stated, “capitalism must be regarded as an economy of unpaid costs.”42 </w:t>
      </w:r>
      <w:r w:rsidRPr="00166E40">
        <w:rPr>
          <w:rFonts w:asciiTheme="majorHAnsi" w:hAnsiTheme="majorHAnsi" w:cstheme="majorHAnsi"/>
          <w:color w:val="000000"/>
          <w:szCs w:val="22"/>
          <w:u w:val="single"/>
        </w:rPr>
        <w:t xml:space="preserve">We have now reached a point in the twenty-first century in which the </w:t>
      </w:r>
      <w:r w:rsidRPr="00166E40">
        <w:rPr>
          <w:rFonts w:asciiTheme="majorHAnsi" w:hAnsiTheme="majorHAnsi" w:cstheme="majorHAnsi"/>
          <w:b/>
          <w:bCs/>
          <w:color w:val="000000"/>
          <w:szCs w:val="22"/>
          <w:highlight w:val="yellow"/>
          <w:u w:val="single"/>
        </w:rPr>
        <w:t>externalities</w:t>
      </w:r>
      <w:r w:rsidRPr="00166E40">
        <w:rPr>
          <w:rFonts w:asciiTheme="majorHAnsi" w:hAnsiTheme="majorHAnsi" w:cstheme="majorHAnsi"/>
          <w:color w:val="000000"/>
          <w:sz w:val="16"/>
          <w:szCs w:val="16"/>
        </w:rPr>
        <w:t xml:space="preserve"> of this irrational system, </w:t>
      </w:r>
      <w:r w:rsidRPr="00166E40">
        <w:rPr>
          <w:rFonts w:asciiTheme="majorHAnsi" w:hAnsiTheme="majorHAnsi" w:cstheme="majorHAnsi"/>
          <w:b/>
          <w:bCs/>
          <w:color w:val="000000"/>
          <w:szCs w:val="22"/>
          <w:u w:val="single"/>
        </w:rPr>
        <w:t xml:space="preserve">such as the </w:t>
      </w:r>
      <w:r w:rsidRPr="00166E40">
        <w:rPr>
          <w:rFonts w:asciiTheme="majorHAnsi" w:hAnsiTheme="majorHAnsi" w:cstheme="majorHAnsi"/>
          <w:b/>
          <w:bCs/>
          <w:color w:val="000000"/>
          <w:szCs w:val="22"/>
          <w:highlight w:val="yellow"/>
          <w:u w:val="single"/>
        </w:rPr>
        <w:t>costs of war, the depletion of</w:t>
      </w:r>
      <w:r w:rsidRPr="00166E40">
        <w:rPr>
          <w:rFonts w:asciiTheme="majorHAnsi" w:hAnsiTheme="majorHAnsi" w:cstheme="majorHAnsi"/>
          <w:b/>
          <w:bCs/>
          <w:color w:val="000000"/>
          <w:szCs w:val="22"/>
          <w:u w:val="single"/>
        </w:rPr>
        <w:t xml:space="preserve"> natural </w:t>
      </w:r>
      <w:r w:rsidRPr="00166E40">
        <w:rPr>
          <w:rFonts w:asciiTheme="majorHAnsi" w:hAnsiTheme="majorHAnsi" w:cstheme="majorHAnsi"/>
          <w:b/>
          <w:bCs/>
          <w:color w:val="000000"/>
          <w:szCs w:val="22"/>
          <w:highlight w:val="yellow"/>
          <w:u w:val="single"/>
        </w:rPr>
        <w:t>resources, the waste of human lives</w:t>
      </w:r>
      <w:r w:rsidRPr="00166E40">
        <w:rPr>
          <w:rFonts w:asciiTheme="majorHAnsi" w:hAnsiTheme="majorHAnsi" w:cstheme="majorHAnsi"/>
          <w:b/>
          <w:bCs/>
          <w:color w:val="000000"/>
          <w:szCs w:val="22"/>
          <w:u w:val="single"/>
        </w:rPr>
        <w:t xml:space="preserve">, and </w:t>
      </w:r>
      <w:r w:rsidRPr="00166E40">
        <w:rPr>
          <w:rFonts w:asciiTheme="majorHAnsi" w:hAnsiTheme="majorHAnsi" w:cstheme="majorHAnsi"/>
          <w:b/>
          <w:bCs/>
          <w:color w:val="000000"/>
          <w:szCs w:val="22"/>
          <w:highlight w:val="yellow"/>
          <w:u w:val="single"/>
        </w:rPr>
        <w:t>the disruption of</w:t>
      </w:r>
      <w:r w:rsidRPr="00166E40">
        <w:rPr>
          <w:rFonts w:asciiTheme="majorHAnsi" w:hAnsiTheme="majorHAnsi" w:cstheme="majorHAnsi"/>
          <w:b/>
          <w:bCs/>
          <w:color w:val="000000"/>
          <w:szCs w:val="22"/>
          <w:u w:val="single"/>
        </w:rPr>
        <w:t xml:space="preserve"> the planetary </w:t>
      </w:r>
      <w:r w:rsidRPr="00166E40">
        <w:rPr>
          <w:rFonts w:asciiTheme="majorHAnsi" w:hAnsiTheme="majorHAnsi" w:cstheme="majorHAnsi"/>
          <w:b/>
          <w:bCs/>
          <w:color w:val="000000"/>
          <w:szCs w:val="22"/>
          <w:highlight w:val="yellow"/>
          <w:u w:val="single"/>
        </w:rPr>
        <w:t>environment</w:t>
      </w:r>
      <w:r w:rsidRPr="00166E40">
        <w:rPr>
          <w:rFonts w:asciiTheme="majorHAnsi" w:hAnsiTheme="majorHAnsi" w:cstheme="majorHAnsi"/>
          <w:b/>
          <w:bCs/>
          <w:color w:val="000000"/>
          <w:szCs w:val="22"/>
          <w:u w:val="single"/>
        </w:rPr>
        <w:t xml:space="preserve">, now far </w:t>
      </w:r>
      <w:r w:rsidRPr="00166E40">
        <w:rPr>
          <w:rFonts w:asciiTheme="majorHAnsi" w:hAnsiTheme="majorHAnsi" w:cstheme="majorHAnsi"/>
          <w:b/>
          <w:bCs/>
          <w:color w:val="000000"/>
          <w:szCs w:val="22"/>
          <w:highlight w:val="yellow"/>
          <w:u w:val="single"/>
        </w:rPr>
        <w:t>exceed any future economic benefits that capitalism offers to society</w:t>
      </w:r>
      <w:r w:rsidRPr="00166E40">
        <w:rPr>
          <w:rFonts w:asciiTheme="majorHAnsi" w:hAnsiTheme="majorHAnsi" w:cstheme="majorHAnsi"/>
          <w:color w:val="000000"/>
          <w:sz w:val="16"/>
          <w:szCs w:val="16"/>
          <w:highlight w:val="yellow"/>
        </w:rPr>
        <w:t xml:space="preserve"> a</w:t>
      </w:r>
      <w:r w:rsidRPr="00166E40">
        <w:rPr>
          <w:rFonts w:asciiTheme="majorHAnsi" w:hAnsiTheme="majorHAnsi" w:cstheme="majorHAnsi"/>
          <w:color w:val="000000"/>
          <w:sz w:val="16"/>
          <w:szCs w:val="16"/>
        </w:rPr>
        <w:t xml:space="preserve">s a whole.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166E40">
        <w:rPr>
          <w:rFonts w:asciiTheme="majorHAnsi" w:hAnsiTheme="majorHAnsi" w:cstheme="majorHAnsi"/>
          <w:color w:val="000000"/>
          <w:szCs w:val="22"/>
          <w:u w:val="single"/>
        </w:rPr>
        <w:t xml:space="preserve">An </w:t>
      </w:r>
      <w:r w:rsidRPr="00166E40">
        <w:rPr>
          <w:rStyle w:val="Emphasis"/>
          <w:rFonts w:asciiTheme="majorHAnsi" w:hAnsiTheme="majorHAnsi" w:cstheme="majorHAnsi"/>
          <w:highlight w:val="yellow"/>
        </w:rPr>
        <w:t>understandin</w:t>
      </w:r>
      <w:r w:rsidRPr="00166E40">
        <w:rPr>
          <w:rFonts w:asciiTheme="majorHAnsi" w:hAnsiTheme="majorHAnsi" w:cstheme="majorHAnsi"/>
          <w:color w:val="000000"/>
          <w:szCs w:val="22"/>
          <w:u w:val="single"/>
        </w:rPr>
        <w:t xml:space="preserve">g of </w:t>
      </w:r>
      <w:r w:rsidRPr="00166E40">
        <w:rPr>
          <w:rStyle w:val="Emphasis"/>
          <w:rFonts w:asciiTheme="majorHAnsi" w:hAnsiTheme="majorHAnsi" w:cstheme="majorHAnsi"/>
          <w:highlight w:val="yellow"/>
        </w:rPr>
        <w:t>the failure of capitalism</w:t>
      </w:r>
      <w:r w:rsidRPr="00166E40">
        <w:rPr>
          <w:rFonts w:asciiTheme="majorHAnsi" w:hAnsiTheme="majorHAnsi" w:cstheme="majorHAnsi"/>
          <w:color w:val="000000"/>
          <w:szCs w:val="22"/>
          <w:u w:val="single"/>
        </w:rPr>
        <w:t xml:space="preserve">, beginning in the twentieth century, </w:t>
      </w:r>
      <w:r w:rsidRPr="00166E40">
        <w:rPr>
          <w:rStyle w:val="Emphasis"/>
          <w:rFonts w:asciiTheme="majorHAnsi" w:hAnsiTheme="majorHAnsi" w:cstheme="majorHAnsi"/>
          <w:highlight w:val="yellow"/>
        </w:rPr>
        <w:t>requires a historical examination of the rise of neoliberalism</w:t>
      </w:r>
      <w:r w:rsidRPr="00166E40">
        <w:rPr>
          <w:rFonts w:asciiTheme="majorHAnsi" w:hAnsiTheme="majorHAnsi" w:cstheme="majorHAnsi"/>
          <w:color w:val="000000"/>
          <w:szCs w:val="22"/>
          <w:u w:val="single"/>
        </w:rPr>
        <w:t xml:space="preserve">, and how this has only </w:t>
      </w:r>
      <w:r w:rsidRPr="00166E40">
        <w:rPr>
          <w:rStyle w:val="Emphasis"/>
          <w:rFonts w:asciiTheme="majorHAnsi" w:hAnsiTheme="majorHAnsi" w:cstheme="majorHAnsi"/>
          <w:highlight w:val="yellow"/>
        </w:rPr>
        <w:t>served to increase the destructiveness of the system.</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Only then can we address the future of humanity in the twenty-first century.</w:t>
      </w:r>
    </w:p>
    <w:p w14:paraId="74ACB83F" w14:textId="77777777" w:rsidR="00EF3592" w:rsidRPr="00166E40" w:rsidRDefault="00EF3592" w:rsidP="00EF3592">
      <w:pPr>
        <w:pStyle w:val="Heading4"/>
        <w:rPr>
          <w:rFonts w:asciiTheme="majorHAnsi" w:hAnsiTheme="majorHAnsi" w:cstheme="majorHAnsi"/>
          <w:sz w:val="24"/>
        </w:rPr>
      </w:pPr>
      <w:r w:rsidRPr="00166E40">
        <w:rPr>
          <w:rFonts w:asciiTheme="majorHAnsi" w:hAnsiTheme="majorHAnsi" w:cstheme="majorHAnsi"/>
        </w:rPr>
        <w:lastRenderedPageBreak/>
        <w:t>We have reached a tipping point – neoliberalism is no longer able to control its spiral into disaster.  Massive structural violence and extinction are inevitable without a fundamental rethinking of the current system.</w:t>
      </w:r>
    </w:p>
    <w:p w14:paraId="21254B30" w14:textId="77777777" w:rsidR="00EF3592" w:rsidRPr="00166E40" w:rsidRDefault="00EF3592" w:rsidP="00EF3592">
      <w:pPr>
        <w:pStyle w:val="NormalWeb"/>
        <w:spacing w:before="240" w:beforeAutospacing="0" w:after="240" w:afterAutospacing="0"/>
        <w:rPr>
          <w:rFonts w:asciiTheme="majorHAnsi" w:hAnsiTheme="majorHAnsi" w:cstheme="majorHAnsi"/>
        </w:rPr>
      </w:pPr>
      <w:r w:rsidRPr="00166E40">
        <w:rPr>
          <w:rFonts w:asciiTheme="majorHAnsi" w:eastAsiaTheme="majorEastAsia" w:hAnsiTheme="majorHAnsi" w:cstheme="majorHAnsi"/>
          <w:b/>
          <w:bCs/>
          <w:sz w:val="26"/>
          <w:szCs w:val="26"/>
        </w:rPr>
        <w:t>Farbod ‘15</w:t>
      </w:r>
      <w:r w:rsidRPr="00166E40">
        <w:rPr>
          <w:rFonts w:asciiTheme="majorHAnsi" w:hAnsiTheme="majorHAnsi" w:cstheme="majorHAnsi"/>
          <w:color w:val="000000"/>
          <w:sz w:val="12"/>
          <w:szCs w:val="12"/>
        </w:rPr>
        <w:t xml:space="preserve">  </w:t>
      </w:r>
      <w:r w:rsidRPr="00166E40">
        <w:rPr>
          <w:rFonts w:asciiTheme="majorHAnsi" w:hAnsiTheme="majorHAnsi" w:cstheme="majorHAnsi"/>
          <w:color w:val="000000"/>
          <w:sz w:val="16"/>
          <w:szCs w:val="16"/>
        </w:rPr>
        <w:t>[Faramarz Farbod  (PhD Candidate @ Rutgers, Prof @ Moravian College), Monthly Review, http://mrzine.monthlyreview.org/2015/farbod020615.html, 6-2)]</w:t>
      </w:r>
      <w:hyperlink r:id="rId11" w:history="1">
        <w:r w:rsidRPr="00166E40">
          <w:rPr>
            <w:rStyle w:val="Hyperlink"/>
            <w:rFonts w:asciiTheme="majorHAnsi" w:eastAsiaTheme="majorEastAsia" w:hAnsiTheme="majorHAnsi" w:cstheme="majorHAnsi"/>
            <w:color w:val="000000"/>
            <w:sz w:val="16"/>
            <w:szCs w:val="16"/>
          </w:rPr>
          <w:t xml:space="preserve"> </w:t>
        </w:r>
        <w:r w:rsidRPr="00166E40">
          <w:rPr>
            <w:rStyle w:val="Hyperlink"/>
            <w:rFonts w:asciiTheme="majorHAnsi" w:eastAsiaTheme="majorEastAsia" w:hAnsiTheme="majorHAnsi" w:cstheme="majorHAnsi"/>
            <w:color w:val="1155CC"/>
            <w:sz w:val="16"/>
            <w:szCs w:val="16"/>
          </w:rPr>
          <w:t>LADI</w:t>
        </w:r>
      </w:hyperlink>
      <w:r w:rsidRPr="00166E40">
        <w:rPr>
          <w:rFonts w:asciiTheme="majorHAnsi" w:hAnsiTheme="majorHAnsi" w:cstheme="majorHAnsi"/>
          <w:color w:val="000000"/>
          <w:sz w:val="16"/>
          <w:szCs w:val="16"/>
        </w:rPr>
        <w:t xml:space="preserve"> recut SF</w:t>
      </w:r>
    </w:p>
    <w:p w14:paraId="1FBB6F62" w14:textId="6DF05FBD" w:rsidR="00EF3592" w:rsidRPr="00EF3592" w:rsidRDefault="00EF3592" w:rsidP="00EF3592">
      <w:pPr>
        <w:contextualSpacing/>
        <w:rPr>
          <w:rFonts w:eastAsia="Calibri"/>
          <w:b/>
          <w:u w:val="single"/>
        </w:rPr>
      </w:pPr>
      <w:r w:rsidRPr="001B43BC">
        <w:rPr>
          <w:rFonts w:eastAsia="Calibri"/>
          <w:sz w:val="10"/>
        </w:rPr>
        <w:t xml:space="preserve">Global </w:t>
      </w:r>
      <w:r w:rsidRPr="001B43BC">
        <w:rPr>
          <w:rFonts w:eastAsia="Calibri"/>
          <w:b/>
          <w:highlight w:val="cyan"/>
          <w:u w:val="single"/>
        </w:rPr>
        <w:t>capitalism is</w:t>
      </w:r>
      <w:r w:rsidRPr="001B43BC">
        <w:rPr>
          <w:rFonts w:eastAsia="Calibri"/>
          <w:b/>
          <w:u w:val="single"/>
        </w:rPr>
        <w:t xml:space="preserve"> the 800-pound gorilla. The twin </w:t>
      </w:r>
      <w:r w:rsidRPr="001B43BC">
        <w:rPr>
          <w:rFonts w:eastAsia="Calibri"/>
          <w:b/>
          <w:highlight w:val="cyan"/>
          <w:u w:val="single"/>
        </w:rPr>
        <w:t>ecological and economic crises, militarism,</w:t>
      </w:r>
      <w:r w:rsidRPr="001B43BC">
        <w:rPr>
          <w:rFonts w:eastAsia="Calibri"/>
          <w:b/>
          <w:u w:val="single"/>
        </w:rPr>
        <w:t xml:space="preserve"> </w:t>
      </w:r>
      <w:r w:rsidRPr="00323DB1">
        <w:rPr>
          <w:rFonts w:eastAsia="Calibri"/>
          <w:b/>
          <w:highlight w:val="cyan"/>
          <w:u w:val="single"/>
        </w:rPr>
        <w:t>the</w:t>
      </w:r>
      <w:r w:rsidRPr="001B43BC">
        <w:rPr>
          <w:rFonts w:eastAsia="Calibri"/>
          <w:b/>
          <w:u w:val="single"/>
        </w:rPr>
        <w:t xml:space="preserve"> rise of the </w:t>
      </w:r>
      <w:r w:rsidRPr="001B43BC">
        <w:rPr>
          <w:rFonts w:eastAsia="Calibri"/>
          <w:b/>
          <w:highlight w:val="cyan"/>
          <w:u w:val="single"/>
        </w:rPr>
        <w:t>surveillance state</w:t>
      </w:r>
      <w:r w:rsidRPr="001B43BC">
        <w:rPr>
          <w:rFonts w:eastAsia="Calibri"/>
          <w:b/>
          <w:u w:val="single"/>
        </w:rPr>
        <w:t xml:space="preserve">, and a dysfunctional political system can all be traced to its normal operations. </w:t>
      </w:r>
      <w:r w:rsidRPr="001B43BC">
        <w:rPr>
          <w:rFonts w:eastAsia="Calibri"/>
          <w:sz w:val="10"/>
          <w:szCs w:val="10"/>
        </w:rPr>
        <w:t>We need a transformative politics from below that can challenge the fundamentals of capitalism instead of today's politics that is content to treat its symptoms. The problems we face are linked to each other and to the way a capitalist society operates. We must make an effort to understand its real character. The fundamental question of our time is whether we can go beyond a system that is ravaging the Earth and secure a future with dignity for life and respect for the planet.</w:t>
      </w:r>
      <w:r w:rsidRPr="001B43BC">
        <w:rPr>
          <w:rFonts w:eastAsia="Calibri"/>
          <w:sz w:val="16"/>
          <w:szCs w:val="16"/>
        </w:rPr>
        <w:t xml:space="preserve"> </w:t>
      </w:r>
      <w:r w:rsidRPr="001B43BC">
        <w:rPr>
          <w:rFonts w:eastAsia="Calibri"/>
          <w:sz w:val="10"/>
        </w:rPr>
        <w:t xml:space="preserve">What has capitalism done to us lately? </w:t>
      </w:r>
      <w:r w:rsidRPr="001B43BC">
        <w:rPr>
          <w:rFonts w:eastAsia="Calibri"/>
          <w:b/>
          <w:highlight w:val="cyan"/>
          <w:u w:val="single"/>
        </w:rPr>
        <w:t>The best science tells us</w:t>
      </w:r>
      <w:r w:rsidRPr="001B43BC">
        <w:rPr>
          <w:rFonts w:eastAsia="Calibri"/>
          <w:b/>
          <w:u w:val="single"/>
        </w:rPr>
        <w:t xml:space="preserve"> that </w:t>
      </w:r>
      <w:r w:rsidRPr="001B43BC">
        <w:rPr>
          <w:rFonts w:eastAsia="Calibri"/>
          <w:b/>
          <w:highlight w:val="cyan"/>
          <w:u w:val="single"/>
        </w:rPr>
        <w:t>this is</w:t>
      </w:r>
      <w:r w:rsidRPr="001B43BC">
        <w:rPr>
          <w:rFonts w:eastAsia="Calibri"/>
          <w:b/>
          <w:u w:val="single"/>
        </w:rPr>
        <w:t xml:space="preserve"> a </w:t>
      </w:r>
      <w:r w:rsidRPr="001B43BC">
        <w:rPr>
          <w:rFonts w:eastAsia="Calibri"/>
          <w:b/>
          <w:highlight w:val="cyan"/>
          <w:u w:val="single"/>
        </w:rPr>
        <w:t xml:space="preserve">do-or-die </w:t>
      </w:r>
      <w:r w:rsidRPr="001B43BC">
        <w:rPr>
          <w:rFonts w:eastAsia="Calibri"/>
          <w:b/>
          <w:u w:val="single"/>
        </w:rPr>
        <w:t xml:space="preserve">moment. </w:t>
      </w:r>
      <w:r w:rsidRPr="001B43BC">
        <w:rPr>
          <w:rFonts w:eastAsia="Calibri"/>
          <w:b/>
          <w:highlight w:val="cyan"/>
          <w:u w:val="single"/>
        </w:rPr>
        <w:t>We are</w:t>
      </w:r>
      <w:r w:rsidRPr="001B43BC">
        <w:rPr>
          <w:rFonts w:eastAsia="Calibri"/>
          <w:b/>
          <w:u w:val="single"/>
        </w:rPr>
        <w:t xml:space="preserve"> now </w:t>
      </w:r>
      <w:r w:rsidRPr="001B43BC">
        <w:rPr>
          <w:rFonts w:eastAsia="Calibri"/>
          <w:b/>
          <w:highlight w:val="cyan"/>
          <w:u w:val="single"/>
        </w:rPr>
        <w:t>in the midst of the 6th mass extinction</w:t>
      </w:r>
      <w:r w:rsidRPr="001B43BC">
        <w:rPr>
          <w:rFonts w:eastAsia="Calibri"/>
          <w:highlight w:val="cyan"/>
          <w:u w:val="single"/>
        </w:rPr>
        <w:t xml:space="preserve"> </w:t>
      </w:r>
      <w:r w:rsidRPr="001B43BC">
        <w:rPr>
          <w:rFonts w:eastAsia="Calibri"/>
          <w:sz w:val="10"/>
        </w:rPr>
        <w:t xml:space="preserve">in the planetary history with 150 to </w:t>
      </w:r>
      <w:r w:rsidRPr="001B43BC">
        <w:rPr>
          <w:rFonts w:eastAsia="Calibri"/>
          <w:b/>
          <w:u w:val="single"/>
        </w:rPr>
        <w:t>200 species going extinct every day, a pace 1,000 times greater than the 'natural' extinction rate.1 The Earth has been warming rapidly</w:t>
      </w:r>
      <w:r w:rsidRPr="001B43BC">
        <w:rPr>
          <w:rFonts w:eastAsia="Calibri"/>
          <w:u w:val="single"/>
        </w:rPr>
        <w:t xml:space="preserve"> </w:t>
      </w:r>
      <w:r w:rsidRPr="001B43BC">
        <w:rPr>
          <w:rFonts w:eastAsia="Calibri"/>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1B43BC">
        <w:rPr>
          <w:rFonts w:eastAsia="Calibri"/>
          <w:b/>
          <w:highlight w:val="cyan"/>
          <w:u w:val="single"/>
        </w:rPr>
        <w:t>Capitalism has</w:t>
      </w:r>
      <w:r w:rsidRPr="001B43BC">
        <w:rPr>
          <w:rFonts w:eastAsia="Calibri"/>
          <w:sz w:val="10"/>
          <w:highlight w:val="cyan"/>
        </w:rPr>
        <w:t xml:space="preserve"> </w:t>
      </w:r>
      <w:r w:rsidRPr="001B43BC">
        <w:rPr>
          <w:rFonts w:eastAsia="Calibri"/>
          <w:sz w:val="10"/>
        </w:rPr>
        <w:t xml:space="preserve">also </w:t>
      </w:r>
      <w:r w:rsidRPr="001B43BC">
        <w:rPr>
          <w:rFonts w:eastAsia="Calibri"/>
          <w:b/>
          <w:highlight w:val="cyan"/>
          <w:u w:val="single"/>
        </w:rPr>
        <w:t xml:space="preserve">led to explosive social inequalities. </w:t>
      </w:r>
      <w:r w:rsidRPr="001B43BC">
        <w:rPr>
          <w:rFonts w:eastAsia="Calibri"/>
          <w:sz w:val="10"/>
          <w:szCs w:val="10"/>
        </w:rPr>
        <w:t>The global economic landscape is littered with rising concentration of wealth, debt, distress, and immiseration caused by the austerity-pushing elites. Take the US. The richest 20 persons have as much wealth as the bottom 150 million</w:t>
      </w:r>
      <w:r w:rsidRPr="001B43BC">
        <w:rPr>
          <w:rFonts w:eastAsia="Calibri"/>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B43BC">
        <w:rPr>
          <w:rFonts w:eastAsia="Calibri"/>
          <w:b/>
          <w:highlight w:val="cyan"/>
          <w:u w:val="single"/>
        </w:rPr>
        <w:t>By 2016</w:t>
      </w:r>
      <w:r w:rsidRPr="001B43BC">
        <w:rPr>
          <w:rFonts w:eastAsia="Calibri"/>
          <w:b/>
          <w:u w:val="single"/>
        </w:rPr>
        <w:t xml:space="preserve"> </w:t>
      </w:r>
      <w:r w:rsidRPr="001B43BC">
        <w:rPr>
          <w:rFonts w:eastAsia="Calibri"/>
          <w:b/>
          <w:highlight w:val="cyan"/>
          <w:u w:val="single"/>
        </w:rPr>
        <w:t>the richest 1% will own a greater share of</w:t>
      </w:r>
      <w:r w:rsidRPr="001B43BC">
        <w:rPr>
          <w:rFonts w:eastAsia="Calibri"/>
          <w:b/>
          <w:u w:val="single"/>
        </w:rPr>
        <w:t xml:space="preserve"> the </w:t>
      </w:r>
      <w:r w:rsidRPr="001B43BC">
        <w:rPr>
          <w:rFonts w:eastAsia="Calibri"/>
          <w:b/>
          <w:highlight w:val="cyan"/>
          <w:u w:val="single"/>
        </w:rPr>
        <w:t>global wealth than the rest</w:t>
      </w:r>
      <w:r w:rsidRPr="001B43BC">
        <w:rPr>
          <w:rFonts w:eastAsia="Calibri"/>
          <w:b/>
          <w:u w:val="single"/>
        </w:rPr>
        <w:t xml:space="preserve"> of us </w:t>
      </w:r>
      <w:r w:rsidRPr="001B43BC">
        <w:rPr>
          <w:rFonts w:eastAsia="Calibri"/>
          <w:b/>
          <w:highlight w:val="cyan"/>
          <w:u w:val="single"/>
        </w:rPr>
        <w:t>combined.</w:t>
      </w:r>
      <w:r w:rsidRPr="001B43BC">
        <w:rPr>
          <w:rFonts w:eastAsia="Calibri"/>
          <w:b/>
          <w:u w:val="single"/>
        </w:rPr>
        <w:t>12</w:t>
      </w:r>
      <w:r w:rsidRPr="001B43BC">
        <w:rPr>
          <w:rFonts w:eastAsia="Calibri"/>
          <w:sz w:val="10"/>
        </w:rPr>
        <w:t xml:space="preserve"> The top 200 global corporations wield twice the economic power of the bottom 80% of the global population.13 </w:t>
      </w:r>
      <w:r w:rsidRPr="001B43BC">
        <w:rPr>
          <w:rFonts w:eastAsia="Calibri"/>
          <w:sz w:val="10"/>
          <w:szCs w:val="10"/>
        </w:rPr>
        <w:t>Instead of a global society capitalism is creating a global apartheid.</w:t>
      </w:r>
      <w:r w:rsidRPr="001B43BC">
        <w:rPr>
          <w:rFonts w:eastAsia="Calibri"/>
          <w:sz w:val="10"/>
        </w:rPr>
        <w:t xml:space="preserve"> What's the nature of the beast? Firstly, </w:t>
      </w:r>
      <w:r w:rsidRPr="001B43BC">
        <w:rPr>
          <w:rFonts w:eastAsia="Calibri"/>
          <w:sz w:val="10"/>
          <w:szCs w:val="10"/>
        </w:rPr>
        <w:t>the "egotistical calculation" of commerce wins the day every time. Capital seeks maximum profitability as a matter of first priority.</w:t>
      </w:r>
      <w:r w:rsidRPr="001B43BC">
        <w:rPr>
          <w:rFonts w:eastAsia="Calibri"/>
          <w:sz w:val="10"/>
        </w:rPr>
        <w:t xml:space="preserve"> Evermore "accumulation of capital" is the system's bill of health; it is slowdowns or reversals that usher in crises and set off panic. </w:t>
      </w:r>
      <w:r w:rsidRPr="001B43BC">
        <w:rPr>
          <w:rFonts w:eastAsia="Calibri"/>
          <w:b/>
          <w:u w:val="single"/>
        </w:rPr>
        <w:t>Cancer-like hunger for endless growth is in the system's DNA and is what has set it on a tragic collision course with Nature</w:t>
      </w:r>
      <w:r w:rsidRPr="001B43BC">
        <w:rPr>
          <w:rFonts w:eastAsia="Calibri"/>
          <w:u w:val="single"/>
        </w:rPr>
        <w:t>,</w:t>
      </w:r>
      <w:r w:rsidRPr="001B43BC">
        <w:rPr>
          <w:rFonts w:eastAsia="Calibri"/>
          <w:sz w:val="10"/>
        </w:rPr>
        <w:t xml:space="preserve"> a finite category. Secondly, </w:t>
      </w:r>
      <w:r w:rsidRPr="001B43BC">
        <w:rPr>
          <w:rFonts w:eastAsia="Calibri"/>
          <w:b/>
          <w:u w:val="single"/>
        </w:rPr>
        <w:t>capitalism treats human labor as a cost</w:t>
      </w:r>
      <w:r w:rsidRPr="001B43BC">
        <w:rPr>
          <w:rFonts w:eastAsia="Calibri"/>
          <w:sz w:val="10"/>
        </w:rPr>
        <w:t xml:space="preserve">. It therefore opposes labor capturing a fair share of the total economic value that it creates. </w:t>
      </w:r>
      <w:r w:rsidRPr="001B43BC">
        <w:rPr>
          <w:rFonts w:eastAsia="Calibri"/>
          <w:b/>
          <w:u w:val="single"/>
        </w:rPr>
        <w:t xml:space="preserve">Since </w:t>
      </w:r>
      <w:r w:rsidRPr="001B43BC">
        <w:rPr>
          <w:rFonts w:eastAsia="Calibri"/>
          <w:b/>
          <w:highlight w:val="cyan"/>
          <w:u w:val="single"/>
        </w:rPr>
        <w:t>labor stands for the majority and capital for a tiny minority</w:t>
      </w:r>
      <w:r w:rsidRPr="001B43BC">
        <w:rPr>
          <w:rFonts w:eastAsia="Calibri"/>
          <w:b/>
          <w:u w:val="single"/>
        </w:rPr>
        <w:t xml:space="preserve">, it follows that </w:t>
      </w:r>
      <w:r w:rsidRPr="001B43BC">
        <w:rPr>
          <w:rFonts w:eastAsia="Calibri"/>
          <w:b/>
          <w:highlight w:val="cyan"/>
          <w:u w:val="single"/>
        </w:rPr>
        <w:t>classism and class warfare are built into its DNA</w:t>
      </w:r>
      <w:r w:rsidRPr="001B43BC">
        <w:rPr>
          <w:rFonts w:eastAsia="Calibri"/>
          <w:b/>
          <w:u w:val="single"/>
        </w:rPr>
        <w:t>, which explains why the "middle class" is shrinking and its gains are never secure</w:t>
      </w:r>
      <w:r w:rsidRPr="001B43BC">
        <w:rPr>
          <w:rFonts w:eastAsia="Calibri"/>
          <w:sz w:val="10"/>
        </w:rPr>
        <w:t xml:space="preserve">. Thirdly, </w:t>
      </w:r>
      <w:r w:rsidRPr="001B43BC">
        <w:rPr>
          <w:rFonts w:eastAsia="Calibri"/>
          <w:sz w:val="10"/>
          <w:szCs w:val="10"/>
        </w:rPr>
        <w:t>private interests</w:t>
      </w:r>
      <w:r w:rsidRPr="001B43BC">
        <w:rPr>
          <w:rFonts w:eastAsia="Calibri"/>
          <w:sz w:val="10"/>
        </w:rPr>
        <w:t xml:space="preserve"> determine massive investments and </w:t>
      </w:r>
      <w:r w:rsidRPr="001B43BC">
        <w:rPr>
          <w:rFonts w:eastAsia="Calibri"/>
          <w:sz w:val="10"/>
          <w:szCs w:val="10"/>
        </w:rPr>
        <w:t>make key decisions at the point of production guided by maximization of profits</w:t>
      </w:r>
      <w:r w:rsidRPr="001B43BC">
        <w:rPr>
          <w:rFonts w:eastAsia="Calibri"/>
          <w:sz w:val="10"/>
        </w:rPr>
        <w:t xml:space="preserve">. That's why in the US the truck freight replaced the railroad freight, chemicals were used extensively in agriculture, public transport was gutted in favor of private cars, and big cars replaced small ones. </w:t>
      </w:r>
      <w:r w:rsidRPr="001B43BC">
        <w:rPr>
          <w:rFonts w:eastAsia="Calibri"/>
          <w:sz w:val="10"/>
          <w:szCs w:val="10"/>
        </w:rPr>
        <w:t>What should political action aim for today? The political class has no good ideas about how to address the crises.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1B43BC">
        <w:rPr>
          <w:rFonts w:eastAsia="Calibri"/>
          <w:sz w:val="10"/>
        </w:rPr>
        <w:t xml:space="preserve">. The trajectory of the system, at any rate, precludes a return to its post-WWII </w:t>
      </w:r>
      <w:r w:rsidRPr="00323DB1">
        <w:rPr>
          <w:rFonts w:eastAsia="Calibri"/>
          <w:sz w:val="10"/>
        </w:rPr>
        <w:t xml:space="preserve">regulatory phase. </w:t>
      </w:r>
      <w:r w:rsidRPr="00323DB1">
        <w:rPr>
          <w:rFonts w:eastAsia="Calibri"/>
          <w:b/>
          <w:u w:val="single"/>
        </w:rPr>
        <w:t>It's left to us as a society to think about what the real character of the system</w:t>
      </w:r>
      <w:r w:rsidRPr="001B43BC">
        <w:rPr>
          <w:rFonts w:eastAsia="Calibri"/>
          <w:b/>
          <w:u w:val="single"/>
        </w:rPr>
        <w:t xml:space="preserve"> is, where we are going, and how we are going to deal with the trajectory of the system</w:t>
      </w:r>
      <w:r w:rsidRPr="001B43BC">
        <w:rPr>
          <w:rFonts w:eastAsia="Calibri"/>
          <w:sz w:val="10"/>
        </w:rPr>
        <w:t xml:space="preserve"> -- and act accordingly. </w:t>
      </w:r>
      <w:r w:rsidRPr="001B43BC">
        <w:rPr>
          <w:rFonts w:eastAsia="Calibri"/>
          <w:b/>
          <w:highlight w:val="cyan"/>
          <w:u w:val="single"/>
        </w:rPr>
        <w:t>The critical task</w:t>
      </w:r>
      <w:r w:rsidRPr="001B43BC">
        <w:rPr>
          <w:rFonts w:eastAsia="Calibri"/>
          <w:sz w:val="10"/>
        </w:rPr>
        <w:t xml:space="preserve"> ahead </w:t>
      </w:r>
      <w:r w:rsidRPr="001B43BC">
        <w:rPr>
          <w:rFonts w:eastAsia="Calibri"/>
          <w:b/>
          <w:highlight w:val="cyan"/>
          <w:u w:val="single"/>
        </w:rPr>
        <w:t>is to build a transformative politics</w:t>
      </w:r>
      <w:r w:rsidRPr="001B43BC">
        <w:rPr>
          <w:rFonts w:eastAsia="Calibri"/>
          <w:b/>
          <w:u w:val="single"/>
        </w:rPr>
        <w:t xml:space="preserve"> capable of steering the system away from its destructive path</w:t>
      </w:r>
      <w:r w:rsidRPr="001B43BC">
        <w:rPr>
          <w:rFonts w:eastAsia="Calibri"/>
          <w:sz w:val="10"/>
        </w:rPr>
        <w:t xml:space="preserve">. Given the system's DNA, </w:t>
      </w:r>
      <w:r w:rsidRPr="001B43BC">
        <w:rPr>
          <w:rFonts w:eastAsia="Calibri"/>
          <w:b/>
          <w:u w:val="single"/>
        </w:rPr>
        <w:t xml:space="preserve">such a </w:t>
      </w:r>
      <w:r w:rsidRPr="00323DB1">
        <w:rPr>
          <w:rFonts w:eastAsia="Calibri"/>
          <w:b/>
          <w:u w:val="single"/>
        </w:rPr>
        <w:t>politics from below must</w:t>
      </w:r>
      <w:r w:rsidRPr="001B43BC">
        <w:rPr>
          <w:rFonts w:eastAsia="Calibri"/>
          <w:b/>
          <w:u w:val="single"/>
        </w:rPr>
        <w:t xml:space="preserve"> include efforts </w:t>
      </w:r>
      <w:r w:rsidRPr="00323DB1">
        <w:rPr>
          <w:rFonts w:eastAsia="Calibri"/>
          <w:b/>
          <w:highlight w:val="cyan"/>
          <w:u w:val="single"/>
        </w:rPr>
        <w:t xml:space="preserve">to challenge </w:t>
      </w:r>
      <w:r w:rsidRPr="001B43BC">
        <w:rPr>
          <w:rFonts w:eastAsia="Calibri"/>
          <w:b/>
          <w:highlight w:val="cyan"/>
          <w:u w:val="single"/>
        </w:rPr>
        <w:t xml:space="preserve">the system's fundamentals, </w:t>
      </w:r>
      <w:r w:rsidRPr="001B43BC">
        <w:rPr>
          <w:rFonts w:eastAsia="Calibri"/>
          <w:b/>
          <w:u w:val="single"/>
        </w:rPr>
        <w:t xml:space="preserve">namely, </w:t>
      </w:r>
      <w:r w:rsidRPr="001B43BC">
        <w:rPr>
          <w:rFonts w:eastAsia="Calibri"/>
          <w:b/>
          <w:highlight w:val="cyan"/>
          <w:u w:val="single"/>
        </w:rPr>
        <w:t>its private mode of decision-making</w:t>
      </w:r>
      <w:r w:rsidRPr="001B43BC">
        <w:rPr>
          <w:rFonts w:eastAsia="Calibri"/>
          <w:sz w:val="10"/>
          <w:highlight w:val="cyan"/>
        </w:rPr>
        <w:t xml:space="preserve"> </w:t>
      </w:r>
      <w:r w:rsidRPr="001B43BC">
        <w:rPr>
          <w:rFonts w:eastAsia="Calibri"/>
          <w:sz w:val="10"/>
        </w:rPr>
        <w:t>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B43BC">
        <w:rPr>
          <w:rFonts w:eastAsia="Calibri" w:cs="Palatino"/>
          <w:sz w:val="10"/>
        </w:rPr>
        <w:t> </w:t>
      </w:r>
      <w:r w:rsidRPr="001B43BC">
        <w:rPr>
          <w:rFonts w:eastAsia="Calibri"/>
          <w:sz w:val="10"/>
        </w:rPr>
        <w:t>"Environmental pollution is an incurable disease; it can only be prevented"; and he proceeded to refer to "a law," namely:</w:t>
      </w:r>
      <w:r w:rsidRPr="001B43BC">
        <w:rPr>
          <w:rFonts w:eastAsia="Calibri" w:cs="Palatino"/>
          <w:sz w:val="10"/>
        </w:rPr>
        <w:t> </w:t>
      </w:r>
      <w:r w:rsidRPr="001B43BC">
        <w:rPr>
          <w:rFonts w:eastAsia="Calibri" w:cs="Georgia"/>
          <w:sz w:val="10"/>
        </w:rPr>
        <w:t>"if you don't put a pollutant in the environment it won't be there."</w:t>
      </w:r>
      <w:r w:rsidRPr="001B43BC">
        <w:rPr>
          <w:rFonts w:eastAsia="Calibri"/>
          <w:sz w:val="10"/>
        </w:rPr>
        <w:t xml:space="preserve"> What is nearly certain now is that </w:t>
      </w:r>
      <w:r w:rsidRPr="001B43BC">
        <w:rPr>
          <w:rFonts w:eastAsia="Calibri"/>
          <w:b/>
          <w:highlight w:val="cyan"/>
          <w:u w:val="single"/>
        </w:rPr>
        <w:t>without democratic control of wealth and social governance</w:t>
      </w:r>
      <w:r w:rsidRPr="001B43BC">
        <w:rPr>
          <w:rFonts w:eastAsia="Calibri"/>
          <w:sz w:val="10"/>
          <w:highlight w:val="cyan"/>
        </w:rPr>
        <w:t xml:space="preserve"> </w:t>
      </w:r>
      <w:r w:rsidRPr="001B43BC">
        <w:rPr>
          <w:rFonts w:eastAsia="Calibri"/>
          <w:sz w:val="10"/>
        </w:rPr>
        <w:t xml:space="preserve">of the means of production, </w:t>
      </w:r>
      <w:r w:rsidRPr="001B43BC">
        <w:rPr>
          <w:rFonts w:eastAsia="Calibri"/>
          <w:b/>
          <w:u w:val="single"/>
        </w:rPr>
        <w:t xml:space="preserve">we will all be condemned to the labor of Sisyphus. Only we won't have to suffer for all eternity, as </w:t>
      </w:r>
      <w:r w:rsidRPr="001B43BC">
        <w:rPr>
          <w:rFonts w:eastAsia="Calibri"/>
          <w:b/>
          <w:highlight w:val="cyan"/>
          <w:u w:val="single"/>
        </w:rPr>
        <w:t>the degradation of life-enhancing natural and social systems will soon reach a point of no return</w:t>
      </w:r>
      <w:r w:rsidRPr="001B43BC">
        <w:rPr>
          <w:rFonts w:eastAsia="Calibri"/>
          <w:b/>
          <w:u w:val="single"/>
        </w:rPr>
        <w:t xml:space="preserve">. </w:t>
      </w:r>
    </w:p>
    <w:p w14:paraId="40048CDA" w14:textId="77777777" w:rsidR="00102E77" w:rsidRPr="00166E40" w:rsidRDefault="00102E77" w:rsidP="00102E77">
      <w:pPr>
        <w:pStyle w:val="Heading4"/>
        <w:rPr>
          <w:rFonts w:asciiTheme="majorHAnsi" w:hAnsiTheme="majorHAnsi" w:cstheme="majorHAnsi"/>
          <w:sz w:val="24"/>
        </w:rPr>
      </w:pPr>
      <w:r w:rsidRPr="00166E40">
        <w:rPr>
          <w:rFonts w:asciiTheme="majorHAnsi" w:hAnsiTheme="majorHAnsi" w:cstheme="majorHAnsi"/>
          <w:color w:val="000000"/>
        </w:rPr>
        <w:t>The imposed value system of development paradigms reduces all life to commodity for exchange – this facilitates mass violence and exclusion.</w:t>
      </w:r>
    </w:p>
    <w:p w14:paraId="099C5C8B" w14:textId="77777777" w:rsidR="00102E77" w:rsidRPr="00166E40" w:rsidRDefault="00102E77" w:rsidP="00102E77">
      <w:pPr>
        <w:pStyle w:val="NormalWeb"/>
        <w:spacing w:before="0" w:beforeAutospacing="0" w:after="0" w:afterAutospacing="0"/>
        <w:rPr>
          <w:rFonts w:asciiTheme="majorHAnsi" w:hAnsiTheme="majorHAnsi" w:cstheme="majorHAnsi"/>
        </w:rPr>
      </w:pPr>
      <w:r w:rsidRPr="00166E40">
        <w:rPr>
          <w:rFonts w:asciiTheme="majorHAnsi" w:hAnsiTheme="majorHAnsi" w:cstheme="majorHAnsi"/>
          <w:b/>
          <w:bCs/>
          <w:color w:val="000000"/>
        </w:rPr>
        <w:t xml:space="preserve">Shiva, </w:t>
      </w:r>
      <w:r w:rsidRPr="00166E40">
        <w:rPr>
          <w:rFonts w:asciiTheme="majorHAnsi" w:hAnsiTheme="majorHAnsi" w:cstheme="majorHAnsi"/>
          <w:color w:val="000000"/>
          <w:sz w:val="20"/>
          <w:szCs w:val="20"/>
        </w:rPr>
        <w:t xml:space="preserve">ecologist, activist, editor, and author of many books, </w:t>
      </w:r>
      <w:r w:rsidRPr="00166E40">
        <w:rPr>
          <w:rFonts w:asciiTheme="majorHAnsi" w:hAnsiTheme="majorHAnsi" w:cstheme="majorHAnsi"/>
          <w:b/>
          <w:bCs/>
          <w:color w:val="000000"/>
        </w:rPr>
        <w:t>2003 </w:t>
      </w:r>
    </w:p>
    <w:p w14:paraId="4E96EFB3" w14:textId="77777777" w:rsidR="00102E77" w:rsidRPr="00166E40" w:rsidRDefault="00102E77" w:rsidP="00102E77">
      <w:pPr>
        <w:pStyle w:val="NormalWeb"/>
        <w:spacing w:before="0" w:beforeAutospacing="0" w:after="0" w:afterAutospacing="0"/>
        <w:rPr>
          <w:rFonts w:asciiTheme="majorHAnsi" w:hAnsiTheme="majorHAnsi" w:cstheme="majorHAnsi"/>
        </w:rPr>
      </w:pPr>
      <w:r w:rsidRPr="00166E40">
        <w:rPr>
          <w:rFonts w:asciiTheme="majorHAnsi" w:hAnsiTheme="majorHAnsi" w:cstheme="majorHAnsi"/>
          <w:color w:val="000000"/>
        </w:rPr>
        <w:t xml:space="preserve">(Vandana, ZNet Daily Commentaries, Globalisation and Its Fallout, April 2, Online: </w:t>
      </w:r>
      <w:hyperlink r:id="rId12" w:history="1">
        <w:r w:rsidRPr="00166E40">
          <w:rPr>
            <w:rStyle w:val="Hyperlink"/>
            <w:rFonts w:asciiTheme="majorHAnsi" w:eastAsiaTheme="majorEastAsia" w:hAnsiTheme="majorHAnsi" w:cstheme="majorHAnsi"/>
            <w:color w:val="000000"/>
          </w:rPr>
          <w:t>http://www.zmag.org/sustainers/content/2003-04/02shiva.cfm</w:t>
        </w:r>
      </w:hyperlink>
      <w:r w:rsidRPr="00166E40">
        <w:rPr>
          <w:rFonts w:asciiTheme="majorHAnsi" w:hAnsiTheme="majorHAnsi" w:cstheme="majorHAnsi"/>
          <w:color w:val="000000"/>
        </w:rPr>
        <w:t>)</w:t>
      </w:r>
    </w:p>
    <w:p w14:paraId="0F769081" w14:textId="77777777" w:rsidR="00102E77" w:rsidRPr="00166E40" w:rsidRDefault="00102E77" w:rsidP="00102E77">
      <w:pPr>
        <w:rPr>
          <w:rFonts w:asciiTheme="majorHAnsi" w:hAnsiTheme="majorHAnsi" w:cstheme="majorHAnsi"/>
          <w:color w:val="000000"/>
        </w:rPr>
      </w:pPr>
      <w:r w:rsidRPr="00166E40">
        <w:rPr>
          <w:rFonts w:asciiTheme="majorHAnsi" w:hAnsiTheme="majorHAnsi" w:cstheme="majorHAnsi"/>
        </w:rPr>
        <w:lastRenderedPageBreak/>
        <w:br/>
      </w:r>
      <w:r w:rsidRPr="00166E40">
        <w:rPr>
          <w:rFonts w:asciiTheme="majorHAnsi" w:hAnsiTheme="majorHAnsi" w:cstheme="majorHAnsi"/>
          <w:color w:val="000000"/>
        </w:rPr>
        <w:t xml:space="preserve">The first is </w:t>
      </w:r>
      <w:r w:rsidRPr="00166E40">
        <w:rPr>
          <w:rFonts w:asciiTheme="majorHAnsi" w:hAnsiTheme="majorHAnsi" w:cstheme="majorHAnsi"/>
          <w:b/>
          <w:bCs/>
          <w:color w:val="000000"/>
          <w:u w:val="single"/>
          <w:shd w:val="clear" w:color="auto" w:fill="FFFF00"/>
        </w:rPr>
        <w:t>the market fundamentalism of globalization</w:t>
      </w:r>
      <w:r w:rsidRPr="00166E40">
        <w:rPr>
          <w:rFonts w:asciiTheme="majorHAnsi" w:hAnsiTheme="majorHAnsi" w:cstheme="majorHAnsi"/>
          <w:b/>
          <w:bCs/>
          <w:color w:val="000000"/>
          <w:u w:val="single"/>
        </w:rPr>
        <w:t xml:space="preserve"> </w:t>
      </w:r>
      <w:r w:rsidRPr="00166E40">
        <w:rPr>
          <w:rFonts w:asciiTheme="majorHAnsi" w:hAnsiTheme="majorHAnsi" w:cstheme="majorHAnsi"/>
          <w:color w:val="000000"/>
        </w:rPr>
        <w:t>itself. This fundamentalism</w:t>
      </w:r>
      <w:r w:rsidRPr="00166E40">
        <w:rPr>
          <w:rFonts w:asciiTheme="majorHAnsi" w:hAnsiTheme="majorHAnsi" w:cstheme="majorHAnsi"/>
          <w:color w:val="000000"/>
          <w:shd w:val="clear" w:color="auto" w:fill="FFFF00"/>
        </w:rPr>
        <w:t xml:space="preserve"> </w:t>
      </w:r>
      <w:r w:rsidRPr="00166E40">
        <w:rPr>
          <w:rFonts w:asciiTheme="majorHAnsi" w:hAnsiTheme="majorHAnsi" w:cstheme="majorHAnsi"/>
          <w:b/>
          <w:bCs/>
          <w:color w:val="000000"/>
          <w:u w:val="single"/>
          <w:shd w:val="clear" w:color="auto" w:fill="FFFF00"/>
        </w:rPr>
        <w:t>redefines life as commodity,</w:t>
      </w:r>
      <w:r w:rsidRPr="00166E40">
        <w:rPr>
          <w:rFonts w:asciiTheme="majorHAnsi" w:hAnsiTheme="majorHAnsi" w:cstheme="majorHAnsi"/>
          <w:b/>
          <w:bCs/>
          <w:color w:val="000000"/>
          <w:u w:val="single"/>
        </w:rPr>
        <w:t xml:space="preserve"> society as economy, and the market as the means and end of the human enterprise. The market is being made the organizing principle for the provisioning of food, water, health, education and other basic needs, it is being made the organizing principle for governance, it is being made the measure of our humanity. </w:t>
      </w:r>
      <w:r w:rsidRPr="00166E40">
        <w:rPr>
          <w:rFonts w:asciiTheme="majorHAnsi" w:hAnsiTheme="majorHAnsi" w:cstheme="majorHAnsi"/>
          <w:b/>
          <w:bCs/>
          <w:color w:val="000000"/>
          <w:u w:val="single"/>
          <w:shd w:val="clear" w:color="auto" w:fill="FFFF00"/>
        </w:rPr>
        <w:t>Our being human</w:t>
      </w:r>
      <w:r w:rsidRPr="00166E40">
        <w:rPr>
          <w:rFonts w:asciiTheme="majorHAnsi" w:hAnsiTheme="majorHAnsi" w:cstheme="majorHAnsi"/>
          <w:b/>
          <w:bCs/>
          <w:color w:val="000000"/>
          <w:u w:val="single"/>
        </w:rPr>
        <w:t xml:space="preserve"> </w:t>
      </w:r>
      <w:r w:rsidRPr="00166E40">
        <w:rPr>
          <w:rFonts w:asciiTheme="majorHAnsi" w:hAnsiTheme="majorHAnsi" w:cstheme="majorHAnsi"/>
          <w:color w:val="000000"/>
        </w:rPr>
        <w:t xml:space="preserve">is no longer predicated on the fundamental human rights enshrined in all constitutions and in the U.N. declaration of human rights. It </w:t>
      </w:r>
      <w:r w:rsidRPr="00166E40">
        <w:rPr>
          <w:rFonts w:asciiTheme="majorHAnsi" w:hAnsiTheme="majorHAnsi" w:cstheme="majorHAnsi"/>
          <w:b/>
          <w:bCs/>
          <w:color w:val="000000"/>
          <w:u w:val="single"/>
        </w:rPr>
        <w:t>i</w:t>
      </w:r>
      <w:r w:rsidRPr="00166E40">
        <w:rPr>
          <w:rFonts w:asciiTheme="majorHAnsi" w:hAnsiTheme="majorHAnsi" w:cstheme="majorHAnsi"/>
          <w:b/>
          <w:bCs/>
          <w:color w:val="000000"/>
          <w:u w:val="single"/>
          <w:shd w:val="clear" w:color="auto" w:fill="FFFF00"/>
        </w:rPr>
        <w:t>s now conditional on our ability to "buy" our needs on the global marketplace in which the conditions of life</w:t>
      </w:r>
      <w:r w:rsidRPr="00166E40">
        <w:rPr>
          <w:rFonts w:asciiTheme="majorHAnsi" w:hAnsiTheme="majorHAnsi" w:cstheme="majorHAnsi"/>
          <w:b/>
          <w:bCs/>
          <w:color w:val="000000"/>
          <w:u w:val="single"/>
        </w:rPr>
        <w:t xml:space="preserve"> -</w:t>
      </w:r>
      <w:r w:rsidRPr="00166E40">
        <w:rPr>
          <w:rFonts w:asciiTheme="majorHAnsi" w:hAnsiTheme="majorHAnsi" w:cstheme="majorHAnsi"/>
          <w:color w:val="000000"/>
        </w:rPr>
        <w:t xml:space="preserve">- food, water, health, knowledge </w:t>
      </w:r>
      <w:r w:rsidRPr="00166E40">
        <w:rPr>
          <w:rFonts w:asciiTheme="majorHAnsi" w:hAnsiTheme="majorHAnsi" w:cstheme="majorHAnsi"/>
          <w:b/>
          <w:bCs/>
          <w:color w:val="000000"/>
          <w:u w:val="single"/>
        </w:rPr>
        <w:t xml:space="preserve">have become </w:t>
      </w:r>
      <w:r w:rsidRPr="00166E40">
        <w:rPr>
          <w:rFonts w:asciiTheme="majorHAnsi" w:hAnsiTheme="majorHAnsi" w:cstheme="majorHAnsi"/>
          <w:b/>
          <w:bCs/>
          <w:color w:val="000000"/>
          <w:u w:val="single"/>
          <w:shd w:val="clear" w:color="auto" w:fill="FFFF00"/>
        </w:rPr>
        <w:t xml:space="preserve">the ultimate commodities controlled by a handful of corporations. </w:t>
      </w:r>
      <w:r w:rsidRPr="00166E40">
        <w:rPr>
          <w:rFonts w:asciiTheme="majorHAnsi" w:hAnsiTheme="majorHAnsi" w:cstheme="majorHAnsi"/>
          <w:color w:val="000000"/>
        </w:rPr>
        <w:t>In the market fundamentalism of globalization</w:t>
      </w:r>
      <w:r w:rsidRPr="00166E40">
        <w:rPr>
          <w:rFonts w:asciiTheme="majorHAnsi" w:hAnsiTheme="majorHAnsi" w:cstheme="majorHAnsi"/>
          <w:b/>
          <w:bCs/>
          <w:color w:val="000000"/>
          <w:u w:val="single"/>
        </w:rPr>
        <w:t xml:space="preserve">, </w:t>
      </w:r>
      <w:r w:rsidRPr="00166E40">
        <w:rPr>
          <w:rFonts w:asciiTheme="majorHAnsi" w:hAnsiTheme="majorHAnsi" w:cstheme="majorHAnsi"/>
          <w:b/>
          <w:bCs/>
          <w:color w:val="000000"/>
          <w:u w:val="single"/>
          <w:shd w:val="clear" w:color="auto" w:fill="FFFF00"/>
        </w:rPr>
        <w:t>everything is a commodity, everything is for sale.</w:t>
      </w:r>
      <w:r w:rsidRPr="00166E40">
        <w:rPr>
          <w:rFonts w:asciiTheme="majorHAnsi" w:hAnsiTheme="majorHAnsi" w:cstheme="majorHAnsi"/>
          <w:b/>
          <w:bCs/>
          <w:color w:val="000000"/>
          <w:u w:val="single"/>
        </w:rPr>
        <w:t xml:space="preserve"> Nothing is sacred, there are no fundamental rights of citizens and no fundamental duties of governments. The </w:t>
      </w:r>
      <w:r w:rsidRPr="00166E40">
        <w:rPr>
          <w:rFonts w:asciiTheme="majorHAnsi" w:hAnsiTheme="majorHAnsi" w:cstheme="majorHAnsi"/>
          <w:b/>
          <w:bCs/>
          <w:color w:val="000000"/>
          <w:u w:val="single"/>
          <w:shd w:val="clear" w:color="auto" w:fill="FFFF00"/>
        </w:rPr>
        <w:t>market fundamentalism of globalization</w:t>
      </w:r>
      <w:r w:rsidRPr="00166E40">
        <w:rPr>
          <w:rFonts w:asciiTheme="majorHAnsi" w:hAnsiTheme="majorHAnsi" w:cstheme="majorHAnsi"/>
          <w:b/>
          <w:bCs/>
          <w:color w:val="000000"/>
          <w:u w:val="single"/>
        </w:rPr>
        <w:t xml:space="preserve"> and the economic exclusion inherent to it </w:t>
      </w:r>
      <w:r w:rsidRPr="00166E40">
        <w:rPr>
          <w:rFonts w:asciiTheme="majorHAnsi" w:hAnsiTheme="majorHAnsi" w:cstheme="majorHAnsi"/>
          <w:b/>
          <w:bCs/>
          <w:color w:val="000000"/>
          <w:u w:val="single"/>
          <w:shd w:val="clear" w:color="auto" w:fill="FFFF00"/>
        </w:rPr>
        <w:t>is</w:t>
      </w:r>
      <w:r w:rsidRPr="00166E40">
        <w:rPr>
          <w:rFonts w:asciiTheme="majorHAnsi" w:hAnsiTheme="majorHAnsi" w:cstheme="majorHAnsi"/>
          <w:b/>
          <w:bCs/>
          <w:color w:val="000000"/>
          <w:u w:val="single"/>
        </w:rPr>
        <w:t xml:space="preserve"> giving rise to, and </w:t>
      </w:r>
      <w:r w:rsidRPr="00166E40">
        <w:rPr>
          <w:rFonts w:asciiTheme="majorHAnsi" w:hAnsiTheme="majorHAnsi" w:cstheme="majorHAnsi"/>
          <w:b/>
          <w:bCs/>
          <w:color w:val="000000"/>
          <w:u w:val="single"/>
          <w:shd w:val="clear" w:color="auto" w:fill="FFFF00"/>
        </w:rPr>
        <w:t>being reinforced and supported by politics of exclusion</w:t>
      </w:r>
      <w:r w:rsidRPr="00166E40">
        <w:rPr>
          <w:rFonts w:asciiTheme="majorHAnsi" w:hAnsiTheme="majorHAnsi" w:cstheme="majorHAnsi"/>
          <w:b/>
          <w:bCs/>
          <w:color w:val="000000"/>
          <w:u w:val="single"/>
        </w:rPr>
        <w:t xml:space="preserve"> emerging in the form of political parties based on "religious fundamentalism"/xenophobia/ethnic cleansing and reinforcement of patriarchies and castism. The culture of commodification has increased violence against women, whether it is in the form of rising domestic violence, increasing cases of rape, an epidemic of female foeticide, and increased trafficking in women</w:t>
      </w:r>
      <w:r w:rsidRPr="00166E40">
        <w:rPr>
          <w:rFonts w:asciiTheme="majorHAnsi" w:hAnsiTheme="majorHAnsi" w:cstheme="majorHAnsi"/>
          <w:color w:val="000000"/>
        </w:rPr>
        <w:t>.</w:t>
      </w:r>
    </w:p>
    <w:p w14:paraId="4042069D" w14:textId="77777777" w:rsidR="00102E77" w:rsidRDefault="00102E77" w:rsidP="00102E77"/>
    <w:p w14:paraId="517CF80D" w14:textId="4FAC849E" w:rsidR="00166E40" w:rsidRPr="00166E40" w:rsidRDefault="00166E40" w:rsidP="00166E40">
      <w:pPr>
        <w:pStyle w:val="Heading4"/>
        <w:rPr>
          <w:rFonts w:asciiTheme="majorHAnsi" w:hAnsiTheme="majorHAnsi" w:cstheme="majorHAnsi"/>
        </w:rPr>
      </w:pPr>
      <w:r w:rsidRPr="00166E40">
        <w:rPr>
          <w:rFonts w:asciiTheme="majorHAnsi" w:hAnsiTheme="majorHAnsi" w:cstheme="majorHAnsi"/>
        </w:rPr>
        <w:t xml:space="preserve">The </w:t>
      </w:r>
      <w:r w:rsidR="008967BE">
        <w:rPr>
          <w:rFonts w:asciiTheme="majorHAnsi" w:hAnsiTheme="majorHAnsi" w:cstheme="majorHAnsi"/>
        </w:rPr>
        <w:t>counterplan</w:t>
      </w:r>
      <w:r w:rsidRPr="00166E40">
        <w:rPr>
          <w:rFonts w:asciiTheme="majorHAnsi" w:hAnsiTheme="majorHAnsi" w:cstheme="majorHAnsi"/>
        </w:rPr>
        <w:t xml:space="preserve"> is socializing pharma by replacing patent monopolies with public funding</w:t>
      </w:r>
      <w:r w:rsidR="004069CF">
        <w:rPr>
          <w:rFonts w:asciiTheme="majorHAnsi" w:hAnsiTheme="majorHAnsi" w:cstheme="majorHAnsi"/>
        </w:rPr>
        <w:t xml:space="preserve"> – deconstructs capitalism and solves the affirmative by making medicine accessible globally</w:t>
      </w:r>
    </w:p>
    <w:p w14:paraId="4244ECBB" w14:textId="77777777" w:rsidR="00166E40" w:rsidRPr="00166E40" w:rsidRDefault="00166E40" w:rsidP="00166E40">
      <w:pPr>
        <w:pStyle w:val="NormalWeb"/>
        <w:shd w:val="clear" w:color="auto" w:fill="FFFFFF"/>
        <w:spacing w:before="0" w:beforeAutospacing="0" w:after="0" w:afterAutospacing="0"/>
        <w:rPr>
          <w:rFonts w:asciiTheme="majorHAnsi" w:hAnsiTheme="majorHAnsi" w:cstheme="majorHAnsi"/>
          <w:color w:val="282828"/>
          <w:sz w:val="16"/>
          <w:szCs w:val="29"/>
        </w:rPr>
      </w:pPr>
      <w:r w:rsidRPr="00166E40">
        <w:rPr>
          <w:rStyle w:val="Style13ptBold"/>
          <w:rFonts w:asciiTheme="majorHAnsi" w:hAnsiTheme="majorHAnsi" w:cstheme="majorHAnsi"/>
        </w:rPr>
        <w:t>Baker</w:t>
      </w:r>
      <w:r w:rsidRPr="00166E40">
        <w:rPr>
          <w:rFonts w:asciiTheme="majorHAnsi" w:hAnsiTheme="majorHAnsi" w:cstheme="majorHAnsi"/>
          <w:color w:val="282828"/>
          <w:sz w:val="16"/>
          <w:szCs w:val="29"/>
        </w:rPr>
        <w:t>, Dean, “Replace Patent Monopolies with Direct Public Funding For Drug Research”, Truthout, Center For Economic And Policy Research, July 1 20</w:t>
      </w:r>
      <w:r w:rsidRPr="00166E40">
        <w:rPr>
          <w:rStyle w:val="Style13ptBold"/>
          <w:rFonts w:asciiTheme="majorHAnsi" w:hAnsiTheme="majorHAnsi" w:cstheme="majorHAnsi"/>
        </w:rPr>
        <w:t>19</w:t>
      </w:r>
    </w:p>
    <w:p w14:paraId="086488A7" w14:textId="29793ADD" w:rsidR="00166E40" w:rsidRDefault="00166E40" w:rsidP="00793475">
      <w:pPr>
        <w:pStyle w:val="NormalWeb"/>
        <w:shd w:val="clear" w:color="auto" w:fill="FFFFFF"/>
        <w:spacing w:before="300" w:beforeAutospacing="0" w:after="300" w:afterAutospacing="0"/>
        <w:rPr>
          <w:rFonts w:asciiTheme="majorHAnsi" w:hAnsiTheme="majorHAnsi" w:cstheme="majorHAnsi"/>
          <w:color w:val="282828"/>
          <w:sz w:val="14"/>
          <w:szCs w:val="29"/>
        </w:rPr>
      </w:pPr>
      <w:r w:rsidRPr="00166E40">
        <w:rPr>
          <w:rFonts w:asciiTheme="majorHAnsi" w:hAnsiTheme="majorHAnsi" w:cstheme="majorHAnsi"/>
          <w:color w:val="282828"/>
          <w:sz w:val="14"/>
          <w:szCs w:val="29"/>
        </w:rPr>
        <w:t xml:space="preserve">It is impressive to see many of the leading Democratic candidates put forward bold progressive proposals. Unfortunately, in the case of prescription drugs, their imagination has been notably weak. </w:t>
      </w:r>
      <w:r w:rsidRPr="00166E40">
        <w:rPr>
          <w:rStyle w:val="StyleUnderline"/>
          <w:rFonts w:asciiTheme="majorHAnsi" w:hAnsiTheme="majorHAnsi" w:cstheme="majorHAnsi"/>
        </w:rPr>
        <w:t>While there have been proposals for lowering drug prices, none of them have been willing to attack the fundamental problem: government makes prices high by granting patent monopolies.</w:t>
      </w:r>
      <w:r w:rsidRPr="00166E40">
        <w:rPr>
          <w:rFonts w:asciiTheme="majorHAnsi" w:hAnsiTheme="majorHAnsi" w:cstheme="majorHAnsi"/>
          <w:color w:val="282828"/>
          <w:sz w:val="14"/>
          <w:szCs w:val="29"/>
        </w:rPr>
        <w:t>This is a simple but incredibly important point that is often lost in the debate. We frequently hear comments about how progressives want the government to intervene in the free market to bring drug prices down through various mechanisms. That story turns logic on its head</w:t>
      </w:r>
      <w:r w:rsidRPr="00166E40">
        <w:rPr>
          <w:rStyle w:val="StyleUnderline"/>
          <w:rFonts w:asciiTheme="majorHAnsi" w:hAnsiTheme="majorHAnsi" w:cstheme="majorHAnsi"/>
        </w:rPr>
        <w:t xml:space="preserve">. In almost all cases, </w:t>
      </w:r>
      <w:r w:rsidRPr="00166E40">
        <w:rPr>
          <w:rStyle w:val="Emphasis"/>
          <w:highlight w:val="yellow"/>
        </w:rPr>
        <w:t>drugs are cheap to manufacture. It is government-granted patent monopolies</w:t>
      </w:r>
      <w:r w:rsidRPr="00166E40">
        <w:rPr>
          <w:rFonts w:asciiTheme="majorHAnsi" w:hAnsiTheme="majorHAnsi" w:cstheme="majorHAnsi"/>
          <w:color w:val="282828"/>
          <w:sz w:val="14"/>
          <w:szCs w:val="29"/>
        </w:rPr>
        <w:t xml:space="preserve"> or some other form of exclusivity </w:t>
      </w:r>
      <w:r w:rsidRPr="00166E40">
        <w:rPr>
          <w:rStyle w:val="Emphasis"/>
          <w:highlight w:val="yellow"/>
        </w:rPr>
        <w:t>that makes drugs expensive</w:t>
      </w:r>
      <w:r w:rsidRPr="00166E40">
        <w:rPr>
          <w:rStyle w:val="StyleUnderline"/>
          <w:rFonts w:asciiTheme="majorHAnsi" w:hAnsiTheme="majorHAnsi" w:cstheme="majorHAnsi"/>
          <w:highlight w:val="green"/>
        </w:rPr>
        <w:t>.</w:t>
      </w:r>
      <w:r w:rsidRPr="00166E40">
        <w:rPr>
          <w:rFonts w:asciiTheme="majorHAnsi" w:hAnsiTheme="majorHAnsi" w:cstheme="majorHAnsi"/>
          <w:color w:val="282828"/>
          <w:sz w:val="14"/>
          <w:szCs w:val="29"/>
        </w:rPr>
        <w:t xml:space="preserve"> In a truly free market, drugs are cheap. The restrictions on prices being proposed are simply efforts to limit the extent to which drug companies can exploit the monopolies the government has given them. That should lead to the next question: Why give drug companies monopolies in the first place? The obvious reason under the current system is that it is expensive to develop new drugs. This requires initial preclinical research and then an extended period of clinical testing to establish their safety and effectiveness, and ultimately bring them through the Food and Drug Administration’s (FDA) approval process. Most leads for new drugs end up going nowhere, which means that the drug company has spent a great deal of money for no return. No pharmaceutical company would undertake major expenditures for developing new drugs if they would have to compete with generics, which are every bit as good, from the day they were approved by the FDA. </w:t>
      </w:r>
      <w:r w:rsidRPr="00166E40">
        <w:rPr>
          <w:rStyle w:val="StyleUnderline"/>
          <w:rFonts w:asciiTheme="majorHAnsi" w:hAnsiTheme="majorHAnsi" w:cstheme="majorHAnsi"/>
        </w:rPr>
        <w:t>The declared intent of government patent monopolies is to give companies an incentive to develop new drugs.There is nothing natural about this mechanism for financing research</w:t>
      </w:r>
      <w:r w:rsidRPr="00166E40">
        <w:rPr>
          <w:rFonts w:asciiTheme="majorHAnsi" w:hAnsiTheme="majorHAnsi" w:cstheme="majorHAnsi"/>
          <w:color w:val="282828"/>
          <w:sz w:val="14"/>
          <w:szCs w:val="29"/>
        </w:rPr>
        <w:t xml:space="preserve">, and even now, </w:t>
      </w:r>
      <w:r w:rsidRPr="00166E40">
        <w:rPr>
          <w:rStyle w:val="Emphasis"/>
          <w:highlight w:val="yellow"/>
        </w:rPr>
        <w:t>the government</w:t>
      </w:r>
      <w:r w:rsidRPr="00166E40">
        <w:rPr>
          <w:rStyle w:val="StyleUnderline"/>
          <w:rFonts w:asciiTheme="majorHAnsi" w:hAnsiTheme="majorHAnsi" w:cstheme="majorHAnsi"/>
        </w:rPr>
        <w:t xml:space="preserve"> does not rely exclusively on patent monopolies for financing research. It </w:t>
      </w:r>
      <w:r w:rsidRPr="00166E40">
        <w:rPr>
          <w:rStyle w:val="StyleUnderline"/>
          <w:rFonts w:asciiTheme="majorHAnsi" w:hAnsiTheme="majorHAnsi" w:cstheme="majorHAnsi"/>
          <w:highlight w:val="green"/>
        </w:rPr>
        <w:t>s</w:t>
      </w:r>
      <w:r w:rsidRPr="00166E40">
        <w:rPr>
          <w:rStyle w:val="Emphasis"/>
          <w:highlight w:val="yellow"/>
        </w:rPr>
        <w:t>pends nearly </w:t>
      </w:r>
      <w:hyperlink r:id="rId13" w:history="1">
        <w:r w:rsidRPr="00166E40">
          <w:rPr>
            <w:rStyle w:val="Emphasis"/>
            <w:rFonts w:eastAsiaTheme="majorEastAsia"/>
            <w:highlight w:val="yellow"/>
          </w:rPr>
          <w:t>$40 billion a year</w:t>
        </w:r>
      </w:hyperlink>
      <w:r w:rsidRPr="00166E40">
        <w:rPr>
          <w:rStyle w:val="Emphasis"/>
          <w:highlight w:val="yellow"/>
        </w:rPr>
        <w:t> on research</w:t>
      </w:r>
      <w:r w:rsidRPr="00166E40">
        <w:rPr>
          <w:rStyle w:val="StyleUnderline"/>
          <w:rFonts w:asciiTheme="majorHAnsi" w:hAnsiTheme="majorHAnsi" w:cstheme="majorHAnsi"/>
        </w:rPr>
        <w:t xml:space="preserve"> through the National Institutes of Health (NIH)</w:t>
      </w:r>
      <w:r w:rsidRPr="00166E40">
        <w:rPr>
          <w:rFonts w:asciiTheme="majorHAnsi" w:hAnsiTheme="majorHAnsi" w:cstheme="majorHAnsi"/>
          <w:color w:val="282828"/>
          <w:sz w:val="14"/>
          <w:szCs w:val="29"/>
        </w:rPr>
        <w:t xml:space="preserve"> and other agencies. While most of this funding goes to more basic research, </w:t>
      </w:r>
      <w:r w:rsidRPr="00166E40">
        <w:rPr>
          <w:rStyle w:val="Emphasis"/>
          <w:highlight w:val="yellow"/>
        </w:rPr>
        <w:t>many important drugs have been developed with government funding</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In addition, the NIH has supported thousands of clinical trials. In principle</w:t>
      </w:r>
      <w:r w:rsidRPr="00166E40">
        <w:rPr>
          <w:rStyle w:val="StyleUnderline"/>
          <w:rFonts w:asciiTheme="majorHAnsi" w:hAnsiTheme="majorHAnsi" w:cstheme="majorHAnsi"/>
        </w:rPr>
        <w:t xml:space="preserve">, </w:t>
      </w:r>
      <w:r w:rsidRPr="00166E40">
        <w:rPr>
          <w:sz w:val="14"/>
        </w:rPr>
        <w:t>there is no reason that Congress could not double or triple the amount of funding for medical research and replace the </w:t>
      </w:r>
      <w:hyperlink r:id="rId14" w:history="1">
        <w:r w:rsidRPr="00166E40">
          <w:rPr>
            <w:rStyle w:val="Hyperlink"/>
            <w:rFonts w:eastAsiaTheme="majorEastAsia"/>
            <w:sz w:val="14"/>
          </w:rPr>
          <w:t>$70 billion</w:t>
        </w:r>
      </w:hyperlink>
      <w:r w:rsidRPr="00166E40">
        <w:rPr>
          <w:sz w:val="14"/>
        </w:rPr>
        <w:t> that is now supported by patent monopolies.</w:t>
      </w:r>
      <w:r w:rsidRPr="00166E40">
        <w:rPr>
          <w:rFonts w:asciiTheme="majorHAnsi" w:hAnsiTheme="majorHAnsi" w:cstheme="majorHAnsi"/>
          <w:color w:val="282828"/>
          <w:sz w:val="14"/>
          <w:szCs w:val="29"/>
        </w:rPr>
        <w:t xml:space="preserve"> The NIH, or a new agency, could parcel out this money through long-term contracts to private companies. </w:t>
      </w:r>
      <w:r w:rsidRPr="00166E40">
        <w:rPr>
          <w:rStyle w:val="Emphasis"/>
          <w:highlight w:val="yellow"/>
        </w:rPr>
        <w:t xml:space="preserve">The </w:t>
      </w:r>
      <w:r w:rsidRPr="00166E40">
        <w:rPr>
          <w:rStyle w:val="Emphasis"/>
          <w:highlight w:val="yellow"/>
        </w:rPr>
        <w:lastRenderedPageBreak/>
        <w:t>condition of getting the funding is that all research findings would be posted on the web as soon as practical so that other researchers could benefit from it</w:t>
      </w:r>
      <w:r w:rsidRPr="00166E40">
        <w:rPr>
          <w:rFonts w:asciiTheme="majorHAnsi" w:hAnsiTheme="majorHAnsi" w:cstheme="majorHAnsi"/>
          <w:color w:val="282828"/>
          <w:sz w:val="14"/>
          <w:szCs w:val="29"/>
        </w:rPr>
        <w:t xml:space="preserve">. The other major condition of the funding is that </w:t>
      </w:r>
      <w:r w:rsidRPr="00166E40">
        <w:rPr>
          <w:rStyle w:val="StyleUnderline"/>
          <w:rFonts w:asciiTheme="majorHAnsi" w:hAnsiTheme="majorHAnsi" w:cstheme="majorHAnsi"/>
          <w:highlight w:val="green"/>
        </w:rPr>
        <w:t>[</w:t>
      </w:r>
      <w:r w:rsidRPr="00166E40">
        <w:rPr>
          <w:rStyle w:val="Emphasis"/>
          <w:highlight w:val="yellow"/>
        </w:rPr>
        <w:t>and] all patents are placed in the public domain, so newly developed drugs could be sold immediately as generics</w:t>
      </w:r>
      <w:r w:rsidRPr="00166E40">
        <w:rPr>
          <w:rStyle w:val="StyleUnderline"/>
          <w:rFonts w:asciiTheme="majorHAnsi" w:hAnsiTheme="majorHAnsi" w:cstheme="majorHAnsi"/>
          <w:highlight w:val="green"/>
        </w:rPr>
        <w:t>.</w:t>
      </w:r>
      <w:r w:rsidRPr="00166E40">
        <w:rPr>
          <w:rStyle w:val="StyleUnderline"/>
          <w:rFonts w:asciiTheme="majorHAnsi" w:hAnsiTheme="majorHAnsi" w:cstheme="majorHAnsi"/>
          <w:color w:val="282828"/>
          <w:sz w:val="16"/>
          <w:szCs w:val="29"/>
        </w:rPr>
        <w:t xml:space="preserve"> </w:t>
      </w:r>
      <w:r w:rsidRPr="00166E40">
        <w:rPr>
          <w:rFonts w:asciiTheme="majorHAnsi" w:hAnsiTheme="majorHAnsi" w:cstheme="majorHAnsi"/>
          <w:color w:val="282828"/>
          <w:sz w:val="14"/>
          <w:szCs w:val="29"/>
        </w:rPr>
        <w:t>The savings to consumers from going this route would be enormous. Cutting-edge drugs that sell for tens or even hundreds of thousands of dollars would instead sell for a </w:t>
      </w:r>
      <w:hyperlink r:id="rId15" w:history="1">
        <w:r w:rsidRPr="00166E40">
          <w:rPr>
            <w:rStyle w:val="Hyperlink"/>
            <w:rFonts w:asciiTheme="majorHAnsi" w:eastAsiaTheme="majorEastAsia" w:hAnsiTheme="majorHAnsi" w:cstheme="majorHAnsi"/>
            <w:color w:val="4998F2"/>
            <w:sz w:val="14"/>
            <w:szCs w:val="29"/>
          </w:rPr>
          <w:t>few hundred dollars</w:t>
        </w:r>
      </w:hyperlink>
      <w:r w:rsidRPr="00166E40">
        <w:rPr>
          <w:rFonts w:asciiTheme="majorHAnsi" w:hAnsiTheme="majorHAnsi" w:cstheme="majorHAnsi"/>
          <w:color w:val="282828"/>
          <w:sz w:val="14"/>
          <w:szCs w:val="29"/>
        </w:rPr>
        <w:t xml:space="preserve">. </w:t>
      </w:r>
      <w:r w:rsidRPr="00166E40">
        <w:rPr>
          <w:rStyle w:val="Emphasis"/>
          <w:highlight w:val="yellow"/>
        </w:rPr>
        <w:t>People would no longer have to struggle</w:t>
      </w:r>
      <w:r w:rsidRPr="00166E40">
        <w:rPr>
          <w:rFonts w:asciiTheme="majorHAnsi" w:hAnsiTheme="majorHAnsi" w:cstheme="majorHAnsi"/>
          <w:color w:val="282828"/>
          <w:sz w:val="14"/>
          <w:szCs w:val="29"/>
        </w:rPr>
        <w:t xml:space="preserve"> with insurers or use GoFundMe pages </w:t>
      </w:r>
      <w:r w:rsidRPr="00166E40">
        <w:rPr>
          <w:rStyle w:val="StyleUnderline"/>
          <w:rFonts w:asciiTheme="majorHAnsi" w:hAnsiTheme="majorHAnsi" w:cstheme="majorHAnsi"/>
        </w:rPr>
        <w:t xml:space="preserve">to pay </w:t>
      </w:r>
      <w:r w:rsidRPr="00166E40">
        <w:rPr>
          <w:rStyle w:val="Emphasis"/>
          <w:highlight w:val="yellow"/>
        </w:rPr>
        <w:t>for necessary medications</w:t>
      </w:r>
      <w:r w:rsidRPr="00166E40">
        <w:rPr>
          <w:rFonts w:asciiTheme="majorHAnsi" w:hAnsiTheme="majorHAnsi" w:cstheme="majorHAnsi"/>
          <w:color w:val="282828"/>
          <w:sz w:val="14"/>
          <w:szCs w:val="29"/>
        </w:rPr>
        <w:t xml:space="preserve">. The savings to the economy would also be huge. We will spend roughly $460 billion this year on drugs that would likely sell for less than $80 billion in a true free market. The difference of $380 billion a year is more than twice the size of the Trump tax cut and five times the size of the food stamp (SNAP) budget. The benefits go beyond just the savings. </w:t>
      </w:r>
      <w:r w:rsidRPr="00166E40">
        <w:rPr>
          <w:rStyle w:val="StyleUnderline"/>
          <w:rFonts w:asciiTheme="majorHAnsi" w:hAnsiTheme="majorHAnsi" w:cstheme="majorHAnsi"/>
        </w:rPr>
        <w:t>Patent monopolies give drug companies an enormous incentive to push their drugs as widely as possible</w:t>
      </w:r>
      <w:r w:rsidRPr="00166E40">
        <w:rPr>
          <w:rFonts w:asciiTheme="majorHAnsi" w:hAnsiTheme="majorHAnsi" w:cstheme="majorHAnsi"/>
          <w:color w:val="282828"/>
          <w:sz w:val="14"/>
          <w:szCs w:val="29"/>
        </w:rPr>
        <w:t xml:space="preserve">, even when they may not be the most effective drug or have harmful side effects. </w:t>
      </w:r>
      <w:r w:rsidRPr="00166E40">
        <w:rPr>
          <w:rStyle w:val="Emphasis"/>
          <w:highlight w:val="yellow"/>
        </w:rPr>
        <w:t>Purdue Pharma would not have been pushing OxyContin so vigorously if it were selling at generic prices</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While the opioid crisis is an extreme case, drug companies exaggerate the benefits of their drugs and conceal negative side effects </w:t>
      </w:r>
      <w:hyperlink r:id="rId16" w:history="1">
        <w:r w:rsidRPr="00166E40">
          <w:rPr>
            <w:rStyle w:val="Hyperlink"/>
            <w:rFonts w:asciiTheme="majorHAnsi" w:eastAsiaTheme="majorEastAsia" w:hAnsiTheme="majorHAnsi" w:cstheme="majorHAnsi"/>
            <w:color w:val="4998F2"/>
            <w:sz w:val="14"/>
            <w:szCs w:val="29"/>
          </w:rPr>
          <w:t>all the time</w:t>
        </w:r>
      </w:hyperlink>
      <w:r w:rsidRPr="00166E40">
        <w:rPr>
          <w:rFonts w:asciiTheme="majorHAnsi" w:hAnsiTheme="majorHAnsi" w:cstheme="majorHAnsi"/>
          <w:color w:val="282828"/>
          <w:sz w:val="14"/>
          <w:szCs w:val="29"/>
        </w:rPr>
        <w:t xml:space="preserve">. If we went the route of direct public funding, the savings would go beyond prescription drugs. </w:t>
      </w:r>
      <w:r w:rsidRPr="00166E40">
        <w:rPr>
          <w:rStyle w:val="Emphasis"/>
          <w:highlight w:val="yellow"/>
        </w:rPr>
        <w:t>Medical equipment and tests are also made expensive</w:t>
      </w:r>
      <w:r w:rsidRPr="00166E40">
        <w:rPr>
          <w:rFonts w:asciiTheme="majorHAnsi" w:hAnsiTheme="majorHAnsi" w:cstheme="majorHAnsi"/>
          <w:color w:val="282828"/>
          <w:sz w:val="14"/>
          <w:szCs w:val="29"/>
        </w:rPr>
        <w:t xml:space="preserve"> because of government-granted patent monopolies. NPR recently did a </w:t>
      </w:r>
      <w:hyperlink r:id="rId17" w:history="1">
        <w:r w:rsidRPr="00166E40">
          <w:rPr>
            <w:rStyle w:val="Hyperlink"/>
            <w:rFonts w:asciiTheme="majorHAnsi" w:eastAsiaTheme="majorEastAsia" w:hAnsiTheme="majorHAnsi" w:cstheme="majorHAnsi"/>
            <w:color w:val="4998F2"/>
            <w:sz w:val="14"/>
            <w:szCs w:val="29"/>
          </w:rPr>
          <w:t>piece</w:t>
        </w:r>
      </w:hyperlink>
      <w:r w:rsidRPr="00166E40">
        <w:rPr>
          <w:rFonts w:asciiTheme="majorHAnsi" w:hAnsiTheme="majorHAnsi" w:cstheme="majorHAnsi"/>
          <w:color w:val="282828"/>
          <w:sz w:val="14"/>
          <w:szCs w:val="29"/>
        </w:rPr>
        <w:t> about a woman who had a surprise bill of $94,000 for neuromonitoring services during a surgery on her spine. The reason this process could be billed for $94,000, as opposed to perhaps 1/20th of this amount, is that the process is patented. If the neuromonitoring system had been developed with public funds, there would be no huge bill with which to surprise patients. Given the many bold progressive proposals that Senators Elizabeth Warren, Bernie Sanders and some of the other candidates have put forward, it is surprising that they have not proposed to reform the financing of drug and other medical research. This failure is especially peculiar, since both Sanders and Warren (along with Senators Cory Booker, Kirsten Gillibrand and Amy Klobuchar) were sponsors of a </w:t>
      </w:r>
      <w:hyperlink r:id="rId18" w:history="1">
        <w:r w:rsidRPr="00166E40">
          <w:rPr>
            <w:rStyle w:val="Hyperlink"/>
            <w:rFonts w:asciiTheme="majorHAnsi" w:eastAsiaTheme="majorEastAsia" w:hAnsiTheme="majorHAnsi" w:cstheme="majorHAnsi"/>
            <w:color w:val="4998F2"/>
            <w:sz w:val="14"/>
            <w:szCs w:val="29"/>
          </w:rPr>
          <w:t>bill</w:t>
        </w:r>
      </w:hyperlink>
      <w:r w:rsidRPr="00166E40">
        <w:rPr>
          <w:rFonts w:asciiTheme="majorHAnsi" w:hAnsiTheme="majorHAnsi" w:cstheme="majorHAnsi"/>
          <w:color w:val="282828"/>
          <w:sz w:val="14"/>
          <w:szCs w:val="29"/>
        </w:rPr>
        <w:t> that would provide some public funding for research that would lead to new drugs being introduced as generics</w:t>
      </w:r>
      <w:r w:rsidRPr="00166E40">
        <w:rPr>
          <w:rStyle w:val="Emphasis"/>
          <w:highlight w:val="yellow"/>
        </w:rPr>
        <w:t>.The</w:t>
      </w:r>
      <w:r w:rsidRPr="00166E40">
        <w:rPr>
          <w:rStyle w:val="StyleUnderline"/>
          <w:rFonts w:asciiTheme="majorHAnsi" w:hAnsiTheme="majorHAnsi" w:cstheme="majorHAnsi"/>
          <w:highlight w:val="yellow"/>
        </w:rPr>
        <w:t xml:space="preserve"> </w:t>
      </w:r>
      <w:r w:rsidRPr="00166E40">
        <w:rPr>
          <w:rStyle w:val="StyleUnderline"/>
          <w:rFonts w:asciiTheme="majorHAnsi" w:hAnsiTheme="majorHAnsi" w:cstheme="majorHAnsi"/>
        </w:rPr>
        <w:t xml:space="preserve">patent </w:t>
      </w:r>
      <w:r w:rsidRPr="00166E40">
        <w:rPr>
          <w:rFonts w:asciiTheme="majorHAnsi" w:hAnsiTheme="majorHAnsi" w:cstheme="majorHAnsi"/>
          <w:color w:val="282828"/>
          <w:sz w:val="14"/>
          <w:szCs w:val="29"/>
        </w:rPr>
        <w:t xml:space="preserve">monopoly </w:t>
      </w:r>
      <w:r w:rsidRPr="00166E40">
        <w:rPr>
          <w:rStyle w:val="Emphasis"/>
          <w:highlight w:val="yellow"/>
        </w:rPr>
        <w:t>system</w:t>
      </w:r>
      <w:r w:rsidRPr="00166E40">
        <w:rPr>
          <w:rFonts w:asciiTheme="majorHAnsi" w:hAnsiTheme="majorHAnsi" w:cstheme="majorHAnsi"/>
          <w:color w:val="282828"/>
          <w:sz w:val="14"/>
          <w:szCs w:val="29"/>
        </w:rPr>
        <w:t xml:space="preserve"> of financing the development of new drugs and medical equipment </w:t>
      </w:r>
      <w:r w:rsidRPr="00166E40">
        <w:rPr>
          <w:rStyle w:val="Emphasis"/>
          <w:highlight w:val="yellow"/>
        </w:rPr>
        <w:t>is a disaster</w:t>
      </w:r>
      <w:r w:rsidRPr="00166E40">
        <w:rPr>
          <w:rStyle w:val="StyleUnderline"/>
          <w:rFonts w:asciiTheme="majorHAnsi" w:hAnsiTheme="majorHAnsi" w:cstheme="majorHAnsi"/>
        </w:rPr>
        <w:t xml:space="preserve"> in just about every way. </w:t>
      </w:r>
      <w:r w:rsidRPr="00166E40">
        <w:rPr>
          <w:rFonts w:asciiTheme="majorHAnsi" w:hAnsiTheme="majorHAnsi" w:cstheme="majorHAnsi"/>
          <w:color w:val="282828"/>
          <w:sz w:val="14"/>
          <w:szCs w:val="29"/>
        </w:rPr>
        <w:t>Many of the leading Democratic contenders know how to do better, they need to add this to their agenda.</w:t>
      </w:r>
    </w:p>
    <w:p w14:paraId="2AD40602" w14:textId="22F731EA" w:rsidR="00D7161C" w:rsidRDefault="00D7161C" w:rsidP="00793475">
      <w:pPr>
        <w:pStyle w:val="NormalWeb"/>
        <w:shd w:val="clear" w:color="auto" w:fill="FFFFFF"/>
        <w:spacing w:before="300" w:beforeAutospacing="0" w:after="300" w:afterAutospacing="0"/>
        <w:rPr>
          <w:rFonts w:asciiTheme="majorHAnsi" w:hAnsiTheme="majorHAnsi" w:cstheme="majorHAnsi"/>
          <w:color w:val="282828"/>
          <w:sz w:val="14"/>
          <w:szCs w:val="29"/>
        </w:rPr>
      </w:pPr>
    </w:p>
    <w:p w14:paraId="166DB14B" w14:textId="77777777" w:rsidR="00D7161C" w:rsidRPr="00D2453A" w:rsidRDefault="00D7161C" w:rsidP="00D7161C">
      <w:pPr>
        <w:pStyle w:val="Heading4"/>
        <w:rPr>
          <w:rFonts w:cs="Calibri"/>
        </w:rPr>
      </w:pPr>
      <w:r w:rsidRPr="00D2453A">
        <w:rPr>
          <w:rFonts w:cs="Calibri"/>
        </w:rPr>
        <w:t>The ROB is the resist capitalism. Everything we know has been shaped by capitalist imagination which leads to the cooption of education and therefore it is the judge’s highest obligation. Giroux 15</w:t>
      </w:r>
    </w:p>
    <w:p w14:paraId="093744A8" w14:textId="77777777" w:rsidR="00D7161C" w:rsidRPr="00D2453A" w:rsidRDefault="00D7161C" w:rsidP="00D7161C">
      <w:pPr>
        <w:rPr>
          <w:sz w:val="16"/>
          <w:szCs w:val="16"/>
        </w:rPr>
      </w:pPr>
      <w:r w:rsidRPr="00D2453A">
        <w:rPr>
          <w:sz w:val="16"/>
          <w:szCs w:val="16"/>
        </w:rPr>
        <w:t xml:space="preserve">Giroux, Henry A., and Henry A Giroux. “Henry A. Giroux: Higher Education and the Promise of Insurgent Public Memory.” Truthout, Truthout, 3 Mar. 2015, truthout.org/articles/higher-education-and-the-promise-of-insurgent-public-memory/. </w:t>
      </w:r>
    </w:p>
    <w:p w14:paraId="2851A649" w14:textId="77777777" w:rsidR="00D7161C" w:rsidRPr="00D2453A" w:rsidRDefault="00D7161C" w:rsidP="00D7161C">
      <w:pPr>
        <w:rPr>
          <w:b/>
          <w:u w:val="single"/>
        </w:rPr>
      </w:pPr>
      <w:r w:rsidRPr="00D2453A">
        <w:rPr>
          <w:rStyle w:val="StyleUnderline"/>
        </w:rPr>
        <w:t xml:space="preserve">These throwaway academics are the new invisible poor fighting for better wages, job security, benefits and full-time positions. </w:t>
      </w:r>
      <w:r w:rsidRPr="00D2453A">
        <w:rPr>
          <w:rStyle w:val="StyleUnderline"/>
          <w:highlight w:val="yellow"/>
        </w:rPr>
        <w:t>The</w:t>
      </w:r>
      <w:r w:rsidRPr="00D2453A">
        <w:rPr>
          <w:rStyle w:val="StyleUnderline"/>
        </w:rPr>
        <w:t xml:space="preserve"> status and </w:t>
      </w:r>
      <w:r w:rsidRPr="00D2453A">
        <w:rPr>
          <w:rStyle w:val="StyleUnderline"/>
          <w:highlight w:val="yellow"/>
        </w:rPr>
        <w:t>exploitation of</w:t>
      </w:r>
      <w:r w:rsidRPr="00D2453A">
        <w:rPr>
          <w:rStyle w:val="StyleUnderline"/>
        </w:rPr>
        <w:t xml:space="preserve"> the </w:t>
      </w:r>
      <w:r w:rsidRPr="00D2453A">
        <w:rPr>
          <w:rStyle w:val="StyleUnderline"/>
          <w:highlight w:val="yellow"/>
        </w:rPr>
        <w:t>labor</w:t>
      </w:r>
      <w:r w:rsidRPr="00D2453A">
        <w:rPr>
          <w:rStyle w:val="StyleUnderline"/>
        </w:rPr>
        <w:t xml:space="preserve"> of part-time workers is shameful and </w:t>
      </w:r>
      <w:r w:rsidRPr="00D2453A">
        <w:rPr>
          <w:rStyle w:val="StyleUnderline"/>
          <w:highlight w:val="yellow"/>
        </w:rPr>
        <w:t>is indicative of the degree to which neoliberalism’s</w:t>
      </w:r>
      <w:r w:rsidRPr="00D2453A">
        <w:rPr>
          <w:rStyle w:val="StyleUnderline"/>
        </w:rPr>
        <w:t xml:space="preserve"> culture of cruelty, brutality and iniquitous </w:t>
      </w:r>
      <w:r w:rsidRPr="00D2453A">
        <w:rPr>
          <w:rStyle w:val="StyleUnderline"/>
          <w:highlight w:val="yellow"/>
        </w:rPr>
        <w:t>power now shapes higher education</w:t>
      </w:r>
      <w:r w:rsidRPr="00D2453A">
        <w:rPr>
          <w:rStyle w:val="StyleUnderline"/>
        </w:rPr>
        <w:t>.</w:t>
      </w:r>
      <w:r w:rsidRPr="00D2453A">
        <w:rPr>
          <w:sz w:val="14"/>
        </w:rPr>
        <w:t xml:space="preserve"> And while there are a number of serious movements among adjuncts and others to fight against this new form of exploited labor, it is fair to say that such </w:t>
      </w:r>
      <w:r w:rsidRPr="00D2453A">
        <w:rPr>
          <w:rStyle w:val="StyleUnderline"/>
          <w:highlight w:val="yellow"/>
        </w:rPr>
        <w:t>resistance will face an uphill battle</w:t>
      </w:r>
      <w:r w:rsidRPr="00D2453A">
        <w:rPr>
          <w:rStyle w:val="StyleUnderline"/>
        </w:rPr>
        <w:t xml:space="preserve">. The corporatized university will not only fight such efforts in the courts with their bands of lawyers and anti-union thugs; they will also use, as we have seen recently on a number of campuses, the police and other state repressive apparatuses to impose their will on dissenting students and faculty. </w:t>
      </w:r>
      <w:r w:rsidRPr="00D2453A">
        <w:rPr>
          <w:sz w:val="14"/>
        </w:rPr>
        <w:t>But if this growing group of what Kate Jenkins calls the “hyper-educated poor” </w:t>
      </w:r>
      <w:hyperlink r:id="rId19" w:anchor="a18" w:history="1">
        <w:r w:rsidRPr="00D2453A">
          <w:rPr>
            <w:rStyle w:val="Hyperlink"/>
            <w:sz w:val="14"/>
          </w:rPr>
          <w:t>(18)</w:t>
        </w:r>
      </w:hyperlink>
      <w:r w:rsidRPr="00D2453A">
        <w:rPr>
          <w:sz w:val="14"/>
        </w:rPr>
        <w:t xml:space="preserve"> joins with other social movements fighting against militarization, and the war on public goods, public servants and workers, there is a chance for the emergence of a new political formation that may succeed in turning the momentum around in this ongoing battle over academic labor and the fate of higher education in the future. Memory is no longer insurgent; that is, it has been erased as a critical educational and political optic for moral witnessing, testimony and civic courage. While the post-9/11 attacks have taken an even more dangerous turn, </w:t>
      </w:r>
      <w:r w:rsidRPr="00D2453A">
        <w:rPr>
          <w:rStyle w:val="StyleUnderline"/>
        </w:rPr>
        <w:t xml:space="preserve">higher </w:t>
      </w:r>
      <w:r w:rsidRPr="00D2453A">
        <w:rPr>
          <w:rStyle w:val="StyleUnderline"/>
          <w:highlight w:val="yellow"/>
        </w:rPr>
        <w:t>education is still a site of intense struggle</w:t>
      </w:r>
      <w:r w:rsidRPr="00D2453A">
        <w:rPr>
          <w:rStyle w:val="StyleUnderline"/>
        </w:rPr>
        <w:t xml:space="preserve">, but it is fair to say </w:t>
      </w:r>
      <w:r w:rsidRPr="00D2453A">
        <w:rPr>
          <w:rStyle w:val="StyleUnderline"/>
          <w:highlight w:val="yellow"/>
        </w:rPr>
        <w:t>the right</w:t>
      </w:r>
      <w:r w:rsidRPr="00D2453A">
        <w:rPr>
          <w:rStyle w:val="StyleUnderline"/>
        </w:rPr>
        <w:t xml:space="preserve"> wing </w:t>
      </w:r>
      <w:r w:rsidRPr="00D2453A">
        <w:rPr>
          <w:rStyle w:val="StyleUnderline"/>
          <w:highlight w:val="yellow"/>
        </w:rPr>
        <w:t>is winning</w:t>
      </w:r>
      <w:r w:rsidRPr="00D2453A">
        <w:rPr>
          <w:rStyle w:val="StyleUnderline"/>
        </w:rPr>
        <w:t xml:space="preserve">. The </w:t>
      </w:r>
      <w:r w:rsidRPr="00D2453A">
        <w:rPr>
          <w:rStyle w:val="StyleUnderline"/>
          <w:highlight w:val="yellow"/>
        </w:rPr>
        <w:t>success</w:t>
      </w:r>
      <w:r w:rsidRPr="00D2453A">
        <w:rPr>
          <w:rStyle w:val="StyleUnderline"/>
        </w:rPr>
        <w:t xml:space="preserve"> of the financial elite in waging this war </w:t>
      </w:r>
      <w:r w:rsidRPr="00D2453A">
        <w:rPr>
          <w:rStyle w:val="StyleUnderline"/>
          <w:highlight w:val="yellow"/>
        </w:rPr>
        <w:t>can be measured</w:t>
      </w:r>
      <w:r w:rsidRPr="00D2453A">
        <w:rPr>
          <w:rStyle w:val="StyleUnderline"/>
        </w:rPr>
        <w:t xml:space="preserve"> not only by the rise </w:t>
      </w:r>
      <w:r w:rsidRPr="00D2453A">
        <w:rPr>
          <w:rStyle w:val="StyleUnderline"/>
          <w:highlight w:val="yellow"/>
        </w:rPr>
        <w:t xml:space="preserve">in the stranglehold of neoliberal policies over </w:t>
      </w:r>
      <w:r w:rsidRPr="00D2453A">
        <w:rPr>
          <w:rStyle w:val="StyleUnderline"/>
        </w:rPr>
        <w:t xml:space="preserve">higher </w:t>
      </w:r>
      <w:r w:rsidRPr="00D2453A">
        <w:rPr>
          <w:rStyle w:val="StyleUnderline"/>
          <w:highlight w:val="yellow"/>
        </w:rPr>
        <w:t>education,</w:t>
      </w:r>
      <w:r w:rsidRPr="00D2453A">
        <w:rPr>
          <w:rStyle w:val="StyleUnderline"/>
        </w:rPr>
        <w:t xml:space="preserve"> the </w:t>
      </w:r>
      <w:r w:rsidRPr="00D2453A">
        <w:rPr>
          <w:rStyle w:val="StyleUnderline"/>
          <w:highlight w:val="yellow"/>
        </w:rPr>
        <w:t>increasing corporatization of the university</w:t>
      </w:r>
      <w:r w:rsidRPr="00D2453A">
        <w:rPr>
          <w:rStyle w:val="StyleUnderline"/>
        </w:rPr>
        <w:t>, the evisceration of full-time, tenured jobs for faculty, the dumbing down of the curriculum</w:t>
      </w:r>
      <w:r w:rsidRPr="00D2453A">
        <w:rPr>
          <w:rStyle w:val="StyleUnderline"/>
          <w:highlight w:val="yellow"/>
        </w:rPr>
        <w:t>, the view of students as customers</w:t>
      </w:r>
      <w:r w:rsidRPr="00D2453A">
        <w:rPr>
          <w:rStyle w:val="StyleUnderline"/>
        </w:rPr>
        <w:t xml:space="preserve">, and the growing influence of the military-industrial-academic complex in the </w:t>
      </w:r>
      <w:r w:rsidRPr="00D2453A">
        <w:rPr>
          <w:rStyle w:val="StyleUnderline"/>
          <w:highlight w:val="yellow"/>
        </w:rPr>
        <w:t>service of the financial elite</w:t>
      </w:r>
      <w:r w:rsidRPr="00D2453A">
        <w:rPr>
          <w:rStyle w:val="StyleUnderline"/>
        </w:rPr>
        <w:t xml:space="preserve">, but </w:t>
      </w:r>
      <w:r w:rsidRPr="00D2453A">
        <w:rPr>
          <w:rStyle w:val="StyleUnderline"/>
          <w:highlight w:val="yellow"/>
        </w:rPr>
        <w:t>also in the erasing of public memory</w:t>
      </w:r>
      <w:r w:rsidRPr="00D2453A">
        <w:rPr>
          <w:rStyle w:val="StyleUnderline"/>
        </w:rPr>
        <w:t>.</w:t>
      </w:r>
      <w:r w:rsidRPr="00D2453A">
        <w:rPr>
          <w:sz w:val="14"/>
        </w:rPr>
        <w:t xml:space="preserve"> </w:t>
      </w:r>
      <w:r w:rsidRPr="00D2453A">
        <w:rPr>
          <w:rStyle w:val="StyleUnderline"/>
          <w:highlight w:val="yellow"/>
        </w:rPr>
        <w:t>Memory</w:t>
      </w:r>
      <w:r w:rsidRPr="00D2453A">
        <w:rPr>
          <w:sz w:val="14"/>
        </w:rPr>
        <w:t xml:space="preserve"> is no longer insurgent; that is, it </w:t>
      </w:r>
      <w:r w:rsidRPr="00D2453A">
        <w:rPr>
          <w:rStyle w:val="StyleUnderline"/>
          <w:highlight w:val="yellow"/>
        </w:rPr>
        <w:t>has been erased as a critical educational</w:t>
      </w:r>
      <w:r w:rsidRPr="00D2453A">
        <w:rPr>
          <w:rStyle w:val="StyleUnderline"/>
        </w:rPr>
        <w:t xml:space="preserve"> and political </w:t>
      </w:r>
      <w:r w:rsidRPr="00D2453A">
        <w:rPr>
          <w:rStyle w:val="StyleUnderline"/>
          <w:highlight w:val="yellow"/>
        </w:rPr>
        <w:t>optic for moral witnessing</w:t>
      </w:r>
      <w:r w:rsidRPr="00D2453A">
        <w:rPr>
          <w:rStyle w:val="StyleUnderline"/>
        </w:rPr>
        <w:t xml:space="preserve">, testimony </w:t>
      </w:r>
      <w:r w:rsidRPr="00D2453A">
        <w:rPr>
          <w:rStyle w:val="StyleUnderline"/>
          <w:highlight w:val="yellow"/>
        </w:rPr>
        <w:t>and civic courage</w:t>
      </w:r>
      <w:r w:rsidRPr="00D2453A">
        <w:rPr>
          <w:rStyle w:val="StyleUnderline"/>
        </w:rPr>
        <w:t xml:space="preserve">. On </w:t>
      </w:r>
      <w:r w:rsidRPr="00D2453A">
        <w:rPr>
          <w:rStyle w:val="StyleUnderline"/>
        </w:rPr>
        <w:lastRenderedPageBreak/>
        <w:t xml:space="preserve">the contrary, it is either being cleansed or erased by the new apologists for the status quo who urge people to love the United States, which means </w:t>
      </w:r>
      <w:r w:rsidRPr="00D2453A">
        <w:rPr>
          <w:rStyle w:val="StyleUnderline"/>
          <w:highlight w:val="yellow"/>
        </w:rPr>
        <w:t xml:space="preserve">giving up any sense of counter memory, interrogation </w:t>
      </w:r>
      <w:r w:rsidRPr="00D2453A">
        <w:rPr>
          <w:rStyle w:val="StyleUnderline"/>
        </w:rPr>
        <w:t xml:space="preserve">of dominant narratives or </w:t>
      </w:r>
      <w:r w:rsidRPr="00D2453A">
        <w:rPr>
          <w:rStyle w:val="StyleUnderline"/>
          <w:highlight w:val="yellow"/>
        </w:rPr>
        <w:t>retrieval of lost histories of struggle</w:t>
      </w:r>
      <w:r w:rsidRPr="00D2453A">
        <w:rPr>
          <w:rStyle w:val="StyleUnderline"/>
        </w:rPr>
        <w:t>. The current call to cleanse history in the name of a false patriotism that celebrates a new illiteracy as a way of loving the United States is a discourse of anti-memory, a willful attempt at forgetting the past in the manufactured fog of historical amnesia.</w:t>
      </w:r>
      <w:r w:rsidRPr="00D2453A">
        <w:rPr>
          <w:sz w:val="14"/>
        </w:rPr>
        <w:t xml:space="preserve"> This is particularly true when it comes to erasing the work of a number of critical intellectuals who have written about higher education as the practice of freedom, including John Dewey, George S. Counts, W.E.B. Du Bois, the Social Reconstructionists, and others, all of whom viewed higher education as integral to the development of both engaged critical citizens and the university as a democratic public sphere. </w:t>
      </w:r>
      <w:hyperlink r:id="rId20" w:anchor="a19" w:history="1">
        <w:r w:rsidRPr="00D2453A">
          <w:rPr>
            <w:rStyle w:val="Hyperlink"/>
            <w:sz w:val="14"/>
          </w:rPr>
          <w:t>(19)</w:t>
        </w:r>
      </w:hyperlink>
      <w:r w:rsidRPr="00D2453A">
        <w:rPr>
          <w:sz w:val="14"/>
        </w:rPr>
        <w:t xml:space="preserve"> Under the reign of neoliberalism, with few exceptions, higher </w:t>
      </w:r>
      <w:r w:rsidRPr="00D2453A">
        <w:rPr>
          <w:rStyle w:val="StyleUnderline"/>
          <w:highlight w:val="yellow"/>
        </w:rPr>
        <w:t>education</w:t>
      </w:r>
      <w:r w:rsidRPr="00D2453A">
        <w:rPr>
          <w:rStyle w:val="StyleUnderline"/>
        </w:rPr>
        <w:t xml:space="preserve"> appears to be increasingly decoupling itself from its historical legacy as a </w:t>
      </w:r>
      <w:r w:rsidRPr="00D2453A">
        <w:rPr>
          <w:rStyle w:val="StyleUnderline"/>
          <w:highlight w:val="yellow"/>
        </w:rPr>
        <w:t>crucial public sphere</w:t>
      </w:r>
      <w:r w:rsidRPr="00D2453A">
        <w:rPr>
          <w:rStyle w:val="StyleUnderline"/>
        </w:rPr>
        <w:t xml:space="preserve">, responsible for both </w:t>
      </w:r>
      <w:r w:rsidRPr="00D2453A">
        <w:rPr>
          <w:rStyle w:val="StyleUnderline"/>
          <w:highlight w:val="yellow"/>
        </w:rPr>
        <w:t>educating students for the workplace</w:t>
      </w:r>
      <w:r w:rsidRPr="00D2453A">
        <w:rPr>
          <w:rStyle w:val="StyleUnderline"/>
        </w:rPr>
        <w:t xml:space="preserve"> and providing them with the modes of critical discourse, </w:t>
      </w:r>
      <w:r w:rsidRPr="00D2453A">
        <w:rPr>
          <w:sz w:val="14"/>
        </w:rPr>
        <w:t xml:space="preserve">interpretation, judgment, imagination, and experiences that deepen and expand democracy. As universities adopt the ideology of the </w:t>
      </w:r>
      <w:r w:rsidRPr="00D2453A">
        <w:rPr>
          <w:rStyle w:val="StyleUnderline"/>
        </w:rPr>
        <w:t xml:space="preserve">transnational corporation and </w:t>
      </w:r>
      <w:r w:rsidRPr="00D2453A">
        <w:rPr>
          <w:rStyle w:val="StyleUnderline"/>
          <w:highlight w:val="yellow"/>
        </w:rPr>
        <w:t>become subordinated to the needs of capital</w:t>
      </w:r>
      <w:r w:rsidRPr="00D2453A">
        <w:rPr>
          <w:rStyle w:val="StyleUnderline"/>
        </w:rPr>
        <w:t xml:space="preserve">, </w:t>
      </w:r>
      <w:r w:rsidRPr="00D2453A">
        <w:rPr>
          <w:sz w:val="14"/>
        </w:rPr>
        <w:t>the war industries and the Pentagon, they are less concerned about how they might educate students about the ideology and civic practices of democratic governance and the necessity of using knowledge to address the challenges of public life. </w:t>
      </w:r>
      <w:hyperlink r:id="rId21" w:anchor="a20" w:history="1">
        <w:r w:rsidRPr="00D2453A">
          <w:rPr>
            <w:rStyle w:val="Hyperlink"/>
            <w:sz w:val="14"/>
          </w:rPr>
          <w:t>(20)</w:t>
        </w:r>
      </w:hyperlink>
      <w:r w:rsidRPr="00D2453A">
        <w:rPr>
          <w:sz w:val="14"/>
        </w:rPr>
        <w:t xml:space="preserve"> Instead, as part of the post-9/11 military-industrial-academic complex, </w:t>
      </w:r>
      <w:r w:rsidRPr="00D2453A">
        <w:rPr>
          <w:rStyle w:val="StyleUnderline"/>
        </w:rPr>
        <w:t xml:space="preserve">higher </w:t>
      </w:r>
      <w:r w:rsidRPr="00D2453A">
        <w:rPr>
          <w:rStyle w:val="StyleUnderline"/>
          <w:highlight w:val="yellow"/>
        </w:rPr>
        <w:t>education increasingly conjoins</w:t>
      </w:r>
      <w:r w:rsidRPr="00D2453A">
        <w:rPr>
          <w:rStyle w:val="StyleUnderline"/>
        </w:rPr>
        <w:t xml:space="preserve"> military interests and </w:t>
      </w:r>
      <w:r w:rsidRPr="00D2453A">
        <w:rPr>
          <w:rStyle w:val="StyleUnderline"/>
          <w:highlight w:val="yellow"/>
        </w:rPr>
        <w:t>market values</w:t>
      </w:r>
      <w:r w:rsidRPr="00D2453A">
        <w:rPr>
          <w:rStyle w:val="StyleUnderline"/>
        </w:rPr>
        <w:t xml:space="preserve">, </w:t>
      </w:r>
      <w:r w:rsidRPr="00D2453A">
        <w:rPr>
          <w:sz w:val="14"/>
        </w:rPr>
        <w:t>identities and social relations while the role of the university as a public good, a site of critical dialogue and a place that calls students to think, question, learn how to take risks, and act with compassion and conviction is dismissed as impractical or subversive. </w:t>
      </w:r>
      <w:hyperlink r:id="rId22" w:anchor="a21" w:history="1">
        <w:r w:rsidRPr="00D2453A">
          <w:rPr>
            <w:rStyle w:val="Hyperlink"/>
            <w:sz w:val="14"/>
          </w:rPr>
          <w:t>(21)</w:t>
        </w:r>
      </w:hyperlink>
      <w:r w:rsidRPr="00D2453A">
        <w:rPr>
          <w:sz w:val="14"/>
        </w:rPr>
        <w:t xml:space="preserve"> The corporatization, militarization and dumbing down of rigorous scholarship, and the devaluing of the critical capacities of young people mark a sharp break from a once influential educational tradition in the United States. The corporatization, militarization and dumbing down of rigorous scholarship, and the devaluing of the critical capacities of young people mark a sharp break from a once influential educational tradition in the United States, extending from Thomas Jefferson to John Dewey to Maxine Greene, who held that freedom flourishes in the worldly space of the public realm only through the work of educated, critical citizens. Within this democratic tradition, </w:t>
      </w:r>
      <w:r w:rsidRPr="00D2453A">
        <w:rPr>
          <w:rStyle w:val="StyleUnderline"/>
        </w:rPr>
        <w:t>education was not confused with training; instead, its critical function was propelled by the need to provide students with the knowledge and skills that enable a “politically interested and mobilized citizenry, one that has certain solidarities, is capable of acting on its own behalf, and anticipates a future of ever greater social equality across lines of race, gender, and class.”</w:t>
      </w:r>
      <w:r w:rsidRPr="00D2453A">
        <w:rPr>
          <w:sz w:val="14"/>
        </w:rPr>
        <w:t> </w:t>
      </w:r>
      <w:hyperlink r:id="rId23" w:anchor="a22" w:history="1">
        <w:r w:rsidRPr="00D2453A">
          <w:rPr>
            <w:rStyle w:val="Hyperlink"/>
            <w:sz w:val="14"/>
          </w:rPr>
          <w:t>(22)</w:t>
        </w:r>
      </w:hyperlink>
      <w:r w:rsidRPr="00D2453A">
        <w:rPr>
          <w:sz w:val="14"/>
        </w:rPr>
        <w:t> Other prominent educators and theorists such as Hannah Arendt, James B. Conant and Cornelius Castoriadis have long believed and rightly argued that we should not allow education to be modeled after the business world. Dewey, in particular</w:t>
      </w:r>
      <w:r w:rsidRPr="00D2453A">
        <w:rPr>
          <w:rStyle w:val="StyleUnderline"/>
        </w:rPr>
        <w:t>, warned about t</w:t>
      </w:r>
      <w:r w:rsidRPr="00D2453A">
        <w:rPr>
          <w:rStyle w:val="StyleUnderline"/>
          <w:highlight w:val="yellow"/>
        </w:rPr>
        <w:t>he growing influence of the “corporate mentality”</w:t>
      </w:r>
      <w:r w:rsidRPr="00D2453A">
        <w:rPr>
          <w:rStyle w:val="StyleUnderline"/>
        </w:rPr>
        <w:t xml:space="preserve"> and </w:t>
      </w:r>
      <w:r w:rsidRPr="00D2453A">
        <w:rPr>
          <w:rStyle w:val="StyleUnderline"/>
          <w:highlight w:val="yellow"/>
        </w:rPr>
        <w:t>the threat that the business model posed to</w:t>
      </w:r>
      <w:r w:rsidRPr="00D2453A">
        <w:rPr>
          <w:rStyle w:val="StyleUnderline"/>
        </w:rPr>
        <w:t xml:space="preserve"> public spaces, higher </w:t>
      </w:r>
      <w:r w:rsidRPr="00D2453A">
        <w:rPr>
          <w:rStyle w:val="StyleUnderline"/>
          <w:highlight w:val="yellow"/>
        </w:rPr>
        <w:t>education</w:t>
      </w:r>
      <w:r w:rsidRPr="00D2453A">
        <w:rPr>
          <w:rStyle w:val="StyleUnderline"/>
        </w:rPr>
        <w:t xml:space="preserve"> and democracy. </w:t>
      </w:r>
    </w:p>
    <w:p w14:paraId="7B1A3B68" w14:textId="77777777" w:rsidR="00D7161C" w:rsidRDefault="00D7161C" w:rsidP="00D7161C">
      <w:pPr>
        <w:pStyle w:val="Heading3"/>
      </w:pPr>
      <w:r>
        <w:lastRenderedPageBreak/>
        <w:t>Underview</w:t>
      </w:r>
    </w:p>
    <w:p w14:paraId="3865ED28" w14:textId="77777777" w:rsidR="00D7161C" w:rsidRDefault="00D7161C" w:rsidP="00D7161C">
      <w:pPr>
        <w:pStyle w:val="Heading4"/>
      </w:pPr>
      <w:r>
        <w:t xml:space="preserve">The alt is not a rejection of the state, thus I do not cede the political and can engage in state action. </w:t>
      </w:r>
    </w:p>
    <w:p w14:paraId="3947F26C" w14:textId="77777777" w:rsidR="00D7161C" w:rsidRDefault="00D7161C" w:rsidP="00D7161C">
      <w:pPr>
        <w:pStyle w:val="Heading4"/>
      </w:pPr>
      <w:r>
        <w:t xml:space="preserve">Don’t let the aff make a perm, each of the links acts as an independent DA to the aff that turns the case. That means that the perm will never solve those disadvantages, but the alt alone will. Any inclusion of the aff fails. </w:t>
      </w:r>
    </w:p>
    <w:p w14:paraId="7D982B01" w14:textId="3E35D0A5" w:rsidR="00056B65" w:rsidRDefault="00D7161C" w:rsidP="00EF3592">
      <w:pPr>
        <w:pStyle w:val="Heading4"/>
      </w:pPr>
      <w:r>
        <w:t xml:space="preserve">Weigh the K above the case—capitalism controls the root cause of all of their impacts. If we don’t analyze capitalism, we allow it to run rampant and continue on its unsustainable path towards extinction. </w:t>
      </w:r>
    </w:p>
    <w:p w14:paraId="31921C24" w14:textId="4D4E4E85" w:rsidR="00102E77" w:rsidRDefault="00102E77" w:rsidP="00102E77"/>
    <w:p w14:paraId="50271C0F" w14:textId="290C85E5" w:rsidR="00102E77" w:rsidRDefault="00102E77" w:rsidP="00102E77">
      <w:pPr>
        <w:pStyle w:val="Heading2"/>
      </w:pPr>
      <w:r>
        <w:lastRenderedPageBreak/>
        <w:t>a2 case</w:t>
      </w:r>
    </w:p>
    <w:p w14:paraId="2B877F65" w14:textId="77777777" w:rsidR="00102E77" w:rsidRDefault="00102E77" w:rsidP="00102E77">
      <w:pPr>
        <w:pStyle w:val="Heading4"/>
      </w:pPr>
      <w:r>
        <w:t xml:space="preserve">Even with increased access, this doesn’t mean vaccination rates increase at the same rate: administration of vaccines requires more than a waiver. </w:t>
      </w:r>
    </w:p>
    <w:p w14:paraId="082F1ABD" w14:textId="77777777" w:rsidR="00102E77" w:rsidRPr="00B66241" w:rsidRDefault="00102E77" w:rsidP="00102E77">
      <w:pPr>
        <w:rPr>
          <w:sz w:val="16"/>
        </w:rPr>
      </w:pPr>
      <w:r w:rsidRPr="00B66241">
        <w:rPr>
          <w:sz w:val="16"/>
        </w:rPr>
        <w:t xml:space="preserve">David </w:t>
      </w:r>
      <w:r w:rsidRPr="00B66241">
        <w:rPr>
          <w:rStyle w:val="Emphasis"/>
        </w:rPr>
        <w:t>Adler</w:t>
      </w:r>
      <w:r w:rsidRPr="00B66241">
        <w:rPr>
          <w:sz w:val="16"/>
        </w:rPr>
        <w:t>, 7-20-20</w:t>
      </w:r>
      <w:r w:rsidRPr="00B66241">
        <w:rPr>
          <w:rStyle w:val="Emphasis"/>
        </w:rPr>
        <w:t>21</w:t>
      </w:r>
      <w:r w:rsidRPr="00B66241">
        <w:rPr>
          <w:sz w:val="16"/>
        </w:rPr>
        <w:t>, "To Vaccinate the World, Supply Is Only Half the Issue," Foreign Policy, https://foreignpolicy.com/2021/07/20/wto-trips-waiver-vaccine-equity-distribution-covid-pandemic/</w:t>
      </w:r>
    </w:p>
    <w:p w14:paraId="12217E5C" w14:textId="77777777" w:rsidR="00102E77" w:rsidRDefault="00102E77" w:rsidP="00102E77">
      <w:pPr>
        <w:rPr>
          <w:sz w:val="16"/>
        </w:rPr>
      </w:pPr>
      <w:r w:rsidRPr="00B66241">
        <w:rPr>
          <w:sz w:val="16"/>
        </w:rPr>
        <w:t xml:space="preserve">On July 20, the World Trade Organization holds another Trade-Related Aspects of Intellectual Property Rights (TRIPS) Council meeting to consider waiving intellectual property protections for COVID-19 vaccines. But </w:t>
      </w:r>
      <w:r w:rsidRPr="00B66241">
        <w:rPr>
          <w:rStyle w:val="Emphasis"/>
          <w:highlight w:val="yellow"/>
        </w:rPr>
        <w:t>vaccinating the world will take more than</w:t>
      </w:r>
      <w:r w:rsidRPr="00B66241">
        <w:rPr>
          <w:sz w:val="16"/>
        </w:rPr>
        <w:t xml:space="preserve"> just </w:t>
      </w:r>
      <w:r w:rsidRPr="00B66241">
        <w:rPr>
          <w:rStyle w:val="Emphasis"/>
          <w:highlight w:val="yellow"/>
        </w:rPr>
        <w:t>increasing supply. Vaccines need to be</w:t>
      </w:r>
      <w:r w:rsidRPr="00B66241">
        <w:rPr>
          <w:sz w:val="16"/>
        </w:rPr>
        <w:t xml:space="preserve"> distributed and </w:t>
      </w:r>
      <w:r w:rsidRPr="00B66241">
        <w:rPr>
          <w:rStyle w:val="Emphasis"/>
          <w:highlight w:val="yellow"/>
        </w:rPr>
        <w:t>administered</w:t>
      </w:r>
      <w:r w:rsidRPr="00B66241">
        <w:rPr>
          <w:sz w:val="16"/>
        </w:rPr>
        <w:t xml:space="preserve"> so they end up in people’s arms. Yet </w:t>
      </w:r>
      <w:r w:rsidRPr="00B66241">
        <w:rPr>
          <w:rStyle w:val="Emphasis"/>
          <w:highlight w:val="yellow"/>
        </w:rPr>
        <w:t>there is</w:t>
      </w:r>
      <w:r w:rsidRPr="00B66241">
        <w:rPr>
          <w:rStyle w:val="Emphasis"/>
        </w:rPr>
        <w:t xml:space="preserve"> still </w:t>
      </w:r>
      <w:r w:rsidRPr="00B66241">
        <w:rPr>
          <w:rStyle w:val="Emphasis"/>
          <w:highlight w:val="yellow"/>
        </w:rPr>
        <w:t>limited</w:t>
      </w:r>
      <w:r w:rsidRPr="00B66241">
        <w:rPr>
          <w:rStyle w:val="Emphasis"/>
        </w:rPr>
        <w:t xml:space="preserve"> global </w:t>
      </w:r>
      <w:r w:rsidRPr="00B66241">
        <w:rPr>
          <w:rStyle w:val="Emphasis"/>
          <w:highlight w:val="yellow"/>
        </w:rPr>
        <w:t>focus on this critical</w:t>
      </w:r>
      <w:r w:rsidRPr="00B66241">
        <w:rPr>
          <w:sz w:val="16"/>
        </w:rPr>
        <w:t xml:space="preserve"> last mile </w:t>
      </w:r>
      <w:r w:rsidRPr="00B66241">
        <w:rPr>
          <w:rStyle w:val="Emphasis"/>
          <w:highlight w:val="yellow"/>
        </w:rPr>
        <w:t>problem.</w:t>
      </w:r>
      <w:r w:rsidRPr="00B66241">
        <w:rPr>
          <w:sz w:val="16"/>
          <w:highlight w:val="yellow"/>
        </w:rPr>
        <w:t xml:space="preserve"> </w:t>
      </w:r>
      <w:r w:rsidRPr="00B66241">
        <w:rPr>
          <w:rStyle w:val="Emphasis"/>
          <w:highlight w:val="yellow"/>
        </w:rPr>
        <w:t>The United States is a perfect case study</w:t>
      </w:r>
      <w:r w:rsidRPr="00B66241">
        <w:rPr>
          <w:sz w:val="16"/>
        </w:rPr>
        <w:t xml:space="preserve"> of the importance of rollout planning and what can go wrong. </w:t>
      </w:r>
      <w:r w:rsidRPr="00B66241">
        <w:rPr>
          <w:rStyle w:val="Emphasis"/>
          <w:highlight w:val="yellow"/>
        </w:rPr>
        <w:t>It led the world in COVID-19 vaccine development</w:t>
      </w:r>
      <w:r w:rsidRPr="00B66241">
        <w:rPr>
          <w:sz w:val="16"/>
        </w:rPr>
        <w:t xml:space="preserve"> and manufacturing, accomplished by Operation Warp Speed, in record time. </w:t>
      </w:r>
      <w:r w:rsidRPr="00B66241">
        <w:rPr>
          <w:rStyle w:val="Emphasis"/>
          <w:highlight w:val="yellow"/>
        </w:rPr>
        <w:t>But</w:t>
      </w:r>
      <w:r w:rsidRPr="00B66241">
        <w:rPr>
          <w:sz w:val="16"/>
        </w:rPr>
        <w:t xml:space="preserve"> vaccine rollout was another story: The United States </w:t>
      </w:r>
      <w:r w:rsidRPr="00B66241">
        <w:rPr>
          <w:rStyle w:val="Emphasis"/>
          <w:highlight w:val="yellow"/>
        </w:rPr>
        <w:t>lagged behind</w:t>
      </w:r>
      <w:r w:rsidRPr="00B66241">
        <w:rPr>
          <w:sz w:val="16"/>
        </w:rPr>
        <w:t xml:space="preserve"> both Israel and the United Kingdom </w:t>
      </w:r>
      <w:r w:rsidRPr="00B66241">
        <w:rPr>
          <w:rStyle w:val="Emphasis"/>
          <w:highlight w:val="yellow"/>
        </w:rPr>
        <w:t>in getting shots into people’s arms</w:t>
      </w:r>
      <w:r w:rsidRPr="00B66241">
        <w:rPr>
          <w:sz w:val="16"/>
        </w:rPr>
        <w:t xml:space="preserve">. Now, as the United States and the world consider ways to vaccinate every country, </w:t>
      </w:r>
      <w:r w:rsidRPr="00B66241">
        <w:rPr>
          <w:rStyle w:val="Emphasis"/>
          <w:highlight w:val="yellow"/>
        </w:rPr>
        <w:t>there is every reason to believe this rollout problem will reappear on a global scale.</w:t>
      </w:r>
      <w:r w:rsidRPr="00B66241">
        <w:rPr>
          <w:sz w:val="16"/>
          <w:highlight w:val="yellow"/>
        </w:rPr>
        <w:t xml:space="preserve"> </w:t>
      </w:r>
      <w:r w:rsidRPr="00B66241">
        <w:rPr>
          <w:rStyle w:val="Emphasis"/>
          <w:highlight w:val="yellow"/>
        </w:rPr>
        <w:t>Even if the world manufactures a</w:t>
      </w:r>
      <w:r w:rsidRPr="00B66241">
        <w:rPr>
          <w:sz w:val="16"/>
        </w:rPr>
        <w:t xml:space="preserve">n adequate </w:t>
      </w:r>
      <w:r w:rsidRPr="00B66241">
        <w:rPr>
          <w:rStyle w:val="Emphasis"/>
          <w:highlight w:val="yellow"/>
        </w:rPr>
        <w:t>vaccine supply</w:t>
      </w:r>
      <w:r w:rsidRPr="00B66241">
        <w:rPr>
          <w:sz w:val="16"/>
        </w:rPr>
        <w:t>—a very big if—</w:t>
      </w:r>
      <w:r w:rsidRPr="00B66241">
        <w:rPr>
          <w:rStyle w:val="Emphasis"/>
          <w:highlight w:val="yellow"/>
        </w:rPr>
        <w:t>this doesn’t mean afflicted countries will be able to</w:t>
      </w:r>
      <w:r w:rsidRPr="00B66241">
        <w:rPr>
          <w:sz w:val="16"/>
          <w:highlight w:val="yellow"/>
        </w:rPr>
        <w:t xml:space="preserve"> effectively </w:t>
      </w:r>
      <w:r w:rsidRPr="00B66241">
        <w:rPr>
          <w:rStyle w:val="Emphasis"/>
          <w:highlight w:val="yellow"/>
        </w:rPr>
        <w:t>administer vaccines</w:t>
      </w:r>
      <w:r w:rsidRPr="00B66241">
        <w:rPr>
          <w:sz w:val="16"/>
        </w:rPr>
        <w:t xml:space="preserve">. Given ongoing deaths from COVID-19 in countries experiencing outbreaks as well as the flourishing of new variants that could breach existing vaccines, </w:t>
      </w:r>
      <w:r w:rsidRPr="00B66241">
        <w:rPr>
          <w:rStyle w:val="Emphasis"/>
          <w:highlight w:val="yellow"/>
        </w:rPr>
        <w:t>the consequences will be deadly</w:t>
      </w:r>
      <w:r w:rsidRPr="00B66241">
        <w:rPr>
          <w:sz w:val="16"/>
          <w:highlight w:val="yellow"/>
        </w:rPr>
        <w:t>.</w:t>
      </w:r>
      <w:r w:rsidRPr="00B66241">
        <w:rPr>
          <w:sz w:val="16"/>
        </w:rPr>
        <w:t xml:space="preserve"> The origins of this rollout problem are predominantly institutional: </w:t>
      </w:r>
      <w:r w:rsidRPr="00B66241">
        <w:rPr>
          <w:rStyle w:val="Emphasis"/>
          <w:highlight w:val="yellow"/>
        </w:rPr>
        <w:t>The</w:t>
      </w:r>
      <w:r w:rsidRPr="00B66241">
        <w:rPr>
          <w:rStyle w:val="Emphasis"/>
        </w:rPr>
        <w:t xml:space="preserve"> </w:t>
      </w:r>
      <w:r w:rsidRPr="00B66241">
        <w:rPr>
          <w:sz w:val="16"/>
        </w:rPr>
        <w:t xml:space="preserve">U.S. government and multilateral </w:t>
      </w:r>
      <w:r w:rsidRPr="00B66241">
        <w:rPr>
          <w:rStyle w:val="Emphasis"/>
          <w:highlight w:val="yellow"/>
        </w:rPr>
        <w:t>institutions working on supplying vaccines to the world have less of a focus on</w:t>
      </w:r>
      <w:r w:rsidRPr="00B66241">
        <w:rPr>
          <w:rStyle w:val="Emphasis"/>
        </w:rPr>
        <w:t xml:space="preserve"> getting </w:t>
      </w:r>
      <w:r w:rsidRPr="00B66241">
        <w:rPr>
          <w:rStyle w:val="Emphasis"/>
          <w:highlight w:val="yellow"/>
        </w:rPr>
        <w:t>shots</w:t>
      </w:r>
      <w:r w:rsidRPr="00B66241">
        <w:rPr>
          <w:rStyle w:val="Emphasis"/>
        </w:rPr>
        <w:t xml:space="preserve"> into people’s arms. </w:t>
      </w:r>
      <w:r w:rsidRPr="00B66241">
        <w:rPr>
          <w:rStyle w:val="Emphasis"/>
          <w:highlight w:val="yellow"/>
        </w:rPr>
        <w:t>This is</w:t>
      </w:r>
      <w:r w:rsidRPr="00B66241">
        <w:rPr>
          <w:rStyle w:val="Emphasis"/>
        </w:rPr>
        <w:t xml:space="preserve"> often </w:t>
      </w:r>
      <w:r w:rsidRPr="00B66241">
        <w:rPr>
          <w:rStyle w:val="Emphasis"/>
          <w:highlight w:val="yellow"/>
        </w:rPr>
        <w:t>left up to</w:t>
      </w:r>
      <w:r w:rsidRPr="00B66241">
        <w:rPr>
          <w:rStyle w:val="Emphasis"/>
        </w:rPr>
        <w:t xml:space="preserve"> individual </w:t>
      </w:r>
      <w:r w:rsidRPr="00B66241">
        <w:rPr>
          <w:rStyle w:val="Emphasis"/>
          <w:highlight w:val="yellow"/>
        </w:rPr>
        <w:t>countries ill-equipped for this task.</w:t>
      </w:r>
      <w:r w:rsidRPr="00B66241">
        <w:rPr>
          <w:rStyle w:val="Emphasis"/>
        </w:rPr>
        <w:t xml:space="preserve"> </w:t>
      </w:r>
      <w:r w:rsidRPr="00B66241">
        <w:rPr>
          <w:sz w:val="16"/>
        </w:rPr>
        <w:t>Administering shots in the arm was another story. This was primarily left up to the states. Initially, Operation Warp Speed planned to have the U.S. Defense Department administer shots in the arms, but state and local authorities complained of the </w:t>
      </w:r>
      <w:hyperlink r:id="rId24" w:history="1">
        <w:r w:rsidRPr="00B66241">
          <w:rPr>
            <w:rStyle w:val="Hyperlink"/>
            <w:sz w:val="16"/>
          </w:rPr>
          <w:t>militarization of vaccine administration</w:t>
        </w:r>
      </w:hyperlink>
      <w:r w:rsidRPr="00B66241">
        <w:rPr>
          <w:sz w:val="16"/>
        </w:rPr>
        <w:t xml:space="preserve"> and took over this function. </w:t>
      </w:r>
      <w:r w:rsidRPr="00B66241">
        <w:rPr>
          <w:rStyle w:val="Emphasis"/>
          <w:highlight w:val="yellow"/>
        </w:rPr>
        <w:t>For whatever the reason—lack of resources, lack of planning, </w:t>
      </w:r>
      <w:hyperlink r:id="rId25" w:history="1">
        <w:r w:rsidRPr="00B66241">
          <w:rPr>
            <w:rStyle w:val="Emphasis"/>
            <w:highlight w:val="yellow"/>
          </w:rPr>
          <w:t>poor communication</w:t>
        </w:r>
      </w:hyperlink>
      <w:r w:rsidRPr="00B66241">
        <w:rPr>
          <w:rStyle w:val="Emphasis"/>
        </w:rPr>
        <w:t> from the federal government—</w:t>
      </w:r>
      <w:r w:rsidRPr="00B66241">
        <w:rPr>
          <w:rStyle w:val="Emphasis"/>
          <w:highlight w:val="yellow"/>
        </w:rPr>
        <w:t>the states had trouble administering the vaccines</w:t>
      </w:r>
      <w:r w:rsidRPr="00B66241">
        <w:rPr>
          <w:sz w:val="16"/>
        </w:rPr>
        <w:t xml:space="preserve"> on time. As of Jan. 15, </w:t>
      </w:r>
      <w:r w:rsidRPr="00B66241">
        <w:rPr>
          <w:rStyle w:val="Emphasis"/>
          <w:highlight w:val="yellow"/>
        </w:rPr>
        <w:t xml:space="preserve">more than 31 million doses had been “distributed” but only around 12 million </w:t>
      </w:r>
      <w:r w:rsidRPr="00B66241">
        <w:rPr>
          <w:rStyle w:val="Emphasis"/>
        </w:rPr>
        <w:t>doses</w:t>
      </w:r>
      <w:r w:rsidRPr="00B66241">
        <w:rPr>
          <w:rStyle w:val="Emphasis"/>
          <w:highlight w:val="yellow"/>
        </w:rPr>
        <w:t xml:space="preserve"> had been “administered.”</w:t>
      </w:r>
      <w:r w:rsidRPr="00B66241">
        <w:rPr>
          <w:sz w:val="16"/>
        </w:rPr>
        <w:t xml:space="preserve"> </w:t>
      </w:r>
    </w:p>
    <w:p w14:paraId="29F93DA8" w14:textId="77777777" w:rsidR="00102E77" w:rsidRDefault="00102E77" w:rsidP="00102E77">
      <w:pPr>
        <w:rPr>
          <w:sz w:val="16"/>
        </w:rPr>
      </w:pPr>
    </w:p>
    <w:p w14:paraId="59BF0C47" w14:textId="77777777" w:rsidR="00102E77" w:rsidRDefault="00102E77" w:rsidP="00102E77">
      <w:pPr>
        <w:pStyle w:val="Heading4"/>
      </w:pPr>
      <w:r>
        <w:t xml:space="preserve">A TRIPS waiver is largely performative—other barriers prevent it from creating meaningful change in medicines access.  </w:t>
      </w:r>
    </w:p>
    <w:p w14:paraId="1146ED1E" w14:textId="77777777" w:rsidR="00102E77" w:rsidRPr="00B66241" w:rsidRDefault="00102E77" w:rsidP="00102E77">
      <w:pPr>
        <w:rPr>
          <w:sz w:val="16"/>
        </w:rPr>
      </w:pPr>
      <w:r w:rsidRPr="00B66241">
        <w:rPr>
          <w:sz w:val="16"/>
        </w:rPr>
        <w:t xml:space="preserve">David </w:t>
      </w:r>
      <w:r w:rsidRPr="00B66241">
        <w:rPr>
          <w:rStyle w:val="Emphasis"/>
        </w:rPr>
        <w:t>Adler</w:t>
      </w:r>
      <w:r w:rsidRPr="00B66241">
        <w:rPr>
          <w:sz w:val="16"/>
        </w:rPr>
        <w:t>, 7-20-20</w:t>
      </w:r>
      <w:r w:rsidRPr="00B66241">
        <w:rPr>
          <w:rStyle w:val="Emphasis"/>
        </w:rPr>
        <w:t>21</w:t>
      </w:r>
      <w:r w:rsidRPr="00B66241">
        <w:rPr>
          <w:sz w:val="16"/>
        </w:rPr>
        <w:t>, "To Vaccinate the World, Supply Is Only Half the Issue," Foreign Policy, https://foreignpolicy.com/2021/07/20/wto-trips-waiver-vaccine-equity-distribution-covid-pandemic/</w:t>
      </w:r>
    </w:p>
    <w:p w14:paraId="69034BE6" w14:textId="77777777" w:rsidR="00102E77" w:rsidRPr="008A0D89" w:rsidRDefault="00102E77" w:rsidP="00102E77">
      <w:r w:rsidRPr="008A0D89">
        <w:t xml:space="preserve">Nonetheless, the Biden administration’s signature international COVID-19 policy, </w:t>
      </w:r>
      <w:r w:rsidRPr="008A0D89">
        <w:rPr>
          <w:rStyle w:val="Emphasis"/>
          <w:highlight w:val="yellow"/>
        </w:rPr>
        <w:t xml:space="preserve">the </w:t>
      </w:r>
      <w:hyperlink r:id="rId26" w:history="1">
        <w:r w:rsidRPr="008A0D89">
          <w:rPr>
            <w:rStyle w:val="Emphasis"/>
            <w:highlight w:val="yellow"/>
          </w:rPr>
          <w:t>TRIPS waiver</w:t>
        </w:r>
      </w:hyperlink>
      <w:r w:rsidRPr="008A0D89">
        <w:rPr>
          <w:rStyle w:val="Emphasis"/>
          <w:highlight w:val="yellow"/>
        </w:rPr>
        <w:t>, is a</w:t>
      </w:r>
      <w:r w:rsidRPr="008A0D89">
        <w:t xml:space="preserve"> supply side </w:t>
      </w:r>
      <w:r w:rsidRPr="008A0D89">
        <w:rPr>
          <w:rStyle w:val="Emphasis"/>
          <w:highlight w:val="yellow"/>
        </w:rPr>
        <w:t>move</w:t>
      </w:r>
      <w:r w:rsidRPr="008A0D89">
        <w:t xml:space="preserve">—but one </w:t>
      </w:r>
      <w:r w:rsidRPr="008A0D89">
        <w:rPr>
          <w:rStyle w:val="Emphasis"/>
          <w:highlight w:val="yellow"/>
        </w:rPr>
        <w:t>unlikely to lead to any actual increase in supply.</w:t>
      </w:r>
      <w:r w:rsidRPr="008A0D89">
        <w:t xml:space="preserve"> This waves intellectual property protections for COVID-19 vaccines to further foreign production. </w:t>
      </w:r>
      <w:r w:rsidRPr="008A0D89">
        <w:rPr>
          <w:rStyle w:val="Emphasis"/>
        </w:rPr>
        <w:t xml:space="preserve">The </w:t>
      </w:r>
      <w:hyperlink r:id="rId27" w:history="1">
        <w:r w:rsidRPr="008A0D89">
          <w:rPr>
            <w:rStyle w:val="Emphasis"/>
          </w:rPr>
          <w:t>U.K.</w:t>
        </w:r>
      </w:hyperlink>
      <w:r w:rsidRPr="008A0D89">
        <w:rPr>
          <w:rStyle w:val="Emphasis"/>
        </w:rPr>
        <w:t xml:space="preserve"> and </w:t>
      </w:r>
      <w:hyperlink r:id="rId28" w:history="1">
        <w:r w:rsidRPr="008A0D89">
          <w:rPr>
            <w:rStyle w:val="Emphasis"/>
          </w:rPr>
          <w:t>German</w:t>
        </w:r>
      </w:hyperlink>
      <w:r>
        <w:t xml:space="preserve"> </w:t>
      </w:r>
      <w:r w:rsidRPr="008A0D89">
        <w:rPr>
          <w:rStyle w:val="Emphasis"/>
          <w:highlight w:val="yellow"/>
        </w:rPr>
        <w:t>governments have viewed it skeptically and can block it</w:t>
      </w:r>
      <w:r w:rsidRPr="008A0D89">
        <w:t xml:space="preserve">. Also, as has been widely noted, </w:t>
      </w:r>
      <w:r w:rsidRPr="008A0D89">
        <w:rPr>
          <w:rStyle w:val="Emphasis"/>
          <w:highlight w:val="yellow"/>
        </w:rPr>
        <w:t>manufacturing involves trade secrets and supply chain issues that go well beyond intellectual property (IP) rights.</w:t>
      </w:r>
      <w:r w:rsidRPr="008A0D89">
        <w:t xml:space="preserve"> Less widely noted is the fact that the Johnson &amp; Johnson, AstraZeneca, and Novavax vaccines have already been</w:t>
      </w:r>
      <w:r>
        <w:t xml:space="preserve"> </w:t>
      </w:r>
      <w:hyperlink r:id="rId29" w:history="1">
        <w:r w:rsidRPr="008A0D89">
          <w:rPr>
            <w:rStyle w:val="Hyperlink"/>
          </w:rPr>
          <w:t>licensed to Indian manufacturers</w:t>
        </w:r>
      </w:hyperlink>
      <w:r w:rsidRPr="008A0D89">
        <w:t>, so it is not clear to what degree IP rights are really hindering additional foreign production.</w:t>
      </w:r>
      <w:r>
        <w:t xml:space="preserve"> </w:t>
      </w:r>
      <w:r w:rsidRPr="008A0D89">
        <w:t xml:space="preserve">Therefore, </w:t>
      </w:r>
      <w:r w:rsidRPr="008A0D89">
        <w:rPr>
          <w:rStyle w:val="Emphasis"/>
          <w:highlight w:val="yellow"/>
        </w:rPr>
        <w:t>the TRIPS waiver can be seen as essentially a political or even theatrical gesture, well removed from the messy world of vaccine distribution and administration</w:t>
      </w:r>
      <w:r w:rsidRPr="008A0D89">
        <w:t xml:space="preserve">. It appealed to a domestic audience hostile to Big Pharma and an international audience of </w:t>
      </w:r>
      <w:r w:rsidRPr="008A0D89">
        <w:lastRenderedPageBreak/>
        <w:t>countries like India and South Africa whose industrial policies have long called for limitations on IP rights.</w:t>
      </w:r>
      <w:r>
        <w:t xml:space="preserve">  </w:t>
      </w:r>
    </w:p>
    <w:p w14:paraId="607960E8" w14:textId="77777777" w:rsidR="00102E77" w:rsidRPr="00102E77" w:rsidRDefault="00102E77" w:rsidP="00102E77"/>
    <w:p w14:paraId="218974A5" w14:textId="77777777" w:rsidR="00056B65" w:rsidRPr="00166E40" w:rsidRDefault="00056B65" w:rsidP="00056B65">
      <w:pPr>
        <w:rPr>
          <w:rFonts w:asciiTheme="majorHAnsi" w:hAnsiTheme="majorHAnsi" w:cstheme="majorHAnsi"/>
        </w:rPr>
      </w:pPr>
    </w:p>
    <w:sectPr w:rsidR="00056B65" w:rsidRPr="00166E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31F33"/>
    <w:multiLevelType w:val="hybridMultilevel"/>
    <w:tmpl w:val="A2FC4CAC"/>
    <w:lvl w:ilvl="0" w:tplc="6ED8AFF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E0138E"/>
    <w:multiLevelType w:val="hybridMultilevel"/>
    <w:tmpl w:val="7A78D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1236E"/>
    <w:multiLevelType w:val="hybridMultilevel"/>
    <w:tmpl w:val="B4C09D56"/>
    <w:lvl w:ilvl="0" w:tplc="ECDC48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B65"/>
    <w:rsid w:val="000029E3"/>
    <w:rsid w:val="000029E8"/>
    <w:rsid w:val="000034F7"/>
    <w:rsid w:val="00004225"/>
    <w:rsid w:val="000066CA"/>
    <w:rsid w:val="00007264"/>
    <w:rsid w:val="000076A9"/>
    <w:rsid w:val="00014FAD"/>
    <w:rsid w:val="00015D2A"/>
    <w:rsid w:val="0002490B"/>
    <w:rsid w:val="00026465"/>
    <w:rsid w:val="00030204"/>
    <w:rsid w:val="000312A0"/>
    <w:rsid w:val="0003396C"/>
    <w:rsid w:val="00035337"/>
    <w:rsid w:val="00047BC0"/>
    <w:rsid w:val="00052FB1"/>
    <w:rsid w:val="00054276"/>
    <w:rsid w:val="000547B1"/>
    <w:rsid w:val="00056B6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E77"/>
    <w:rsid w:val="00117316"/>
    <w:rsid w:val="001209B4"/>
    <w:rsid w:val="00166E40"/>
    <w:rsid w:val="001761FC"/>
    <w:rsid w:val="00182655"/>
    <w:rsid w:val="001840F2"/>
    <w:rsid w:val="00185134"/>
    <w:rsid w:val="001856C6"/>
    <w:rsid w:val="001859F2"/>
    <w:rsid w:val="00191B5F"/>
    <w:rsid w:val="00192487"/>
    <w:rsid w:val="00193416"/>
    <w:rsid w:val="00195073"/>
    <w:rsid w:val="0019668D"/>
    <w:rsid w:val="001A25FD"/>
    <w:rsid w:val="001A5371"/>
    <w:rsid w:val="001A72C7"/>
    <w:rsid w:val="001B30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8F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F6A"/>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9C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85F"/>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57E"/>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518"/>
    <w:rsid w:val="0076495E"/>
    <w:rsid w:val="00765FC8"/>
    <w:rsid w:val="00775694"/>
    <w:rsid w:val="00793475"/>
    <w:rsid w:val="00793F46"/>
    <w:rsid w:val="007A1325"/>
    <w:rsid w:val="007A1A18"/>
    <w:rsid w:val="007A3BAF"/>
    <w:rsid w:val="007A6AE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7BE"/>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74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DE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35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61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86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592"/>
    <w:rsid w:val="00EF7794"/>
    <w:rsid w:val="00F02046"/>
    <w:rsid w:val="00F053D8"/>
    <w:rsid w:val="00F07888"/>
    <w:rsid w:val="00F1313D"/>
    <w:rsid w:val="00F13F0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2B9"/>
    <w:rsid w:val="00FE1B01"/>
    <w:rsid w:val="00FF1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A2EEA"/>
  <w14:defaultImageDpi w14:val="300"/>
  <w15:docId w15:val="{1E817AF4-2585-BC42-827B-39B4ECE5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47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47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47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47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 Ch"/>
    <w:basedOn w:val="Normal"/>
    <w:next w:val="Normal"/>
    <w:link w:val="Heading4Char"/>
    <w:uiPriority w:val="9"/>
    <w:unhideWhenUsed/>
    <w:qFormat/>
    <w:rsid w:val="009247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47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4743"/>
  </w:style>
  <w:style w:type="character" w:customStyle="1" w:styleId="Heading1Char">
    <w:name w:val="Heading 1 Char"/>
    <w:aliases w:val="Pocket Char"/>
    <w:basedOn w:val="DefaultParagraphFont"/>
    <w:link w:val="Heading1"/>
    <w:uiPriority w:val="9"/>
    <w:rsid w:val="009247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47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474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92474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24743"/>
    <w:rPr>
      <w:b/>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B"/>
    <w:basedOn w:val="DefaultParagraphFont"/>
    <w:uiPriority w:val="1"/>
    <w:qFormat/>
    <w:rsid w:val="00924743"/>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92474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24743"/>
    <w:rPr>
      <w:color w:val="auto"/>
      <w:u w:val="none"/>
    </w:rPr>
  </w:style>
  <w:style w:type="character" w:styleId="Hyperlink">
    <w:name w:val="Hyperlink"/>
    <w:basedOn w:val="DefaultParagraphFont"/>
    <w:uiPriority w:val="99"/>
    <w:unhideWhenUsed/>
    <w:rsid w:val="00924743"/>
    <w:rPr>
      <w:color w:val="auto"/>
      <w:u w:val="none"/>
    </w:rPr>
  </w:style>
  <w:style w:type="paragraph" w:styleId="DocumentMap">
    <w:name w:val="Document Map"/>
    <w:basedOn w:val="Normal"/>
    <w:link w:val="DocumentMapChar"/>
    <w:uiPriority w:val="99"/>
    <w:semiHidden/>
    <w:unhideWhenUsed/>
    <w:rsid w:val="009247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4743"/>
    <w:rPr>
      <w:rFonts w:ascii="Lucida Grande" w:hAnsi="Lucida Grande" w:cs="Lucida Grande"/>
    </w:rPr>
  </w:style>
  <w:style w:type="paragraph" w:styleId="NormalWeb">
    <w:name w:val="Normal (Web)"/>
    <w:basedOn w:val="Normal"/>
    <w:uiPriority w:val="99"/>
    <w:unhideWhenUsed/>
    <w:rsid w:val="00056B6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364F6A"/>
    <w:pPr>
      <w:widowControl w:val="0"/>
      <w:ind w:left="720"/>
      <w:jc w:val="both"/>
    </w:pPr>
    <w:rPr>
      <w:b/>
      <w:iCs/>
      <w:u w:val="single"/>
    </w:rPr>
  </w:style>
  <w:style w:type="paragraph" w:styleId="ListParagraph">
    <w:name w:val="List Paragraph"/>
    <w:basedOn w:val="Normal"/>
    <w:uiPriority w:val="34"/>
    <w:qFormat/>
    <w:rsid w:val="00364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5068">
      <w:bodyDiv w:val="1"/>
      <w:marLeft w:val="0"/>
      <w:marRight w:val="0"/>
      <w:marTop w:val="0"/>
      <w:marBottom w:val="0"/>
      <w:divBdr>
        <w:top w:val="none" w:sz="0" w:space="0" w:color="auto"/>
        <w:left w:val="none" w:sz="0" w:space="0" w:color="auto"/>
        <w:bottom w:val="none" w:sz="0" w:space="0" w:color="auto"/>
        <w:right w:val="none" w:sz="0" w:space="0" w:color="auto"/>
      </w:divBdr>
    </w:div>
    <w:div w:id="283081640">
      <w:bodyDiv w:val="1"/>
      <w:marLeft w:val="0"/>
      <w:marRight w:val="0"/>
      <w:marTop w:val="0"/>
      <w:marBottom w:val="0"/>
      <w:divBdr>
        <w:top w:val="none" w:sz="0" w:space="0" w:color="auto"/>
        <w:left w:val="none" w:sz="0" w:space="0" w:color="auto"/>
        <w:bottom w:val="none" w:sz="0" w:space="0" w:color="auto"/>
        <w:right w:val="none" w:sz="0" w:space="0" w:color="auto"/>
      </w:divBdr>
    </w:div>
    <w:div w:id="287900150">
      <w:bodyDiv w:val="1"/>
      <w:marLeft w:val="0"/>
      <w:marRight w:val="0"/>
      <w:marTop w:val="0"/>
      <w:marBottom w:val="0"/>
      <w:divBdr>
        <w:top w:val="none" w:sz="0" w:space="0" w:color="auto"/>
        <w:left w:val="none" w:sz="0" w:space="0" w:color="auto"/>
        <w:bottom w:val="none" w:sz="0" w:space="0" w:color="auto"/>
        <w:right w:val="none" w:sz="0" w:space="0" w:color="auto"/>
      </w:divBdr>
    </w:div>
    <w:div w:id="524949539">
      <w:bodyDiv w:val="1"/>
      <w:marLeft w:val="0"/>
      <w:marRight w:val="0"/>
      <w:marTop w:val="0"/>
      <w:marBottom w:val="0"/>
      <w:divBdr>
        <w:top w:val="none" w:sz="0" w:space="0" w:color="auto"/>
        <w:left w:val="none" w:sz="0" w:space="0" w:color="auto"/>
        <w:bottom w:val="none" w:sz="0" w:space="0" w:color="auto"/>
        <w:right w:val="none" w:sz="0" w:space="0" w:color="auto"/>
      </w:divBdr>
    </w:div>
    <w:div w:id="543491340">
      <w:bodyDiv w:val="1"/>
      <w:marLeft w:val="0"/>
      <w:marRight w:val="0"/>
      <w:marTop w:val="0"/>
      <w:marBottom w:val="0"/>
      <w:divBdr>
        <w:top w:val="none" w:sz="0" w:space="0" w:color="auto"/>
        <w:left w:val="none" w:sz="0" w:space="0" w:color="auto"/>
        <w:bottom w:val="none" w:sz="0" w:space="0" w:color="auto"/>
        <w:right w:val="none" w:sz="0" w:space="0" w:color="auto"/>
      </w:divBdr>
    </w:div>
    <w:div w:id="857156710">
      <w:bodyDiv w:val="1"/>
      <w:marLeft w:val="0"/>
      <w:marRight w:val="0"/>
      <w:marTop w:val="0"/>
      <w:marBottom w:val="0"/>
      <w:divBdr>
        <w:top w:val="none" w:sz="0" w:space="0" w:color="auto"/>
        <w:left w:val="none" w:sz="0" w:space="0" w:color="auto"/>
        <w:bottom w:val="none" w:sz="0" w:space="0" w:color="auto"/>
        <w:right w:val="none" w:sz="0" w:space="0" w:color="auto"/>
      </w:divBdr>
    </w:div>
    <w:div w:id="898319298">
      <w:bodyDiv w:val="1"/>
      <w:marLeft w:val="0"/>
      <w:marRight w:val="0"/>
      <w:marTop w:val="0"/>
      <w:marBottom w:val="0"/>
      <w:divBdr>
        <w:top w:val="none" w:sz="0" w:space="0" w:color="auto"/>
        <w:left w:val="none" w:sz="0" w:space="0" w:color="auto"/>
        <w:bottom w:val="none" w:sz="0" w:space="0" w:color="auto"/>
        <w:right w:val="none" w:sz="0" w:space="0" w:color="auto"/>
      </w:divBdr>
    </w:div>
    <w:div w:id="923952985">
      <w:bodyDiv w:val="1"/>
      <w:marLeft w:val="0"/>
      <w:marRight w:val="0"/>
      <w:marTop w:val="0"/>
      <w:marBottom w:val="0"/>
      <w:divBdr>
        <w:top w:val="none" w:sz="0" w:space="0" w:color="auto"/>
        <w:left w:val="none" w:sz="0" w:space="0" w:color="auto"/>
        <w:bottom w:val="none" w:sz="0" w:space="0" w:color="auto"/>
        <w:right w:val="none" w:sz="0" w:space="0" w:color="auto"/>
      </w:divBdr>
    </w:div>
    <w:div w:id="1055469554">
      <w:bodyDiv w:val="1"/>
      <w:marLeft w:val="0"/>
      <w:marRight w:val="0"/>
      <w:marTop w:val="0"/>
      <w:marBottom w:val="0"/>
      <w:divBdr>
        <w:top w:val="none" w:sz="0" w:space="0" w:color="auto"/>
        <w:left w:val="none" w:sz="0" w:space="0" w:color="auto"/>
        <w:bottom w:val="none" w:sz="0" w:space="0" w:color="auto"/>
        <w:right w:val="none" w:sz="0" w:space="0" w:color="auto"/>
      </w:divBdr>
    </w:div>
    <w:div w:id="1202282442">
      <w:bodyDiv w:val="1"/>
      <w:marLeft w:val="0"/>
      <w:marRight w:val="0"/>
      <w:marTop w:val="0"/>
      <w:marBottom w:val="0"/>
      <w:divBdr>
        <w:top w:val="none" w:sz="0" w:space="0" w:color="auto"/>
        <w:left w:val="none" w:sz="0" w:space="0" w:color="auto"/>
        <w:bottom w:val="none" w:sz="0" w:space="0" w:color="auto"/>
        <w:right w:val="none" w:sz="0" w:space="0" w:color="auto"/>
      </w:divBdr>
    </w:div>
    <w:div w:id="1355031223">
      <w:bodyDiv w:val="1"/>
      <w:marLeft w:val="0"/>
      <w:marRight w:val="0"/>
      <w:marTop w:val="0"/>
      <w:marBottom w:val="0"/>
      <w:divBdr>
        <w:top w:val="none" w:sz="0" w:space="0" w:color="auto"/>
        <w:left w:val="none" w:sz="0" w:space="0" w:color="auto"/>
        <w:bottom w:val="none" w:sz="0" w:space="0" w:color="auto"/>
        <w:right w:val="none" w:sz="0" w:space="0" w:color="auto"/>
      </w:divBdr>
    </w:div>
    <w:div w:id="1521047994">
      <w:bodyDiv w:val="1"/>
      <w:marLeft w:val="0"/>
      <w:marRight w:val="0"/>
      <w:marTop w:val="0"/>
      <w:marBottom w:val="0"/>
      <w:divBdr>
        <w:top w:val="none" w:sz="0" w:space="0" w:color="auto"/>
        <w:left w:val="none" w:sz="0" w:space="0" w:color="auto"/>
        <w:bottom w:val="none" w:sz="0" w:space="0" w:color="auto"/>
        <w:right w:val="none" w:sz="0" w:space="0" w:color="auto"/>
      </w:divBdr>
    </w:div>
    <w:div w:id="20902325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ih.gov/about-nih/what-we-do/budget" TargetMode="External"/><Relationship Id="rId18" Type="http://schemas.openxmlformats.org/officeDocument/2006/relationships/hyperlink" Target="https://www.brown.senate.gov/newsroom/press/release/brown-introduces-prop" TargetMode="External"/><Relationship Id="rId26" Type="http://schemas.openxmlformats.org/officeDocument/2006/relationships/hyperlink" Target="https://crsreports.congress.gov/product/pdf/IN/IN11662" TargetMode="External"/><Relationship Id="rId3" Type="http://schemas.openxmlformats.org/officeDocument/2006/relationships/customXml" Target="../customXml/item3.xml"/><Relationship Id="rId21" Type="http://schemas.openxmlformats.org/officeDocument/2006/relationships/hyperlink" Target="https://truthout.org/articles/higher-education-and-the-promise-of-insurgent-public-memory/" TargetMode="External"/><Relationship Id="rId7" Type="http://schemas.openxmlformats.org/officeDocument/2006/relationships/settings" Target="settings.xml"/><Relationship Id="rId12" Type="http://schemas.openxmlformats.org/officeDocument/2006/relationships/hyperlink" Target="http://www.zmag.org/sustainers/content/2003-04/02shiva.cfm" TargetMode="External"/><Relationship Id="rId17" Type="http://schemas.openxmlformats.org/officeDocument/2006/relationships/hyperlink" Target="https://www.npr.org/sections/health-shots/2019/06/17/732497053/a-year-after-spinal-surgery-a-94-000-bill-feels-like-a-backbreaker" TargetMode="External"/><Relationship Id="rId25" Type="http://schemas.openxmlformats.org/officeDocument/2006/relationships/hyperlink" Target="https://www.astho.org/Press-Room/Nations-Health-Officials-Call-for-Greater-Collaboration-and-Communication-with-Federal-Government/09-02-20/" TargetMode="External"/><Relationship Id="rId2" Type="http://schemas.openxmlformats.org/officeDocument/2006/relationships/customXml" Target="../customXml/item2.xml"/><Relationship Id="rId16" Type="http://schemas.openxmlformats.org/officeDocument/2006/relationships/hyperlink" Target="https://www.cepr.net/patent-monopolies-and-the-costs-of-mismarketing-drugs/" TargetMode="External"/><Relationship Id="rId20" Type="http://schemas.openxmlformats.org/officeDocument/2006/relationships/hyperlink" Target="https://truthout.org/articles/higher-education-and-the-promise-of-insurgent-public-memory/" TargetMode="External"/><Relationship Id="rId29" Type="http://schemas.openxmlformats.org/officeDocument/2006/relationships/hyperlink" Target="https://www.statnews.com/2021/05/05/india-vaccine-heist-shoddy-regulatory-oversight-imperil-global-vaccine-acc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ladi.org/evidence" TargetMode="External"/><Relationship Id="rId24" Type="http://schemas.openxmlformats.org/officeDocument/2006/relationships/hyperlink" Target="https://www.astho.org/Federal-Government-Relations/Correspondence/ASTHO-Joins-Comments-Operation-Warp-Speed-Leaders/" TargetMode="External"/><Relationship Id="rId5" Type="http://schemas.openxmlformats.org/officeDocument/2006/relationships/numbering" Target="numbering.xml"/><Relationship Id="rId15" Type="http://schemas.openxmlformats.org/officeDocument/2006/relationships/hyperlink" Target="https://www.thebodypro.com/article/1000-fold-mark-up-for-drug-prices-in-high-income-c" TargetMode="External"/><Relationship Id="rId23" Type="http://schemas.openxmlformats.org/officeDocument/2006/relationships/hyperlink" Target="https://truthout.org/articles/higher-education-and-the-promise-of-insurgent-public-memory/" TargetMode="External"/><Relationship Id="rId28" Type="http://schemas.openxmlformats.org/officeDocument/2006/relationships/hyperlink" Target="https://www.dw.com/en/germany-rejects-us-push-to-waive-covid-vaccine-patents/a-57453453" TargetMode="External"/><Relationship Id="rId10" Type="http://schemas.openxmlformats.org/officeDocument/2006/relationships/hyperlink" Target="https://monthlyreview.org/2019/02/01/capitalism-has-failed-what-next/" TargetMode="External"/><Relationship Id="rId19" Type="http://schemas.openxmlformats.org/officeDocument/2006/relationships/hyperlink" Target="https://truthout.org/articles/higher-education-and-the-promise-of-insurgent-public-memor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firstmonday.org/article/view/938/860" TargetMode="External"/><Relationship Id="rId14" Type="http://schemas.openxmlformats.org/officeDocument/2006/relationships/hyperlink" Target="https://truthout.org/articles/sanders-khanna-bill-would-stop-propping-up-drug-prices/" TargetMode="External"/><Relationship Id="rId22" Type="http://schemas.openxmlformats.org/officeDocument/2006/relationships/hyperlink" Target="https://truthout.org/articles/higher-education-and-the-promise-of-insurgent-public-memory/" TargetMode="External"/><Relationship Id="rId27" Type="http://schemas.openxmlformats.org/officeDocument/2006/relationships/hyperlink" Target="https://www.gov.uk/government/news/wto-trips-council-june-2021-uk-statement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13</Pages>
  <Words>7970</Words>
  <Characters>45433</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10</cp:revision>
  <dcterms:created xsi:type="dcterms:W3CDTF">2021-09-19T16:09:00Z</dcterms:created>
  <dcterms:modified xsi:type="dcterms:W3CDTF">2021-09-19T18:00:00Z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