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0D3D74" w14:textId="6B0AA013" w:rsidR="00D562C9" w:rsidRDefault="00D562C9" w:rsidP="00D562C9">
      <w:pPr>
        <w:pStyle w:val="Heading1"/>
      </w:pPr>
      <w:r>
        <w:t>NC</w:t>
      </w:r>
    </w:p>
    <w:p w14:paraId="42EE51E6" w14:textId="2502B802" w:rsidR="00DF4771" w:rsidRDefault="00D562C9" w:rsidP="00DF4771">
      <w:pPr>
        <w:pStyle w:val="Heading4"/>
      </w:pPr>
      <w:r>
        <w:t xml:space="preserve">I negate the </w:t>
      </w:r>
      <w:r w:rsidRPr="00D562C9">
        <w:t>Resolved: A just government ought to recognize an unconditional right of workers to strike.</w:t>
      </w:r>
      <w:r>
        <w:t xml:space="preserve"> First, </w:t>
      </w:r>
      <w:r w:rsidR="00A5045E">
        <w:t>a</w:t>
      </w:r>
      <w:r>
        <w:t xml:space="preserve"> </w:t>
      </w:r>
      <w:r w:rsidR="00DF4771">
        <w:t xml:space="preserve">few </w:t>
      </w:r>
      <w:r>
        <w:t>definition</w:t>
      </w:r>
      <w:r w:rsidR="00DF4771">
        <w:t>s</w:t>
      </w:r>
      <w:r>
        <w:t xml:space="preserve"> to clarify the round</w:t>
      </w:r>
      <w:r w:rsidR="00A5045E">
        <w:t xml:space="preserve">: </w:t>
      </w:r>
    </w:p>
    <w:p w14:paraId="1CA425C5" w14:textId="5D167E0B" w:rsidR="00DF4771" w:rsidRPr="00DF4771" w:rsidRDefault="00DF4771" w:rsidP="00DF4771">
      <w:pPr>
        <w:pStyle w:val="Heading4"/>
      </w:pPr>
      <w:r w:rsidRPr="00DF4771">
        <w:t>The right to strike is defined by Gourevitch 16</w:t>
      </w:r>
      <w:r>
        <w:t>:</w:t>
      </w:r>
    </w:p>
    <w:p w14:paraId="0976E6D9" w14:textId="083BCC56" w:rsidR="00DF4771" w:rsidRPr="00DF4771" w:rsidRDefault="00DF4771" w:rsidP="00DF4771">
      <w:r w:rsidRPr="00DF4771">
        <w:t xml:space="preserve">Alex Gourevitch (Assistant Professor of Political Science at Brown University). “Quitting Work but Not the Job: Liberty and the Right to Strike.” American Political Science Association Vol. 14, No. 2. June 2016. JDN. </w:t>
      </w:r>
      <w:hyperlink r:id="rId9" w:history="1">
        <w:r w:rsidRPr="00DF4771">
          <w:rPr>
            <w:rStyle w:val="Hyperlink"/>
          </w:rPr>
          <w:t>https://www.cambridge.org/core/journals/perspectives-on-politics/article/abs/quitting-work-but-not-the-job-liberty-and-the-right-to-strike/27B690FEDDBCF002FB20FB50E852D6A3</w:t>
        </w:r>
      </w:hyperlink>
    </w:p>
    <w:p w14:paraId="515444DD" w14:textId="7459DCC5" w:rsidR="00DF4771" w:rsidRDefault="00DF4771" w:rsidP="00DF4771">
      <w:pPr>
        <w:rPr>
          <w:sz w:val="16"/>
        </w:rPr>
      </w:pPr>
      <w:r w:rsidRPr="00DF4771">
        <w:rPr>
          <w:rStyle w:val="Emphasis"/>
          <w:highlight w:val="green"/>
        </w:rPr>
        <w:t>The right to strike is</w:t>
      </w:r>
      <w:r w:rsidRPr="00DF4771">
        <w:rPr>
          <w:rStyle w:val="Emphasis"/>
        </w:rPr>
        <w:t xml:space="preserve"> peculiar. It is </w:t>
      </w:r>
      <w:r w:rsidRPr="00DF4771">
        <w:rPr>
          <w:rStyle w:val="Emphasis"/>
          <w:highlight w:val="green"/>
        </w:rPr>
        <w:t>not a right to quit. The right to quit is part of freedom of contract</w:t>
      </w:r>
      <w:r w:rsidRPr="00DF4771">
        <w:rPr>
          <w:rStyle w:val="Emphasis"/>
        </w:rPr>
        <w:t xml:space="preserve"> and the mirror of employment-at-will.</w:t>
      </w:r>
      <w:r w:rsidRPr="00DF4771">
        <w:rPr>
          <w:u w:val="single"/>
        </w:rPr>
        <w:t xml:space="preserve"> </w:t>
      </w:r>
      <w:r w:rsidRPr="00DF4771">
        <w:rPr>
          <w:sz w:val="16"/>
        </w:rPr>
        <w:t xml:space="preserve">Workers may quit when they no longer wish to work for an employer; employers may fire their employees when they no longer want to employ them. Either of those acts severs the contractual relationship and the two parties are no longer assumed to be in any relationship at all. </w:t>
      </w:r>
      <w:r w:rsidRPr="00DF4771">
        <w:rPr>
          <w:rStyle w:val="Emphasis"/>
          <w:highlight w:val="green"/>
        </w:rPr>
        <w:t>The right to strike,</w:t>
      </w:r>
      <w:r w:rsidRPr="00DF4771">
        <w:rPr>
          <w:rStyle w:val="Emphasis"/>
        </w:rPr>
        <w:t xml:space="preserve"> however, </w:t>
      </w:r>
      <w:r w:rsidRPr="00DF4771">
        <w:rPr>
          <w:rStyle w:val="Emphasis"/>
          <w:highlight w:val="green"/>
        </w:rPr>
        <w:t>assumes the continuity of the</w:t>
      </w:r>
      <w:r w:rsidRPr="00DF4771">
        <w:rPr>
          <w:rStyle w:val="Emphasis"/>
        </w:rPr>
        <w:t xml:space="preserve"> very </w:t>
      </w:r>
      <w:r w:rsidRPr="00DF4771">
        <w:rPr>
          <w:rStyle w:val="Emphasis"/>
          <w:highlight w:val="green"/>
        </w:rPr>
        <w:t>relationship that is suspended. Workers on strike refuse to work but do not claim to have left the job</w:t>
      </w:r>
      <w:r w:rsidRPr="00DF4771">
        <w:rPr>
          <w:rStyle w:val="Emphasis"/>
        </w:rPr>
        <w:t xml:space="preserve">. After all, </w:t>
      </w:r>
      <w:r w:rsidRPr="00DF4771">
        <w:rPr>
          <w:rStyle w:val="Emphasis"/>
          <w:highlight w:val="green"/>
        </w:rPr>
        <w:t>the</w:t>
      </w:r>
      <w:r w:rsidRPr="00DF4771">
        <w:rPr>
          <w:rStyle w:val="Emphasis"/>
        </w:rPr>
        <w:t xml:space="preserve"> whole </w:t>
      </w:r>
      <w:r w:rsidRPr="00DF4771">
        <w:rPr>
          <w:rStyle w:val="Emphasis"/>
          <w:highlight w:val="green"/>
        </w:rPr>
        <w:t>point of a strike is</w:t>
      </w:r>
      <w:r w:rsidRPr="00DF4771">
        <w:rPr>
          <w:rStyle w:val="Emphasis"/>
        </w:rPr>
        <w:t xml:space="preserve"> that it is a </w:t>
      </w:r>
      <w:r w:rsidRPr="00DF4771">
        <w:rPr>
          <w:rStyle w:val="Emphasis"/>
          <w:highlight w:val="green"/>
        </w:rPr>
        <w:t>collective work stoppage, not a collective quitting</w:t>
      </w:r>
      <w:r w:rsidRPr="00DF4771">
        <w:rPr>
          <w:rStyle w:val="Emphasis"/>
        </w:rPr>
        <w:t xml:space="preserve"> of the job. </w:t>
      </w:r>
      <w:r w:rsidRPr="00DF4771">
        <w:rPr>
          <w:sz w:val="16"/>
        </w:rPr>
        <w:t>This is the feature of the strike that has marked it out from other forms of social action.</w:t>
      </w:r>
    </w:p>
    <w:p w14:paraId="2AC1A0C3" w14:textId="3CC84C92" w:rsidR="00154263" w:rsidRDefault="00154263" w:rsidP="00154263">
      <w:pPr>
        <w:pStyle w:val="Heading4"/>
      </w:pPr>
      <w:r>
        <w:t xml:space="preserve">Unconditional is defined by Merriam-Webster as: </w:t>
      </w:r>
    </w:p>
    <w:p w14:paraId="1AC39091" w14:textId="740CD12D" w:rsidR="00154263" w:rsidRPr="00154263" w:rsidRDefault="00154263" w:rsidP="00154263">
      <w:r w:rsidRPr="00154263">
        <w:t>“Unconditional.” Merriam-Webster Dictionary. No Date. URL: https://www.merriam-webster.com/dictionary/unconditional</w:t>
      </w:r>
    </w:p>
    <w:p w14:paraId="54D8DBB5" w14:textId="6B2E5DFE" w:rsidR="00154263" w:rsidRPr="00154263" w:rsidRDefault="00154263" w:rsidP="00154263">
      <w:pPr>
        <w:rPr>
          <w:b/>
          <w:iCs/>
          <w:u w:val="single"/>
        </w:rPr>
      </w:pPr>
      <w:r w:rsidRPr="00154263">
        <w:rPr>
          <w:sz w:val="16"/>
        </w:rPr>
        <w:t xml:space="preserve">un·​con·​di·​tion·​al | \ ˌən-kən-ˈdish-nəl  , -ˈdi-shə-nᵊl \ </w:t>
      </w:r>
      <w:r w:rsidRPr="00154263">
        <w:rPr>
          <w:rStyle w:val="Emphasis"/>
        </w:rPr>
        <w:t>Definition of unconditional: 1: </w:t>
      </w:r>
      <w:r w:rsidRPr="00154263">
        <w:rPr>
          <w:rStyle w:val="Emphasis"/>
          <w:highlight w:val="green"/>
        </w:rPr>
        <w:t>not conditional or limited : ABSOLUTE</w:t>
      </w:r>
      <w:r w:rsidRPr="00154263">
        <w:rPr>
          <w:rStyle w:val="Emphasis"/>
        </w:rPr>
        <w:t>, UNQUALIFIED unconditional surrender unconditional love; 2: UNCONDITIONED sense 2</w:t>
      </w:r>
    </w:p>
    <w:p w14:paraId="6CFB6B7F" w14:textId="0438D4C4" w:rsidR="00D562C9" w:rsidRDefault="00D562C9" w:rsidP="00D562C9">
      <w:pPr>
        <w:pStyle w:val="Heading2"/>
      </w:pPr>
      <w:r>
        <w:lastRenderedPageBreak/>
        <w:t xml:space="preserve">Framing </w:t>
      </w:r>
    </w:p>
    <w:p w14:paraId="7435A14E" w14:textId="205CF1FC" w:rsidR="00D562C9" w:rsidRPr="00D562C9" w:rsidRDefault="00D562C9" w:rsidP="00D562C9">
      <w:pPr>
        <w:pStyle w:val="Heading4"/>
      </w:pPr>
      <w:r>
        <w:t xml:space="preserve">I value upholding governmental obligations. </w:t>
      </w:r>
      <w:r w:rsidR="007B1BB6">
        <w:t xml:space="preserve">A just government has several obligations to its citizens, as Wenar explains in 2021: </w:t>
      </w:r>
    </w:p>
    <w:p w14:paraId="272B05D3" w14:textId="4AB2E3A8" w:rsidR="000552D6" w:rsidRPr="007B1BB6" w:rsidRDefault="000552D6" w:rsidP="007B1BB6">
      <w:pPr>
        <w:autoSpaceDE w:val="0"/>
        <w:autoSpaceDN w:val="0"/>
        <w:adjustRightInd w:val="0"/>
        <w:spacing w:after="0" w:line="240" w:lineRule="auto"/>
        <w:rPr>
          <w:rStyle w:val="Style13ptBold"/>
          <w:b w:val="0"/>
          <w:bCs/>
        </w:rPr>
      </w:pPr>
      <w:r w:rsidRPr="007B1BB6">
        <w:rPr>
          <w:rStyle w:val="Style13ptBold"/>
          <w:b w:val="0"/>
          <w:bCs/>
        </w:rPr>
        <w:t>Wenar, Leif, "John Rawls", The Stanford Encyclopedia of Philosophy (Summer 2021 Edition), Edward N. Zalta (ed.), URL = &lt;https://plato.stanford.edu/archives/sum2021/entries/rawls/&gt;.</w:t>
      </w:r>
    </w:p>
    <w:p w14:paraId="736C7D9F" w14:textId="62E185E0" w:rsidR="000552D6" w:rsidRPr="000552D6" w:rsidRDefault="000552D6" w:rsidP="000552D6">
      <w:pPr>
        <w:shd w:val="clear" w:color="auto" w:fill="FFFFFF"/>
        <w:spacing w:after="150" w:line="240" w:lineRule="auto"/>
        <w:rPr>
          <w:rStyle w:val="Emphasis"/>
        </w:rPr>
      </w:pPr>
      <w:r w:rsidRPr="000552D6">
        <w:rPr>
          <w:sz w:val="12"/>
        </w:rPr>
        <w:t>Because there are many reasonable interpretations of “free,” “equal” and “fair,” there will be many liberal political conceptions of justice.</w:t>
      </w:r>
      <w:r w:rsidRPr="000552D6">
        <w:rPr>
          <w:rStyle w:val="Emphasis"/>
        </w:rPr>
        <w:t xml:space="preserve"> Since all the members of this family interpret the same three fundamental ideas, however, </w:t>
      </w:r>
      <w:r w:rsidRPr="000552D6">
        <w:rPr>
          <w:rStyle w:val="Emphasis"/>
          <w:highlight w:val="green"/>
        </w:rPr>
        <w:t>all</w:t>
      </w:r>
      <w:r w:rsidRPr="000552D6">
        <w:rPr>
          <w:rStyle w:val="Emphasis"/>
        </w:rPr>
        <w:t xml:space="preserve"> liberal </w:t>
      </w:r>
      <w:r w:rsidRPr="000552D6">
        <w:rPr>
          <w:rStyle w:val="Emphasis"/>
          <w:highlight w:val="green"/>
        </w:rPr>
        <w:t>political conceptions of justice will share</w:t>
      </w:r>
      <w:r w:rsidRPr="000552D6">
        <w:rPr>
          <w:rStyle w:val="Emphasis"/>
        </w:rPr>
        <w:t xml:space="preserve"> certain </w:t>
      </w:r>
      <w:r w:rsidRPr="000552D6">
        <w:rPr>
          <w:rStyle w:val="Emphasis"/>
          <w:highlight w:val="green"/>
        </w:rPr>
        <w:t>basic features</w:t>
      </w:r>
      <w:r w:rsidRPr="000552D6">
        <w:rPr>
          <w:rStyle w:val="Emphasis"/>
        </w:rPr>
        <w:t xml:space="preserve">: </w:t>
      </w:r>
      <w:r w:rsidRPr="000552D6">
        <w:rPr>
          <w:sz w:val="12"/>
        </w:rPr>
        <w:t>1. A liberal political conception of justice will ascribe to all citizens familiar individual rights and liberties, such as rights of free expression, liberty of conscience, and free choice of occupation; 2. A political conception will give special priority to these rights and liberties, especially over demands to further the general good (e.g., to increase national wealth) or perfectionist values (e.g., to promote a particular view of human flourishing); 3. A political conception will assure for all citizens sufficient all-purpose means to make effective use of their freedoms</w:t>
      </w:r>
      <w:r w:rsidRPr="000552D6">
        <w:rPr>
          <w:sz w:val="12"/>
          <w:highlight w:val="green"/>
        </w:rPr>
        <w:t>.</w:t>
      </w:r>
      <w:r w:rsidRPr="000552D6">
        <w:rPr>
          <w:sz w:val="12"/>
        </w:rPr>
        <w:t xml:space="preserve"> These abstract features must, Rawls says, be realized in certain kinds of institutions.</w:t>
      </w:r>
      <w:r w:rsidRPr="000552D6">
        <w:rPr>
          <w:rStyle w:val="Emphasis"/>
        </w:rPr>
        <w:t xml:space="preserve"> He mentions </w:t>
      </w:r>
      <w:r w:rsidRPr="000552D6">
        <w:rPr>
          <w:rStyle w:val="Emphasis"/>
          <w:highlight w:val="green"/>
        </w:rPr>
        <w:t>several demands that all</w:t>
      </w:r>
      <w:r w:rsidRPr="000552D6">
        <w:rPr>
          <w:rStyle w:val="Emphasis"/>
        </w:rPr>
        <w:t xml:space="preserve"> liberal </w:t>
      </w:r>
      <w:r w:rsidRPr="000552D6">
        <w:rPr>
          <w:rStyle w:val="Emphasis"/>
          <w:highlight w:val="green"/>
        </w:rPr>
        <w:t>conceptions of justice will make on institutions: a decent distribution of</w:t>
      </w:r>
      <w:r w:rsidRPr="000552D6">
        <w:rPr>
          <w:rStyle w:val="Emphasis"/>
        </w:rPr>
        <w:t xml:space="preserve"> income and </w:t>
      </w:r>
      <w:r w:rsidRPr="000552D6">
        <w:rPr>
          <w:rStyle w:val="Emphasis"/>
          <w:highlight w:val="green"/>
        </w:rPr>
        <w:t>wealth</w:t>
      </w:r>
      <w:r w:rsidRPr="000552D6">
        <w:rPr>
          <w:rStyle w:val="Emphasis"/>
        </w:rPr>
        <w:t xml:space="preserve">; </w:t>
      </w:r>
      <w:r w:rsidRPr="000552D6">
        <w:rPr>
          <w:rStyle w:val="Emphasis"/>
          <w:highlight w:val="green"/>
        </w:rPr>
        <w:t xml:space="preserve">fair </w:t>
      </w:r>
      <w:r w:rsidRPr="00A5045E">
        <w:rPr>
          <w:rStyle w:val="Emphasis"/>
          <w:highlight w:val="green"/>
        </w:rPr>
        <w:t>opportunities for all</w:t>
      </w:r>
      <w:r w:rsidRPr="000552D6">
        <w:rPr>
          <w:rStyle w:val="Emphasis"/>
        </w:rPr>
        <w:t xml:space="preserve"> citizens, </w:t>
      </w:r>
      <w:r w:rsidRPr="00A5045E">
        <w:rPr>
          <w:rStyle w:val="Emphasis"/>
          <w:highlight w:val="green"/>
        </w:rPr>
        <w:t>especially in education and training</w:t>
      </w:r>
      <w:r w:rsidRPr="000552D6">
        <w:rPr>
          <w:rStyle w:val="Emphasis"/>
        </w:rPr>
        <w:t xml:space="preserve">; government as the employer of last resort; </w:t>
      </w:r>
      <w:r w:rsidRPr="000552D6">
        <w:rPr>
          <w:rStyle w:val="Emphasis"/>
          <w:highlight w:val="green"/>
        </w:rPr>
        <w:t>basic health care</w:t>
      </w:r>
      <w:r w:rsidRPr="000552D6">
        <w:rPr>
          <w:rStyle w:val="Emphasis"/>
        </w:rPr>
        <w:t xml:space="preserve"> for all citizens; and public financing of elections.</w:t>
      </w:r>
    </w:p>
    <w:p w14:paraId="509FA417" w14:textId="64BCABAC" w:rsidR="007B1BB6" w:rsidRDefault="00F105B5" w:rsidP="00A5045E">
      <w:pPr>
        <w:pStyle w:val="Heading4"/>
      </w:pPr>
      <w:r>
        <w:t>To</w:t>
      </w:r>
      <w:r w:rsidR="007B1BB6">
        <w:t xml:space="preserve"> best satisfy </w:t>
      </w:r>
      <w:r w:rsidR="00A5045E">
        <w:t xml:space="preserve">governmental obligations, governments must look to consequences </w:t>
      </w:r>
      <w:r>
        <w:t>that</w:t>
      </w:r>
      <w:r w:rsidR="00A5045E">
        <w:t xml:space="preserve"> best promote the common good. Tuckness 2020: </w:t>
      </w:r>
    </w:p>
    <w:p w14:paraId="01EAF8B1" w14:textId="28BC0885" w:rsidR="007B1BB6" w:rsidRPr="00F6386D" w:rsidRDefault="007B1BB6" w:rsidP="007B1BB6">
      <w:pPr>
        <w:rPr>
          <w:rStyle w:val="Style13ptBold"/>
          <w:b w:val="0"/>
          <w:bCs/>
        </w:rPr>
      </w:pPr>
      <w:r w:rsidRPr="00F6386D">
        <w:rPr>
          <w:rStyle w:val="Style13ptBold"/>
          <w:b w:val="0"/>
          <w:bCs/>
        </w:rPr>
        <w:t>Tuckness, Alex, "Locke’s Political Philosophy", The Stanford Encyclopedia of Philosophy (Winter 2020 Edition), Edward N. Zalta (ed.), URL = &lt;https://plato.stanford.edu/archives/win2020/entries/locke-political/&gt;.</w:t>
      </w:r>
    </w:p>
    <w:p w14:paraId="64B16FA6" w14:textId="590F47B0" w:rsidR="007B1BB6" w:rsidRPr="007B1BB6" w:rsidRDefault="007B1BB6" w:rsidP="007B1BB6">
      <w:pPr>
        <w:shd w:val="clear" w:color="auto" w:fill="FFFFFF"/>
        <w:spacing w:after="150" w:line="240" w:lineRule="auto"/>
        <w:rPr>
          <w:rFonts w:ascii="Times New Roman" w:eastAsia="Times New Roman" w:hAnsi="Times New Roman" w:cs="Times New Roman"/>
          <w:color w:val="1A1A1A"/>
          <w:sz w:val="16"/>
          <w:szCs w:val="25"/>
        </w:rPr>
      </w:pPr>
      <w:r w:rsidRPr="00F6386D">
        <w:rPr>
          <w:sz w:val="16"/>
        </w:rPr>
        <w:t>A second part of the debate focuses on ends rather than institutions. Locke states in the Two Treatises that the power of the Government is limited to the public good. It is a power “that hath no other end but preservation” and therefore cannot justify killing, enslaving, or plundering the citizens (2.135). Libertarians like Nozick (1974) read this as stating that governments exist only to protect people from infringements on their rights. An alternate interpretation, advanced by Tuckness (2002b, 2008a), draws attention to the fact that in the following sentences the formulation of natural law that Locke focuses on is a positive one, that “as much as possible” mankind is to be preserved</w:t>
      </w:r>
      <w:r w:rsidRPr="00F6386D">
        <w:rPr>
          <w:rFonts w:ascii="Times New Roman" w:eastAsia="Times New Roman" w:hAnsi="Times New Roman" w:cs="Times New Roman"/>
          <w:color w:val="1A1A1A"/>
          <w:sz w:val="16"/>
          <w:szCs w:val="25"/>
        </w:rPr>
        <w:t xml:space="preserve">. </w:t>
      </w:r>
      <w:r w:rsidRPr="001028F5">
        <w:rPr>
          <w:rStyle w:val="Emphasis"/>
        </w:rPr>
        <w:t xml:space="preserve">On this second reading, </w:t>
      </w:r>
      <w:r w:rsidRPr="00F6386D">
        <w:rPr>
          <w:rStyle w:val="Emphasis"/>
          <w:highlight w:val="green"/>
        </w:rPr>
        <w:t>government is limited to fulfilling the purposes of</w:t>
      </w:r>
      <w:r w:rsidRPr="001028F5">
        <w:rPr>
          <w:rStyle w:val="Emphasis"/>
        </w:rPr>
        <w:t xml:space="preserve"> natural </w:t>
      </w:r>
      <w:r w:rsidRPr="00F6386D">
        <w:rPr>
          <w:rStyle w:val="Emphasis"/>
          <w:highlight w:val="green"/>
        </w:rPr>
        <w:t>law, but these include positive goals as well as negative rights</w:t>
      </w:r>
      <w:r w:rsidRPr="001028F5">
        <w:rPr>
          <w:rStyle w:val="Emphasis"/>
        </w:rPr>
        <w:t xml:space="preserve">. On this view, </w:t>
      </w:r>
      <w:r w:rsidRPr="003F0645">
        <w:rPr>
          <w:rStyle w:val="Emphasis"/>
          <w:highlight w:val="green"/>
        </w:rPr>
        <w:t xml:space="preserve">the power </w:t>
      </w:r>
      <w:r w:rsidRPr="00F6386D">
        <w:rPr>
          <w:rStyle w:val="Emphasis"/>
          <w:highlight w:val="green"/>
        </w:rPr>
        <w:t>to promote the common good extends to actions designed to</w:t>
      </w:r>
      <w:r w:rsidRPr="001028F5">
        <w:rPr>
          <w:rStyle w:val="Emphasis"/>
        </w:rPr>
        <w:t xml:space="preserve"> increase population</w:t>
      </w:r>
      <w:r w:rsidRPr="00F6386D">
        <w:rPr>
          <w:rStyle w:val="Emphasis"/>
          <w:highlight w:val="green"/>
        </w:rPr>
        <w:t>,</w:t>
      </w:r>
      <w:r w:rsidRPr="000552D6">
        <w:rPr>
          <w:rStyle w:val="Emphasis"/>
        </w:rPr>
        <w:t xml:space="preserve"> improve the military, </w:t>
      </w:r>
      <w:r w:rsidRPr="00F6386D">
        <w:rPr>
          <w:rStyle w:val="Emphasis"/>
          <w:highlight w:val="green"/>
        </w:rPr>
        <w:t>strengthen the economy and infrastructure, and so on, provided these steps are</w:t>
      </w:r>
      <w:r w:rsidRPr="001028F5">
        <w:rPr>
          <w:rStyle w:val="Emphasis"/>
        </w:rPr>
        <w:t xml:space="preserve"> indirectly </w:t>
      </w:r>
      <w:r w:rsidRPr="00F6386D">
        <w:rPr>
          <w:rStyle w:val="Emphasis"/>
          <w:highlight w:val="green"/>
        </w:rPr>
        <w:t xml:space="preserve">useful to </w:t>
      </w:r>
      <w:r w:rsidRPr="000552D6">
        <w:rPr>
          <w:rStyle w:val="Emphasis"/>
        </w:rPr>
        <w:t xml:space="preserve">the goal of </w:t>
      </w:r>
      <w:r w:rsidRPr="00F6386D">
        <w:rPr>
          <w:rStyle w:val="Emphasis"/>
          <w:highlight w:val="green"/>
        </w:rPr>
        <w:t>preserving the society</w:t>
      </w:r>
      <w:r w:rsidRPr="00F6386D">
        <w:rPr>
          <w:rFonts w:ascii="Times New Roman" w:eastAsia="Times New Roman" w:hAnsi="Times New Roman" w:cs="Times New Roman"/>
          <w:color w:val="1A1A1A"/>
          <w:sz w:val="16"/>
          <w:szCs w:val="25"/>
        </w:rPr>
        <w:t>. This would explain why Locke, in the </w:t>
      </w:r>
      <w:r w:rsidRPr="00F6386D">
        <w:rPr>
          <w:rFonts w:ascii="Times New Roman" w:eastAsia="Times New Roman" w:hAnsi="Times New Roman" w:cs="Times New Roman"/>
          <w:i/>
          <w:iCs/>
          <w:color w:val="1A1A1A"/>
          <w:sz w:val="16"/>
          <w:szCs w:val="25"/>
        </w:rPr>
        <w:t>Letter</w:t>
      </w:r>
      <w:r w:rsidRPr="00F6386D">
        <w:rPr>
          <w:rFonts w:ascii="Times New Roman" w:eastAsia="Times New Roman" w:hAnsi="Times New Roman" w:cs="Times New Roman"/>
          <w:color w:val="1A1A1A"/>
          <w:sz w:val="16"/>
          <w:szCs w:val="25"/>
        </w:rPr>
        <w:t>, describes government promotion of “arms, riches, and multitude of citizens” as the proper remedy for the danger of foreign attack (</w:t>
      </w:r>
      <w:r w:rsidRPr="00F6386D">
        <w:rPr>
          <w:rFonts w:ascii="Times New Roman" w:eastAsia="Times New Roman" w:hAnsi="Times New Roman" w:cs="Times New Roman"/>
          <w:i/>
          <w:iCs/>
          <w:color w:val="1A1A1A"/>
          <w:sz w:val="16"/>
          <w:szCs w:val="25"/>
        </w:rPr>
        <w:t>Works</w:t>
      </w:r>
      <w:r w:rsidRPr="00F6386D">
        <w:rPr>
          <w:rFonts w:ascii="Times New Roman" w:eastAsia="Times New Roman" w:hAnsi="Times New Roman" w:cs="Times New Roman"/>
          <w:color w:val="1A1A1A"/>
          <w:sz w:val="16"/>
          <w:szCs w:val="25"/>
        </w:rPr>
        <w:t> 6: 42).</w:t>
      </w:r>
    </w:p>
    <w:p w14:paraId="7BCD6E03" w14:textId="6CF672DE" w:rsidR="00D562C9" w:rsidRDefault="007B1BB6" w:rsidP="007B1BB6">
      <w:pPr>
        <w:pStyle w:val="Heading4"/>
      </w:pPr>
      <w:r>
        <w:lastRenderedPageBreak/>
        <w:t xml:space="preserve">Thus, my </w:t>
      </w:r>
      <w:r w:rsidR="00D562C9">
        <w:t>criterion is</w:t>
      </w:r>
      <w:r>
        <w:t xml:space="preserve"> maximized societal welfare.</w:t>
      </w:r>
      <w:r w:rsidR="00A5045E">
        <w:t xml:space="preserve"> Prefer for 2 reasons: </w:t>
      </w:r>
    </w:p>
    <w:p w14:paraId="238F2100" w14:textId="506C66FE" w:rsidR="00A5045E" w:rsidRDefault="00A5045E" w:rsidP="00A5045E">
      <w:pPr>
        <w:pStyle w:val="Heading4"/>
        <w:numPr>
          <w:ilvl w:val="0"/>
          <w:numId w:val="20"/>
        </w:numPr>
      </w:pPr>
      <w:r>
        <w:t xml:space="preserve">Actor Specificity – the </w:t>
      </w:r>
      <w:r w:rsidR="00F105B5">
        <w:t>actor of the r</w:t>
      </w:r>
      <w:r>
        <w:t xml:space="preserve">esolution </w:t>
      </w:r>
      <w:r w:rsidR="00F105B5">
        <w:t xml:space="preserve">is </w:t>
      </w:r>
      <w:r>
        <w:t>a just government ought to do,</w:t>
      </w:r>
      <w:r w:rsidR="00F105B5">
        <w:t xml:space="preserve"> so</w:t>
      </w:r>
      <w:r>
        <w:t xml:space="preserve"> the criterion that best measures the obligations of a just government should be used</w:t>
      </w:r>
      <w:r w:rsidR="00F105B5">
        <w:t xml:space="preserve">. </w:t>
      </w:r>
      <w:r>
        <w:t xml:space="preserve">Just governments have an obligation to first and foremost preserve societal welfare for </w:t>
      </w:r>
      <w:r w:rsidR="009A5828">
        <w:t xml:space="preserve">3 </w:t>
      </w:r>
      <w:r>
        <w:t xml:space="preserve">reasons: </w:t>
      </w:r>
    </w:p>
    <w:p w14:paraId="1B1D7951" w14:textId="25794F78" w:rsidR="00A5045E" w:rsidRDefault="00A5045E" w:rsidP="00A5045E">
      <w:pPr>
        <w:pStyle w:val="Heading4"/>
        <w:numPr>
          <w:ilvl w:val="0"/>
          <w:numId w:val="22"/>
        </w:numPr>
      </w:pPr>
      <w:r>
        <w:t>Trade</w:t>
      </w:r>
      <w:r w:rsidR="00237ACF">
        <w:t>-</w:t>
      </w:r>
      <w:r>
        <w:t xml:space="preserve">offs </w:t>
      </w:r>
      <w:r w:rsidR="00237ACF">
        <w:t xml:space="preserve">– governments must consider trade-offs between policies based on </w:t>
      </w:r>
      <w:r w:rsidR="00F105B5">
        <w:t xml:space="preserve">the </w:t>
      </w:r>
      <w:r w:rsidR="00237ACF">
        <w:t xml:space="preserve">consequences </w:t>
      </w:r>
    </w:p>
    <w:p w14:paraId="00A1DC9F" w14:textId="62F12837" w:rsidR="00A5045E" w:rsidRDefault="00C76E33" w:rsidP="00A5045E">
      <w:pPr>
        <w:pStyle w:val="Heading4"/>
        <w:numPr>
          <w:ilvl w:val="0"/>
          <w:numId w:val="22"/>
        </w:numPr>
      </w:pPr>
      <w:r>
        <w:t xml:space="preserve">States lack individual wills and intentions because their policies are representative of collective action amongst citizens. </w:t>
      </w:r>
    </w:p>
    <w:p w14:paraId="35C0C8DA" w14:textId="5AF6AC41" w:rsidR="00C76E33" w:rsidRPr="00C76E33" w:rsidRDefault="00C76E33" w:rsidP="009A5828">
      <w:pPr>
        <w:pStyle w:val="Heading4"/>
        <w:numPr>
          <w:ilvl w:val="0"/>
          <w:numId w:val="22"/>
        </w:numPr>
        <w:rPr>
          <w:rFonts w:cstheme="minorBidi"/>
          <w:sz w:val="22"/>
          <w:szCs w:val="24"/>
        </w:rPr>
      </w:pPr>
      <w:r w:rsidRPr="00321DA0">
        <w:t>No act omission distinction</w:t>
      </w:r>
      <w:r>
        <w:t xml:space="preserve"> – people can individually choose to act or not act, but governments cannot because by choosing to not act to stop something, then implicitly approv</w:t>
      </w:r>
      <w:r w:rsidR="00F105B5">
        <w:t>e its</w:t>
      </w:r>
      <w:r>
        <w:t xml:space="preserve"> continuation</w:t>
      </w:r>
    </w:p>
    <w:p w14:paraId="2DC75A8C" w14:textId="29E9312B" w:rsidR="00D562C9" w:rsidRPr="00C76E33" w:rsidRDefault="00A5045E" w:rsidP="00C76E33">
      <w:pPr>
        <w:pStyle w:val="Heading4"/>
        <w:numPr>
          <w:ilvl w:val="0"/>
          <w:numId w:val="20"/>
        </w:numPr>
        <w:rPr>
          <w:rFonts w:cstheme="minorBidi"/>
          <w:sz w:val="22"/>
          <w:szCs w:val="24"/>
        </w:rPr>
      </w:pPr>
      <w:r>
        <w:t>Weighing–</w:t>
      </w:r>
      <w:r w:rsidR="00F105B5">
        <w:t xml:space="preserve"> </w:t>
      </w:r>
      <w:r>
        <w:t>consequences</w:t>
      </w:r>
      <w:r w:rsidR="00F105B5">
        <w:t xml:space="preserve"> are</w:t>
      </w:r>
      <w:r>
        <w:t xml:space="preserve"> necessary to explain the degrees of wrongness of actions. </w:t>
      </w:r>
      <w:r w:rsidR="00F105B5">
        <w:t>It</w:t>
      </w:r>
      <w:r>
        <w:t xml:space="preserve"> is worse to break a promise to take someone to the hospital than it is to break a promise to have lunch with a friend because of the consequences</w:t>
      </w:r>
      <w:r w:rsidR="00F105B5">
        <w:t xml:space="preserve">. </w:t>
      </w:r>
    </w:p>
    <w:p w14:paraId="23B42023" w14:textId="6F1B8637" w:rsidR="00705020" w:rsidRDefault="00D562C9" w:rsidP="00A5045E">
      <w:pPr>
        <w:pStyle w:val="Heading4"/>
      </w:pPr>
      <w:r>
        <w:t xml:space="preserve">I have </w:t>
      </w:r>
      <w:r w:rsidR="00BC0EB6">
        <w:t xml:space="preserve">2 </w:t>
      </w:r>
      <w:r>
        <w:t>additional observation</w:t>
      </w:r>
      <w:r w:rsidR="00705020">
        <w:t>s:</w:t>
      </w:r>
    </w:p>
    <w:p w14:paraId="5A9373AC" w14:textId="0F0D97B2" w:rsidR="00F63AC9" w:rsidRDefault="00705020" w:rsidP="00705020">
      <w:pPr>
        <w:pStyle w:val="Heading4"/>
        <w:numPr>
          <w:ilvl w:val="0"/>
          <w:numId w:val="23"/>
        </w:numPr>
      </w:pPr>
      <w:r>
        <w:t>R</w:t>
      </w:r>
      <w:r w:rsidR="00D562C9" w:rsidRPr="00D562C9">
        <w:t xml:space="preserve">ights </w:t>
      </w:r>
      <w:r w:rsidR="007B1BB6">
        <w:t xml:space="preserve">inherently cannot </w:t>
      </w:r>
      <w:r w:rsidR="00F63AC9">
        <w:t xml:space="preserve">be unconditional. All rights in a just society are conditioned on whether the right contributes to societal welfare. </w:t>
      </w:r>
      <w:r w:rsidR="00A5045E">
        <w:t xml:space="preserve">For example, one’s right to free speech is limited when that free speech has dangerous consequences for others, such as shouting fire in a crowded theater, speech inciting violence, or hate speech. The same is true of ALL rights – they must at some point trade off with each other. </w:t>
      </w:r>
    </w:p>
    <w:p w14:paraId="1781446F" w14:textId="3A3DAFE0" w:rsidR="00705020" w:rsidRDefault="006574B8" w:rsidP="006574B8">
      <w:pPr>
        <w:pStyle w:val="Heading4"/>
        <w:numPr>
          <w:ilvl w:val="0"/>
          <w:numId w:val="23"/>
        </w:numPr>
      </w:pPr>
      <w:r>
        <w:t>There are no empirical examples of the aff because there is no nation in the world that currently recognizes a</w:t>
      </w:r>
      <w:r w:rsidR="00F105B5">
        <w:t>n unconditional</w:t>
      </w:r>
      <w:r>
        <w:t xml:space="preserve"> right to strike. Thus, you should be skeptical of any empirical claims made by the aff because they are unlikely to be grounded in solid, experimental research. </w:t>
      </w:r>
    </w:p>
    <w:p w14:paraId="05E26CCC" w14:textId="7853ED45" w:rsidR="00D562C9" w:rsidRPr="00D562C9" w:rsidRDefault="00D562C9" w:rsidP="00D562C9">
      <w:pPr>
        <w:pStyle w:val="Heading2"/>
      </w:pPr>
      <w:r>
        <w:lastRenderedPageBreak/>
        <w:t xml:space="preserve">Contention 1 – A Right to Strike Shouldn’t be Unconditional </w:t>
      </w:r>
    </w:p>
    <w:p w14:paraId="7BD09F68" w14:textId="397BA2D8" w:rsidR="00DF4771" w:rsidRPr="00DF4771" w:rsidRDefault="00F105B5" w:rsidP="00DF4771">
      <w:pPr>
        <w:pStyle w:val="Heading4"/>
      </w:pPr>
      <w:r>
        <w:t xml:space="preserve">An </w:t>
      </w:r>
      <w:r w:rsidR="00D562C9">
        <w:t xml:space="preserve">unconditional </w:t>
      </w:r>
      <w:r w:rsidR="00F63AC9">
        <w:t>right to strike is detrimental to societal welfare because it allows workers crucial to public safety to strike</w:t>
      </w:r>
      <w:r>
        <w:t xml:space="preserve">, such as </w:t>
      </w:r>
      <w:r w:rsidR="00DF4771">
        <w:t xml:space="preserve">health workers. </w:t>
      </w:r>
      <w:r w:rsidR="00DF4771" w:rsidRPr="00B0629B">
        <w:rPr>
          <w:rFonts w:eastAsia="Times New Roman" w:cs="Calibri"/>
          <w:color w:val="000000"/>
        </w:rPr>
        <w:t>Gruber and Kleiner 12</w:t>
      </w:r>
      <w:r w:rsidR="00DF4771">
        <w:rPr>
          <w:rFonts w:eastAsia="Times New Roman" w:cs="Calibri"/>
          <w:color w:val="000000"/>
        </w:rPr>
        <w:t>:</w:t>
      </w:r>
    </w:p>
    <w:p w14:paraId="40EA29BB" w14:textId="22463E4C" w:rsidR="00DF4771" w:rsidRPr="00DF4771" w:rsidRDefault="00DF4771" w:rsidP="00DF4771">
      <w:r w:rsidRPr="00DF4771">
        <w:t xml:space="preserve">(Gruber, Jonathan and Kleiner, Samule </w:t>
      </w:r>
      <w:proofErr w:type="gramStart"/>
      <w:r w:rsidRPr="00DF4771">
        <w:t>A,.</w:t>
      </w:r>
      <w:proofErr w:type="gramEnd"/>
      <w:r w:rsidRPr="00DF4771">
        <w:t xml:space="preserve"> February 2012.” Do Strikes Kill? Evidence from New York State.” American Economic Journal: Economic Policy 2012, https://dspace.mit.edu/bitstream/handle/1721.1/71824/Gruber_Do%20Strikes.pdf?sequence=2&amp;isAllowed=y)</w:t>
      </w:r>
    </w:p>
    <w:p w14:paraId="724FC166" w14:textId="77777777" w:rsidR="00DF4771" w:rsidRPr="00DF4771" w:rsidRDefault="00DF4771" w:rsidP="00DF4771">
      <w:pPr>
        <w:spacing w:after="0" w:line="240" w:lineRule="auto"/>
        <w:rPr>
          <w:rStyle w:val="Emphasis"/>
        </w:rPr>
      </w:pPr>
      <w:r w:rsidRPr="00DF4771">
        <w:rPr>
          <w:sz w:val="16"/>
        </w:rPr>
        <w:t>Hospitals now represent one of the largest union sectors of the US economy, and there is particular concern about the impact of strikes on patient welfare.</w:t>
      </w:r>
      <w:r w:rsidRPr="00DF4771">
        <w:rPr>
          <w:rFonts w:ascii="Times New Roman" w:eastAsia="Times New Roman" w:hAnsi="Times New Roman" w:cs="Times New Roman"/>
          <w:color w:val="000000"/>
          <w:sz w:val="16"/>
          <w:szCs w:val="16"/>
        </w:rPr>
        <w:t xml:space="preserve"> We analyze the effects of nurses’ strikes in hospitals on patient outcomes in New York State. </w:t>
      </w:r>
      <w:r w:rsidRPr="00DF4771">
        <w:rPr>
          <w:rStyle w:val="Emphasis"/>
        </w:rPr>
        <w:t xml:space="preserve">Controlling for hospital specific heterogeneity, the </w:t>
      </w:r>
      <w:r w:rsidRPr="00DF4771">
        <w:rPr>
          <w:rStyle w:val="Emphasis"/>
          <w:highlight w:val="green"/>
        </w:rPr>
        <w:t>results show that</w:t>
      </w:r>
      <w:r w:rsidRPr="00DF4771">
        <w:rPr>
          <w:rStyle w:val="Emphasis"/>
        </w:rPr>
        <w:t xml:space="preserve"> nurses’ </w:t>
      </w:r>
      <w:r w:rsidRPr="00DE1D6E">
        <w:rPr>
          <w:rStyle w:val="Emphasis"/>
          <w:highlight w:val="green"/>
        </w:rPr>
        <w:t xml:space="preserve">strikes increase </w:t>
      </w:r>
      <w:r w:rsidRPr="00DF4771">
        <w:rPr>
          <w:rStyle w:val="Emphasis"/>
          <w:highlight w:val="green"/>
        </w:rPr>
        <w:t>in-hospital mortality by 18.3 percent and 30-day readmission by 5.7 percent</w:t>
      </w:r>
      <w:r w:rsidRPr="00DF4771">
        <w:rPr>
          <w:rStyle w:val="Emphasis"/>
        </w:rPr>
        <w:t xml:space="preserve"> for patients admitted during a strike, with little change in patient demographics, disease severity or treatment intensity. </w:t>
      </w:r>
      <w:r w:rsidRPr="00DF4771">
        <w:rPr>
          <w:rStyle w:val="Emphasis"/>
          <w:highlight w:val="green"/>
        </w:rPr>
        <w:t>The results suggest that hospitals functioning during</w:t>
      </w:r>
      <w:r w:rsidRPr="00DF4771">
        <w:rPr>
          <w:rStyle w:val="Emphasis"/>
        </w:rPr>
        <w:t xml:space="preserve"> nurses’ </w:t>
      </w:r>
      <w:r w:rsidRPr="00DF4771">
        <w:rPr>
          <w:rStyle w:val="Emphasis"/>
          <w:highlight w:val="green"/>
        </w:rPr>
        <w:t>strikes do so at a lower quality of patient care.</w:t>
      </w:r>
    </w:p>
    <w:p w14:paraId="43E7F99C" w14:textId="5C2C660F" w:rsidR="00DF4771" w:rsidRDefault="00DF4771" w:rsidP="00DF4771">
      <w:pPr>
        <w:spacing w:before="240" w:after="40" w:line="240" w:lineRule="auto"/>
        <w:outlineLvl w:val="3"/>
        <w:rPr>
          <w:rFonts w:eastAsia="Times New Roman" w:cs="Calibri"/>
          <w:color w:val="000000"/>
          <w:szCs w:val="22"/>
        </w:rPr>
      </w:pPr>
      <w:r>
        <w:rPr>
          <w:rFonts w:eastAsia="Times New Roman" w:cs="Calibri"/>
          <w:b/>
          <w:bCs/>
          <w:color w:val="000000"/>
          <w:sz w:val="26"/>
          <w:szCs w:val="26"/>
        </w:rPr>
        <w:t>The impacts of hospital strikes aren’t avoidable on the part of the employer</w:t>
      </w:r>
      <w:r w:rsidR="00F105B5">
        <w:rPr>
          <w:rFonts w:eastAsia="Times New Roman" w:cs="Calibri"/>
          <w:b/>
          <w:bCs/>
          <w:color w:val="000000"/>
          <w:sz w:val="26"/>
          <w:szCs w:val="26"/>
        </w:rPr>
        <w:t>.</w:t>
      </w:r>
      <w:r>
        <w:rPr>
          <w:rFonts w:eastAsia="Times New Roman" w:cs="Calibri"/>
          <w:b/>
          <w:bCs/>
          <w:color w:val="000000"/>
          <w:sz w:val="26"/>
          <w:szCs w:val="26"/>
        </w:rPr>
        <w:t xml:space="preserve"> </w:t>
      </w:r>
      <w:r w:rsidRPr="00B0629B">
        <w:rPr>
          <w:rFonts w:eastAsia="Times New Roman" w:cs="Calibri"/>
          <w:b/>
          <w:bCs/>
          <w:color w:val="000000"/>
          <w:sz w:val="26"/>
          <w:szCs w:val="26"/>
        </w:rPr>
        <w:t xml:space="preserve">Gruber and Kleiner </w:t>
      </w:r>
      <w:r w:rsidR="00F105B5">
        <w:rPr>
          <w:rFonts w:eastAsia="Times New Roman" w:cs="Calibri"/>
          <w:b/>
          <w:bCs/>
          <w:color w:val="000000"/>
          <w:sz w:val="26"/>
          <w:szCs w:val="26"/>
        </w:rPr>
        <w:t>12</w:t>
      </w:r>
      <w:r>
        <w:rPr>
          <w:rFonts w:eastAsia="Times New Roman" w:cs="Calibri"/>
          <w:b/>
          <w:bCs/>
          <w:color w:val="000000"/>
          <w:sz w:val="26"/>
          <w:szCs w:val="26"/>
        </w:rPr>
        <w:t xml:space="preserve">: </w:t>
      </w:r>
    </w:p>
    <w:p w14:paraId="46159D54" w14:textId="03E3595D" w:rsidR="00DF4771" w:rsidRPr="00DF4771" w:rsidRDefault="00DF4771" w:rsidP="00DF4771">
      <w:r w:rsidRPr="00DF4771">
        <w:t xml:space="preserve">(Gruber, Jonathan and Kleiner, Samule </w:t>
      </w:r>
      <w:proofErr w:type="gramStart"/>
      <w:r w:rsidRPr="00DF4771">
        <w:t>A,.</w:t>
      </w:r>
      <w:proofErr w:type="gramEnd"/>
      <w:r w:rsidRPr="00DF4771">
        <w:t xml:space="preserve"> February 2012.” Do Strikes Kill? Evidence from New York State.” American Economic Journal: Economic Policy 2012, https://dspace.mit.edu/bitstream/handle/1721.1/71824/Gruber_Do%20Strikes.pdf?sequence=2&amp;isAllowed=y)</w:t>
      </w:r>
    </w:p>
    <w:p w14:paraId="0880D9DA" w14:textId="3B060D2A" w:rsidR="00DF4771" w:rsidRDefault="00DF4771" w:rsidP="00BD54BA">
      <w:pPr>
        <w:spacing w:after="0" w:line="240" w:lineRule="auto"/>
        <w:rPr>
          <w:rStyle w:val="Emphasis"/>
        </w:rPr>
      </w:pPr>
      <w:r w:rsidRPr="00DF4771">
        <w:rPr>
          <w:rStyle w:val="Emphasis"/>
        </w:rPr>
        <w:t xml:space="preserve">We find that patients with particularly nursing-intensive conditions are more susceptible to these strike effects, and that </w:t>
      </w:r>
      <w:r w:rsidRPr="00DF4771">
        <w:rPr>
          <w:rStyle w:val="Emphasis"/>
          <w:highlight w:val="green"/>
        </w:rPr>
        <w:t>hospitals hiring replacement workers perform no better during these strikes</w:t>
      </w:r>
      <w:r w:rsidRPr="00DF4771">
        <w:rPr>
          <w:rStyle w:val="Emphasis"/>
        </w:rPr>
        <w:t xml:space="preserve"> than those that do not hire substitute employees </w:t>
      </w:r>
    </w:p>
    <w:p w14:paraId="7233DEEB" w14:textId="77777777" w:rsidR="00BD54BA" w:rsidRPr="00BD54BA" w:rsidRDefault="00BD54BA" w:rsidP="00BD54BA">
      <w:pPr>
        <w:spacing w:after="0" w:line="240" w:lineRule="auto"/>
        <w:rPr>
          <w:b/>
          <w:iCs/>
          <w:u w:val="single"/>
        </w:rPr>
      </w:pPr>
    </w:p>
    <w:p w14:paraId="18394A84" w14:textId="0663A219" w:rsidR="00DF4771" w:rsidRPr="00DF4771" w:rsidRDefault="00F63AC9" w:rsidP="00DF4771">
      <w:pPr>
        <w:pStyle w:val="Heading4"/>
      </w:pPr>
      <w:r w:rsidRPr="00DF4771">
        <w:t>Some conditions on a right to strike are necessary to ensure societal welfare</w:t>
      </w:r>
      <w:r w:rsidR="00A5045E" w:rsidRPr="00DF4771">
        <w:t xml:space="preserve"> – remember that NO RIGHT is unconditional, and that currently, all rights are conditioned on their benefit to society. Thus, a just government shouldn’t recognize an unconditional right to strike, but rather some form of a conditional right to strike to ensure that all citizens will not be without essential services</w:t>
      </w:r>
      <w:r w:rsidR="00DF4771" w:rsidRPr="00DF4771">
        <w:t xml:space="preserve">, Malebye 14: </w:t>
      </w:r>
    </w:p>
    <w:p w14:paraId="68EC64D8" w14:textId="77777777" w:rsidR="00DF4771" w:rsidRPr="00DF4771" w:rsidRDefault="00DF4771" w:rsidP="00DF4771">
      <w:r w:rsidRPr="00DF4771">
        <w:t xml:space="preserve">Cynthia Dithato Malebye (Department of Mercantile Law, University of Pretoria). “The Right to Strike in Respect of Employment Relationships and Collective Bargaining.” Dissertation. University of Pretoria, April 2014. JDN. </w:t>
      </w:r>
      <w:hyperlink r:id="rId10" w:history="1">
        <w:r w:rsidRPr="00DF4771">
          <w:rPr>
            <w:rStyle w:val="Hyperlink"/>
          </w:rPr>
          <w:t>https://repository.up.ac.za/bitstream/handle/2263/43163/Malebye_Right_2014.pdf?sequence=1</w:t>
        </w:r>
      </w:hyperlink>
    </w:p>
    <w:p w14:paraId="50E3537D" w14:textId="4584904C" w:rsidR="00DF4771" w:rsidRPr="00DF4771" w:rsidRDefault="00DF4771" w:rsidP="00DF4771">
      <w:pPr>
        <w:rPr>
          <w:sz w:val="16"/>
        </w:rPr>
      </w:pPr>
      <w:r w:rsidRPr="00DF4771">
        <w:rPr>
          <w:rStyle w:val="Emphasis"/>
        </w:rPr>
        <w:t xml:space="preserve">Although </w:t>
      </w:r>
      <w:r w:rsidRPr="00DF4771">
        <w:rPr>
          <w:rStyle w:val="Emphasis"/>
          <w:highlight w:val="green"/>
        </w:rPr>
        <w:t>the right to strike is</w:t>
      </w:r>
      <w:r w:rsidRPr="00DF4771">
        <w:rPr>
          <w:rStyle w:val="Emphasis"/>
        </w:rPr>
        <w:t xml:space="preserve"> enshrined in section 23(2)(c) of the Constitution, that right is </w:t>
      </w:r>
      <w:r w:rsidRPr="00DF4771">
        <w:rPr>
          <w:rStyle w:val="Emphasis"/>
          <w:highlight w:val="green"/>
        </w:rPr>
        <w:t>not absolute and may be limited</w:t>
      </w:r>
      <w:r w:rsidRPr="00DF4771">
        <w:rPr>
          <w:rStyle w:val="Emphasis"/>
        </w:rPr>
        <w:t xml:space="preserve"> in terms of a law of general application </w:t>
      </w:r>
      <w:r w:rsidRPr="00DF4771">
        <w:rPr>
          <w:rStyle w:val="Emphasis"/>
          <w:highlight w:val="green"/>
        </w:rPr>
        <w:t>to the extent that such limitation may be</w:t>
      </w:r>
      <w:r w:rsidRPr="00DF4771">
        <w:rPr>
          <w:rStyle w:val="Emphasis"/>
        </w:rPr>
        <w:t xml:space="preserve"> reasonable and </w:t>
      </w:r>
      <w:r w:rsidRPr="00DF4771">
        <w:rPr>
          <w:rStyle w:val="Emphasis"/>
          <w:highlight w:val="green"/>
        </w:rPr>
        <w:t>justifiable in a</w:t>
      </w:r>
      <w:r w:rsidRPr="00DF4771">
        <w:rPr>
          <w:rStyle w:val="Emphasis"/>
        </w:rPr>
        <w:t xml:space="preserve">n open and </w:t>
      </w:r>
      <w:r w:rsidRPr="00DF4771">
        <w:rPr>
          <w:rStyle w:val="Emphasis"/>
          <w:highlight w:val="green"/>
        </w:rPr>
        <w:t>democratic society.</w:t>
      </w:r>
      <w:r w:rsidRPr="00DF4771">
        <w:rPr>
          <w:rStyle w:val="Emphasis"/>
        </w:rPr>
        <w:t xml:space="preserve"> </w:t>
      </w:r>
      <w:r w:rsidRPr="00DF4771">
        <w:rPr>
          <w:sz w:val="16"/>
        </w:rPr>
        <w:t>It is widely recognised, both in this country and abroad, that in certain circumstances, it will be reasonable and justifiable to limit the right to strike, particularly in times of national emergency or in services where a strike is likely to harm the public.</w:t>
      </w:r>
      <w:r w:rsidRPr="00DF4771">
        <w:rPr>
          <w:rStyle w:val="Emphasis"/>
        </w:rPr>
        <w:t xml:space="preserve"> </w:t>
      </w:r>
      <w:r w:rsidRPr="00DF4771">
        <w:rPr>
          <w:rStyle w:val="Emphasis"/>
          <w:highlight w:val="green"/>
        </w:rPr>
        <w:t>In</w:t>
      </w:r>
      <w:r w:rsidRPr="00DF4771">
        <w:rPr>
          <w:rStyle w:val="Emphasis"/>
        </w:rPr>
        <w:t xml:space="preserve"> some countries like </w:t>
      </w:r>
      <w:r w:rsidRPr="00DF4771">
        <w:rPr>
          <w:rStyle w:val="Emphasis"/>
          <w:highlight w:val="green"/>
        </w:rPr>
        <w:t xml:space="preserve">Canada, France and Italy, </w:t>
      </w:r>
      <w:r w:rsidRPr="00DF4771">
        <w:rPr>
          <w:rStyle w:val="Emphasis"/>
          <w:highlight w:val="green"/>
        </w:rPr>
        <w:lastRenderedPageBreak/>
        <w:t>limitations on strikes in essential services are</w:t>
      </w:r>
      <w:r w:rsidRPr="00DF4771">
        <w:rPr>
          <w:rStyle w:val="Emphasis"/>
        </w:rPr>
        <w:t xml:space="preserve"> confined to the public sector, </w:t>
      </w:r>
      <w:r w:rsidRPr="00DF4771">
        <w:rPr>
          <w:rStyle w:val="Emphasis"/>
          <w:highlight w:val="green"/>
        </w:rPr>
        <w:t>based on the notion that</w:t>
      </w:r>
      <w:r w:rsidRPr="00DF4771">
        <w:rPr>
          <w:rStyle w:val="Emphasis"/>
        </w:rPr>
        <w:t xml:space="preserve"> it is only </w:t>
      </w:r>
      <w:r w:rsidRPr="00DF4771">
        <w:rPr>
          <w:rStyle w:val="Emphasis"/>
          <w:highlight w:val="green"/>
        </w:rPr>
        <w:t>the government</w:t>
      </w:r>
      <w:r w:rsidRPr="00DF4771">
        <w:rPr>
          <w:rStyle w:val="Emphasis"/>
        </w:rPr>
        <w:t xml:space="preserve"> which </w:t>
      </w:r>
      <w:r w:rsidRPr="00DF4771">
        <w:rPr>
          <w:rStyle w:val="Emphasis"/>
          <w:highlight w:val="green"/>
        </w:rPr>
        <w:t>provides services, whose absence will endanger the community</w:t>
      </w:r>
      <w:r w:rsidRPr="00DF4771">
        <w:rPr>
          <w:rStyle w:val="Emphasis"/>
        </w:rPr>
        <w:t>’s safety.</w:t>
      </w:r>
      <w:r w:rsidRPr="00DF4771">
        <w:rPr>
          <w:sz w:val="16"/>
        </w:rPr>
        <w:t xml:space="preserve"> The differentiation of workers should be made according to the functions they perform and not according to the nature of their employer’s legal status. This is so because a service provided by a worker in a private sector may be more harmful to the public compared to a service provided by a public sector worker. </w:t>
      </w:r>
    </w:p>
    <w:p w14:paraId="29071606" w14:textId="15E77CE4" w:rsidR="00D562C9" w:rsidRDefault="00D562C9" w:rsidP="00D562C9">
      <w:pPr>
        <w:pStyle w:val="Heading2"/>
      </w:pPr>
      <w:r>
        <w:lastRenderedPageBreak/>
        <w:t xml:space="preserve">Contention 2 – A Right to Strike </w:t>
      </w:r>
      <w:r w:rsidR="00717CEC">
        <w:t>Harms Workers</w:t>
      </w:r>
      <w:r>
        <w:t xml:space="preserve"> </w:t>
      </w:r>
    </w:p>
    <w:p w14:paraId="482BF811" w14:textId="3031EBFA" w:rsidR="00BD54BA" w:rsidRDefault="00701C07" w:rsidP="00BD54BA">
      <w:pPr>
        <w:pStyle w:val="Heading4"/>
      </w:pPr>
      <w:r>
        <w:t>Strikes alone do not change worker conditions</w:t>
      </w:r>
      <w:r w:rsidR="00BD54BA">
        <w:t xml:space="preserve"> - even with a recent increase in worker leverage, strikes still aren’t always effective. Semuels 21: </w:t>
      </w:r>
    </w:p>
    <w:p w14:paraId="7E619641" w14:textId="5C87396E" w:rsidR="00BD54BA" w:rsidRPr="00BD54BA" w:rsidRDefault="00BD54BA" w:rsidP="00BD54BA">
      <w:r>
        <w:t xml:space="preserve">Semuels, Alana. October 8, 2021. “U.S. Workers Are Realizing It’s the Perfect Time to Go on Strike.” </w:t>
      </w:r>
      <w:r>
        <w:rPr>
          <w:i/>
          <w:iCs/>
        </w:rPr>
        <w:t xml:space="preserve">Time Magazine. </w:t>
      </w:r>
      <w:r>
        <w:t xml:space="preserve">URL: </w:t>
      </w:r>
      <w:hyperlink r:id="rId11" w:history="1">
        <w:r w:rsidRPr="000B5185">
          <w:rPr>
            <w:rStyle w:val="Hyperlink"/>
          </w:rPr>
          <w:t>https://time.com/6105109/workers-strike-unemployment/</w:t>
        </w:r>
      </w:hyperlink>
      <w:r>
        <w:t xml:space="preserve"> accessed on 11/5/21 by bws kat</w:t>
      </w:r>
    </w:p>
    <w:p w14:paraId="4C1E7A48" w14:textId="59358892" w:rsidR="00BD54BA" w:rsidRPr="00DE1D6E" w:rsidRDefault="00BD54BA" w:rsidP="00BD54BA">
      <w:pPr>
        <w:rPr>
          <w:b/>
          <w:iCs/>
          <w:u w:val="single"/>
        </w:rPr>
      </w:pPr>
      <w:r w:rsidRPr="00BD54BA">
        <w:rPr>
          <w:rStyle w:val="Emphasis"/>
        </w:rPr>
        <w:t xml:space="preserve">Carolyn Jackson, </w:t>
      </w:r>
      <w:r w:rsidRPr="00BD54BA">
        <w:rPr>
          <w:rStyle w:val="Emphasis"/>
          <w:highlight w:val="green"/>
        </w:rPr>
        <w:t>the CEO of St. Vincent’s, where</w:t>
      </w:r>
      <w:r w:rsidRPr="00BD54BA">
        <w:rPr>
          <w:rStyle w:val="Emphasis"/>
        </w:rPr>
        <w:t xml:space="preserve"> Deyo and hundreds of other </w:t>
      </w:r>
      <w:r w:rsidRPr="00BD54BA">
        <w:rPr>
          <w:rStyle w:val="Emphasis"/>
          <w:highlight w:val="green"/>
        </w:rPr>
        <w:t>nurses are striking, says that</w:t>
      </w:r>
      <w:r w:rsidRPr="00BD54BA">
        <w:rPr>
          <w:rStyle w:val="Emphasis"/>
        </w:rPr>
        <w:t xml:space="preserve"> </w:t>
      </w:r>
      <w:r w:rsidRPr="00BD54BA">
        <w:rPr>
          <w:rStyle w:val="Emphasis"/>
          <w:highlight w:val="green"/>
        </w:rPr>
        <w:t xml:space="preserve">the </w:t>
      </w:r>
      <w:r w:rsidRPr="00BD54BA">
        <w:rPr>
          <w:rStyle w:val="Emphasis"/>
        </w:rPr>
        <w:t>nurses are trying to push a 1:4 nurse to patient ratio that Massachusetts voters rejected by a large margin in 2018.</w:t>
      </w:r>
      <w:r w:rsidRPr="00BD54BA">
        <w:rPr>
          <w:sz w:val="10"/>
        </w:rPr>
        <w:t xml:space="preserve"> The hospital has done research and decided its staffing is appropriate, and that its staffing ratios are in fact better than most other hospitals in the state, she says</w:t>
      </w:r>
      <w:r w:rsidRPr="00BD54BA">
        <w:rPr>
          <w:rStyle w:val="Emphasis"/>
        </w:rPr>
        <w:t xml:space="preserve">. Ryan says the </w:t>
      </w:r>
      <w:r w:rsidRPr="00BD54BA">
        <w:rPr>
          <w:rStyle w:val="Emphasis"/>
          <w:highlight w:val="green"/>
        </w:rPr>
        <w:t>hospital announced it was hiring 100 permanent replacement</w:t>
      </w:r>
      <w:r w:rsidRPr="00BD54BA">
        <w:rPr>
          <w:rStyle w:val="Emphasis"/>
        </w:rPr>
        <w:t xml:space="preserve"> nurses in </w:t>
      </w:r>
      <w:r w:rsidRPr="00BD54BA">
        <w:rPr>
          <w:rStyle w:val="Emphasis"/>
          <w:highlight w:val="green"/>
        </w:rPr>
        <w:t>May during a COVID-19 surge, and that the striking nurses are insisting on</w:t>
      </w:r>
      <w:r w:rsidRPr="00BD54BA">
        <w:rPr>
          <w:rStyle w:val="Emphasis"/>
        </w:rPr>
        <w:t xml:space="preserve"> getting </w:t>
      </w:r>
      <w:r w:rsidRPr="00BD54BA">
        <w:rPr>
          <w:rStyle w:val="Emphasis"/>
          <w:highlight w:val="green"/>
        </w:rPr>
        <w:t>their old positions</w:t>
      </w:r>
      <w:r w:rsidRPr="00BD54BA">
        <w:rPr>
          <w:rStyle w:val="Emphasis"/>
        </w:rPr>
        <w:t xml:space="preserve"> back.</w:t>
      </w:r>
      <w:r>
        <w:rPr>
          <w:rStyle w:val="Emphasis"/>
        </w:rPr>
        <w:t xml:space="preserve"> </w:t>
      </w:r>
      <w:r w:rsidRPr="00BD54BA">
        <w:rPr>
          <w:rStyle w:val="Emphasis"/>
          <w:highlight w:val="green"/>
        </w:rPr>
        <w:t>That the hospital is not budging speaks to the fact that</w:t>
      </w:r>
      <w:r w:rsidRPr="00BD54BA">
        <w:rPr>
          <w:rStyle w:val="Emphasis"/>
        </w:rPr>
        <w:t xml:space="preserve"> despite this increase in worker activism, </w:t>
      </w:r>
      <w:r w:rsidRPr="00BD54BA">
        <w:rPr>
          <w:rStyle w:val="Emphasis"/>
          <w:highlight w:val="green"/>
        </w:rPr>
        <w:t>workers may not gain much</w:t>
      </w:r>
      <w:r w:rsidRPr="00BD54BA">
        <w:rPr>
          <w:rStyle w:val="Emphasis"/>
        </w:rPr>
        <w:t xml:space="preserve"> more </w:t>
      </w:r>
      <w:r w:rsidRPr="00BD54BA">
        <w:rPr>
          <w:rStyle w:val="Emphasis"/>
          <w:highlight w:val="green"/>
        </w:rPr>
        <w:t>power in the long run</w:t>
      </w:r>
      <w:r w:rsidRPr="00BD54BA">
        <w:rPr>
          <w:rStyle w:val="Emphasis"/>
        </w:rPr>
        <w:t xml:space="preserve">. </w:t>
      </w:r>
      <w:r w:rsidRPr="00BD54BA">
        <w:rPr>
          <w:sz w:val="10"/>
        </w:rPr>
        <w:t>Over the last 40 years, the government has made it much more difficult for workers to both form unions and to strike, says Heidi Shierholz, the president of the Economic Policy Institute, a progressive think tank. Amazon was able to effectively interfere in a union vote among its workers this spring, she says, preventing the union from succeeding. Of course, a hearing officer at the National Labor Relations Board has recommended that the board throw out the results of the Amazon election and do it over, which speaks to a resurgence of government support for labor. President Joe Biden said he wanted to be “the most pro-union President leading the most pro-union administration in American history</w:t>
      </w:r>
      <w:r w:rsidRPr="00BD54BA">
        <w:rPr>
          <w:sz w:val="10"/>
          <w:highlight w:val="green"/>
        </w:rPr>
        <w:t xml:space="preserve">.” </w:t>
      </w:r>
      <w:r w:rsidRPr="00BD54BA">
        <w:rPr>
          <w:rStyle w:val="Emphasis"/>
          <w:highlight w:val="green"/>
        </w:rPr>
        <w:t>Labor has support at the state and local levels</w:t>
      </w:r>
      <w:r w:rsidRPr="00BD54BA">
        <w:rPr>
          <w:rStyle w:val="Emphasis"/>
        </w:rPr>
        <w:t xml:space="preserve"> too: California Gov. Gavin Newsom recently signed a packet of pro-worker bills, including one that prohibits companies from imposing quotas on warehouse workers that prevent them from following health and safety law, and another that prohibits employers from paying workers with disabilities less than the state’s minimum wage. </w:t>
      </w:r>
      <w:r w:rsidRPr="00BD54BA">
        <w:rPr>
          <w:sz w:val="10"/>
        </w:rPr>
        <w:t xml:space="preserve">And in January, New York City Mayor Bill de Blasio signed a bill that forbids fast food restaurants from firing workers unless the employer has just cause, making New York City the first jurisdiction in the country that essentially ended at-will employment. </w:t>
      </w:r>
      <w:r w:rsidRPr="00BD54BA">
        <w:rPr>
          <w:rStyle w:val="Emphasis"/>
          <w:highlight w:val="green"/>
        </w:rPr>
        <w:t>But even that support may not be enough to force a widespread change of working conditions</w:t>
      </w:r>
      <w:r w:rsidRPr="00BD54BA">
        <w:rPr>
          <w:rStyle w:val="Emphasis"/>
        </w:rPr>
        <w:t xml:space="preserve"> in an economy </w:t>
      </w:r>
      <w:r w:rsidRPr="00BD54BA">
        <w:rPr>
          <w:rStyle w:val="Emphasis"/>
          <w:highlight w:val="green"/>
        </w:rPr>
        <w:t>where employees haven’t had much leverage</w:t>
      </w:r>
      <w:r w:rsidRPr="00BD54BA">
        <w:rPr>
          <w:rStyle w:val="Emphasis"/>
        </w:rPr>
        <w:t xml:space="preserve"> since before the Great Recession, or </w:t>
      </w:r>
      <w:r w:rsidRPr="00BD54BA">
        <w:rPr>
          <w:rStyle w:val="Emphasis"/>
          <w:highlight w:val="green"/>
        </w:rPr>
        <w:t>earlier</w:t>
      </w:r>
      <w:r w:rsidRPr="00BD54BA">
        <w:rPr>
          <w:rStyle w:val="Emphasis"/>
        </w:rPr>
        <w:t xml:space="preserve">. </w:t>
      </w:r>
      <w:r w:rsidRPr="00BD54BA">
        <w:rPr>
          <w:sz w:val="10"/>
        </w:rPr>
        <w:t>Even some of the recent strikes haven’t led to workers’ desired outcomes. A five-week Nabisco strike recently ended with many of workers’ demands met, for instance, but the company still won the ability to pay weekend workers less than they do currently.</w:t>
      </w:r>
    </w:p>
    <w:p w14:paraId="3D8B19DD" w14:textId="5036966C" w:rsidR="00BD54BA" w:rsidRDefault="00DE1D6E" w:rsidP="00DE1D6E">
      <w:pPr>
        <w:pStyle w:val="Heading4"/>
      </w:pPr>
      <w:r>
        <w:t xml:space="preserve">Additionally, strikes are financially harmful to workers because they are forced to go without pay all together or to rely on insufficient union funds. Refresh Financial 21: </w:t>
      </w:r>
    </w:p>
    <w:p w14:paraId="2406672C" w14:textId="55461B36" w:rsidR="00717CEC" w:rsidRPr="00717CEC" w:rsidRDefault="00717CEC" w:rsidP="00717CEC">
      <w:r>
        <w:t xml:space="preserve">2021. “What Happens </w:t>
      </w:r>
      <w:proofErr w:type="gramStart"/>
      <w:r>
        <w:t>To</w:t>
      </w:r>
      <w:proofErr w:type="gramEnd"/>
      <w:r>
        <w:t xml:space="preserve"> Your Pay When Your Workplace Goes On Strike?” </w:t>
      </w:r>
      <w:r>
        <w:rPr>
          <w:i/>
          <w:iCs/>
        </w:rPr>
        <w:t xml:space="preserve">Refresh Financial. </w:t>
      </w:r>
      <w:r>
        <w:t xml:space="preserve">URL: </w:t>
      </w:r>
      <w:hyperlink r:id="rId12" w:history="1">
        <w:r w:rsidRPr="000B5185">
          <w:rPr>
            <w:rStyle w:val="Hyperlink"/>
          </w:rPr>
          <w:t>https://refreshfinancial.ca/blog/financial-news-and-advice/happens-pay-workplace-goes-on-strike/</w:t>
        </w:r>
      </w:hyperlink>
      <w:r>
        <w:t xml:space="preserve"> accessed on 11/5/21 by bws kat</w:t>
      </w:r>
    </w:p>
    <w:p w14:paraId="65F88221" w14:textId="5B15B679" w:rsidR="00BD54BA" w:rsidRPr="00717CEC" w:rsidRDefault="00717CEC" w:rsidP="00717CEC">
      <w:pPr>
        <w:rPr>
          <w:rStyle w:val="Emphasis"/>
        </w:rPr>
      </w:pPr>
      <w:proofErr w:type="gramStart"/>
      <w:r w:rsidRPr="00717CEC">
        <w:rPr>
          <w:rStyle w:val="Emphasis"/>
        </w:rPr>
        <w:t>So</w:t>
      </w:r>
      <w:proofErr w:type="gramEnd"/>
      <w:r w:rsidRPr="00717CEC">
        <w:rPr>
          <w:rStyle w:val="Emphasis"/>
        </w:rPr>
        <w:t xml:space="preserve"> </w:t>
      </w:r>
      <w:r w:rsidRPr="00717CEC">
        <w:rPr>
          <w:rStyle w:val="Emphasis"/>
          <w:highlight w:val="green"/>
        </w:rPr>
        <w:t>what happens to your income when you</w:t>
      </w:r>
      <w:r w:rsidRPr="00717CEC">
        <w:rPr>
          <w:rStyle w:val="Emphasis"/>
        </w:rPr>
        <w:t xml:space="preserve"> go on </w:t>
      </w:r>
      <w:r w:rsidRPr="00717CEC">
        <w:rPr>
          <w:rStyle w:val="Emphasis"/>
          <w:highlight w:val="green"/>
        </w:rPr>
        <w:t>strike</w:t>
      </w:r>
      <w:r w:rsidRPr="00717CEC">
        <w:rPr>
          <w:rStyle w:val="Emphasis"/>
        </w:rPr>
        <w:t xml:space="preserve">? Well, to put it bluntly, it stops. </w:t>
      </w:r>
      <w:r w:rsidRPr="00717CEC">
        <w:rPr>
          <w:rStyle w:val="Emphasis"/>
          <w:highlight w:val="green"/>
        </w:rPr>
        <w:t>It stops until the strike is called off,</w:t>
      </w:r>
      <w:r w:rsidRPr="00717CEC">
        <w:rPr>
          <w:rStyle w:val="Emphasis"/>
        </w:rPr>
        <w:t xml:space="preserve"> that is. </w:t>
      </w:r>
      <w:proofErr w:type="gramStart"/>
      <w:r w:rsidRPr="00717CEC">
        <w:rPr>
          <w:rStyle w:val="Emphasis"/>
          <w:highlight w:val="green"/>
        </w:rPr>
        <w:t>As long as</w:t>
      </w:r>
      <w:proofErr w:type="gramEnd"/>
      <w:r w:rsidRPr="00717CEC">
        <w:rPr>
          <w:rStyle w:val="Emphasis"/>
          <w:highlight w:val="green"/>
        </w:rPr>
        <w:t xml:space="preserve"> you are away from your workplace</w:t>
      </w:r>
      <w:r w:rsidRPr="00717CEC">
        <w:rPr>
          <w:rStyle w:val="Emphasis"/>
        </w:rPr>
        <w:t xml:space="preserve"> for while your union is on strike, </w:t>
      </w:r>
      <w:r w:rsidRPr="00717CEC">
        <w:rPr>
          <w:rStyle w:val="Emphasis"/>
          <w:highlight w:val="green"/>
        </w:rPr>
        <w:t>you will not be paid by your employer</w:t>
      </w:r>
      <w:r w:rsidRPr="00717CEC">
        <w:rPr>
          <w:sz w:val="16"/>
          <w:highlight w:val="green"/>
        </w:rPr>
        <w:t>.</w:t>
      </w:r>
      <w:r w:rsidRPr="00717CEC">
        <w:rPr>
          <w:sz w:val="16"/>
        </w:rPr>
        <w:t xml:space="preserve"> Now, for many of you working hard at credit building, this can be a scary thing. It's very difficult to continue to learn how to rebuild credit when your income source has dried up. Before you lose any sleep over that, it’s important to note that most union members on strike will not go without having their basic financial needs met. </w:t>
      </w:r>
      <w:r w:rsidRPr="00717CEC">
        <w:rPr>
          <w:rStyle w:val="Emphasis"/>
          <w:highlight w:val="green"/>
        </w:rPr>
        <w:t>Many unions have “strike funds”</w:t>
      </w:r>
      <w:r w:rsidRPr="00717CEC">
        <w:rPr>
          <w:rStyle w:val="Emphasis"/>
        </w:rPr>
        <w:t xml:space="preserve"> or “war funds” into which union members pay their dues. </w:t>
      </w:r>
      <w:r w:rsidRPr="00717CEC">
        <w:rPr>
          <w:sz w:val="16"/>
        </w:rPr>
        <w:t xml:space="preserve">Depending on which union you belong to, you may get a specific strike pay amount per day or per week, or you could simply be allotted emergency funds based on need. </w:t>
      </w:r>
      <w:r w:rsidRPr="00717CEC">
        <w:rPr>
          <w:rStyle w:val="Emphasis"/>
          <w:highlight w:val="green"/>
        </w:rPr>
        <w:t>Strike pay can be quite low compared to your regular pay with some unions paying</w:t>
      </w:r>
      <w:r w:rsidRPr="00717CEC">
        <w:rPr>
          <w:rStyle w:val="Emphasis"/>
        </w:rPr>
        <w:t xml:space="preserve"> between $200-$300 per week. For those at home counting, that’s </w:t>
      </w:r>
      <w:r w:rsidRPr="00DE1D6E">
        <w:rPr>
          <w:rStyle w:val="Emphasis"/>
          <w:highlight w:val="green"/>
        </w:rPr>
        <w:t xml:space="preserve">just $800 </w:t>
      </w:r>
      <w:r w:rsidRPr="00717CEC">
        <w:rPr>
          <w:rStyle w:val="Emphasis"/>
          <w:highlight w:val="green"/>
        </w:rPr>
        <w:t>- $1200 per month</w:t>
      </w:r>
      <w:r w:rsidRPr="00717CEC">
        <w:rPr>
          <w:rStyle w:val="Emphasis"/>
        </w:rPr>
        <w:t>.</w:t>
      </w:r>
    </w:p>
    <w:p w14:paraId="0A37E2B6" w14:textId="5E76B46B" w:rsidR="00DE1D6E" w:rsidRPr="00DE1D6E" w:rsidRDefault="00DE1D6E" w:rsidP="00DE1D6E">
      <w:pPr>
        <w:pStyle w:val="Heading4"/>
      </w:pPr>
      <w:r>
        <w:lastRenderedPageBreak/>
        <w:t>A</w:t>
      </w:r>
      <w:r w:rsidR="00701C07">
        <w:t xml:space="preserve"> just government should not force workers to strike</w:t>
      </w:r>
      <w:r>
        <w:t xml:space="preserve">, foregoing pay and often benefits, </w:t>
      </w:r>
      <w:r w:rsidR="00701C07">
        <w:t xml:space="preserve">for </w:t>
      </w:r>
      <w:r>
        <w:t xml:space="preserve">a chance at having </w:t>
      </w:r>
      <w:r w:rsidR="00701C07">
        <w:t>better working conditions</w:t>
      </w:r>
      <w:r>
        <w:t xml:space="preserve">. Rather, a just government should pass other policies to ensure quality working conditions for all without a requirement to strike – particularly in the cases on fair payment for work and cracking down on safety violations. Sonn and Walker 18: </w:t>
      </w:r>
    </w:p>
    <w:p w14:paraId="7A8ABA6A" w14:textId="35023A6C" w:rsidR="00DE1D6E" w:rsidRPr="00DE1D6E" w:rsidRDefault="00DE1D6E" w:rsidP="00DE1D6E">
      <w:r>
        <w:t xml:space="preserve">Sonn, Paul and Walker, Naomi. December 3, 2018. “A State Agenda for America’s Workers.” </w:t>
      </w:r>
      <w:r>
        <w:rPr>
          <w:i/>
          <w:iCs/>
        </w:rPr>
        <w:t xml:space="preserve">Economic Policy Institute. </w:t>
      </w:r>
      <w:r>
        <w:t xml:space="preserve">URL: </w:t>
      </w:r>
      <w:hyperlink r:id="rId13" w:history="1">
        <w:r w:rsidRPr="000B5185">
          <w:rPr>
            <w:rStyle w:val="Hyperlink"/>
          </w:rPr>
          <w:t>https://www.epi.org/publication/state-agenda-for-americas-workers/</w:t>
        </w:r>
      </w:hyperlink>
      <w:r>
        <w:t xml:space="preserve"> accessed on 11.5.21 by bws kat </w:t>
      </w:r>
    </w:p>
    <w:p w14:paraId="64A2E56E" w14:textId="760CEFE1" w:rsidR="00DE1D6E" w:rsidRPr="00DE1D6E" w:rsidRDefault="00DE1D6E" w:rsidP="00DE1D6E">
      <w:pPr>
        <w:rPr>
          <w:sz w:val="16"/>
        </w:rPr>
      </w:pPr>
      <w:r w:rsidRPr="00DE1D6E">
        <w:rPr>
          <w:rStyle w:val="Emphasis"/>
        </w:rPr>
        <w:t xml:space="preserve">2. Get States Back in the Business of Fighting Wage Theft and Enforcing Other Worker Protections - </w:t>
      </w:r>
      <w:r w:rsidRPr="00DE1D6E">
        <w:rPr>
          <w:rStyle w:val="Emphasis"/>
          <w:highlight w:val="green"/>
        </w:rPr>
        <w:t>Every week millions of workers are cheated when employers</w:t>
      </w:r>
      <w:r w:rsidRPr="00DE1D6E">
        <w:rPr>
          <w:rStyle w:val="Emphasis"/>
        </w:rPr>
        <w:t xml:space="preserve"> short their paychecks, force them to work off the clock, fail to pay even the minimum wage, or </w:t>
      </w:r>
      <w:r w:rsidRPr="00DE1D6E">
        <w:rPr>
          <w:rStyle w:val="Emphasis"/>
          <w:highlight w:val="green"/>
        </w:rPr>
        <w:t>skirt employment laws</w:t>
      </w:r>
      <w:r w:rsidRPr="00DE1D6E">
        <w:rPr>
          <w:rStyle w:val="Emphasis"/>
        </w:rPr>
        <w:t xml:space="preserve"> by denying that they are employees</w:t>
      </w:r>
      <w:r w:rsidRPr="00DE1D6E">
        <w:rPr>
          <w:sz w:val="16"/>
        </w:rPr>
        <w:t xml:space="preserve">. This type of wage theft is a national epidemic that robs U.S. workers and our economy of billions of dollars a year and hurts law-abiding employers that can’t compete with wage chiselers. </w:t>
      </w:r>
      <w:r w:rsidRPr="00DE1D6E">
        <w:rPr>
          <w:rStyle w:val="Emphasis"/>
          <w:highlight w:val="green"/>
        </w:rPr>
        <w:t>But in many states, the agencies responsible for cracking down</w:t>
      </w:r>
      <w:r w:rsidRPr="00DE1D6E">
        <w:rPr>
          <w:rStyle w:val="Emphasis"/>
        </w:rPr>
        <w:t xml:space="preserve"> on employers that cheat their workers </w:t>
      </w:r>
      <w:r w:rsidRPr="00DE1D6E">
        <w:rPr>
          <w:rStyle w:val="Emphasis"/>
          <w:highlight w:val="green"/>
        </w:rPr>
        <w:t>have been neglected and defunded</w:t>
      </w:r>
      <w:r w:rsidRPr="00DE1D6E">
        <w:rPr>
          <w:rStyle w:val="Emphasis"/>
        </w:rPr>
        <w:t>. Governors and l</w:t>
      </w:r>
      <w:r w:rsidRPr="00DE1D6E">
        <w:rPr>
          <w:rStyle w:val="Emphasis"/>
          <w:highlight w:val="green"/>
        </w:rPr>
        <w:t>egislatures need to get</w:t>
      </w:r>
      <w:r w:rsidRPr="00DE1D6E">
        <w:rPr>
          <w:rStyle w:val="Emphasis"/>
        </w:rPr>
        <w:t xml:space="preserve"> their states </w:t>
      </w:r>
      <w:r w:rsidRPr="00DE1D6E">
        <w:rPr>
          <w:rStyle w:val="Emphasis"/>
          <w:highlight w:val="green"/>
        </w:rPr>
        <w:t>back in the business of fighting wage theft and enforcing</w:t>
      </w:r>
      <w:r w:rsidRPr="00DE1D6E">
        <w:rPr>
          <w:rStyle w:val="Emphasis"/>
        </w:rPr>
        <w:t xml:space="preserve"> other </w:t>
      </w:r>
      <w:r w:rsidRPr="00DE1D6E">
        <w:rPr>
          <w:rStyle w:val="Emphasis"/>
          <w:highlight w:val="green"/>
        </w:rPr>
        <w:t>worker protections</w:t>
      </w:r>
      <w:r w:rsidRPr="00DE1D6E">
        <w:rPr>
          <w:rStyle w:val="Emphasis"/>
        </w:rPr>
        <w:t>, ranging from combatting independent contractor misclassification to preventing employers from defrauding the workers’ compensation system</w:t>
      </w:r>
      <w:r w:rsidRPr="00DE1D6E">
        <w:rPr>
          <w:sz w:val="16"/>
        </w:rPr>
        <w:t>. Key best practices for restoring effective enforcement include: First and foremost, increasing labor agency budgets to </w:t>
      </w:r>
      <w:hyperlink r:id="rId14" w:history="1">
        <w:r w:rsidRPr="00DE1D6E">
          <w:rPr>
            <w:rStyle w:val="Hyperlink"/>
            <w:sz w:val="16"/>
          </w:rPr>
          <w:t>ensure adequate staffing and enforcement capacity</w:t>
        </w:r>
      </w:hyperlink>
      <w:r w:rsidRPr="00DE1D6E">
        <w:rPr>
          <w:sz w:val="16"/>
        </w:rPr>
        <w:t>; Developing </w:t>
      </w:r>
      <w:hyperlink r:id="rId15" w:history="1">
        <w:r w:rsidRPr="00DE1D6E">
          <w:rPr>
            <w:rStyle w:val="Hyperlink"/>
            <w:sz w:val="16"/>
          </w:rPr>
          <w:t>strategic enforcement</w:t>
        </w:r>
      </w:hyperlink>
      <w:r w:rsidRPr="00DE1D6E">
        <w:rPr>
          <w:sz w:val="16"/>
        </w:rPr>
        <w:t> priorities, in </w:t>
      </w:r>
      <w:hyperlink r:id="rId16" w:history="1">
        <w:r w:rsidRPr="00DE1D6E">
          <w:rPr>
            <w:rStyle w:val="Hyperlink"/>
            <w:sz w:val="16"/>
          </w:rPr>
          <w:t>partnership</w:t>
        </w:r>
      </w:hyperlink>
      <w:r w:rsidRPr="00DE1D6E">
        <w:rPr>
          <w:sz w:val="16"/>
        </w:rPr>
        <w:t> with </w:t>
      </w:r>
      <w:hyperlink r:id="rId17" w:history="1">
        <w:r w:rsidRPr="00DE1D6E">
          <w:rPr>
            <w:rStyle w:val="Hyperlink"/>
            <w:sz w:val="16"/>
          </w:rPr>
          <w:t>worker organizations</w:t>
        </w:r>
      </w:hyperlink>
      <w:r w:rsidRPr="00DE1D6E">
        <w:rPr>
          <w:sz w:val="16"/>
        </w:rPr>
        <w:t>; Cracking down on </w:t>
      </w:r>
      <w:hyperlink r:id="rId18" w:history="1">
        <w:r w:rsidRPr="00DE1D6E">
          <w:rPr>
            <w:rStyle w:val="Hyperlink"/>
            <w:sz w:val="16"/>
          </w:rPr>
          <w:t>retaliation</w:t>
        </w:r>
      </w:hyperlink>
      <w:r w:rsidRPr="00DE1D6E">
        <w:rPr>
          <w:sz w:val="16"/>
        </w:rPr>
        <w:t> against workers who speak up; Reviewing and updating regulations and administrative guidance—for example, to provide clear guidance on business’s responsibilities for contract workers, as detailed below.</w:t>
      </w:r>
    </w:p>
    <w:p w14:paraId="29EE05D4" w14:textId="1B45C3D6" w:rsidR="00DE1D6E" w:rsidRDefault="00DE1D6E" w:rsidP="00DE1D6E">
      <w:pPr>
        <w:pStyle w:val="Heading4"/>
      </w:pPr>
      <w:r>
        <w:t xml:space="preserve">Sonn and Walker 2 continues: </w:t>
      </w:r>
    </w:p>
    <w:p w14:paraId="5A0F106F" w14:textId="42A408AF" w:rsidR="00DE1D6E" w:rsidRPr="00DE1D6E" w:rsidRDefault="00DE1D6E" w:rsidP="00DE1D6E">
      <w:r>
        <w:t xml:space="preserve">Sonn, Paul and Walker, Naomi. December 3, 2018. “A State Agenda for America’s Workers.” </w:t>
      </w:r>
      <w:r>
        <w:rPr>
          <w:i/>
          <w:iCs/>
        </w:rPr>
        <w:t xml:space="preserve">Economic Policy Institute. </w:t>
      </w:r>
      <w:r>
        <w:t xml:space="preserve">URL: </w:t>
      </w:r>
      <w:hyperlink r:id="rId19" w:history="1">
        <w:r w:rsidRPr="000B5185">
          <w:rPr>
            <w:rStyle w:val="Hyperlink"/>
          </w:rPr>
          <w:t>https://www.epi.org/publication/state-agenda-for-americas-workers/</w:t>
        </w:r>
      </w:hyperlink>
      <w:r>
        <w:t xml:space="preserve"> accessed on 11.5.21 by bws kat </w:t>
      </w:r>
    </w:p>
    <w:p w14:paraId="3610D6F7" w14:textId="0DF409F4" w:rsidR="00DE1D6E" w:rsidRPr="00DE1D6E" w:rsidRDefault="00DE1D6E" w:rsidP="00DE1D6E">
      <w:pPr>
        <w:rPr>
          <w:sz w:val="16"/>
        </w:rPr>
      </w:pPr>
      <w:r w:rsidRPr="00DE1D6E">
        <w:rPr>
          <w:rStyle w:val="Emphasis"/>
        </w:rPr>
        <w:t xml:space="preserve">10. Protect Workers’ Health and Safety </w:t>
      </w:r>
      <w:r w:rsidRPr="00DE1D6E">
        <w:rPr>
          <w:rStyle w:val="Emphasis"/>
          <w:highlight w:val="green"/>
        </w:rPr>
        <w:t>Nearly 50 years after</w:t>
      </w:r>
      <w:r w:rsidRPr="00DE1D6E">
        <w:rPr>
          <w:rStyle w:val="Emphasis"/>
        </w:rPr>
        <w:t xml:space="preserve"> Congress adopted the Occupational Safety and Health Act (</w:t>
      </w:r>
      <w:r w:rsidRPr="00DE1D6E">
        <w:rPr>
          <w:rStyle w:val="Emphasis"/>
          <w:highlight w:val="green"/>
        </w:rPr>
        <w:t>OSHA</w:t>
      </w:r>
      <w:r w:rsidRPr="00DE1D6E">
        <w:rPr>
          <w:rStyle w:val="Emphasis"/>
        </w:rPr>
        <w:t xml:space="preserve">) requiring employers to provide safe workplaces, </w:t>
      </w:r>
      <w:r w:rsidRPr="00DE1D6E">
        <w:rPr>
          <w:rStyle w:val="Emphasis"/>
          <w:highlight w:val="green"/>
        </w:rPr>
        <w:t>more than 5,000 U.S. workers are killed on the job every year, and nearly three million are seriously injured. Many low-wage jobs are dangerous</w:t>
      </w:r>
      <w:r w:rsidRPr="00DE1D6E">
        <w:rPr>
          <w:rStyle w:val="Emphasis"/>
        </w:rPr>
        <w:t xml:space="preserve"> jobs, </w:t>
      </w:r>
      <w:r w:rsidRPr="00DE1D6E">
        <w:rPr>
          <w:rStyle w:val="Emphasis"/>
          <w:highlight w:val="green"/>
        </w:rPr>
        <w:t>including</w:t>
      </w:r>
      <w:r w:rsidRPr="00DE1D6E">
        <w:rPr>
          <w:rStyle w:val="Emphasis"/>
        </w:rPr>
        <w:t xml:space="preserve"> jobs in </w:t>
      </w:r>
      <w:r w:rsidRPr="00DE1D6E">
        <w:rPr>
          <w:rStyle w:val="Emphasis"/>
          <w:highlight w:val="green"/>
        </w:rPr>
        <w:t>the poultry and meat industries</w:t>
      </w:r>
      <w:r w:rsidRPr="00DE1D6E">
        <w:rPr>
          <w:rStyle w:val="Emphasis"/>
        </w:rPr>
        <w:t xml:space="preserve">, agriculture, construction, and home care, </w:t>
      </w:r>
      <w:r w:rsidRPr="00DE1D6E">
        <w:rPr>
          <w:rStyle w:val="Emphasis"/>
          <w:highlight w:val="green"/>
        </w:rPr>
        <w:t>where workers suffer much higher rates of</w:t>
      </w:r>
      <w:r w:rsidRPr="00DE1D6E">
        <w:rPr>
          <w:rStyle w:val="Emphasis"/>
        </w:rPr>
        <w:t xml:space="preserve"> serious </w:t>
      </w:r>
      <w:r w:rsidRPr="00DE1D6E">
        <w:rPr>
          <w:rStyle w:val="Emphasis"/>
          <w:highlight w:val="green"/>
        </w:rPr>
        <w:t>job injuries.</w:t>
      </w:r>
      <w:r w:rsidRPr="00DE1D6E">
        <w:rPr>
          <w:sz w:val="16"/>
        </w:rPr>
        <w:t xml:space="preserve"> Yet the Trump Administration is rolling back workplace health and safety protections, leaving workers even more vulnerable. Adopt Responsible State Health and Safety Contracting. Governors and state legislatures should fight these rollbacks by promoting model protections for workers. For example, Massachusetts is considering a model responsible contracting law for health and safety. It requires contractors and subcontractors bidding on state-funded projects to submit their health and safety violations histories—and bars contracting with companies with poor records. Legislatures and governors using their executive authority over contracting should adopt this model. Stronger State Workplace Protections on Heat Exposure. </w:t>
      </w:r>
      <w:r w:rsidRPr="00DE1D6E">
        <w:rPr>
          <w:rStyle w:val="Emphasis"/>
          <w:highlight w:val="green"/>
        </w:rPr>
        <w:t>With climate change, heat exposure is emerging as a</w:t>
      </w:r>
      <w:r w:rsidRPr="00DE1D6E">
        <w:rPr>
          <w:rStyle w:val="Emphasis"/>
        </w:rPr>
        <w:t xml:space="preserve"> very serious </w:t>
      </w:r>
      <w:r w:rsidRPr="00DE1D6E">
        <w:rPr>
          <w:rStyle w:val="Emphasis"/>
          <w:highlight w:val="green"/>
        </w:rPr>
        <w:t>workplace health hazard</w:t>
      </w:r>
      <w:r w:rsidRPr="00DE1D6E">
        <w:rPr>
          <w:rStyle w:val="Emphasis"/>
        </w:rPr>
        <w:t xml:space="preserve"> in sectors from agriculture to day labor. </w:t>
      </w:r>
      <w:r w:rsidRPr="00DE1D6E">
        <w:rPr>
          <w:rStyle w:val="Emphasis"/>
          <w:highlight w:val="green"/>
        </w:rPr>
        <w:t>But currently there are few standards or protections</w:t>
      </w:r>
      <w:r w:rsidRPr="00DE1D6E">
        <w:rPr>
          <w:rStyle w:val="Emphasis"/>
        </w:rPr>
        <w:t xml:space="preserve">. Governors and </w:t>
      </w:r>
      <w:r w:rsidRPr="00DE1D6E">
        <w:rPr>
          <w:rStyle w:val="Emphasis"/>
          <w:highlight w:val="green"/>
        </w:rPr>
        <w:t>legislatures should adopt new standards</w:t>
      </w:r>
      <w:r w:rsidRPr="00DE1D6E">
        <w:rPr>
          <w:rStyle w:val="Emphasis"/>
        </w:rPr>
        <w:t xml:space="preserve"> and programs </w:t>
      </w:r>
      <w:r w:rsidRPr="00DE1D6E">
        <w:rPr>
          <w:rStyle w:val="Emphasis"/>
          <w:highlight w:val="green"/>
        </w:rPr>
        <w:t>to provide stronger protections for workers exposed to</w:t>
      </w:r>
      <w:r w:rsidRPr="00DE1D6E">
        <w:rPr>
          <w:rStyle w:val="Emphasis"/>
        </w:rPr>
        <w:t xml:space="preserve"> dangerous levels of </w:t>
      </w:r>
      <w:r w:rsidRPr="00DE1D6E">
        <w:rPr>
          <w:rStyle w:val="Emphasis"/>
          <w:highlight w:val="green"/>
        </w:rPr>
        <w:t>heat, especially farm</w:t>
      </w:r>
      <w:r w:rsidRPr="00DE1D6E">
        <w:rPr>
          <w:rStyle w:val="Emphasis"/>
        </w:rPr>
        <w:t xml:space="preserve"> </w:t>
      </w:r>
      <w:r w:rsidRPr="00DE1D6E">
        <w:rPr>
          <w:rStyle w:val="Emphasis"/>
          <w:highlight w:val="green"/>
        </w:rPr>
        <w:t>workers but also workers in construction</w:t>
      </w:r>
      <w:r w:rsidRPr="00DE1D6E">
        <w:rPr>
          <w:rStyle w:val="Emphasis"/>
        </w:rPr>
        <w:t xml:space="preserve">, manufacturing, and warehousing—all </w:t>
      </w:r>
      <w:r w:rsidRPr="00DE1D6E">
        <w:rPr>
          <w:rStyle w:val="Emphasis"/>
          <w:highlight w:val="green"/>
        </w:rPr>
        <w:t>sectors where workers of color and immigrants are concentrated</w:t>
      </w:r>
      <w:r w:rsidRPr="00DE1D6E">
        <w:rPr>
          <w:sz w:val="16"/>
          <w:highlight w:val="green"/>
        </w:rPr>
        <w:t>.</w:t>
      </w:r>
      <w:r w:rsidRPr="00DE1D6E">
        <w:rPr>
          <w:sz w:val="16"/>
        </w:rPr>
        <w:t xml:space="preserve"> Strengthen Workers’ Compensation Laws. Over the past two decades, state legislatures have engaged in a race to the bottom by hollowing out their workers’ compensation laws, resulting in unfair, weak, or nonexistent benefits for injured workers. Governors and legislatures should work together to prevent any further weakening of benefits and coverage–especially since workers’ compensation premiums and benefits are now at a </w:t>
      </w:r>
      <w:proofErr w:type="gramStart"/>
      <w:r w:rsidRPr="00DE1D6E">
        <w:rPr>
          <w:sz w:val="16"/>
        </w:rPr>
        <w:t>30 year</w:t>
      </w:r>
      <w:proofErr w:type="gramEnd"/>
      <w:r w:rsidRPr="00DE1D6E">
        <w:rPr>
          <w:sz w:val="16"/>
        </w:rPr>
        <w:t xml:space="preserve"> low. Key workers’ compensation reforms that are needed in most states include: (1) strong anti-retaliation protections for injured workers; (2) insurance coverage for prompt medical care in contested cases; (3) extending coverage to all </w:t>
      </w:r>
      <w:r w:rsidRPr="00DE1D6E">
        <w:rPr>
          <w:sz w:val="16"/>
        </w:rPr>
        <w:lastRenderedPageBreak/>
        <w:t xml:space="preserve">workers, including domestic workers, farm workers, and temporary workers; and (4) ensuring that workers have the right to choose their own doctor. </w:t>
      </w:r>
    </w:p>
    <w:p w14:paraId="5AEA2787" w14:textId="62F48DE3" w:rsidR="00DE1D6E" w:rsidRDefault="00DE1D6E" w:rsidP="00DE1D6E">
      <w:pPr>
        <w:pStyle w:val="Heading4"/>
      </w:pPr>
      <w:r>
        <w:t xml:space="preserve">For </w:t>
      </w:r>
      <w:proofErr w:type="gramStart"/>
      <w:r>
        <w:t>all of</w:t>
      </w:r>
      <w:proofErr w:type="gramEnd"/>
      <w:r>
        <w:t xml:space="preserve"> these reasons, I am proud to negate. Now, let’s go over my opponent’s case. </w:t>
      </w:r>
    </w:p>
    <w:p w14:paraId="5AF41A00" w14:textId="6196585A" w:rsidR="00367F20" w:rsidRDefault="00367F20" w:rsidP="00367F20"/>
    <w:p w14:paraId="5FC8532E" w14:textId="68E6C6E0" w:rsidR="00367F20" w:rsidRDefault="00367F20" w:rsidP="00367F20">
      <w:pPr>
        <w:pStyle w:val="Heading1"/>
      </w:pPr>
      <w:r>
        <w:lastRenderedPageBreak/>
        <w:t>Blocks</w:t>
      </w:r>
    </w:p>
    <w:p w14:paraId="7868680C" w14:textId="61CED913" w:rsidR="00367F20" w:rsidRDefault="00367F20" w:rsidP="00367F20">
      <w:pPr>
        <w:pStyle w:val="Heading3"/>
      </w:pPr>
      <w:r>
        <w:lastRenderedPageBreak/>
        <w:t xml:space="preserve">Inequality </w:t>
      </w:r>
    </w:p>
    <w:p w14:paraId="499C6DE5" w14:textId="77777777" w:rsidR="00367F20" w:rsidRPr="00E71691" w:rsidRDefault="00367F20" w:rsidP="00367F20">
      <w:pPr>
        <w:pStyle w:val="Heading4"/>
        <w:rPr>
          <w:rFonts w:cs="Arial"/>
        </w:rPr>
      </w:pPr>
      <w:r w:rsidRPr="00E71691">
        <w:rPr>
          <w:rFonts w:cs="Arial"/>
        </w:rPr>
        <w:t xml:space="preserve">Unions </w:t>
      </w:r>
      <w:r w:rsidRPr="00E71691">
        <w:rPr>
          <w:rFonts w:cs="Arial"/>
          <w:u w:val="single"/>
        </w:rPr>
        <w:t>don’t solve</w:t>
      </w:r>
      <w:r w:rsidRPr="00E71691">
        <w:rPr>
          <w:rFonts w:cs="Arial"/>
        </w:rPr>
        <w:t xml:space="preserve"> inequality – they’re </w:t>
      </w:r>
      <w:r w:rsidRPr="00E71691">
        <w:rPr>
          <w:rFonts w:cs="Arial"/>
          <w:u w:val="single"/>
        </w:rPr>
        <w:t>too weak</w:t>
      </w:r>
      <w:r w:rsidRPr="00E71691">
        <w:rPr>
          <w:rFonts w:cs="Arial"/>
        </w:rPr>
        <w:t xml:space="preserve"> and tons of </w:t>
      </w:r>
      <w:r w:rsidRPr="00E71691">
        <w:rPr>
          <w:rFonts w:cs="Arial"/>
          <w:u w:val="single"/>
        </w:rPr>
        <w:t>alt causes</w:t>
      </w:r>
      <w:r w:rsidRPr="00E71691">
        <w:rPr>
          <w:rFonts w:cs="Arial"/>
        </w:rPr>
        <w:t xml:space="preserve"> </w:t>
      </w:r>
    </w:p>
    <w:p w14:paraId="1130BCC4" w14:textId="77777777" w:rsidR="00367F20" w:rsidRPr="00E71691" w:rsidRDefault="00367F20" w:rsidP="00367F20">
      <w:r w:rsidRPr="00E71691">
        <w:rPr>
          <w:rStyle w:val="Style13ptBold"/>
        </w:rPr>
        <w:t>Epstein 20</w:t>
      </w:r>
      <w:r w:rsidRPr="00E71691">
        <w:t xml:space="preserve"> [Richard A. Epstein Peter and Kirsten Bedford Senior Fellow @ the Hoover Institution. "The Decline </w:t>
      </w:r>
      <w:proofErr w:type="gramStart"/>
      <w:r w:rsidRPr="00E71691">
        <w:t>Of</w:t>
      </w:r>
      <w:proofErr w:type="gramEnd"/>
      <w:r w:rsidRPr="00E71691">
        <w:t xml:space="preserve"> Unions Is Good News." https://www.hoover.org/research/decline-unions-good-news]</w:t>
      </w:r>
    </w:p>
    <w:p w14:paraId="15C66520" w14:textId="77777777" w:rsidR="00367F20" w:rsidRPr="00F160B5" w:rsidRDefault="00367F20" w:rsidP="00367F20">
      <w:pPr>
        <w:rPr>
          <w:sz w:val="16"/>
        </w:rPr>
      </w:pPr>
      <w:proofErr w:type="gramStart"/>
      <w:r w:rsidRPr="00F160B5">
        <w:rPr>
          <w:sz w:val="16"/>
        </w:rPr>
        <w:t>So</w:t>
      </w:r>
      <w:proofErr w:type="gramEnd"/>
      <w:r w:rsidRPr="00F160B5">
        <w:rPr>
          <w:sz w:val="16"/>
        </w:rPr>
        <w:t xml:space="preserve"> what then could justify this inefficient provision? </w:t>
      </w:r>
      <w:r w:rsidRPr="00F160B5">
        <w:rPr>
          <w:rStyle w:val="StyleUnderline"/>
          <w:highlight w:val="cyan"/>
        </w:rPr>
        <w:t>One</w:t>
      </w:r>
      <w:r w:rsidRPr="00E71691">
        <w:rPr>
          <w:rStyle w:val="StyleUnderline"/>
        </w:rPr>
        <w:t xml:space="preserve"> common </w:t>
      </w:r>
      <w:r w:rsidRPr="00F160B5">
        <w:rPr>
          <w:rStyle w:val="StyleUnderline"/>
          <w:highlight w:val="cyan"/>
        </w:rPr>
        <w:t>argument</w:t>
      </w:r>
      <w:r w:rsidRPr="00E71691">
        <w:rPr>
          <w:rStyle w:val="StyleUnderline"/>
        </w:rPr>
        <w:t xml:space="preserve"> is that </w:t>
      </w:r>
      <w:r w:rsidRPr="00F160B5">
        <w:rPr>
          <w:rStyle w:val="StyleUnderline"/>
          <w:highlight w:val="cyan"/>
        </w:rPr>
        <w:t xml:space="preserve">unions help </w:t>
      </w:r>
      <w:r w:rsidRPr="00F160B5">
        <w:rPr>
          <w:rStyle w:val="Emphasis"/>
          <w:highlight w:val="cyan"/>
        </w:rPr>
        <w:t>reduce</w:t>
      </w:r>
      <w:r w:rsidRPr="00E71691">
        <w:rPr>
          <w:rStyle w:val="StyleUnderline"/>
        </w:rPr>
        <w:t xml:space="preserve"> the level of income </w:t>
      </w:r>
      <w:r w:rsidRPr="00F160B5">
        <w:rPr>
          <w:rStyle w:val="Emphasis"/>
          <w:highlight w:val="cyan"/>
        </w:rPr>
        <w:t>inequality</w:t>
      </w:r>
      <w:r w:rsidRPr="00F160B5">
        <w:rPr>
          <w:sz w:val="16"/>
        </w:rPr>
        <w:t xml:space="preserve"> </w:t>
      </w:r>
      <w:r w:rsidRPr="00E71691">
        <w:rPr>
          <w:rStyle w:val="StyleUnderline"/>
        </w:rPr>
        <w:t xml:space="preserve">by offering union members a high </w:t>
      </w:r>
      <w:r w:rsidRPr="00E71691">
        <w:rPr>
          <w:rStyle w:val="Emphasis"/>
        </w:rPr>
        <w:t>living wage</w:t>
      </w:r>
      <w:r w:rsidRPr="00F160B5">
        <w:rPr>
          <w:sz w:val="16"/>
        </w:rPr>
        <w:t xml:space="preserve">, as seen in the golden age of the 1950s. But </w:t>
      </w:r>
      <w:r w:rsidRPr="00F160B5">
        <w:rPr>
          <w:rStyle w:val="StyleUnderline"/>
          <w:highlight w:val="cyan"/>
        </w:rPr>
        <w:t xml:space="preserve">that argument </w:t>
      </w:r>
      <w:r w:rsidRPr="00F160B5">
        <w:rPr>
          <w:rStyle w:val="Emphasis"/>
          <w:highlight w:val="cyan"/>
        </w:rPr>
        <w:t>misfires</w:t>
      </w:r>
      <w:r w:rsidRPr="00E71691">
        <w:rPr>
          <w:rStyle w:val="StyleUnderline"/>
        </w:rPr>
        <w:t xml:space="preserve"> on several fronts. Those </w:t>
      </w:r>
      <w:r w:rsidRPr="00F160B5">
        <w:rPr>
          <w:rStyle w:val="StyleUnderline"/>
          <w:highlight w:val="cyan"/>
        </w:rPr>
        <w:t>high</w:t>
      </w:r>
      <w:r w:rsidRPr="00E71691">
        <w:rPr>
          <w:rStyle w:val="StyleUnderline"/>
        </w:rPr>
        <w:t xml:space="preserve"> union </w:t>
      </w:r>
      <w:r w:rsidRPr="00F160B5">
        <w:rPr>
          <w:rStyle w:val="StyleUnderline"/>
          <w:highlight w:val="cyan"/>
        </w:rPr>
        <w:t>wages could not survive</w:t>
      </w:r>
      <w:r w:rsidRPr="00E71691">
        <w:rPr>
          <w:rStyle w:val="StyleUnderline"/>
        </w:rPr>
        <w:t xml:space="preserve"> in the face of </w:t>
      </w:r>
      <w:r w:rsidRPr="00F160B5">
        <w:rPr>
          <w:rStyle w:val="Emphasis"/>
          <w:highlight w:val="cyan"/>
        </w:rPr>
        <w:t>foreign competition</w:t>
      </w:r>
      <w:r w:rsidRPr="00E71691">
        <w:rPr>
          <w:rStyle w:val="StyleUnderline"/>
        </w:rPr>
        <w:t xml:space="preserve"> or new nonunionized firms</w:t>
      </w:r>
      <w:r w:rsidRPr="00F160B5">
        <w:rPr>
          <w:sz w:val="16"/>
        </w:rPr>
        <w:t xml:space="preserve">. </w:t>
      </w:r>
      <w:r w:rsidRPr="00E71691">
        <w:rPr>
          <w:rStyle w:val="StyleUnderline"/>
        </w:rPr>
        <w:t>The only way a union can provide gains for its members is to extract some fraction of the profits that firms enjoy when they hold monopoly positions</w:t>
      </w:r>
      <w:r w:rsidRPr="00F160B5">
        <w:rPr>
          <w:sz w:val="16"/>
        </w:rPr>
        <w:t>.</w:t>
      </w:r>
    </w:p>
    <w:p w14:paraId="77223FC2" w14:textId="77777777" w:rsidR="00367F20" w:rsidRPr="00F160B5" w:rsidRDefault="00367F20" w:rsidP="00367F20">
      <w:pPr>
        <w:rPr>
          <w:sz w:val="16"/>
        </w:rPr>
      </w:pPr>
      <w:r w:rsidRPr="00E71691">
        <w:rPr>
          <w:rStyle w:val="StyleUnderline"/>
        </w:rPr>
        <w:t xml:space="preserve">When </w:t>
      </w:r>
      <w:r w:rsidRPr="00E71691">
        <w:rPr>
          <w:rStyle w:val="Emphasis"/>
        </w:rPr>
        <w:t>tariff barriers</w:t>
      </w:r>
      <w:r w:rsidRPr="00E71691">
        <w:rPr>
          <w:rStyle w:val="StyleUnderline"/>
        </w:rPr>
        <w:t xml:space="preserve"> are </w:t>
      </w:r>
      <w:r w:rsidRPr="00E71691">
        <w:rPr>
          <w:rStyle w:val="Emphasis"/>
        </w:rPr>
        <w:t>lowered</w:t>
      </w:r>
      <w:r w:rsidRPr="00E71691">
        <w:rPr>
          <w:rStyle w:val="StyleUnderline"/>
        </w:rPr>
        <w:t xml:space="preserve"> and domestic</w:t>
      </w:r>
      <w:r w:rsidRPr="00F160B5">
        <w:rPr>
          <w:sz w:val="16"/>
        </w:rPr>
        <w:t xml:space="preserve"> </w:t>
      </w:r>
      <w:r w:rsidRPr="00E71691">
        <w:rPr>
          <w:rStyle w:val="StyleUnderline"/>
        </w:rPr>
        <w:t xml:space="preserve">markets are </w:t>
      </w:r>
      <w:r w:rsidRPr="00E71691">
        <w:rPr>
          <w:rStyle w:val="Emphasis"/>
        </w:rPr>
        <w:t>deregulated</w:t>
      </w:r>
      <w:r w:rsidRPr="00F160B5">
        <w:rPr>
          <w:sz w:val="16"/>
        </w:rPr>
        <w:t xml:space="preserve">, as with the airlines and telecommunications industries, </w:t>
      </w:r>
      <w:r w:rsidRPr="00E71691">
        <w:rPr>
          <w:rStyle w:val="StyleUnderline"/>
        </w:rPr>
        <w:t>the size of union gains go down</w:t>
      </w:r>
      <w:r w:rsidRPr="00F160B5">
        <w:rPr>
          <w:sz w:val="16"/>
        </w:rPr>
        <w:t xml:space="preserve">. </w:t>
      </w:r>
      <w:proofErr w:type="gramStart"/>
      <w:r w:rsidRPr="00E71691">
        <w:rPr>
          <w:rStyle w:val="StyleUnderline"/>
        </w:rPr>
        <w:t>Thus</w:t>
      </w:r>
      <w:proofErr w:type="gramEnd"/>
      <w:r w:rsidRPr="00E71691">
        <w:rPr>
          <w:rStyle w:val="StyleUnderline"/>
        </w:rPr>
        <w:t xml:space="preserve"> the sharp decline in union membership</w:t>
      </w:r>
      <w:r w:rsidRPr="00F160B5">
        <w:rPr>
          <w:sz w:val="16"/>
        </w:rPr>
        <w:t xml:space="preserve"> from 35 percent in both 1945 and 1954 to about 15 percent in 1985 led to no substantial increase in the fraction of wealth earned by the top 10 percent of the economy during that period. However, the income </w:t>
      </w:r>
      <w:proofErr w:type="gramStart"/>
      <w:r w:rsidRPr="00F160B5">
        <w:rPr>
          <w:sz w:val="16"/>
        </w:rPr>
        <w:t>share</w:t>
      </w:r>
      <w:proofErr w:type="gramEnd"/>
      <w:r w:rsidRPr="00F160B5">
        <w:rPr>
          <w:sz w:val="16"/>
        </w:rPr>
        <w:t xml:space="preserve"> of the top ten percent rose to about 40 percent over the next 15 years as union membership fell to below 10 percent by 2000.</w:t>
      </w:r>
    </w:p>
    <w:p w14:paraId="77F4EC16" w14:textId="77777777" w:rsidR="00367F20" w:rsidRPr="00E71691" w:rsidRDefault="00367F20" w:rsidP="00367F20">
      <w:pPr>
        <w:rPr>
          <w:rStyle w:val="StyleUnderline"/>
        </w:rPr>
      </w:pPr>
      <w:r w:rsidRPr="00E71691">
        <w:rPr>
          <w:rStyle w:val="StyleUnderline"/>
        </w:rPr>
        <w:t>But don’t be fooled</w:t>
      </w:r>
      <w:r w:rsidRPr="00F160B5">
        <w:rPr>
          <w:sz w:val="16"/>
        </w:rPr>
        <w:t>—</w:t>
      </w:r>
      <w:r w:rsidRPr="00F160B5">
        <w:rPr>
          <w:rStyle w:val="StyleUnderline"/>
          <w:highlight w:val="cyan"/>
        </w:rPr>
        <w:t xml:space="preserve">that </w:t>
      </w:r>
      <w:r w:rsidRPr="00F160B5">
        <w:rPr>
          <w:rStyle w:val="Emphasis"/>
          <w:highlight w:val="cyan"/>
        </w:rPr>
        <w:t>5 percent change</w:t>
      </w:r>
      <w:r w:rsidRPr="00F160B5">
        <w:rPr>
          <w:rStyle w:val="StyleUnderline"/>
          <w:highlight w:val="cyan"/>
        </w:rPr>
        <w:t xml:space="preserve"> in</w:t>
      </w:r>
      <w:r w:rsidRPr="00E71691">
        <w:rPr>
          <w:rStyle w:val="StyleUnderline"/>
        </w:rPr>
        <w:t xml:space="preserve"> union </w:t>
      </w:r>
      <w:r w:rsidRPr="00F160B5">
        <w:rPr>
          <w:rStyle w:val="Emphasis"/>
          <w:highlight w:val="cyan"/>
        </w:rPr>
        <w:t>membership</w:t>
      </w:r>
      <w:r w:rsidRPr="00F160B5">
        <w:rPr>
          <w:sz w:val="16"/>
          <w:highlight w:val="cyan"/>
        </w:rPr>
        <w:t xml:space="preserve"> </w:t>
      </w:r>
      <w:r w:rsidRPr="00F160B5">
        <w:rPr>
          <w:rStyle w:val="StyleUnderline"/>
          <w:highlight w:val="cyan"/>
        </w:rPr>
        <w:t>cannot drive</w:t>
      </w:r>
      <w:r w:rsidRPr="00E71691">
        <w:rPr>
          <w:rStyle w:val="StyleUnderline"/>
        </w:rPr>
        <w:t xml:space="preserve"> widespread </w:t>
      </w:r>
      <w:r w:rsidRPr="00F160B5">
        <w:rPr>
          <w:rStyle w:val="Emphasis"/>
          <w:highlight w:val="cyan"/>
        </w:rPr>
        <w:t>inequality</w:t>
      </w:r>
      <w:r w:rsidRPr="00E71691">
        <w:rPr>
          <w:rStyle w:val="StyleUnderline"/>
        </w:rPr>
        <w:t xml:space="preserve"> for the entire </w:t>
      </w:r>
      <w:r w:rsidRPr="00E71691">
        <w:rPr>
          <w:rStyle w:val="Emphasis"/>
        </w:rPr>
        <w:t>population</w:t>
      </w:r>
      <w:r w:rsidRPr="00F160B5">
        <w:rPr>
          <w:sz w:val="16"/>
        </w:rPr>
        <w:t xml:space="preserve">, </w:t>
      </w:r>
      <w:r w:rsidRPr="00F160B5">
        <w:rPr>
          <w:rStyle w:val="StyleUnderline"/>
          <w:highlight w:val="cyan"/>
        </w:rPr>
        <w:t>which is</w:t>
      </w:r>
      <w:r w:rsidRPr="00E71691">
        <w:rPr>
          <w:rStyle w:val="StyleUnderline"/>
        </w:rPr>
        <w:t xml:space="preserve"> also </w:t>
      </w:r>
      <w:r w:rsidRPr="00F160B5">
        <w:rPr>
          <w:rStyle w:val="StyleUnderline"/>
          <w:highlight w:val="cyan"/>
        </w:rPr>
        <w:t>affected by</w:t>
      </w:r>
      <w:r w:rsidRPr="00E71691">
        <w:rPr>
          <w:rStyle w:val="StyleUnderline"/>
        </w:rPr>
        <w:t xml:space="preserve"> a rise in </w:t>
      </w:r>
      <w:r w:rsidRPr="00F160B5">
        <w:rPr>
          <w:rStyle w:val="StyleUnderline"/>
          <w:highlight w:val="cyan"/>
        </w:rPr>
        <w:t xml:space="preserve">the </w:t>
      </w:r>
      <w:r w:rsidRPr="00F160B5">
        <w:rPr>
          <w:rStyle w:val="Emphasis"/>
          <w:highlight w:val="cyan"/>
        </w:rPr>
        <w:t>knowledge econ</w:t>
      </w:r>
      <w:r w:rsidRPr="00F160B5">
        <w:rPr>
          <w:rStyle w:val="StyleUnderline"/>
          <w:highlight w:val="cyan"/>
        </w:rPr>
        <w:t xml:space="preserve">omy as well as a general </w:t>
      </w:r>
      <w:r w:rsidRPr="00F160B5">
        <w:rPr>
          <w:rStyle w:val="Emphasis"/>
          <w:highlight w:val="cyan"/>
        </w:rPr>
        <w:t>aging</w:t>
      </w:r>
      <w:r w:rsidRPr="00F160B5">
        <w:rPr>
          <w:sz w:val="16"/>
          <w:highlight w:val="cyan"/>
        </w:rPr>
        <w:t xml:space="preserve"> </w:t>
      </w:r>
      <w:r w:rsidRPr="00F160B5">
        <w:rPr>
          <w:rStyle w:val="StyleUnderline"/>
          <w:highlight w:val="cyan"/>
        </w:rPr>
        <w:t>of the population</w:t>
      </w:r>
      <w:r w:rsidRPr="00F160B5">
        <w:rPr>
          <w:sz w:val="16"/>
        </w:rPr>
        <w:t xml:space="preserve">. </w:t>
      </w:r>
      <w:r w:rsidRPr="00E71691">
        <w:rPr>
          <w:rStyle w:val="StyleUnderline"/>
        </w:rPr>
        <w:t xml:space="preserve">The far more powerful distributive effects are likely to be those from </w:t>
      </w:r>
      <w:r w:rsidRPr="00F160B5">
        <w:rPr>
          <w:rStyle w:val="Emphasis"/>
          <w:highlight w:val="cyan"/>
        </w:rPr>
        <w:t>nonunion workers</w:t>
      </w:r>
      <w:r w:rsidRPr="00E71691">
        <w:rPr>
          <w:rStyle w:val="StyleUnderline"/>
        </w:rPr>
        <w:t xml:space="preserve"> whose job prospects within a given firm </w:t>
      </w:r>
      <w:r w:rsidRPr="00F160B5">
        <w:rPr>
          <w:rStyle w:val="StyleUnderline"/>
          <w:highlight w:val="cyan"/>
        </w:rPr>
        <w:t xml:space="preserve">have been </w:t>
      </w:r>
      <w:r w:rsidRPr="00F160B5">
        <w:rPr>
          <w:rStyle w:val="Emphasis"/>
          <w:highlight w:val="cyan"/>
        </w:rPr>
        <w:t>compromised</w:t>
      </w:r>
      <w:r w:rsidRPr="00F160B5">
        <w:rPr>
          <w:rStyle w:val="StyleUnderline"/>
          <w:highlight w:val="cyan"/>
        </w:rPr>
        <w:t xml:space="preserve"> by </w:t>
      </w:r>
      <w:r w:rsidRPr="00F160B5">
        <w:rPr>
          <w:rStyle w:val="Emphasis"/>
          <w:highlight w:val="cyan"/>
        </w:rPr>
        <w:t>higher wages</w:t>
      </w:r>
      <w:r w:rsidRPr="00E71691">
        <w:rPr>
          <w:rStyle w:val="StyleUnderline"/>
        </w:rPr>
        <w:t xml:space="preserve"> to union workers.</w:t>
      </w:r>
    </w:p>
    <w:p w14:paraId="0A11F684" w14:textId="77777777" w:rsidR="00367F20" w:rsidRPr="00F160B5" w:rsidRDefault="00367F20" w:rsidP="00367F20">
      <w:pPr>
        <w:rPr>
          <w:sz w:val="16"/>
        </w:rPr>
      </w:pPr>
      <w:r w:rsidRPr="00F160B5">
        <w:rPr>
          <w:rStyle w:val="StyleUnderline"/>
          <w:highlight w:val="cyan"/>
        </w:rPr>
        <w:t xml:space="preserve">It is </w:t>
      </w:r>
      <w:r w:rsidRPr="00F160B5">
        <w:rPr>
          <w:rStyle w:val="Emphasis"/>
          <w:highlight w:val="cyan"/>
        </w:rPr>
        <w:t>even less clear</w:t>
      </w:r>
      <w:r w:rsidRPr="00E71691">
        <w:rPr>
          <w:rStyle w:val="StyleUnderline"/>
        </w:rPr>
        <w:t xml:space="preserve"> that the </w:t>
      </w:r>
      <w:r w:rsidRPr="00F160B5">
        <w:rPr>
          <w:rStyle w:val="StyleUnderline"/>
          <w:highlight w:val="cyan"/>
        </w:rPr>
        <w:t>proposals</w:t>
      </w:r>
      <w:r w:rsidRPr="00E71691">
        <w:rPr>
          <w:rStyle w:val="StyleUnderline"/>
        </w:rPr>
        <w:t xml:space="preserve"> of progressives</w:t>
      </w:r>
      <w:r w:rsidRPr="00F160B5">
        <w:rPr>
          <w:sz w:val="16"/>
        </w:rPr>
        <w:t xml:space="preserve"> like Sanders, Warren, and Buttigieg </w:t>
      </w:r>
      <w:r w:rsidRPr="00F160B5">
        <w:rPr>
          <w:rStyle w:val="StyleUnderline"/>
          <w:highlight w:val="cyan"/>
        </w:rPr>
        <w:t xml:space="preserve">to </w:t>
      </w:r>
      <w:r w:rsidRPr="00F160B5">
        <w:rPr>
          <w:rStyle w:val="Emphasis"/>
          <w:highlight w:val="cyan"/>
        </w:rPr>
        <w:t>revamp</w:t>
      </w:r>
      <w:r w:rsidRPr="00F160B5">
        <w:rPr>
          <w:rStyle w:val="StyleUnderline"/>
          <w:highlight w:val="cyan"/>
        </w:rPr>
        <w:t xml:space="preserve"> the </w:t>
      </w:r>
      <w:r w:rsidRPr="00F160B5">
        <w:rPr>
          <w:rStyle w:val="Emphasis"/>
          <w:highlight w:val="cyan"/>
        </w:rPr>
        <w:t>labor rules</w:t>
      </w:r>
      <w:r w:rsidRPr="00F160B5">
        <w:rPr>
          <w:rStyle w:val="StyleUnderline"/>
          <w:highlight w:val="cyan"/>
        </w:rPr>
        <w:t xml:space="preserve"> would </w:t>
      </w:r>
      <w:r w:rsidRPr="00F160B5">
        <w:rPr>
          <w:rStyle w:val="Emphasis"/>
          <w:highlight w:val="cyan"/>
        </w:rPr>
        <w:t>reverse</w:t>
      </w:r>
      <w:r w:rsidRPr="00F160B5">
        <w:rPr>
          <w:sz w:val="16"/>
        </w:rPr>
        <w:t xml:space="preserve"> </w:t>
      </w:r>
      <w:r w:rsidRPr="00E71691">
        <w:rPr>
          <w:rStyle w:val="StyleUnderline"/>
        </w:rPr>
        <w:t xml:space="preserve">the </w:t>
      </w:r>
      <w:r w:rsidRPr="00F160B5">
        <w:rPr>
          <w:rStyle w:val="StyleUnderline"/>
          <w:highlight w:val="cyan"/>
        </w:rPr>
        <w:t>decline</w:t>
      </w:r>
      <w:r w:rsidRPr="00E71691">
        <w:rPr>
          <w:rStyle w:val="StyleUnderline"/>
        </w:rPr>
        <w:t xml:space="preserve"> of unions</w:t>
      </w:r>
      <w:r w:rsidRPr="00F160B5">
        <w:rPr>
          <w:sz w:val="16"/>
        </w:rPr>
        <w:t xml:space="preserve">. </w:t>
      </w:r>
      <w:r w:rsidRPr="00E71691">
        <w:rPr>
          <w:rStyle w:val="StyleUnderline"/>
        </w:rPr>
        <w:t xml:space="preserve">Not only is </w:t>
      </w:r>
      <w:r w:rsidRPr="00F160B5">
        <w:rPr>
          <w:rStyle w:val="StyleUnderline"/>
          <w:highlight w:val="cyan"/>
        </w:rPr>
        <w:t>the</w:t>
      </w:r>
      <w:r w:rsidRPr="00E71691">
        <w:rPr>
          <w:rStyle w:val="StyleUnderline"/>
        </w:rPr>
        <w:t xml:space="preserve"> American labor </w:t>
      </w:r>
      <w:r w:rsidRPr="00F160B5">
        <w:rPr>
          <w:rStyle w:val="StyleUnderline"/>
          <w:highlight w:val="cyan"/>
        </w:rPr>
        <w:t xml:space="preserve">market more </w:t>
      </w:r>
      <w:r w:rsidRPr="00F160B5">
        <w:rPr>
          <w:rStyle w:val="Emphasis"/>
          <w:highlight w:val="cyan"/>
        </w:rPr>
        <w:t>competitive</w:t>
      </w:r>
      <w:r w:rsidRPr="00F160B5">
        <w:rPr>
          <w:sz w:val="16"/>
        </w:rPr>
        <w:t xml:space="preserve">, </w:t>
      </w:r>
      <w:r w:rsidRPr="00F160B5">
        <w:rPr>
          <w:rStyle w:val="StyleUnderline"/>
          <w:highlight w:val="cyan"/>
        </w:rPr>
        <w:t xml:space="preserve">but the </w:t>
      </w:r>
      <w:proofErr w:type="gramStart"/>
      <w:r w:rsidRPr="00F160B5">
        <w:rPr>
          <w:rStyle w:val="StyleUnderline"/>
          <w:highlight w:val="cyan"/>
        </w:rPr>
        <w:t>work place</w:t>
      </w:r>
      <w:proofErr w:type="gramEnd"/>
      <w:r w:rsidRPr="00F160B5">
        <w:rPr>
          <w:rStyle w:val="StyleUnderline"/>
          <w:highlight w:val="cyan"/>
        </w:rPr>
        <w:t xml:space="preserve"> is no longer dominated by</w:t>
      </w:r>
      <w:r w:rsidRPr="00E71691">
        <w:rPr>
          <w:rStyle w:val="StyleUnderline"/>
        </w:rPr>
        <w:t xml:space="preserve"> large </w:t>
      </w:r>
      <w:r w:rsidRPr="00F160B5">
        <w:rPr>
          <w:rStyle w:val="StyleUnderline"/>
          <w:highlight w:val="cyan"/>
        </w:rPr>
        <w:t>industrial assembly lines</w:t>
      </w:r>
      <w:r w:rsidRPr="00E71691">
        <w:rPr>
          <w:rStyle w:val="StyleUnderline"/>
        </w:rPr>
        <w:t xml:space="preserve"> where workers remain in their same position for years</w:t>
      </w:r>
      <w:r w:rsidRPr="00F160B5">
        <w:rPr>
          <w:sz w:val="16"/>
        </w:rPr>
        <w:t>. Today, workforces are far more heterogeneous and labor turnover is far higher. It is therefore much more difficult for a union to organize a common front among workers with divergent interests.</w:t>
      </w:r>
    </w:p>
    <w:p w14:paraId="6E2AD66E" w14:textId="7AB249E9" w:rsidR="00367F20" w:rsidRDefault="00367F20" w:rsidP="00367F20">
      <w:pPr>
        <w:rPr>
          <w:sz w:val="16"/>
        </w:rPr>
      </w:pPr>
      <w:r w:rsidRPr="00F160B5">
        <w:rPr>
          <w:rStyle w:val="StyleUnderline"/>
          <w:highlight w:val="cyan"/>
        </w:rPr>
        <w:t>Employers</w:t>
      </w:r>
      <w:r w:rsidRPr="00E71691">
        <w:rPr>
          <w:rStyle w:val="StyleUnderline"/>
        </w:rPr>
        <w:t xml:space="preserve">, too, </w:t>
      </w:r>
      <w:r w:rsidRPr="00F160B5">
        <w:rPr>
          <w:rStyle w:val="StyleUnderline"/>
          <w:highlight w:val="cyan"/>
        </w:rPr>
        <w:t>have become</w:t>
      </w:r>
      <w:r w:rsidRPr="00E71691">
        <w:rPr>
          <w:rStyle w:val="StyleUnderline"/>
        </w:rPr>
        <w:t xml:space="preserve"> much </w:t>
      </w:r>
      <w:r w:rsidRPr="00F160B5">
        <w:rPr>
          <w:rStyle w:val="StyleUnderline"/>
          <w:highlight w:val="cyan"/>
        </w:rPr>
        <w:t xml:space="preserve">more adept at </w:t>
      </w:r>
      <w:r w:rsidRPr="00F160B5">
        <w:rPr>
          <w:rStyle w:val="Emphasis"/>
          <w:highlight w:val="cyan"/>
        </w:rPr>
        <w:t>resisting</w:t>
      </w:r>
      <w:r w:rsidRPr="00F160B5">
        <w:rPr>
          <w:rStyle w:val="StyleUnderline"/>
          <w:highlight w:val="cyan"/>
        </w:rPr>
        <w:t xml:space="preserve"> unionization</w:t>
      </w:r>
      <w:r w:rsidRPr="00E71691">
        <w:rPr>
          <w:rStyle w:val="StyleUnderline"/>
        </w:rPr>
        <w:t xml:space="preserve"> in ways that no set of </w:t>
      </w:r>
      <w:r w:rsidRPr="00E71691">
        <w:rPr>
          <w:rStyle w:val="Emphasis"/>
        </w:rPr>
        <w:t>labor laws can capture</w:t>
      </w:r>
      <w:r w:rsidRPr="00F160B5">
        <w:rPr>
          <w:sz w:val="16"/>
        </w:rPr>
        <w:t xml:space="preserve">. </w:t>
      </w:r>
      <w:r w:rsidRPr="00E71691">
        <w:rPr>
          <w:rStyle w:val="StyleUnderline"/>
        </w:rPr>
        <w:t>It is no accident that plants are built in states</w:t>
      </w:r>
      <w:r w:rsidRPr="00F160B5">
        <w:rPr>
          <w:sz w:val="16"/>
        </w:rPr>
        <w:t xml:space="preserve"> like Tennessee and Mississippi, and that </w:t>
      </w:r>
      <w:r w:rsidRPr="00F160B5">
        <w:rPr>
          <w:rStyle w:val="StyleUnderline"/>
          <w:highlight w:val="cyan"/>
        </w:rPr>
        <w:t>facilities are designed</w:t>
      </w:r>
      <w:r w:rsidRPr="00E71691">
        <w:rPr>
          <w:rStyle w:val="StyleUnderline"/>
        </w:rPr>
        <w:t xml:space="preserve"> in ways </w:t>
      </w:r>
      <w:r w:rsidRPr="00F160B5">
        <w:rPr>
          <w:rStyle w:val="StyleUnderline"/>
          <w:highlight w:val="cyan"/>
        </w:rPr>
        <w:t>to make it</w:t>
      </w:r>
      <w:r w:rsidRPr="00E71691">
        <w:rPr>
          <w:rStyle w:val="StyleUnderline"/>
        </w:rPr>
        <w:t xml:space="preserve"> more </w:t>
      </w:r>
      <w:r w:rsidRPr="00F160B5">
        <w:rPr>
          <w:rStyle w:val="StyleUnderline"/>
          <w:highlight w:val="cyan"/>
        </w:rPr>
        <w:t xml:space="preserve">difficult to </w:t>
      </w:r>
      <w:r w:rsidRPr="00F160B5">
        <w:rPr>
          <w:rStyle w:val="Emphasis"/>
          <w:highlight w:val="cyan"/>
        </w:rPr>
        <w:t>picket</w:t>
      </w:r>
      <w:r w:rsidRPr="00F160B5">
        <w:rPr>
          <w:rStyle w:val="StyleUnderline"/>
          <w:highlight w:val="cyan"/>
        </w:rPr>
        <w:t xml:space="preserve"> or </w:t>
      </w:r>
      <w:r w:rsidRPr="00F160B5">
        <w:rPr>
          <w:rStyle w:val="Emphasis"/>
          <w:highlight w:val="cyan"/>
        </w:rPr>
        <w:t>shut down</w:t>
      </w:r>
      <w:r w:rsidRPr="00F160B5">
        <w:rPr>
          <w:sz w:val="16"/>
        </w:rPr>
        <w:t>. None of these defensive maneuvers would be necessary if, as I have long advocated, firms could post notices announcing that they will not hire union members, as they could do before the passage of the NLRA.</w:t>
      </w:r>
    </w:p>
    <w:p w14:paraId="24CA6D9A" w14:textId="04DB6D76" w:rsidR="00367F20" w:rsidRDefault="00367F20" w:rsidP="00367F20">
      <w:pPr>
        <w:rPr>
          <w:sz w:val="16"/>
        </w:rPr>
      </w:pPr>
    </w:p>
    <w:p w14:paraId="71030A67" w14:textId="371A1DDF" w:rsidR="00367F20" w:rsidRPr="00F160B5" w:rsidRDefault="00367F20" w:rsidP="00367F20">
      <w:pPr>
        <w:pStyle w:val="Heading2"/>
      </w:pPr>
      <w:r>
        <w:lastRenderedPageBreak/>
        <w:t>War</w:t>
      </w:r>
    </w:p>
    <w:p w14:paraId="0E03BC01" w14:textId="77777777" w:rsidR="00A50815" w:rsidRPr="000E6C47" w:rsidRDefault="00A50815" w:rsidP="00A50815">
      <w:pPr>
        <w:pStyle w:val="Heading4"/>
        <w:rPr>
          <w:rFonts w:asciiTheme="majorHAnsi" w:hAnsiTheme="majorHAnsi" w:cstheme="majorHAnsi"/>
        </w:rPr>
      </w:pPr>
      <w:r w:rsidRPr="000E6C47">
        <w:rPr>
          <w:rFonts w:asciiTheme="majorHAnsi" w:hAnsiTheme="majorHAnsi" w:cstheme="majorHAnsi"/>
        </w:rPr>
        <w:t>NO MAJOR POWER WAR --- INTERDEPENDENCE AND APPEASMENT PREVENT ESCALATION</w:t>
      </w:r>
    </w:p>
    <w:p w14:paraId="40502E88" w14:textId="77777777" w:rsidR="00A50815" w:rsidRPr="000E6C47" w:rsidRDefault="00A50815" w:rsidP="00A50815">
      <w:pPr>
        <w:rPr>
          <w:rFonts w:asciiTheme="majorHAnsi" w:hAnsiTheme="majorHAnsi" w:cstheme="majorHAnsi"/>
        </w:rPr>
      </w:pPr>
      <w:r w:rsidRPr="000E6C47">
        <w:rPr>
          <w:rStyle w:val="Style13ptBold"/>
          <w:rFonts w:asciiTheme="majorHAnsi" w:hAnsiTheme="majorHAnsi" w:cstheme="majorHAnsi"/>
        </w:rPr>
        <w:t xml:space="preserve">Mueller, 21 </w:t>
      </w:r>
    </w:p>
    <w:p w14:paraId="5F15EBC6" w14:textId="77777777" w:rsidR="00A50815" w:rsidRPr="000E6C47" w:rsidRDefault="00A50815" w:rsidP="00A50815">
      <w:pPr>
        <w:rPr>
          <w:rFonts w:asciiTheme="majorHAnsi" w:hAnsiTheme="majorHAnsi" w:cstheme="majorHAnsi"/>
        </w:rPr>
      </w:pPr>
      <w:r w:rsidRPr="000E6C47">
        <w:rPr>
          <w:rFonts w:asciiTheme="majorHAnsi" w:hAnsiTheme="majorHAnsi" w:cstheme="majorHAnsi"/>
        </w:rPr>
        <w:t>(John; February 17; Adjunct Professor of Political Science and Senior Research Scientist at the Mershon Center for International Security Studies; The Stupidity of War: American Foreign Policy and the Case for Complacency, “The Rise of China, the Assertiveness of Russia, and the Antics of Iran,” Ch. 6)</w:t>
      </w:r>
    </w:p>
    <w:p w14:paraId="6702F8FF" w14:textId="77777777" w:rsidR="00A50815" w:rsidRPr="000E6C47" w:rsidRDefault="00A50815" w:rsidP="00A50815">
      <w:pPr>
        <w:rPr>
          <w:rFonts w:asciiTheme="majorHAnsi" w:hAnsiTheme="majorHAnsi" w:cstheme="majorHAnsi"/>
          <w:sz w:val="12"/>
        </w:rPr>
      </w:pPr>
      <w:r w:rsidRPr="000E6C47">
        <w:rPr>
          <w:rFonts w:asciiTheme="majorHAnsi" w:hAnsiTheme="majorHAnsi" w:cstheme="majorHAnsi"/>
          <w:sz w:val="12"/>
        </w:rPr>
        <w:t xml:space="preserve">Complacency, Appeasement, Self-destruction, and the New Cold War It could be argued that the policies proposed here to deal with the international problems, whether real or imagined, presented by China, Russia, and Iran constitute exercises not only in complacency, but also in appeasement. That argument would be correct. As discussed in the Prologue to this book, </w:t>
      </w:r>
      <w:r w:rsidRPr="000E6C47">
        <w:rPr>
          <w:rStyle w:val="StyleUnderline"/>
          <w:rFonts w:asciiTheme="majorHAnsi" w:hAnsiTheme="majorHAnsi" w:cstheme="majorHAnsi"/>
          <w:highlight w:val="green"/>
        </w:rPr>
        <w:t>appeasement</w:t>
      </w:r>
      <w:r w:rsidRPr="000E6C47">
        <w:rPr>
          <w:rStyle w:val="StyleUnderline"/>
          <w:rFonts w:asciiTheme="majorHAnsi" w:hAnsiTheme="majorHAnsi" w:cstheme="majorHAnsi"/>
        </w:rPr>
        <w:t xml:space="preserve"> can</w:t>
      </w:r>
      <w:r w:rsidRPr="000E6C47">
        <w:rPr>
          <w:rFonts w:asciiTheme="majorHAnsi" w:hAnsiTheme="majorHAnsi" w:cstheme="majorHAnsi"/>
          <w:sz w:val="12"/>
        </w:rPr>
        <w:t xml:space="preserve"> </w:t>
      </w:r>
      <w:r w:rsidRPr="000E6C47">
        <w:rPr>
          <w:rStyle w:val="Emphasis"/>
          <w:rFonts w:asciiTheme="majorHAnsi" w:hAnsiTheme="majorHAnsi" w:cstheme="majorHAnsi"/>
        </w:rPr>
        <w:t>work</w:t>
      </w:r>
      <w:r w:rsidRPr="000E6C47">
        <w:rPr>
          <w:rFonts w:asciiTheme="majorHAnsi" w:hAnsiTheme="majorHAnsi" w:cstheme="majorHAnsi"/>
          <w:sz w:val="12"/>
        </w:rPr>
        <w:t xml:space="preserve"> </w:t>
      </w:r>
      <w:r w:rsidRPr="000E6C47">
        <w:rPr>
          <w:rStyle w:val="StyleUnderline"/>
          <w:rFonts w:asciiTheme="majorHAnsi" w:hAnsiTheme="majorHAnsi" w:cstheme="majorHAnsi"/>
        </w:rPr>
        <w:t>to</w:t>
      </w:r>
      <w:r w:rsidRPr="000E6C47">
        <w:rPr>
          <w:rFonts w:asciiTheme="majorHAnsi" w:hAnsiTheme="majorHAnsi" w:cstheme="majorHAnsi"/>
          <w:sz w:val="12"/>
        </w:rPr>
        <w:t xml:space="preserve"> </w:t>
      </w:r>
      <w:r w:rsidRPr="000E6C47">
        <w:rPr>
          <w:rStyle w:val="Emphasis"/>
          <w:rFonts w:asciiTheme="majorHAnsi" w:hAnsiTheme="majorHAnsi" w:cstheme="majorHAnsi"/>
          <w:highlight w:val="green"/>
        </w:rPr>
        <w:t>avoid military conflict</w:t>
      </w:r>
      <w:r w:rsidRPr="000E6C47">
        <w:rPr>
          <w:rFonts w:asciiTheme="majorHAnsi" w:hAnsiTheme="majorHAnsi" w:cstheme="majorHAnsi"/>
          <w:sz w:val="12"/>
        </w:rPr>
        <w:t xml:space="preserve"> </w:t>
      </w:r>
      <w:r w:rsidRPr="000E6C47">
        <w:rPr>
          <w:rStyle w:val="StyleUnderline"/>
          <w:rFonts w:asciiTheme="majorHAnsi" w:hAnsiTheme="majorHAnsi" w:cstheme="majorHAnsi"/>
        </w:rPr>
        <w:t>as</w:t>
      </w:r>
      <w:r w:rsidRPr="000E6C47">
        <w:rPr>
          <w:rFonts w:asciiTheme="majorHAnsi" w:hAnsiTheme="majorHAnsi" w:cstheme="majorHAnsi"/>
          <w:sz w:val="12"/>
        </w:rPr>
        <w:t xml:space="preserve"> can be </w:t>
      </w:r>
      <w:r w:rsidRPr="000E6C47">
        <w:rPr>
          <w:rStyle w:val="StyleUnderline"/>
          <w:rFonts w:asciiTheme="majorHAnsi" w:hAnsiTheme="majorHAnsi" w:cstheme="majorHAnsi"/>
        </w:rPr>
        <w:t>seen in the case of the</w:t>
      </w:r>
      <w:r w:rsidRPr="000E6C47">
        <w:rPr>
          <w:rFonts w:asciiTheme="majorHAnsi" w:hAnsiTheme="majorHAnsi" w:cstheme="majorHAnsi"/>
          <w:sz w:val="12"/>
        </w:rPr>
        <w:t xml:space="preserve"> </w:t>
      </w:r>
      <w:r w:rsidRPr="000E6C47">
        <w:rPr>
          <w:rStyle w:val="Emphasis"/>
          <w:rFonts w:asciiTheme="majorHAnsi" w:hAnsiTheme="majorHAnsi" w:cstheme="majorHAnsi"/>
        </w:rPr>
        <w:t>Cuban missile crisis</w:t>
      </w:r>
      <w:r w:rsidRPr="000E6C47">
        <w:rPr>
          <w:rFonts w:asciiTheme="majorHAnsi" w:hAnsiTheme="majorHAnsi" w:cstheme="majorHAnsi"/>
          <w:sz w:val="12"/>
        </w:rPr>
        <w:t xml:space="preserve"> of 1962. As also discussed there, </w:t>
      </w:r>
      <w:r w:rsidRPr="000E6C47">
        <w:rPr>
          <w:rStyle w:val="StyleUnderline"/>
          <w:rFonts w:asciiTheme="majorHAnsi" w:hAnsiTheme="majorHAnsi" w:cstheme="majorHAnsi"/>
        </w:rPr>
        <w:t>appeasement has been</w:t>
      </w:r>
      <w:r w:rsidRPr="000E6C47">
        <w:rPr>
          <w:rFonts w:asciiTheme="majorHAnsi" w:hAnsiTheme="majorHAnsi" w:cstheme="majorHAnsi"/>
          <w:sz w:val="12"/>
        </w:rPr>
        <w:t xml:space="preserve"> </w:t>
      </w:r>
      <w:r w:rsidRPr="000E6C47">
        <w:rPr>
          <w:rStyle w:val="Emphasis"/>
          <w:rFonts w:asciiTheme="majorHAnsi" w:hAnsiTheme="majorHAnsi" w:cstheme="majorHAnsi"/>
        </w:rPr>
        <w:t>given a bad name</w:t>
      </w:r>
      <w:r w:rsidRPr="000E6C47">
        <w:rPr>
          <w:rFonts w:asciiTheme="majorHAnsi" w:hAnsiTheme="majorHAnsi" w:cstheme="majorHAnsi"/>
          <w:sz w:val="12"/>
        </w:rPr>
        <w:t xml:space="preserve"> by the experience with Hitler in 1938. Hitlers are very rare, but </w:t>
      </w:r>
      <w:r w:rsidRPr="000E6C47">
        <w:rPr>
          <w:rStyle w:val="StyleUnderline"/>
          <w:rFonts w:asciiTheme="majorHAnsi" w:hAnsiTheme="majorHAnsi" w:cstheme="majorHAnsi"/>
        </w:rPr>
        <w:t>there are</w:t>
      </w:r>
      <w:r w:rsidRPr="000E6C47">
        <w:rPr>
          <w:rFonts w:asciiTheme="majorHAnsi" w:hAnsiTheme="majorHAnsi" w:cstheme="majorHAnsi"/>
          <w:sz w:val="12"/>
        </w:rPr>
        <w:t xml:space="preserve"> some </w:t>
      </w:r>
      <w:r w:rsidRPr="000E6C47">
        <w:rPr>
          <w:rStyle w:val="Emphasis"/>
          <w:rFonts w:asciiTheme="majorHAnsi" w:hAnsiTheme="majorHAnsi" w:cstheme="majorHAnsi"/>
        </w:rPr>
        <w:t>resonances</w:t>
      </w:r>
      <w:r w:rsidRPr="000E6C47">
        <w:rPr>
          <w:rFonts w:asciiTheme="majorHAnsi" w:hAnsiTheme="majorHAnsi" w:cstheme="majorHAnsi"/>
          <w:sz w:val="12"/>
        </w:rPr>
        <w:t xml:space="preserve"> today </w:t>
      </w:r>
      <w:r w:rsidRPr="000E6C47">
        <w:rPr>
          <w:rStyle w:val="StyleUnderline"/>
          <w:rFonts w:asciiTheme="majorHAnsi" w:hAnsiTheme="majorHAnsi" w:cstheme="majorHAnsi"/>
        </w:rPr>
        <w:t>in</w:t>
      </w:r>
      <w:r w:rsidRPr="000E6C47">
        <w:rPr>
          <w:rFonts w:asciiTheme="majorHAnsi" w:hAnsiTheme="majorHAnsi" w:cstheme="majorHAnsi"/>
          <w:sz w:val="12"/>
        </w:rPr>
        <w:t xml:space="preserve"> </w:t>
      </w:r>
      <w:r w:rsidRPr="000E6C47">
        <w:rPr>
          <w:rStyle w:val="Emphasis"/>
          <w:rFonts w:asciiTheme="majorHAnsi" w:hAnsiTheme="majorHAnsi" w:cstheme="majorHAnsi"/>
          <w:highlight w:val="green"/>
        </w:rPr>
        <w:t>Russia</w:t>
      </w:r>
      <w:r w:rsidRPr="000E6C47">
        <w:rPr>
          <w:rFonts w:asciiTheme="majorHAnsi" w:hAnsiTheme="majorHAnsi" w:cstheme="majorHAnsi"/>
          <w:sz w:val="12"/>
          <w:highlight w:val="green"/>
        </w:rPr>
        <w:t>’s</w:t>
      </w:r>
      <w:r w:rsidRPr="000E6C47">
        <w:rPr>
          <w:rFonts w:asciiTheme="majorHAnsi" w:hAnsiTheme="majorHAnsi" w:cstheme="majorHAnsi"/>
          <w:sz w:val="12"/>
        </w:rPr>
        <w:t xml:space="preserve"> Vladimir Putin </w:t>
      </w:r>
      <w:r w:rsidRPr="000E6C47">
        <w:rPr>
          <w:rStyle w:val="StyleUnderline"/>
          <w:rFonts w:asciiTheme="majorHAnsi" w:hAnsiTheme="majorHAnsi" w:cstheme="majorHAnsi"/>
          <w:highlight w:val="green"/>
        </w:rPr>
        <w:t xml:space="preserve">and </w:t>
      </w:r>
      <w:r w:rsidRPr="000E6C47">
        <w:rPr>
          <w:rStyle w:val="Emphasis"/>
          <w:rFonts w:asciiTheme="majorHAnsi" w:hAnsiTheme="majorHAnsi" w:cstheme="majorHAnsi"/>
          <w:highlight w:val="green"/>
        </w:rPr>
        <w:t>China</w:t>
      </w:r>
      <w:r w:rsidRPr="000E6C47">
        <w:rPr>
          <w:rFonts w:asciiTheme="majorHAnsi" w:hAnsiTheme="majorHAnsi" w:cstheme="majorHAnsi"/>
          <w:sz w:val="12"/>
        </w:rPr>
        <w:t xml:space="preserve">’s Xi Jinping. </w:t>
      </w:r>
      <w:r w:rsidRPr="000E6C47">
        <w:rPr>
          <w:rStyle w:val="StyleUnderline"/>
          <w:rFonts w:asciiTheme="majorHAnsi" w:hAnsiTheme="majorHAnsi" w:cstheme="majorHAnsi"/>
        </w:rPr>
        <w:t>Both are</w:t>
      </w:r>
      <w:r w:rsidRPr="000E6C47">
        <w:rPr>
          <w:rFonts w:asciiTheme="majorHAnsi" w:hAnsiTheme="majorHAnsi" w:cstheme="majorHAnsi"/>
          <w:sz w:val="12"/>
        </w:rPr>
        <w:t xml:space="preserve"> shrewd, </w:t>
      </w:r>
      <w:r w:rsidRPr="000E6C47">
        <w:rPr>
          <w:rStyle w:val="Emphasis"/>
          <w:rFonts w:asciiTheme="majorHAnsi" w:hAnsiTheme="majorHAnsi" w:cstheme="majorHAnsi"/>
        </w:rPr>
        <w:t>determined</w:t>
      </w:r>
      <w:r w:rsidRPr="000E6C47">
        <w:rPr>
          <w:rFonts w:asciiTheme="majorHAnsi" w:hAnsiTheme="majorHAnsi" w:cstheme="majorHAnsi"/>
          <w:sz w:val="12"/>
        </w:rPr>
        <w:t xml:space="preserve">, </w:t>
      </w:r>
      <w:r w:rsidRPr="000E6C47">
        <w:rPr>
          <w:rStyle w:val="Emphasis"/>
          <w:rFonts w:asciiTheme="majorHAnsi" w:hAnsiTheme="majorHAnsi" w:cstheme="majorHAnsi"/>
        </w:rPr>
        <w:t>authoritarian</w:t>
      </w:r>
      <w:r w:rsidRPr="000E6C47">
        <w:rPr>
          <w:rStyle w:val="StyleUnderline"/>
          <w:rFonts w:asciiTheme="majorHAnsi" w:hAnsiTheme="majorHAnsi" w:cstheme="majorHAnsi"/>
        </w:rPr>
        <w:t>,</w:t>
      </w:r>
      <w:r w:rsidRPr="000E6C47">
        <w:rPr>
          <w:rFonts w:asciiTheme="majorHAnsi" w:hAnsiTheme="majorHAnsi" w:cstheme="majorHAnsi"/>
          <w:sz w:val="12"/>
        </w:rPr>
        <w:t xml:space="preserve"> </w:t>
      </w:r>
      <w:r w:rsidRPr="000E6C47">
        <w:rPr>
          <w:rStyle w:val="StyleUnderline"/>
          <w:rFonts w:asciiTheme="majorHAnsi" w:hAnsiTheme="majorHAnsi" w:cstheme="majorHAnsi"/>
        </w:rPr>
        <w:t>and</w:t>
      </w:r>
      <w:r w:rsidRPr="000E6C47">
        <w:rPr>
          <w:rFonts w:asciiTheme="majorHAnsi" w:hAnsiTheme="majorHAnsi" w:cstheme="majorHAnsi"/>
          <w:sz w:val="12"/>
        </w:rPr>
        <w:t xml:space="preserve"> seem to be quite intelligent, </w:t>
      </w:r>
      <w:r w:rsidRPr="000E6C47">
        <w:rPr>
          <w:rStyle w:val="StyleUnderline"/>
          <w:rFonts w:asciiTheme="majorHAnsi" w:hAnsiTheme="majorHAnsi" w:cstheme="majorHAnsi"/>
        </w:rPr>
        <w:t>and</w:t>
      </w:r>
      <w:r w:rsidRPr="000E6C47">
        <w:rPr>
          <w:rFonts w:asciiTheme="majorHAnsi" w:hAnsiTheme="majorHAnsi" w:cstheme="majorHAnsi"/>
          <w:sz w:val="12"/>
        </w:rPr>
        <w:t xml:space="preserve"> both </w:t>
      </w:r>
      <w:r w:rsidRPr="000E6C47">
        <w:rPr>
          <w:rStyle w:val="StyleUnderline"/>
          <w:rFonts w:asciiTheme="majorHAnsi" w:hAnsiTheme="majorHAnsi" w:cstheme="majorHAnsi"/>
        </w:rPr>
        <w:t>are</w:t>
      </w:r>
      <w:r w:rsidRPr="000E6C47">
        <w:rPr>
          <w:rFonts w:asciiTheme="majorHAnsi" w:hAnsiTheme="majorHAnsi" w:cstheme="majorHAnsi"/>
          <w:sz w:val="12"/>
        </w:rPr>
        <w:t xml:space="preserve"> </w:t>
      </w:r>
      <w:r w:rsidRPr="000E6C47">
        <w:rPr>
          <w:rStyle w:val="Emphasis"/>
          <w:rFonts w:asciiTheme="majorHAnsi" w:hAnsiTheme="majorHAnsi" w:cstheme="majorHAnsi"/>
        </w:rPr>
        <w:t>fully in charge</w:t>
      </w:r>
      <w:r w:rsidRPr="000E6C47">
        <w:rPr>
          <w:rFonts w:asciiTheme="majorHAnsi" w:hAnsiTheme="majorHAnsi" w:cstheme="majorHAnsi"/>
          <w:sz w:val="12"/>
        </w:rPr>
        <w:t xml:space="preserve">, are surrounded by sychophants, </w:t>
      </w:r>
      <w:r w:rsidRPr="000E6C47">
        <w:rPr>
          <w:rStyle w:val="StyleUnderline"/>
          <w:rFonts w:asciiTheme="majorHAnsi" w:hAnsiTheme="majorHAnsi" w:cstheme="majorHAnsi"/>
        </w:rPr>
        <w:t>and</w:t>
      </w:r>
      <w:r w:rsidRPr="000E6C47">
        <w:rPr>
          <w:rFonts w:asciiTheme="majorHAnsi" w:hAnsiTheme="majorHAnsi" w:cstheme="majorHAnsi"/>
          <w:sz w:val="12"/>
        </w:rPr>
        <w:t xml:space="preserve"> </w:t>
      </w:r>
      <w:r w:rsidRPr="000E6C47">
        <w:rPr>
          <w:rStyle w:val="StyleUnderline"/>
          <w:rFonts w:asciiTheme="majorHAnsi" w:hAnsiTheme="majorHAnsi" w:cstheme="majorHAnsi"/>
        </w:rPr>
        <w:t>appear to have essentially</w:t>
      </w:r>
      <w:r w:rsidRPr="000E6C47">
        <w:rPr>
          <w:rFonts w:asciiTheme="majorHAnsi" w:hAnsiTheme="majorHAnsi" w:cstheme="majorHAnsi"/>
          <w:sz w:val="12"/>
        </w:rPr>
        <w:t xml:space="preserve"> </w:t>
      </w:r>
      <w:r w:rsidRPr="000E6C47">
        <w:rPr>
          <w:rStyle w:val="Emphasis"/>
          <w:rFonts w:asciiTheme="majorHAnsi" w:hAnsiTheme="majorHAnsi" w:cstheme="majorHAnsi"/>
        </w:rPr>
        <w:t>unlimited tenure</w:t>
      </w:r>
      <w:r w:rsidRPr="000E6C47">
        <w:rPr>
          <w:rFonts w:asciiTheme="majorHAnsi" w:hAnsiTheme="majorHAnsi" w:cstheme="majorHAnsi"/>
          <w:sz w:val="12"/>
        </w:rPr>
        <w:t xml:space="preserve"> </w:t>
      </w:r>
      <w:r w:rsidRPr="000E6C47">
        <w:rPr>
          <w:rStyle w:val="StyleUnderline"/>
          <w:rFonts w:asciiTheme="majorHAnsi" w:hAnsiTheme="majorHAnsi" w:cstheme="majorHAnsi"/>
        </w:rPr>
        <w:t>in office</w:t>
      </w:r>
      <w:r w:rsidRPr="000E6C47">
        <w:rPr>
          <w:rFonts w:asciiTheme="majorHAnsi" w:hAnsiTheme="majorHAnsi" w:cstheme="majorHAnsi"/>
          <w:sz w:val="12"/>
        </w:rPr>
        <w:t xml:space="preserve">. Moreover, both, like Hitler in the 1930s, are appreciated domestically for maintaining a stable political and economic environment. However, unlike Hitler, </w:t>
      </w:r>
      <w:r w:rsidRPr="000E6C47">
        <w:rPr>
          <w:rStyle w:val="StyleUnderline"/>
          <w:rFonts w:asciiTheme="majorHAnsi" w:hAnsiTheme="majorHAnsi" w:cstheme="majorHAnsi"/>
          <w:highlight w:val="green"/>
        </w:rPr>
        <w:t xml:space="preserve">both run </w:t>
      </w:r>
      <w:r w:rsidRPr="000E6C47">
        <w:rPr>
          <w:rStyle w:val="Emphasis"/>
          <w:rFonts w:asciiTheme="majorHAnsi" w:hAnsiTheme="majorHAnsi" w:cstheme="majorHAnsi"/>
          <w:highlight w:val="green"/>
        </w:rPr>
        <w:t>trading states</w:t>
      </w:r>
      <w:r w:rsidRPr="000E6C47">
        <w:rPr>
          <w:rStyle w:val="StyleUnderline"/>
          <w:rFonts w:asciiTheme="majorHAnsi" w:hAnsiTheme="majorHAnsi" w:cstheme="majorHAnsi"/>
          <w:highlight w:val="green"/>
        </w:rPr>
        <w:t xml:space="preserve"> and need a </w:t>
      </w:r>
      <w:r w:rsidRPr="000E6C47">
        <w:rPr>
          <w:rStyle w:val="Emphasis"/>
          <w:rFonts w:asciiTheme="majorHAnsi" w:hAnsiTheme="majorHAnsi" w:cstheme="majorHAnsi"/>
          <w:highlight w:val="green"/>
        </w:rPr>
        <w:t>stable</w:t>
      </w:r>
      <w:r w:rsidRPr="000E6C47">
        <w:rPr>
          <w:rStyle w:val="Emphasis"/>
          <w:rFonts w:asciiTheme="majorHAnsi" w:hAnsiTheme="majorHAnsi" w:cstheme="majorHAnsi"/>
        </w:rPr>
        <w:t xml:space="preserve"> and</w:t>
      </w:r>
      <w:r w:rsidRPr="000E6C47">
        <w:rPr>
          <w:rFonts w:asciiTheme="majorHAnsi" w:hAnsiTheme="majorHAnsi" w:cstheme="majorHAnsi"/>
          <w:sz w:val="12"/>
        </w:rPr>
        <w:t xml:space="preserve"> essentially </w:t>
      </w:r>
      <w:r w:rsidRPr="000E6C47">
        <w:rPr>
          <w:rStyle w:val="Emphasis"/>
          <w:rFonts w:asciiTheme="majorHAnsi" w:hAnsiTheme="majorHAnsi" w:cstheme="majorHAnsi"/>
        </w:rPr>
        <w:t xml:space="preserve">congenial </w:t>
      </w:r>
      <w:r w:rsidRPr="000E6C47">
        <w:rPr>
          <w:rStyle w:val="Emphasis"/>
          <w:rFonts w:asciiTheme="majorHAnsi" w:hAnsiTheme="majorHAnsi" w:cstheme="majorHAnsi"/>
          <w:highlight w:val="green"/>
        </w:rPr>
        <w:t>international environment</w:t>
      </w:r>
      <w:r w:rsidRPr="000E6C47">
        <w:rPr>
          <w:rFonts w:asciiTheme="majorHAnsi" w:hAnsiTheme="majorHAnsi" w:cstheme="majorHAnsi"/>
          <w:sz w:val="12"/>
        </w:rPr>
        <w:t xml:space="preserve"> </w:t>
      </w:r>
      <w:r w:rsidRPr="000E6C47">
        <w:rPr>
          <w:rStyle w:val="StyleUnderline"/>
          <w:rFonts w:asciiTheme="majorHAnsi" w:hAnsiTheme="majorHAnsi" w:cstheme="majorHAnsi"/>
        </w:rPr>
        <w:t>to flourish</w:t>
      </w:r>
      <w:r w:rsidRPr="000E6C47">
        <w:rPr>
          <w:rFonts w:asciiTheme="majorHAnsi" w:hAnsiTheme="majorHAnsi" w:cstheme="majorHAnsi"/>
          <w:sz w:val="12"/>
        </w:rPr>
        <w:t xml:space="preserve">.128 Most importantly, except for China’s claim to Taiwan, </w:t>
      </w:r>
      <w:r w:rsidRPr="000E6C47">
        <w:rPr>
          <w:rStyle w:val="StyleUnderline"/>
          <w:rFonts w:asciiTheme="majorHAnsi" w:hAnsiTheme="majorHAnsi" w:cstheme="majorHAnsi"/>
          <w:highlight w:val="green"/>
        </w:rPr>
        <w:t>neither seems to harbor</w:t>
      </w:r>
      <w:r w:rsidRPr="000E6C47">
        <w:rPr>
          <w:rFonts w:asciiTheme="majorHAnsi" w:hAnsiTheme="majorHAnsi" w:cstheme="majorHAnsi"/>
          <w:sz w:val="12"/>
        </w:rPr>
        <w:t xml:space="preserve"> Hitler-like </w:t>
      </w:r>
      <w:r w:rsidRPr="000E6C47">
        <w:rPr>
          <w:rStyle w:val="StyleUnderline"/>
          <w:rFonts w:asciiTheme="majorHAnsi" w:hAnsiTheme="majorHAnsi" w:cstheme="majorHAnsi"/>
        </w:rPr>
        <w:t xml:space="preserve">dreams of </w:t>
      </w:r>
      <w:r w:rsidRPr="000E6C47">
        <w:rPr>
          <w:rStyle w:val="Emphasis"/>
          <w:rFonts w:asciiTheme="majorHAnsi" w:hAnsiTheme="majorHAnsi" w:cstheme="majorHAnsi"/>
        </w:rPr>
        <w:t>extensive</w:t>
      </w:r>
      <w:r w:rsidRPr="000E6C47">
        <w:rPr>
          <w:rFonts w:asciiTheme="majorHAnsi" w:hAnsiTheme="majorHAnsi" w:cstheme="majorHAnsi"/>
          <w:sz w:val="12"/>
        </w:rPr>
        <w:t xml:space="preserve"> </w:t>
      </w:r>
      <w:r w:rsidRPr="000E6C47">
        <w:rPr>
          <w:rStyle w:val="Emphasis"/>
          <w:rFonts w:asciiTheme="majorHAnsi" w:hAnsiTheme="majorHAnsi" w:cstheme="majorHAnsi"/>
          <w:highlight w:val="green"/>
        </w:rPr>
        <w:t>expansion by military</w:t>
      </w:r>
      <w:r w:rsidRPr="000E6C47">
        <w:rPr>
          <w:rStyle w:val="StyleUnderline"/>
          <w:rFonts w:asciiTheme="majorHAnsi" w:hAnsiTheme="majorHAnsi" w:cstheme="majorHAnsi"/>
        </w:rPr>
        <w:t xml:space="preserve"> means</w:t>
      </w:r>
      <w:r w:rsidRPr="000E6C47">
        <w:rPr>
          <w:rFonts w:asciiTheme="majorHAnsi" w:hAnsiTheme="majorHAnsi" w:cstheme="majorHAnsi"/>
          <w:sz w:val="12"/>
        </w:rPr>
        <w:t xml:space="preserve">. Both are </w:t>
      </w:r>
      <w:r w:rsidRPr="000E6C47">
        <w:rPr>
          <w:rStyle w:val="StyleUnderline"/>
          <w:rFonts w:asciiTheme="majorHAnsi" w:hAnsiTheme="majorHAnsi" w:cstheme="majorHAnsi"/>
        </w:rPr>
        <w:t>leading their countries in an</w:t>
      </w:r>
      <w:r w:rsidRPr="000E6C47">
        <w:rPr>
          <w:rFonts w:asciiTheme="majorHAnsi" w:hAnsiTheme="majorHAnsi" w:cstheme="majorHAnsi"/>
          <w:sz w:val="12"/>
        </w:rPr>
        <w:t xml:space="preserve"> </w:t>
      </w:r>
      <w:r w:rsidRPr="000E6C47">
        <w:rPr>
          <w:rStyle w:val="Emphasis"/>
          <w:rFonts w:asciiTheme="majorHAnsi" w:hAnsiTheme="majorHAnsi" w:cstheme="majorHAnsi"/>
          <w:highlight w:val="green"/>
        </w:rPr>
        <w:t>illiberal</w:t>
      </w:r>
      <w:r w:rsidRPr="000E6C47">
        <w:rPr>
          <w:rStyle w:val="Emphasis"/>
          <w:rFonts w:asciiTheme="majorHAnsi" w:hAnsiTheme="majorHAnsi" w:cstheme="majorHAnsi"/>
        </w:rPr>
        <w:t xml:space="preserve"> direction</w:t>
      </w:r>
      <w:r w:rsidRPr="000E6C47">
        <w:rPr>
          <w:rFonts w:asciiTheme="majorHAnsi" w:hAnsiTheme="majorHAnsi" w:cstheme="majorHAnsi"/>
          <w:sz w:val="12"/>
        </w:rPr>
        <w:t xml:space="preserve"> which </w:t>
      </w:r>
      <w:r w:rsidRPr="000E6C47">
        <w:rPr>
          <w:rStyle w:val="StyleUnderline"/>
          <w:rFonts w:asciiTheme="majorHAnsi" w:hAnsiTheme="majorHAnsi" w:cstheme="majorHAnsi"/>
          <w:highlight w:val="green"/>
        </w:rPr>
        <w:t>will</w:t>
      </w:r>
      <w:r w:rsidRPr="000E6C47">
        <w:rPr>
          <w:rFonts w:asciiTheme="majorHAnsi" w:hAnsiTheme="majorHAnsi" w:cstheme="majorHAnsi"/>
          <w:sz w:val="12"/>
          <w:highlight w:val="green"/>
        </w:rPr>
        <w:t xml:space="preserve"> </w:t>
      </w:r>
      <w:r w:rsidRPr="000E6C47">
        <w:rPr>
          <w:rStyle w:val="Emphasis"/>
          <w:rFonts w:asciiTheme="majorHAnsi" w:hAnsiTheme="majorHAnsi" w:cstheme="majorHAnsi"/>
          <w:highlight w:val="green"/>
        </w:rPr>
        <w:t>hamper economic growth</w:t>
      </w:r>
      <w:r w:rsidRPr="000E6C47">
        <w:rPr>
          <w:rFonts w:asciiTheme="majorHAnsi" w:hAnsiTheme="majorHAnsi" w:cstheme="majorHAnsi"/>
          <w:sz w:val="12"/>
        </w:rPr>
        <w:t xml:space="preserve"> </w:t>
      </w:r>
      <w:r w:rsidRPr="000E6C47">
        <w:rPr>
          <w:rStyle w:val="StyleUnderline"/>
          <w:rFonts w:asciiTheme="majorHAnsi" w:hAnsiTheme="majorHAnsi" w:cstheme="majorHAnsi"/>
        </w:rPr>
        <w:t>while maintaining a kleptocratic system</w:t>
      </w:r>
      <w:r w:rsidRPr="000E6C47">
        <w:rPr>
          <w:rFonts w:asciiTheme="majorHAnsi" w:hAnsiTheme="majorHAnsi" w:cstheme="majorHAnsi"/>
          <w:sz w:val="12"/>
        </w:rPr>
        <w:t xml:space="preserve">. But this may be acceptable to populations enjoying historically high living standards and fearful of less stable alternatives. </w:t>
      </w:r>
      <w:r w:rsidRPr="000E6C47">
        <w:rPr>
          <w:rStyle w:val="StyleUnderline"/>
          <w:rFonts w:asciiTheme="majorHAnsi" w:hAnsiTheme="majorHAnsi" w:cstheme="majorHAnsi"/>
          <w:highlight w:val="green"/>
        </w:rPr>
        <w:t>Both</w:t>
      </w:r>
      <w:r w:rsidRPr="000E6C47">
        <w:rPr>
          <w:rFonts w:asciiTheme="majorHAnsi" w:hAnsiTheme="majorHAnsi" w:cstheme="majorHAnsi"/>
          <w:sz w:val="12"/>
        </w:rPr>
        <w:t xml:space="preserve"> do seem to </w:t>
      </w:r>
      <w:r w:rsidRPr="000E6C47">
        <w:rPr>
          <w:rStyle w:val="StyleUnderline"/>
          <w:rFonts w:asciiTheme="majorHAnsi" w:hAnsiTheme="majorHAnsi" w:cstheme="majorHAnsi"/>
        </w:rPr>
        <w:t>want to</w:t>
      </w:r>
      <w:r w:rsidRPr="000E6C47">
        <w:rPr>
          <w:rFonts w:asciiTheme="majorHAnsi" w:hAnsiTheme="majorHAnsi" w:cstheme="majorHAnsi"/>
          <w:sz w:val="12"/>
        </w:rPr>
        <w:t xml:space="preserve"> </w:t>
      </w:r>
      <w:r w:rsidRPr="000E6C47">
        <w:rPr>
          <w:rStyle w:val="Emphasis"/>
          <w:rFonts w:asciiTheme="majorHAnsi" w:hAnsiTheme="majorHAnsi" w:cstheme="majorHAnsi"/>
        </w:rPr>
        <w:t>overcome</w:t>
      </w:r>
      <w:r w:rsidRPr="000E6C47">
        <w:rPr>
          <w:rFonts w:asciiTheme="majorHAnsi" w:hAnsiTheme="majorHAnsi" w:cstheme="majorHAnsi"/>
          <w:sz w:val="12"/>
        </w:rPr>
        <w:t xml:space="preserve"> what they view as </w:t>
      </w:r>
      <w:r w:rsidRPr="000E6C47">
        <w:rPr>
          <w:rStyle w:val="StyleUnderline"/>
          <w:rFonts w:asciiTheme="majorHAnsi" w:hAnsiTheme="majorHAnsi" w:cstheme="majorHAnsi"/>
        </w:rPr>
        <w:t>past humiliations</w:t>
      </w:r>
      <w:r w:rsidRPr="000E6C47">
        <w:rPr>
          <w:rFonts w:asciiTheme="majorHAnsi" w:hAnsiTheme="majorHAnsi" w:cstheme="majorHAnsi"/>
          <w:sz w:val="12"/>
        </w:rPr>
        <w:t xml:space="preserve"> – ones going back to the opium war of 1839 in the case of China and to the collapse of the Soviet empire and then of the Soviet Union in 1989–91 in the case of Russia. Primarily, both seem to want to be treated with respect and deference. Unlike Hitler’s Germany, however, </w:t>
      </w:r>
      <w:r w:rsidRPr="000E6C47">
        <w:rPr>
          <w:rStyle w:val="StyleUnderline"/>
          <w:rFonts w:asciiTheme="majorHAnsi" w:hAnsiTheme="majorHAnsi" w:cstheme="majorHAnsi"/>
        </w:rPr>
        <w:t xml:space="preserve">both </w:t>
      </w:r>
      <w:r w:rsidRPr="000E6C47">
        <w:rPr>
          <w:rStyle w:val="StyleUnderline"/>
          <w:rFonts w:asciiTheme="majorHAnsi" w:hAnsiTheme="majorHAnsi" w:cstheme="majorHAnsi"/>
          <w:highlight w:val="green"/>
        </w:rPr>
        <w:t>seem</w:t>
      </w:r>
      <w:r w:rsidRPr="000E6C47">
        <w:rPr>
          <w:rStyle w:val="StyleUnderline"/>
          <w:rFonts w:asciiTheme="majorHAnsi" w:hAnsiTheme="majorHAnsi" w:cstheme="majorHAnsi"/>
        </w:rPr>
        <w:t xml:space="preserve"> to be</w:t>
      </w:r>
      <w:r w:rsidRPr="000E6C47">
        <w:rPr>
          <w:rFonts w:asciiTheme="majorHAnsi" w:hAnsiTheme="majorHAnsi" w:cstheme="majorHAnsi"/>
          <w:sz w:val="12"/>
        </w:rPr>
        <w:t xml:space="preserve"> </w:t>
      </w:r>
      <w:r w:rsidRPr="000E6C47">
        <w:rPr>
          <w:rStyle w:val="Emphasis"/>
          <w:rFonts w:asciiTheme="majorHAnsi" w:hAnsiTheme="majorHAnsi" w:cstheme="majorHAnsi"/>
          <w:highlight w:val="green"/>
        </w:rPr>
        <w:t>entirely</w:t>
      </w:r>
      <w:r w:rsidRPr="000E6C47">
        <w:rPr>
          <w:rStyle w:val="Emphasis"/>
          <w:rFonts w:asciiTheme="majorHAnsi" w:hAnsiTheme="majorHAnsi" w:cstheme="majorHAnsi"/>
        </w:rPr>
        <w:t xml:space="preserve"> </w:t>
      </w:r>
      <w:r w:rsidRPr="000E6C47">
        <w:rPr>
          <w:rStyle w:val="Emphasis"/>
          <w:rFonts w:asciiTheme="majorHAnsi" w:hAnsiTheme="majorHAnsi" w:cstheme="majorHAnsi"/>
          <w:highlight w:val="green"/>
        </w:rPr>
        <w:t>appeasable</w:t>
      </w:r>
      <w:r w:rsidRPr="000E6C47">
        <w:rPr>
          <w:rFonts w:asciiTheme="majorHAnsi" w:hAnsiTheme="majorHAnsi" w:cstheme="majorHAnsi"/>
          <w:sz w:val="12"/>
        </w:rPr>
        <w:t xml:space="preserve">. </w:t>
      </w:r>
      <w:r w:rsidRPr="000E6C47">
        <w:rPr>
          <w:rStyle w:val="StyleUnderline"/>
          <w:rFonts w:asciiTheme="majorHAnsi" w:hAnsiTheme="majorHAnsi" w:cstheme="majorHAnsi"/>
        </w:rPr>
        <w:t>That</w:t>
      </w:r>
      <w:r w:rsidRPr="000E6C47">
        <w:rPr>
          <w:rFonts w:asciiTheme="majorHAnsi" w:hAnsiTheme="majorHAnsi" w:cstheme="majorHAnsi"/>
          <w:sz w:val="12"/>
        </w:rPr>
        <w:t xml:space="preserve"> </w:t>
      </w:r>
      <w:r w:rsidRPr="000E6C47">
        <w:rPr>
          <w:rStyle w:val="Emphasis"/>
          <w:rFonts w:asciiTheme="majorHAnsi" w:hAnsiTheme="majorHAnsi" w:cstheme="majorHAnsi"/>
          <w:highlight w:val="green"/>
        </w:rPr>
        <w:t>scarcely</w:t>
      </w:r>
      <w:r w:rsidRPr="000E6C47">
        <w:rPr>
          <w:rFonts w:asciiTheme="majorHAnsi" w:hAnsiTheme="majorHAnsi" w:cstheme="majorHAnsi"/>
          <w:sz w:val="12"/>
        </w:rPr>
        <w:t xml:space="preserve"> </w:t>
      </w:r>
      <w:r w:rsidRPr="000E6C47">
        <w:rPr>
          <w:rStyle w:val="StyleUnderline"/>
          <w:rFonts w:asciiTheme="majorHAnsi" w:hAnsiTheme="majorHAnsi" w:cstheme="majorHAnsi"/>
        </w:rPr>
        <w:t xml:space="preserve">seems to present or represent </w:t>
      </w:r>
      <w:r w:rsidRPr="000E6C47">
        <w:rPr>
          <w:rStyle w:val="StyleUnderline"/>
          <w:rFonts w:asciiTheme="majorHAnsi" w:hAnsiTheme="majorHAnsi" w:cstheme="majorHAnsi"/>
          <w:highlight w:val="green"/>
        </w:rPr>
        <w:t>a threat</w:t>
      </w:r>
      <w:r w:rsidRPr="000E6C47">
        <w:rPr>
          <w:rFonts w:asciiTheme="majorHAnsi" w:hAnsiTheme="majorHAnsi" w:cstheme="majorHAnsi"/>
          <w:sz w:val="12"/>
        </w:rPr>
        <w:t xml:space="preserve">. The </w:t>
      </w:r>
      <w:r w:rsidRPr="000E6C47">
        <w:rPr>
          <w:rStyle w:val="StyleUnderline"/>
          <w:rFonts w:asciiTheme="majorHAnsi" w:hAnsiTheme="majorHAnsi" w:cstheme="majorHAnsi"/>
        </w:rPr>
        <w:t>United States</w:t>
      </w:r>
      <w:r w:rsidRPr="000E6C47">
        <w:rPr>
          <w:rFonts w:asciiTheme="majorHAnsi" w:hAnsiTheme="majorHAnsi" w:cstheme="majorHAnsi"/>
          <w:sz w:val="12"/>
        </w:rPr>
        <w:t xml:space="preserve">, after all, </w:t>
      </w:r>
      <w:r w:rsidRPr="000E6C47">
        <w:rPr>
          <w:rStyle w:val="Emphasis"/>
          <w:rFonts w:asciiTheme="majorHAnsi" w:hAnsiTheme="majorHAnsi" w:cstheme="majorHAnsi"/>
        </w:rPr>
        <w:t>continually</w:t>
      </w:r>
      <w:r w:rsidRPr="000E6C47">
        <w:rPr>
          <w:rFonts w:asciiTheme="majorHAnsi" w:hAnsiTheme="majorHAnsi" w:cstheme="majorHAnsi"/>
          <w:sz w:val="12"/>
        </w:rPr>
        <w:t xml:space="preserve"> </w:t>
      </w:r>
      <w:r w:rsidRPr="000E6C47">
        <w:rPr>
          <w:rStyle w:val="StyleUnderline"/>
          <w:rFonts w:asciiTheme="majorHAnsi" w:hAnsiTheme="majorHAnsi" w:cstheme="majorHAnsi"/>
        </w:rPr>
        <w:t>declares itself</w:t>
      </w:r>
      <w:r w:rsidRPr="000E6C47">
        <w:rPr>
          <w:rFonts w:asciiTheme="majorHAnsi" w:hAnsiTheme="majorHAnsi" w:cstheme="majorHAnsi"/>
          <w:sz w:val="12"/>
        </w:rPr>
        <w:t xml:space="preserve"> </w:t>
      </w:r>
      <w:r w:rsidRPr="000E6C47">
        <w:rPr>
          <w:rStyle w:val="StyleUnderline"/>
          <w:rFonts w:asciiTheme="majorHAnsi" w:hAnsiTheme="majorHAnsi" w:cstheme="majorHAnsi"/>
        </w:rPr>
        <w:t>to be</w:t>
      </w:r>
      <w:r w:rsidRPr="000E6C47">
        <w:rPr>
          <w:rFonts w:asciiTheme="majorHAnsi" w:hAnsiTheme="majorHAnsi" w:cstheme="majorHAnsi"/>
          <w:sz w:val="12"/>
        </w:rPr>
        <w:t xml:space="preserve"> the </w:t>
      </w:r>
      <w:r w:rsidRPr="000E6C47">
        <w:rPr>
          <w:rStyle w:val="Emphasis"/>
          <w:rFonts w:asciiTheme="majorHAnsi" w:hAnsiTheme="majorHAnsi" w:cstheme="majorHAnsi"/>
        </w:rPr>
        <w:t>indispensable</w:t>
      </w:r>
      <w:r w:rsidRPr="000E6C47">
        <w:rPr>
          <w:rFonts w:asciiTheme="majorHAnsi" w:hAnsiTheme="majorHAnsi" w:cstheme="majorHAnsi"/>
          <w:sz w:val="12"/>
        </w:rPr>
        <w:t xml:space="preserve"> nation. </w:t>
      </w:r>
      <w:r w:rsidRPr="000E6C47">
        <w:rPr>
          <w:rStyle w:val="StyleUnderline"/>
          <w:rFonts w:asciiTheme="majorHAnsi" w:hAnsiTheme="majorHAnsi" w:cstheme="majorHAnsi"/>
        </w:rPr>
        <w:t>If the United States is allowed to wallow</w:t>
      </w:r>
      <w:r w:rsidRPr="000E6C47">
        <w:rPr>
          <w:rFonts w:asciiTheme="majorHAnsi" w:hAnsiTheme="majorHAnsi" w:cstheme="majorHAnsi"/>
          <w:sz w:val="12"/>
        </w:rPr>
        <w:t xml:space="preserve"> in such self-important, childish, essentially meaningless, and decidedly fatuous proclamations, </w:t>
      </w:r>
      <w:r w:rsidRPr="000E6C47">
        <w:rPr>
          <w:rStyle w:val="StyleUnderline"/>
          <w:rFonts w:asciiTheme="majorHAnsi" w:hAnsiTheme="majorHAnsi" w:cstheme="majorHAnsi"/>
        </w:rPr>
        <w:t>why</w:t>
      </w:r>
      <w:r w:rsidRPr="000E6C47">
        <w:rPr>
          <w:rFonts w:asciiTheme="majorHAnsi" w:hAnsiTheme="majorHAnsi" w:cstheme="majorHAnsi"/>
          <w:sz w:val="12"/>
        </w:rPr>
        <w:t xml:space="preserve"> </w:t>
      </w:r>
      <w:r w:rsidRPr="000E6C47">
        <w:rPr>
          <w:rStyle w:val="StyleUnderline"/>
          <w:rFonts w:asciiTheme="majorHAnsi" w:hAnsiTheme="majorHAnsi" w:cstheme="majorHAnsi"/>
        </w:rPr>
        <w:t>should</w:t>
      </w:r>
      <w:r w:rsidRPr="000E6C47">
        <w:rPr>
          <w:rFonts w:asciiTheme="majorHAnsi" w:hAnsiTheme="majorHAnsi" w:cstheme="majorHAnsi"/>
          <w:sz w:val="12"/>
        </w:rPr>
        <w:t xml:space="preserve"> </w:t>
      </w:r>
      <w:r w:rsidRPr="000E6C47">
        <w:rPr>
          <w:rStyle w:val="Emphasis"/>
          <w:rFonts w:asciiTheme="majorHAnsi" w:hAnsiTheme="majorHAnsi" w:cstheme="majorHAnsi"/>
        </w:rPr>
        <w:t>other nations</w:t>
      </w:r>
      <w:r w:rsidRPr="000E6C47">
        <w:rPr>
          <w:rFonts w:asciiTheme="majorHAnsi" w:hAnsiTheme="majorHAnsi" w:cstheme="majorHAnsi"/>
          <w:sz w:val="12"/>
        </w:rPr>
        <w:t xml:space="preserve"> </w:t>
      </w:r>
      <w:r w:rsidRPr="000E6C47">
        <w:rPr>
          <w:rStyle w:val="StyleUnderline"/>
          <w:rFonts w:asciiTheme="majorHAnsi" w:hAnsiTheme="majorHAnsi" w:cstheme="majorHAnsi"/>
        </w:rPr>
        <w:t>be denied the opportunity to emit</w:t>
      </w:r>
      <w:r w:rsidRPr="000E6C47">
        <w:rPr>
          <w:rFonts w:asciiTheme="majorHAnsi" w:hAnsiTheme="majorHAnsi" w:cstheme="majorHAnsi"/>
          <w:sz w:val="12"/>
        </w:rPr>
        <w:t xml:space="preserve"> </w:t>
      </w:r>
      <w:r w:rsidRPr="000E6C47">
        <w:rPr>
          <w:rStyle w:val="Emphasis"/>
          <w:rFonts w:asciiTheme="majorHAnsi" w:hAnsiTheme="majorHAnsi" w:cstheme="majorHAnsi"/>
        </w:rPr>
        <w:t>similar inconsequential rattlings</w:t>
      </w:r>
      <w:r w:rsidRPr="000E6C47">
        <w:rPr>
          <w:rFonts w:asciiTheme="majorHAnsi" w:hAnsiTheme="majorHAnsi" w:cstheme="majorHAnsi"/>
          <w:sz w:val="12"/>
        </w:rPr>
        <w:t xml:space="preserve">? If that constitutes appeasement, so be it. </w:t>
      </w:r>
      <w:r w:rsidRPr="000E6C47">
        <w:rPr>
          <w:rStyle w:val="StyleUnderline"/>
          <w:rFonts w:asciiTheme="majorHAnsi" w:hAnsiTheme="majorHAnsi" w:cstheme="majorHAnsi"/>
        </w:rPr>
        <w:t>If the two countries want to</w:t>
      </w:r>
      <w:r w:rsidRPr="000E6C47">
        <w:rPr>
          <w:rFonts w:asciiTheme="majorHAnsi" w:hAnsiTheme="majorHAnsi" w:cstheme="majorHAnsi"/>
          <w:sz w:val="12"/>
        </w:rPr>
        <w:t xml:space="preserve"> be able to say they now </w:t>
      </w:r>
      <w:r w:rsidRPr="000E6C47">
        <w:rPr>
          <w:rStyle w:val="StyleUnderline"/>
          <w:rFonts w:asciiTheme="majorHAnsi" w:hAnsiTheme="majorHAnsi" w:cstheme="majorHAnsi"/>
        </w:rPr>
        <w:t>preside over a “</w:t>
      </w:r>
      <w:r w:rsidRPr="000E6C47">
        <w:rPr>
          <w:rStyle w:val="Emphasis"/>
          <w:rFonts w:asciiTheme="majorHAnsi" w:hAnsiTheme="majorHAnsi" w:cstheme="majorHAnsi"/>
        </w:rPr>
        <w:t>sphere of influence</w:t>
      </w:r>
      <w:r w:rsidRPr="000E6C47">
        <w:rPr>
          <w:rStyle w:val="StyleUnderline"/>
          <w:rFonts w:asciiTheme="majorHAnsi" w:hAnsiTheme="majorHAnsi" w:cstheme="majorHAnsi"/>
        </w:rPr>
        <w:t>,” it scarcely seems</w:t>
      </w:r>
      <w:r w:rsidRPr="000E6C47">
        <w:rPr>
          <w:rFonts w:asciiTheme="majorHAnsi" w:hAnsiTheme="majorHAnsi" w:cstheme="majorHAnsi"/>
          <w:sz w:val="12"/>
        </w:rPr>
        <w:t xml:space="preserve"> </w:t>
      </w:r>
      <w:r w:rsidRPr="000E6C47">
        <w:rPr>
          <w:rStyle w:val="Emphasis"/>
          <w:rFonts w:asciiTheme="majorHAnsi" w:hAnsiTheme="majorHAnsi" w:cstheme="majorHAnsi"/>
        </w:rPr>
        <w:t>worth risking world war</w:t>
      </w:r>
      <w:r w:rsidRPr="000E6C47">
        <w:rPr>
          <w:rFonts w:asciiTheme="majorHAnsi" w:hAnsiTheme="majorHAnsi" w:cstheme="majorHAnsi"/>
          <w:sz w:val="12"/>
        </w:rPr>
        <w:t xml:space="preserve"> </w:t>
      </w:r>
      <w:r w:rsidRPr="000E6C47">
        <w:rPr>
          <w:rStyle w:val="StyleUnderline"/>
          <w:rFonts w:asciiTheme="majorHAnsi" w:hAnsiTheme="majorHAnsi" w:cstheme="majorHAnsi"/>
        </w:rPr>
        <w:t>to</w:t>
      </w:r>
      <w:r w:rsidRPr="000E6C47">
        <w:rPr>
          <w:rFonts w:asciiTheme="majorHAnsi" w:hAnsiTheme="majorHAnsi" w:cstheme="majorHAnsi"/>
          <w:sz w:val="12"/>
        </w:rPr>
        <w:t xml:space="preserve"> somehow </w:t>
      </w:r>
      <w:r w:rsidRPr="000E6C47">
        <w:rPr>
          <w:rStyle w:val="StyleUnderline"/>
          <w:rFonts w:asciiTheme="majorHAnsi" w:hAnsiTheme="majorHAnsi" w:cstheme="majorHAnsi"/>
        </w:rPr>
        <w:t>keep them from doing so – and if the United States were</w:t>
      </w:r>
      <w:r w:rsidRPr="000E6C47">
        <w:rPr>
          <w:rFonts w:asciiTheme="majorHAnsi" w:hAnsiTheme="majorHAnsi" w:cstheme="majorHAnsi"/>
          <w:sz w:val="12"/>
        </w:rPr>
        <w:t xml:space="preserve"> </w:t>
      </w:r>
      <w:r w:rsidRPr="000E6C47">
        <w:rPr>
          <w:rStyle w:val="Emphasis"/>
          <w:rFonts w:asciiTheme="majorHAnsi" w:hAnsiTheme="majorHAnsi" w:cstheme="majorHAnsi"/>
        </w:rPr>
        <w:t>substantially disarmed</w:t>
      </w:r>
      <w:r w:rsidRPr="000E6C47">
        <w:rPr>
          <w:rFonts w:asciiTheme="majorHAnsi" w:hAnsiTheme="majorHAnsi" w:cstheme="majorHAnsi"/>
          <w:sz w:val="12"/>
        </w:rPr>
        <w:t xml:space="preserve">, </w:t>
      </w:r>
      <w:r w:rsidRPr="000E6C47">
        <w:rPr>
          <w:rStyle w:val="StyleUnderline"/>
          <w:rFonts w:asciiTheme="majorHAnsi" w:hAnsiTheme="majorHAnsi" w:cstheme="majorHAnsi"/>
        </w:rPr>
        <w:t>it would not have the</w:t>
      </w:r>
      <w:r w:rsidRPr="000E6C47">
        <w:rPr>
          <w:rFonts w:asciiTheme="majorHAnsi" w:hAnsiTheme="majorHAnsi" w:cstheme="majorHAnsi"/>
          <w:sz w:val="12"/>
        </w:rPr>
        <w:t xml:space="preserve"> </w:t>
      </w:r>
      <w:r w:rsidRPr="000E6C47">
        <w:rPr>
          <w:rStyle w:val="Emphasis"/>
          <w:rFonts w:asciiTheme="majorHAnsi" w:hAnsiTheme="majorHAnsi" w:cstheme="majorHAnsi"/>
        </w:rPr>
        <w:t>capacity</w:t>
      </w:r>
      <w:r w:rsidRPr="000E6C47">
        <w:rPr>
          <w:rFonts w:asciiTheme="majorHAnsi" w:hAnsiTheme="majorHAnsi" w:cstheme="majorHAnsi"/>
          <w:sz w:val="12"/>
        </w:rPr>
        <w:t xml:space="preserve"> </w:t>
      </w:r>
      <w:r w:rsidRPr="000E6C47">
        <w:rPr>
          <w:rStyle w:val="StyleUnderline"/>
          <w:rFonts w:asciiTheme="majorHAnsi" w:hAnsiTheme="majorHAnsi" w:cstheme="majorHAnsi"/>
        </w:rPr>
        <w:t>to even try</w:t>
      </w:r>
      <w:r w:rsidRPr="000E6C47">
        <w:rPr>
          <w:rFonts w:asciiTheme="majorHAnsi" w:hAnsiTheme="majorHAnsi" w:cstheme="majorHAnsi"/>
          <w:sz w:val="12"/>
        </w:rPr>
        <w:t xml:space="preserve">. If China and Russia get off on self-absorbed pretensions about being big players, that should be of little concern – and </w:t>
      </w:r>
      <w:r w:rsidRPr="000E6C47">
        <w:rPr>
          <w:rStyle w:val="StyleUnderline"/>
          <w:rFonts w:asciiTheme="majorHAnsi" w:hAnsiTheme="majorHAnsi" w:cstheme="majorHAnsi"/>
        </w:rPr>
        <w:t>their</w:t>
      </w:r>
      <w:r w:rsidRPr="000E6C47">
        <w:rPr>
          <w:rFonts w:asciiTheme="majorHAnsi" w:hAnsiTheme="majorHAnsi" w:cstheme="majorHAnsi"/>
          <w:sz w:val="12"/>
        </w:rPr>
        <w:t xml:space="preserve"> </w:t>
      </w:r>
      <w:r w:rsidRPr="000E6C47">
        <w:rPr>
          <w:rStyle w:val="Emphasis"/>
          <w:rFonts w:asciiTheme="majorHAnsi" w:hAnsiTheme="majorHAnsi" w:cstheme="majorHAnsi"/>
        </w:rPr>
        <w:t>success rate</w:t>
      </w:r>
      <w:r w:rsidRPr="000E6C47">
        <w:rPr>
          <w:rFonts w:asciiTheme="majorHAnsi" w:hAnsiTheme="majorHAnsi" w:cstheme="majorHAnsi"/>
          <w:sz w:val="12"/>
        </w:rPr>
        <w:t xml:space="preserve"> </w:t>
      </w:r>
      <w:r w:rsidRPr="000E6C47">
        <w:rPr>
          <w:rStyle w:val="StyleUnderline"/>
          <w:rFonts w:asciiTheme="majorHAnsi" w:hAnsiTheme="majorHAnsi" w:cstheme="majorHAnsi"/>
        </w:rPr>
        <w:t>is</w:t>
      </w:r>
      <w:r w:rsidRPr="000E6C47">
        <w:rPr>
          <w:rFonts w:asciiTheme="majorHAnsi" w:hAnsiTheme="majorHAnsi" w:cstheme="majorHAnsi"/>
          <w:sz w:val="12"/>
        </w:rPr>
        <w:t xml:space="preserve"> </w:t>
      </w:r>
      <w:r w:rsidRPr="000E6C47">
        <w:rPr>
          <w:rStyle w:val="Emphasis"/>
          <w:rFonts w:asciiTheme="majorHAnsi" w:hAnsiTheme="majorHAnsi" w:cstheme="majorHAnsi"/>
        </w:rPr>
        <w:t>unlikely</w:t>
      </w:r>
      <w:r w:rsidRPr="000E6C47">
        <w:rPr>
          <w:rFonts w:asciiTheme="majorHAnsi" w:hAnsiTheme="majorHAnsi" w:cstheme="majorHAnsi"/>
          <w:sz w:val="12"/>
        </w:rPr>
        <w:t xml:space="preserve"> </w:t>
      </w:r>
      <w:r w:rsidRPr="000E6C47">
        <w:rPr>
          <w:rStyle w:val="StyleUnderline"/>
          <w:rFonts w:asciiTheme="majorHAnsi" w:hAnsiTheme="majorHAnsi" w:cstheme="majorHAnsi"/>
        </w:rPr>
        <w:t>to be any better than that</w:t>
      </w:r>
      <w:r w:rsidRPr="000E6C47">
        <w:rPr>
          <w:rFonts w:asciiTheme="majorHAnsi" w:hAnsiTheme="majorHAnsi" w:cstheme="majorHAnsi"/>
          <w:sz w:val="12"/>
        </w:rPr>
        <w:t xml:space="preserve"> of </w:t>
      </w:r>
      <w:r w:rsidRPr="000E6C47">
        <w:rPr>
          <w:rStyle w:val="StyleUnderline"/>
          <w:rFonts w:asciiTheme="majorHAnsi" w:hAnsiTheme="majorHAnsi" w:cstheme="majorHAnsi"/>
        </w:rPr>
        <w:t>the United States</w:t>
      </w:r>
      <w:r w:rsidRPr="000E6C47">
        <w:rPr>
          <w:rFonts w:asciiTheme="majorHAnsi" w:hAnsiTheme="majorHAnsi" w:cstheme="majorHAnsi"/>
          <w:sz w:val="12"/>
        </w:rPr>
        <w:t>. Charap and Colton observe that “</w:t>
      </w:r>
      <w:r w:rsidRPr="000E6C47">
        <w:rPr>
          <w:rFonts w:asciiTheme="majorHAnsi" w:hAnsiTheme="majorHAnsi" w:cstheme="majorHAnsi"/>
          <w:sz w:val="12"/>
          <w:szCs w:val="16"/>
        </w:rPr>
        <w:t>The Kremlin’s idee fixe that Russia needs to be the leader of a pack of post-Soviet states in order to be taken seriously as a global power broker is more of a feel-good mantra than a fact-based strategy, and it irks even the closest of allies.” And they further suggest that</w:t>
      </w:r>
      <w:r w:rsidRPr="000E6C47">
        <w:rPr>
          <w:rFonts w:asciiTheme="majorHAnsi" w:hAnsiTheme="majorHAnsi" w:cstheme="majorHAnsi"/>
          <w:sz w:val="12"/>
        </w:rPr>
        <w:t xml:space="preserve"> </w:t>
      </w:r>
      <w:proofErr w:type="gramStart"/>
      <w:r w:rsidRPr="000E6C47">
        <w:rPr>
          <w:rFonts w:asciiTheme="majorHAnsi" w:hAnsiTheme="majorHAnsi" w:cstheme="majorHAnsi"/>
          <w:sz w:val="12"/>
        </w:rPr>
        <w:t>The</w:t>
      </w:r>
      <w:proofErr w:type="gramEnd"/>
      <w:r w:rsidRPr="000E6C47">
        <w:rPr>
          <w:rFonts w:asciiTheme="majorHAnsi" w:hAnsiTheme="majorHAnsi" w:cstheme="majorHAnsi"/>
          <w:sz w:val="12"/>
        </w:rPr>
        <w:t xml:space="preserve"> towel should also be thrown in on the geo-ideational shadow-boxing over the Russian assertion of a sphere of influence in post-Soviet Eurasia and the Western opposition to it. Would either side be able to specify what precisely they mean by a regional sphere of influence? How would it differ from, say, US relations with the western-hemisphere states or from Germany’s with its EU neighbors?129 Applying the Gingrich gospel, then, </w:t>
      </w:r>
      <w:r w:rsidRPr="000E6C47">
        <w:rPr>
          <w:rStyle w:val="StyleUnderline"/>
          <w:rFonts w:asciiTheme="majorHAnsi" w:hAnsiTheme="majorHAnsi" w:cstheme="majorHAnsi"/>
        </w:rPr>
        <w:t>it</w:t>
      </w:r>
      <w:r w:rsidRPr="000E6C47">
        <w:rPr>
          <w:rFonts w:asciiTheme="majorHAnsi" w:hAnsiTheme="majorHAnsi" w:cstheme="majorHAnsi"/>
          <w:sz w:val="12"/>
        </w:rPr>
        <w:t xml:space="preserve"> </w:t>
      </w:r>
      <w:r w:rsidRPr="000E6C47">
        <w:rPr>
          <w:rStyle w:val="Emphasis"/>
          <w:rFonts w:asciiTheme="majorHAnsi" w:hAnsiTheme="majorHAnsi" w:cstheme="majorHAnsi"/>
        </w:rPr>
        <w:t>certainly</w:t>
      </w:r>
      <w:r w:rsidRPr="000E6C47">
        <w:rPr>
          <w:rFonts w:asciiTheme="majorHAnsi" w:hAnsiTheme="majorHAnsi" w:cstheme="majorHAnsi"/>
          <w:sz w:val="12"/>
        </w:rPr>
        <w:t xml:space="preserve"> </w:t>
      </w:r>
      <w:r w:rsidRPr="000E6C47">
        <w:rPr>
          <w:rStyle w:val="StyleUnderline"/>
          <w:rFonts w:asciiTheme="majorHAnsi" w:hAnsiTheme="majorHAnsi" w:cstheme="majorHAnsi"/>
        </w:rPr>
        <w:t>seems that, although</w:t>
      </w:r>
      <w:r w:rsidRPr="000E6C47">
        <w:rPr>
          <w:rFonts w:asciiTheme="majorHAnsi" w:hAnsiTheme="majorHAnsi" w:cstheme="majorHAnsi"/>
          <w:sz w:val="12"/>
        </w:rPr>
        <w:t xml:space="preserve"> </w:t>
      </w:r>
      <w:r w:rsidRPr="000E6C47">
        <w:rPr>
          <w:rStyle w:val="Emphasis"/>
          <w:rFonts w:asciiTheme="majorHAnsi" w:hAnsiTheme="majorHAnsi" w:cstheme="majorHAnsi"/>
        </w:rPr>
        <w:t>China</w:t>
      </w:r>
      <w:r w:rsidRPr="000E6C47">
        <w:rPr>
          <w:rFonts w:asciiTheme="majorHAnsi" w:hAnsiTheme="majorHAnsi" w:cstheme="majorHAnsi"/>
          <w:sz w:val="12"/>
        </w:rPr>
        <w:t xml:space="preserve">, </w:t>
      </w:r>
      <w:r w:rsidRPr="000E6C47">
        <w:rPr>
          <w:rStyle w:val="Emphasis"/>
          <w:rFonts w:asciiTheme="majorHAnsi" w:hAnsiTheme="majorHAnsi" w:cstheme="majorHAnsi"/>
        </w:rPr>
        <w:t>Russia</w:t>
      </w:r>
      <w:r w:rsidRPr="000E6C47">
        <w:rPr>
          <w:rFonts w:asciiTheme="majorHAnsi" w:hAnsiTheme="majorHAnsi" w:cstheme="majorHAnsi"/>
          <w:sz w:val="12"/>
        </w:rPr>
        <w:t xml:space="preserve">, </w:t>
      </w:r>
      <w:r w:rsidRPr="000E6C47">
        <w:rPr>
          <w:rStyle w:val="StyleUnderline"/>
          <w:rFonts w:asciiTheme="majorHAnsi" w:hAnsiTheme="majorHAnsi" w:cstheme="majorHAnsi"/>
        </w:rPr>
        <w:t>and</w:t>
      </w:r>
      <w:r w:rsidRPr="000E6C47">
        <w:rPr>
          <w:rFonts w:asciiTheme="majorHAnsi" w:hAnsiTheme="majorHAnsi" w:cstheme="majorHAnsi"/>
          <w:sz w:val="12"/>
        </w:rPr>
        <w:t xml:space="preserve"> </w:t>
      </w:r>
      <w:r w:rsidRPr="000E6C47">
        <w:rPr>
          <w:rStyle w:val="Emphasis"/>
          <w:rFonts w:asciiTheme="majorHAnsi" w:hAnsiTheme="majorHAnsi" w:cstheme="majorHAnsi"/>
        </w:rPr>
        <w:t>Iran</w:t>
      </w:r>
      <w:r w:rsidRPr="000E6C47">
        <w:rPr>
          <w:rFonts w:asciiTheme="majorHAnsi" w:hAnsiTheme="majorHAnsi" w:cstheme="majorHAnsi"/>
          <w:sz w:val="12"/>
        </w:rPr>
        <w:t xml:space="preserve"> </w:t>
      </w:r>
      <w:r w:rsidRPr="000E6C47">
        <w:rPr>
          <w:rStyle w:val="StyleUnderline"/>
          <w:rFonts w:asciiTheme="majorHAnsi" w:hAnsiTheme="majorHAnsi" w:cstheme="majorHAnsi"/>
        </w:rPr>
        <w:t>may present some “challenges”</w:t>
      </w:r>
      <w:r w:rsidRPr="000E6C47">
        <w:rPr>
          <w:rFonts w:asciiTheme="majorHAnsi" w:hAnsiTheme="majorHAnsi" w:cstheme="majorHAnsi"/>
          <w:sz w:val="12"/>
        </w:rPr>
        <w:t xml:space="preserve"> to US policy, </w:t>
      </w:r>
      <w:r w:rsidRPr="000E6C47">
        <w:rPr>
          <w:rStyle w:val="StyleUnderline"/>
          <w:rFonts w:asciiTheme="majorHAnsi" w:hAnsiTheme="majorHAnsi" w:cstheme="majorHAnsi"/>
        </w:rPr>
        <w:t>there is</w:t>
      </w:r>
      <w:r w:rsidRPr="000E6C47">
        <w:rPr>
          <w:rFonts w:asciiTheme="majorHAnsi" w:hAnsiTheme="majorHAnsi" w:cstheme="majorHAnsi"/>
          <w:sz w:val="12"/>
        </w:rPr>
        <w:t xml:space="preserve"> </w:t>
      </w:r>
      <w:r w:rsidRPr="000E6C47">
        <w:rPr>
          <w:rStyle w:val="Emphasis"/>
          <w:rFonts w:asciiTheme="majorHAnsi" w:hAnsiTheme="majorHAnsi" w:cstheme="majorHAnsi"/>
        </w:rPr>
        <w:t>little or nothing</w:t>
      </w:r>
      <w:r w:rsidRPr="000E6C47">
        <w:rPr>
          <w:rFonts w:asciiTheme="majorHAnsi" w:hAnsiTheme="majorHAnsi" w:cstheme="majorHAnsi"/>
          <w:sz w:val="12"/>
        </w:rPr>
        <w:t xml:space="preserve"> </w:t>
      </w:r>
      <w:r w:rsidRPr="000E6C47">
        <w:rPr>
          <w:rStyle w:val="StyleUnderline"/>
          <w:rFonts w:asciiTheme="majorHAnsi" w:hAnsiTheme="majorHAnsi" w:cstheme="majorHAnsi"/>
        </w:rPr>
        <w:t>to suggest</w:t>
      </w:r>
      <w:r w:rsidRPr="000E6C47">
        <w:rPr>
          <w:rFonts w:asciiTheme="majorHAnsi" w:hAnsiTheme="majorHAnsi" w:cstheme="majorHAnsi"/>
          <w:sz w:val="12"/>
        </w:rPr>
        <w:t xml:space="preserve"> a need to maintain a </w:t>
      </w:r>
      <w:r w:rsidRPr="000E6C47">
        <w:rPr>
          <w:rStyle w:val="StyleUnderline"/>
          <w:rFonts w:asciiTheme="majorHAnsi" w:hAnsiTheme="majorHAnsi" w:cstheme="majorHAnsi"/>
        </w:rPr>
        <w:t>large US military force</w:t>
      </w:r>
      <w:r w:rsidRPr="000E6C47">
        <w:rPr>
          <w:rFonts w:asciiTheme="majorHAnsi" w:hAnsiTheme="majorHAnsi" w:cstheme="majorHAnsi"/>
          <w:sz w:val="12"/>
        </w:rPr>
        <w:t xml:space="preserve">-in-being </w:t>
      </w:r>
      <w:r w:rsidRPr="000E6C47">
        <w:rPr>
          <w:rStyle w:val="StyleUnderline"/>
          <w:rFonts w:asciiTheme="majorHAnsi" w:hAnsiTheme="majorHAnsi" w:cstheme="majorHAnsi"/>
        </w:rPr>
        <w:t>to keep</w:t>
      </w:r>
      <w:r w:rsidRPr="000E6C47">
        <w:rPr>
          <w:rFonts w:asciiTheme="majorHAnsi" w:hAnsiTheme="majorHAnsi" w:cstheme="majorHAnsi"/>
          <w:sz w:val="12"/>
        </w:rPr>
        <w:t xml:space="preserve"> these </w:t>
      </w:r>
      <w:r w:rsidRPr="000E6C47">
        <w:rPr>
          <w:rStyle w:val="StyleUnderline"/>
          <w:rFonts w:asciiTheme="majorHAnsi" w:hAnsiTheme="majorHAnsi" w:cstheme="majorHAnsi"/>
        </w:rPr>
        <w:t>countries in line</w:t>
      </w:r>
      <w:r w:rsidRPr="000E6C47">
        <w:rPr>
          <w:rFonts w:asciiTheme="majorHAnsi" w:hAnsiTheme="majorHAnsi" w:cstheme="majorHAnsi"/>
          <w:sz w:val="12"/>
        </w:rPr>
        <w:t xml:space="preserve">. Indeed, </w:t>
      </w:r>
      <w:r w:rsidRPr="000E6C47">
        <w:rPr>
          <w:rStyle w:val="StyleUnderline"/>
          <w:rFonts w:asciiTheme="majorHAnsi" w:hAnsiTheme="majorHAnsi" w:cstheme="majorHAnsi"/>
        </w:rPr>
        <w:t>all three</w:t>
      </w:r>
      <w:r w:rsidRPr="000E6C47">
        <w:rPr>
          <w:rFonts w:asciiTheme="majorHAnsi" w:hAnsiTheme="majorHAnsi" w:cstheme="majorHAnsi"/>
          <w:sz w:val="12"/>
        </w:rPr>
        <w:t xml:space="preserve"> monsters </w:t>
      </w:r>
      <w:r w:rsidRPr="000E6C47">
        <w:rPr>
          <w:rStyle w:val="StyleUnderline"/>
          <w:rFonts w:asciiTheme="majorHAnsi" w:hAnsiTheme="majorHAnsi" w:cstheme="majorHAnsi"/>
        </w:rPr>
        <w:t>seem to be in some stage of</w:t>
      </w:r>
      <w:r w:rsidRPr="000E6C47">
        <w:rPr>
          <w:rFonts w:asciiTheme="majorHAnsi" w:hAnsiTheme="majorHAnsi" w:cstheme="majorHAnsi"/>
          <w:sz w:val="12"/>
        </w:rPr>
        <w:t xml:space="preserve"> </w:t>
      </w:r>
      <w:r w:rsidRPr="000E6C47">
        <w:rPr>
          <w:rStyle w:val="Emphasis"/>
          <w:rFonts w:asciiTheme="majorHAnsi" w:hAnsiTheme="majorHAnsi" w:cstheme="majorHAnsi"/>
        </w:rPr>
        <w:t>self-destruction</w:t>
      </w:r>
      <w:r w:rsidRPr="000E6C47">
        <w:rPr>
          <w:rFonts w:asciiTheme="majorHAnsi" w:hAnsiTheme="majorHAnsi" w:cstheme="majorHAnsi"/>
          <w:sz w:val="12"/>
        </w:rPr>
        <w:t xml:space="preserve"> </w:t>
      </w:r>
      <w:r w:rsidRPr="000E6C47">
        <w:rPr>
          <w:rStyle w:val="StyleUnderline"/>
          <w:rFonts w:asciiTheme="majorHAnsi" w:hAnsiTheme="majorHAnsi" w:cstheme="majorHAnsi"/>
        </w:rPr>
        <w:t>or</w:t>
      </w:r>
      <w:r w:rsidRPr="000E6C47">
        <w:rPr>
          <w:rFonts w:asciiTheme="majorHAnsi" w:hAnsiTheme="majorHAnsi" w:cstheme="majorHAnsi"/>
          <w:sz w:val="12"/>
        </w:rPr>
        <w:t xml:space="preserve"> </w:t>
      </w:r>
      <w:r w:rsidRPr="000E6C47">
        <w:rPr>
          <w:rStyle w:val="Emphasis"/>
          <w:rFonts w:asciiTheme="majorHAnsi" w:hAnsiTheme="majorHAnsi" w:cstheme="majorHAnsi"/>
        </w:rPr>
        <w:t>descent into stagnation</w:t>
      </w:r>
      <w:r w:rsidRPr="000E6C47">
        <w:rPr>
          <w:rFonts w:asciiTheme="majorHAnsi" w:hAnsiTheme="majorHAnsi" w:cstheme="majorHAnsi"/>
          <w:sz w:val="12"/>
        </w:rPr>
        <w:t xml:space="preserve"> – not, perhaps, unlike the Communist “threat” during the Cold War. Complacency thus seems to be a viable policy. However, it may be useful to </w:t>
      </w:r>
      <w:r w:rsidRPr="000E6C47">
        <w:rPr>
          <w:rStyle w:val="StyleUnderline"/>
          <w:rFonts w:asciiTheme="majorHAnsi" w:hAnsiTheme="majorHAnsi" w:cstheme="majorHAnsi"/>
        </w:rPr>
        <w:t>look</w:t>
      </w:r>
      <w:r w:rsidRPr="000E6C47">
        <w:rPr>
          <w:rFonts w:asciiTheme="majorHAnsi" w:hAnsiTheme="majorHAnsi" w:cstheme="majorHAnsi"/>
          <w:sz w:val="12"/>
        </w:rPr>
        <w:t xml:space="preserve"> </w:t>
      </w:r>
      <w:r w:rsidRPr="000E6C47">
        <w:rPr>
          <w:rStyle w:val="Emphasis"/>
          <w:rFonts w:asciiTheme="majorHAnsi" w:hAnsiTheme="majorHAnsi" w:cstheme="majorHAnsi"/>
        </w:rPr>
        <w:t>specifically</w:t>
      </w:r>
      <w:r w:rsidRPr="000E6C47">
        <w:rPr>
          <w:rFonts w:asciiTheme="majorHAnsi" w:hAnsiTheme="majorHAnsi" w:cstheme="majorHAnsi"/>
          <w:sz w:val="12"/>
        </w:rPr>
        <w:t xml:space="preserve"> </w:t>
      </w:r>
      <w:r w:rsidRPr="000E6C47">
        <w:rPr>
          <w:rStyle w:val="StyleUnderline"/>
          <w:rFonts w:asciiTheme="majorHAnsi" w:hAnsiTheme="majorHAnsi" w:cstheme="majorHAnsi"/>
        </w:rPr>
        <w:t>at a couple of worst-case scenarios</w:t>
      </w:r>
      <w:r w:rsidRPr="000E6C47">
        <w:rPr>
          <w:rFonts w:asciiTheme="majorHAnsi" w:hAnsiTheme="majorHAnsi" w:cstheme="majorHAnsi"/>
          <w:sz w:val="12"/>
        </w:rPr>
        <w:t xml:space="preserve">: an </w:t>
      </w:r>
      <w:r w:rsidRPr="000E6C47">
        <w:rPr>
          <w:rStyle w:val="Emphasis"/>
          <w:rFonts w:asciiTheme="majorHAnsi" w:hAnsiTheme="majorHAnsi" w:cstheme="majorHAnsi"/>
          <w:highlight w:val="green"/>
        </w:rPr>
        <w:t>invasion of Taiwan</w:t>
      </w:r>
      <w:r w:rsidRPr="000E6C47">
        <w:rPr>
          <w:rFonts w:asciiTheme="majorHAnsi" w:hAnsiTheme="majorHAnsi" w:cstheme="majorHAnsi"/>
          <w:sz w:val="12"/>
          <w:highlight w:val="green"/>
        </w:rPr>
        <w:t xml:space="preserve"> </w:t>
      </w:r>
      <w:r w:rsidRPr="000E6C47">
        <w:rPr>
          <w:rStyle w:val="StyleUnderline"/>
          <w:rFonts w:asciiTheme="majorHAnsi" w:hAnsiTheme="majorHAnsi" w:cstheme="majorHAnsi"/>
          <w:highlight w:val="green"/>
        </w:rPr>
        <w:t>by China</w:t>
      </w:r>
      <w:r w:rsidRPr="000E6C47">
        <w:rPr>
          <w:rFonts w:asciiTheme="majorHAnsi" w:hAnsiTheme="majorHAnsi" w:cstheme="majorHAnsi"/>
          <w:sz w:val="12"/>
        </w:rPr>
        <w:t xml:space="preserve"> (after it builds up its navy more) </w:t>
      </w:r>
      <w:r w:rsidRPr="000E6C47">
        <w:rPr>
          <w:rStyle w:val="StyleUnderline"/>
          <w:rFonts w:asciiTheme="majorHAnsi" w:hAnsiTheme="majorHAnsi" w:cstheme="majorHAnsi"/>
          <w:highlight w:val="green"/>
        </w:rPr>
        <w:t>and</w:t>
      </w:r>
      <w:r w:rsidRPr="000E6C47">
        <w:rPr>
          <w:rStyle w:val="StyleUnderline"/>
          <w:rFonts w:asciiTheme="majorHAnsi" w:hAnsiTheme="majorHAnsi" w:cstheme="majorHAnsi"/>
        </w:rPr>
        <w:t xml:space="preserve"> an</w:t>
      </w:r>
      <w:r w:rsidRPr="000E6C47">
        <w:rPr>
          <w:rFonts w:asciiTheme="majorHAnsi" w:hAnsiTheme="majorHAnsi" w:cstheme="majorHAnsi"/>
          <w:sz w:val="12"/>
        </w:rPr>
        <w:t xml:space="preserve"> </w:t>
      </w:r>
      <w:r w:rsidRPr="000E6C47">
        <w:rPr>
          <w:rStyle w:val="Emphasis"/>
          <w:rFonts w:asciiTheme="majorHAnsi" w:hAnsiTheme="majorHAnsi" w:cstheme="majorHAnsi"/>
        </w:rPr>
        <w:t xml:space="preserve">invasion o f the </w:t>
      </w:r>
      <w:r w:rsidRPr="000E6C47">
        <w:rPr>
          <w:rStyle w:val="Emphasis"/>
          <w:rFonts w:asciiTheme="majorHAnsi" w:hAnsiTheme="majorHAnsi" w:cstheme="majorHAnsi"/>
          <w:highlight w:val="green"/>
        </w:rPr>
        <w:t>Baltic</w:t>
      </w:r>
      <w:r w:rsidRPr="000E6C47">
        <w:rPr>
          <w:rStyle w:val="Emphasis"/>
          <w:rFonts w:asciiTheme="majorHAnsi" w:hAnsiTheme="majorHAnsi" w:cstheme="majorHAnsi"/>
        </w:rPr>
        <w:t xml:space="preserve"> states</w:t>
      </w:r>
      <w:r w:rsidRPr="000E6C47">
        <w:rPr>
          <w:rFonts w:asciiTheme="majorHAnsi" w:hAnsiTheme="majorHAnsi" w:cstheme="majorHAnsi"/>
          <w:sz w:val="12"/>
        </w:rPr>
        <w:t xml:space="preserve"> of Estonia, Lithuania, and Latvia </w:t>
      </w:r>
      <w:r w:rsidRPr="000E6C47">
        <w:rPr>
          <w:rStyle w:val="StyleUnderline"/>
          <w:rFonts w:asciiTheme="majorHAnsi" w:hAnsiTheme="majorHAnsi" w:cstheme="majorHAnsi"/>
          <w:highlight w:val="green"/>
        </w:rPr>
        <w:t>by Russia</w:t>
      </w:r>
      <w:r w:rsidRPr="000E6C47">
        <w:rPr>
          <w:rFonts w:asciiTheme="majorHAnsi" w:hAnsiTheme="majorHAnsi" w:cstheme="majorHAnsi"/>
          <w:sz w:val="12"/>
        </w:rPr>
        <w:t xml:space="preserve">. </w:t>
      </w:r>
      <w:r w:rsidRPr="000E6C47">
        <w:rPr>
          <w:rStyle w:val="StyleUnderline"/>
          <w:rFonts w:asciiTheme="majorHAnsi" w:hAnsiTheme="majorHAnsi" w:cstheme="majorHAnsi"/>
        </w:rPr>
        <w:t>It is</w:t>
      </w:r>
      <w:r w:rsidRPr="000E6C47">
        <w:rPr>
          <w:rFonts w:asciiTheme="majorHAnsi" w:hAnsiTheme="majorHAnsi" w:cstheme="majorHAnsi"/>
          <w:sz w:val="12"/>
        </w:rPr>
        <w:t xml:space="preserve"> </w:t>
      </w:r>
      <w:r w:rsidRPr="000E6C47">
        <w:rPr>
          <w:rStyle w:val="Emphasis"/>
          <w:rFonts w:asciiTheme="majorHAnsi" w:hAnsiTheme="majorHAnsi" w:cstheme="majorHAnsi"/>
          <w:highlight w:val="green"/>
        </w:rPr>
        <w:t>wildly unlikely</w:t>
      </w:r>
      <w:r w:rsidRPr="000E6C47">
        <w:rPr>
          <w:rFonts w:asciiTheme="majorHAnsi" w:hAnsiTheme="majorHAnsi" w:cstheme="majorHAnsi"/>
          <w:sz w:val="12"/>
        </w:rPr>
        <w:t xml:space="preserve"> that </w:t>
      </w:r>
      <w:r w:rsidRPr="000E6C47">
        <w:rPr>
          <w:rStyle w:val="StyleUnderline"/>
          <w:rFonts w:asciiTheme="majorHAnsi" w:hAnsiTheme="majorHAnsi" w:cstheme="majorHAnsi"/>
        </w:rPr>
        <w:t xml:space="preserve">China or Russia would carry out </w:t>
      </w:r>
      <w:r w:rsidRPr="000E6C47">
        <w:rPr>
          <w:rStyle w:val="StyleUnderline"/>
          <w:rFonts w:asciiTheme="majorHAnsi" w:hAnsiTheme="majorHAnsi" w:cstheme="majorHAnsi"/>
          <w:highlight w:val="green"/>
        </w:rPr>
        <w:t>such</w:t>
      </w:r>
      <w:r w:rsidRPr="000E6C47">
        <w:rPr>
          <w:rFonts w:asciiTheme="majorHAnsi" w:hAnsiTheme="majorHAnsi" w:cstheme="majorHAnsi"/>
          <w:sz w:val="12"/>
          <w:highlight w:val="green"/>
        </w:rPr>
        <w:t xml:space="preserve"> </w:t>
      </w:r>
      <w:r w:rsidRPr="000E6C47">
        <w:rPr>
          <w:rStyle w:val="Emphasis"/>
          <w:rFonts w:asciiTheme="majorHAnsi" w:hAnsiTheme="majorHAnsi" w:cstheme="majorHAnsi"/>
          <w:highlight w:val="green"/>
        </w:rPr>
        <w:t>economically self-destructive acts</w:t>
      </w:r>
      <w:r w:rsidRPr="000E6C47">
        <w:rPr>
          <w:rFonts w:asciiTheme="majorHAnsi" w:hAnsiTheme="majorHAnsi" w:cstheme="majorHAnsi"/>
          <w:sz w:val="12"/>
        </w:rPr>
        <w:t xml:space="preserve">: the </w:t>
      </w:r>
      <w:r w:rsidRPr="000E6C47">
        <w:rPr>
          <w:rStyle w:val="StyleUnderline"/>
          <w:rFonts w:asciiTheme="majorHAnsi" w:hAnsiTheme="majorHAnsi" w:cstheme="majorHAnsi"/>
        </w:rPr>
        <w:t>economic</w:t>
      </w:r>
      <w:r w:rsidRPr="000E6C47">
        <w:rPr>
          <w:rFonts w:asciiTheme="majorHAnsi" w:hAnsiTheme="majorHAnsi" w:cstheme="majorHAnsi"/>
          <w:sz w:val="12"/>
        </w:rPr>
        <w:t xml:space="preserve"> </w:t>
      </w:r>
      <w:r w:rsidRPr="000E6C47">
        <w:rPr>
          <w:rStyle w:val="StyleUnderline"/>
          <w:rFonts w:asciiTheme="majorHAnsi" w:hAnsiTheme="majorHAnsi" w:cstheme="majorHAnsi"/>
          <w:highlight w:val="green"/>
        </w:rPr>
        <w:t>lessons</w:t>
      </w:r>
      <w:r w:rsidRPr="000E6C47">
        <w:rPr>
          <w:rFonts w:asciiTheme="majorHAnsi" w:hAnsiTheme="majorHAnsi" w:cstheme="majorHAnsi"/>
          <w:sz w:val="12"/>
        </w:rPr>
        <w:t xml:space="preserve"> from Putin’s comparatively minor Ukraine gambit </w:t>
      </w:r>
      <w:r w:rsidRPr="000E6C47">
        <w:rPr>
          <w:rStyle w:val="StyleUnderline"/>
          <w:rFonts w:asciiTheme="majorHAnsi" w:hAnsiTheme="majorHAnsi" w:cstheme="majorHAnsi"/>
          <w:highlight w:val="green"/>
        </w:rPr>
        <w:t>are</w:t>
      </w:r>
      <w:r w:rsidRPr="000E6C47">
        <w:rPr>
          <w:rFonts w:asciiTheme="majorHAnsi" w:hAnsiTheme="majorHAnsi" w:cstheme="majorHAnsi"/>
          <w:sz w:val="12"/>
          <w:highlight w:val="green"/>
        </w:rPr>
        <w:t xml:space="preserve"> </w:t>
      </w:r>
      <w:r w:rsidRPr="000E6C47">
        <w:rPr>
          <w:rStyle w:val="Emphasis"/>
          <w:rFonts w:asciiTheme="majorHAnsi" w:hAnsiTheme="majorHAnsi" w:cstheme="majorHAnsi"/>
          <w:highlight w:val="green"/>
        </w:rPr>
        <w:t>clear</w:t>
      </w:r>
      <w:r w:rsidRPr="000E6C47">
        <w:rPr>
          <w:rFonts w:asciiTheme="majorHAnsi" w:hAnsiTheme="majorHAnsi" w:cstheme="majorHAnsi"/>
          <w:sz w:val="12"/>
        </w:rPr>
        <w:t xml:space="preserve">, </w:t>
      </w:r>
      <w:r w:rsidRPr="000E6C47">
        <w:rPr>
          <w:rStyle w:val="StyleUnderline"/>
          <w:rFonts w:asciiTheme="majorHAnsi" w:hAnsiTheme="majorHAnsi" w:cstheme="majorHAnsi"/>
        </w:rPr>
        <w:t>and</w:t>
      </w:r>
      <w:r w:rsidRPr="000E6C47">
        <w:rPr>
          <w:rFonts w:asciiTheme="majorHAnsi" w:hAnsiTheme="majorHAnsi" w:cstheme="majorHAnsi"/>
          <w:sz w:val="12"/>
        </w:rPr>
        <w:t xml:space="preserve"> these are </w:t>
      </w:r>
      <w:r w:rsidRPr="000E6C47">
        <w:rPr>
          <w:rStyle w:val="Emphasis"/>
          <w:rFonts w:asciiTheme="majorHAnsi" w:hAnsiTheme="majorHAnsi" w:cstheme="majorHAnsi"/>
        </w:rPr>
        <w:t>unlikely</w:t>
      </w:r>
      <w:r w:rsidRPr="000E6C47">
        <w:rPr>
          <w:rFonts w:asciiTheme="majorHAnsi" w:hAnsiTheme="majorHAnsi" w:cstheme="majorHAnsi"/>
          <w:sz w:val="12"/>
        </w:rPr>
        <w:t xml:space="preserve"> </w:t>
      </w:r>
      <w:r w:rsidRPr="000E6C47">
        <w:rPr>
          <w:rStyle w:val="StyleUnderline"/>
          <w:rFonts w:asciiTheme="majorHAnsi" w:hAnsiTheme="majorHAnsi" w:cstheme="majorHAnsi"/>
        </w:rPr>
        <w:t>to be lost on the Chinese</w:t>
      </w:r>
      <w:r w:rsidRPr="000E6C47">
        <w:rPr>
          <w:rFonts w:asciiTheme="majorHAnsi" w:hAnsiTheme="majorHAnsi" w:cstheme="majorHAnsi"/>
          <w:sz w:val="12"/>
        </w:rPr>
        <w:t xml:space="preserve">. Moreover, the analyses of Michael </w:t>
      </w:r>
      <w:r w:rsidRPr="000E6C47">
        <w:rPr>
          <w:rStyle w:val="Emphasis"/>
          <w:rFonts w:asciiTheme="majorHAnsi" w:hAnsiTheme="majorHAnsi" w:cstheme="majorHAnsi"/>
        </w:rPr>
        <w:t>Beckley</w:t>
      </w:r>
      <w:r w:rsidRPr="000E6C47">
        <w:rPr>
          <w:rFonts w:asciiTheme="majorHAnsi" w:hAnsiTheme="majorHAnsi" w:cstheme="majorHAnsi"/>
          <w:sz w:val="12"/>
        </w:rPr>
        <w:t xml:space="preserve"> </w:t>
      </w:r>
      <w:r w:rsidRPr="000E6C47">
        <w:rPr>
          <w:rStyle w:val="StyleUnderline"/>
          <w:rFonts w:asciiTheme="majorHAnsi" w:hAnsiTheme="majorHAnsi" w:cstheme="majorHAnsi"/>
        </w:rPr>
        <w:t>certainly</w:t>
      </w:r>
      <w:r w:rsidRPr="000E6C47">
        <w:rPr>
          <w:rFonts w:asciiTheme="majorHAnsi" w:hAnsiTheme="majorHAnsi" w:cstheme="majorHAnsi"/>
          <w:sz w:val="12"/>
        </w:rPr>
        <w:t xml:space="preserve"> </w:t>
      </w:r>
      <w:r w:rsidRPr="000E6C47">
        <w:rPr>
          <w:rStyle w:val="StyleUnderline"/>
          <w:rFonts w:asciiTheme="majorHAnsi" w:hAnsiTheme="majorHAnsi" w:cstheme="majorHAnsi"/>
        </w:rPr>
        <w:t>suggest</w:t>
      </w:r>
      <w:r w:rsidRPr="000E6C47">
        <w:rPr>
          <w:rFonts w:asciiTheme="majorHAnsi" w:hAnsiTheme="majorHAnsi" w:cstheme="majorHAnsi"/>
          <w:sz w:val="12"/>
        </w:rPr>
        <w:t xml:space="preserve"> that </w:t>
      </w:r>
      <w:r w:rsidRPr="000E6C47">
        <w:rPr>
          <w:rStyle w:val="StyleUnderline"/>
          <w:rFonts w:asciiTheme="majorHAnsi" w:hAnsiTheme="majorHAnsi" w:cstheme="majorHAnsi"/>
          <w:highlight w:val="green"/>
        </w:rPr>
        <w:t>Taiwan has the</w:t>
      </w:r>
      <w:r w:rsidRPr="000E6C47">
        <w:rPr>
          <w:rStyle w:val="StyleUnderline"/>
          <w:rFonts w:asciiTheme="majorHAnsi" w:hAnsiTheme="majorHAnsi" w:cstheme="majorHAnsi"/>
        </w:rPr>
        <w:t xml:space="preserve"> conventional military</w:t>
      </w:r>
      <w:r w:rsidRPr="000E6C47">
        <w:rPr>
          <w:rFonts w:asciiTheme="majorHAnsi" w:hAnsiTheme="majorHAnsi" w:cstheme="majorHAnsi"/>
          <w:sz w:val="12"/>
        </w:rPr>
        <w:t xml:space="preserve"> </w:t>
      </w:r>
      <w:r w:rsidRPr="000E6C47">
        <w:rPr>
          <w:rStyle w:val="Emphasis"/>
          <w:rFonts w:asciiTheme="majorHAnsi" w:hAnsiTheme="majorHAnsi" w:cstheme="majorHAnsi"/>
          <w:highlight w:val="green"/>
        </w:rPr>
        <w:t>capacity</w:t>
      </w:r>
      <w:r w:rsidRPr="000E6C47">
        <w:rPr>
          <w:rFonts w:asciiTheme="majorHAnsi" w:hAnsiTheme="majorHAnsi" w:cstheme="majorHAnsi"/>
          <w:sz w:val="12"/>
          <w:highlight w:val="green"/>
        </w:rPr>
        <w:t xml:space="preserve"> </w:t>
      </w:r>
      <w:r w:rsidRPr="000E6C47">
        <w:rPr>
          <w:rStyle w:val="StyleUnderline"/>
          <w:rFonts w:asciiTheme="majorHAnsi" w:hAnsiTheme="majorHAnsi" w:cstheme="majorHAnsi"/>
          <w:highlight w:val="green"/>
        </w:rPr>
        <w:t>to</w:t>
      </w:r>
      <w:r w:rsidRPr="000E6C47">
        <w:rPr>
          <w:rFonts w:asciiTheme="majorHAnsi" w:hAnsiTheme="majorHAnsi" w:cstheme="majorHAnsi"/>
          <w:sz w:val="12"/>
        </w:rPr>
        <w:t xml:space="preserve"> concentrate the mind of, if not necessarily fully to </w:t>
      </w:r>
      <w:r w:rsidRPr="000E6C47">
        <w:rPr>
          <w:rStyle w:val="Emphasis"/>
          <w:rFonts w:asciiTheme="majorHAnsi" w:hAnsiTheme="majorHAnsi" w:cstheme="majorHAnsi"/>
          <w:highlight w:val="green"/>
        </w:rPr>
        <w:t>deter, any Chinese attackers</w:t>
      </w:r>
      <w:r w:rsidRPr="000E6C47">
        <w:rPr>
          <w:rFonts w:asciiTheme="majorHAnsi" w:hAnsiTheme="majorHAnsi" w:cstheme="majorHAnsi"/>
          <w:sz w:val="12"/>
        </w:rPr>
        <w:t xml:space="preserve">. </w:t>
      </w:r>
      <w:r w:rsidRPr="000E6C47">
        <w:rPr>
          <w:rStyle w:val="StyleUnderline"/>
          <w:rFonts w:asciiTheme="majorHAnsi" w:hAnsiTheme="majorHAnsi" w:cstheme="majorHAnsi"/>
        </w:rPr>
        <w:t>It has “spent</w:t>
      </w:r>
      <w:r w:rsidRPr="000E6C47">
        <w:rPr>
          <w:rFonts w:asciiTheme="majorHAnsi" w:hAnsiTheme="majorHAnsi" w:cstheme="majorHAnsi"/>
          <w:sz w:val="12"/>
        </w:rPr>
        <w:t xml:space="preserve"> </w:t>
      </w:r>
      <w:r w:rsidRPr="000E6C47">
        <w:rPr>
          <w:rStyle w:val="Emphasis"/>
          <w:rFonts w:asciiTheme="majorHAnsi" w:hAnsiTheme="majorHAnsi" w:cstheme="majorHAnsi"/>
        </w:rPr>
        <w:t>decades</w:t>
      </w:r>
      <w:r w:rsidRPr="000E6C47">
        <w:rPr>
          <w:rFonts w:asciiTheme="majorHAnsi" w:hAnsiTheme="majorHAnsi" w:cstheme="majorHAnsi"/>
          <w:sz w:val="12"/>
        </w:rPr>
        <w:t xml:space="preserve"> </w:t>
      </w:r>
      <w:r w:rsidRPr="000E6C47">
        <w:rPr>
          <w:rStyle w:val="StyleUnderline"/>
          <w:rFonts w:asciiTheme="majorHAnsi" w:hAnsiTheme="majorHAnsi" w:cstheme="majorHAnsi"/>
        </w:rPr>
        <w:t>preparing for this exact contingency</w:t>
      </w:r>
      <w:r w:rsidRPr="000E6C47">
        <w:rPr>
          <w:rFonts w:asciiTheme="majorHAnsi" w:hAnsiTheme="majorHAnsi" w:cstheme="majorHAnsi"/>
          <w:sz w:val="12"/>
        </w:rPr>
        <w:t xml:space="preserve">,” has an advanced early warning system, can call into action massed forces to defend “fortified positions on home soil with precision-guided munitions,” and has supply dumps, booby traps, </w:t>
      </w:r>
      <w:proofErr w:type="gramStart"/>
      <w:r w:rsidRPr="000E6C47">
        <w:rPr>
          <w:rFonts w:asciiTheme="majorHAnsi" w:hAnsiTheme="majorHAnsi" w:cstheme="majorHAnsi"/>
          <w:sz w:val="12"/>
        </w:rPr>
        <w:t>an</w:t>
      </w:r>
      <w:proofErr w:type="gramEnd"/>
      <w:r w:rsidRPr="000E6C47">
        <w:rPr>
          <w:rFonts w:asciiTheme="majorHAnsi" w:hAnsiTheme="majorHAnsi" w:cstheme="majorHAnsi"/>
          <w:sz w:val="12"/>
        </w:rPr>
        <w:t xml:space="preserve"> wide array of mobile missile launchers, artillery, and minelayers. In addition, there are </w:t>
      </w:r>
      <w:r w:rsidRPr="000E6C47">
        <w:rPr>
          <w:rStyle w:val="StyleUnderline"/>
          <w:rFonts w:asciiTheme="majorHAnsi" w:hAnsiTheme="majorHAnsi" w:cstheme="majorHAnsi"/>
        </w:rPr>
        <w:t>only</w:t>
      </w:r>
      <w:r w:rsidRPr="000E6C47">
        <w:rPr>
          <w:rFonts w:asciiTheme="majorHAnsi" w:hAnsiTheme="majorHAnsi" w:cstheme="majorHAnsi"/>
          <w:sz w:val="12"/>
        </w:rPr>
        <w:t xml:space="preserve"> </w:t>
      </w:r>
      <w:r w:rsidRPr="000E6C47">
        <w:rPr>
          <w:rStyle w:val="Emphasis"/>
          <w:rFonts w:asciiTheme="majorHAnsi" w:hAnsiTheme="majorHAnsi" w:cstheme="majorHAnsi"/>
        </w:rPr>
        <w:t>14 locations</w:t>
      </w:r>
      <w:r w:rsidRPr="000E6C47">
        <w:rPr>
          <w:rFonts w:asciiTheme="majorHAnsi" w:hAnsiTheme="majorHAnsi" w:cstheme="majorHAnsi"/>
          <w:sz w:val="12"/>
        </w:rPr>
        <w:t xml:space="preserve"> that </w:t>
      </w:r>
      <w:r w:rsidRPr="000E6C47">
        <w:rPr>
          <w:rStyle w:val="StyleUnderline"/>
          <w:rFonts w:asciiTheme="majorHAnsi" w:hAnsiTheme="majorHAnsi" w:cstheme="majorHAnsi"/>
        </w:rPr>
        <w:t>can support</w:t>
      </w:r>
      <w:r w:rsidRPr="000E6C47">
        <w:rPr>
          <w:rFonts w:asciiTheme="majorHAnsi" w:hAnsiTheme="majorHAnsi" w:cstheme="majorHAnsi"/>
          <w:sz w:val="12"/>
        </w:rPr>
        <w:t xml:space="preserve"> amphibious </w:t>
      </w:r>
      <w:r w:rsidRPr="000E6C47">
        <w:rPr>
          <w:rStyle w:val="StyleUnderline"/>
          <w:rFonts w:asciiTheme="majorHAnsi" w:hAnsiTheme="majorHAnsi" w:cstheme="majorHAnsi"/>
        </w:rPr>
        <w:t>landing and</w:t>
      </w:r>
      <w:r w:rsidRPr="000E6C47">
        <w:rPr>
          <w:rFonts w:asciiTheme="majorHAnsi" w:hAnsiTheme="majorHAnsi" w:cstheme="majorHAnsi"/>
          <w:sz w:val="12"/>
        </w:rPr>
        <w:t xml:space="preserve"> these </w:t>
      </w:r>
      <w:r w:rsidRPr="000E6C47">
        <w:rPr>
          <w:rStyle w:val="StyleUnderline"/>
          <w:rFonts w:asciiTheme="majorHAnsi" w:hAnsiTheme="majorHAnsi" w:cstheme="majorHAnsi"/>
        </w:rPr>
        <w:t>are</w:t>
      </w:r>
      <w:r w:rsidRPr="000E6C47">
        <w:rPr>
          <w:rFonts w:asciiTheme="majorHAnsi" w:hAnsiTheme="majorHAnsi" w:cstheme="majorHAnsi"/>
          <w:sz w:val="12"/>
        </w:rPr>
        <w:t xml:space="preserve">, not surprisingly, </w:t>
      </w:r>
      <w:r w:rsidRPr="000E6C47">
        <w:rPr>
          <w:rStyle w:val="Emphasis"/>
          <w:rFonts w:asciiTheme="majorHAnsi" w:hAnsiTheme="majorHAnsi" w:cstheme="majorHAnsi"/>
        </w:rPr>
        <w:t>well-fortified by the defenders</w:t>
      </w:r>
      <w:r w:rsidRPr="000E6C47">
        <w:rPr>
          <w:rFonts w:asciiTheme="majorHAnsi" w:hAnsiTheme="majorHAnsi" w:cstheme="majorHAnsi"/>
          <w:sz w:val="12"/>
        </w:rPr>
        <w:t xml:space="preserve">.130 The United States may not necessarily be able to deter or stop military attacks on Taiwan or on the Baltics under its current force levels.131 And if it cannot credibly do so with military forces currently in </w:t>
      </w:r>
      <w:r w:rsidRPr="000E6C47">
        <w:rPr>
          <w:rFonts w:asciiTheme="majorHAnsi" w:hAnsiTheme="majorHAnsi" w:cstheme="majorHAnsi"/>
          <w:sz w:val="12"/>
        </w:rPr>
        <w:lastRenderedPageBreak/>
        <w:t xml:space="preserve">being, it would not be able to do so, obviously, if its forces were much reduced. However, </w:t>
      </w:r>
      <w:r w:rsidRPr="000E6C47">
        <w:rPr>
          <w:rStyle w:val="StyleUnderline"/>
          <w:rFonts w:asciiTheme="majorHAnsi" w:hAnsiTheme="majorHAnsi" w:cstheme="majorHAnsi"/>
        </w:rPr>
        <w:t>the</w:t>
      </w:r>
      <w:r w:rsidRPr="000E6C47">
        <w:rPr>
          <w:rFonts w:asciiTheme="majorHAnsi" w:hAnsiTheme="majorHAnsi" w:cstheme="majorHAnsi"/>
          <w:sz w:val="12"/>
        </w:rPr>
        <w:t xml:space="preserve"> </w:t>
      </w:r>
      <w:r w:rsidRPr="000E6C47">
        <w:rPr>
          <w:rStyle w:val="Emphasis"/>
          <w:rFonts w:asciiTheme="majorHAnsi" w:hAnsiTheme="majorHAnsi" w:cstheme="majorHAnsi"/>
        </w:rPr>
        <w:t>most likely response</w:t>
      </w:r>
      <w:r w:rsidRPr="000E6C47">
        <w:rPr>
          <w:rFonts w:asciiTheme="majorHAnsi" w:hAnsiTheme="majorHAnsi" w:cstheme="majorHAnsi"/>
          <w:sz w:val="12"/>
        </w:rPr>
        <w:t xml:space="preserve"> in either eventuality </w:t>
      </w:r>
      <w:r w:rsidRPr="000E6C47">
        <w:rPr>
          <w:rStyle w:val="StyleUnderline"/>
          <w:rFonts w:asciiTheme="majorHAnsi" w:hAnsiTheme="majorHAnsi" w:cstheme="majorHAnsi"/>
        </w:rPr>
        <w:t>would be</w:t>
      </w:r>
      <w:r w:rsidRPr="000E6C47">
        <w:rPr>
          <w:rFonts w:asciiTheme="majorHAnsi" w:hAnsiTheme="majorHAnsi" w:cstheme="majorHAnsi"/>
          <w:sz w:val="12"/>
        </w:rPr>
        <w:t xml:space="preserve"> </w:t>
      </w:r>
      <w:r w:rsidRPr="000E6C47">
        <w:rPr>
          <w:rStyle w:val="StyleUnderline"/>
          <w:rFonts w:asciiTheme="majorHAnsi" w:hAnsiTheme="majorHAnsi" w:cstheme="majorHAnsi"/>
        </w:rPr>
        <w:t>for the United States to wage a campaign of</w:t>
      </w:r>
      <w:r w:rsidRPr="000E6C47">
        <w:rPr>
          <w:rFonts w:asciiTheme="majorHAnsi" w:hAnsiTheme="majorHAnsi" w:cstheme="majorHAnsi"/>
          <w:sz w:val="12"/>
        </w:rPr>
        <w:t xml:space="preserve"> </w:t>
      </w:r>
      <w:r w:rsidRPr="000E6C47">
        <w:rPr>
          <w:rStyle w:val="Emphasis"/>
          <w:rFonts w:asciiTheme="majorHAnsi" w:hAnsiTheme="majorHAnsi" w:cstheme="majorHAnsi"/>
        </w:rPr>
        <w:t>economic and military</w:t>
      </w:r>
      <w:r w:rsidRPr="000E6C47">
        <w:rPr>
          <w:rFonts w:asciiTheme="majorHAnsi" w:hAnsiTheme="majorHAnsi" w:cstheme="majorHAnsi"/>
          <w:sz w:val="12"/>
        </w:rPr>
        <w:t xml:space="preserve"> (including naval) </w:t>
      </w:r>
      <w:r w:rsidRPr="000E6C47">
        <w:rPr>
          <w:rStyle w:val="StyleUnderline"/>
          <w:rFonts w:asciiTheme="majorHAnsi" w:hAnsiTheme="majorHAnsi" w:cstheme="majorHAnsi"/>
        </w:rPr>
        <w:t>harassment</w:t>
      </w:r>
      <w:r w:rsidRPr="000E6C47">
        <w:rPr>
          <w:rFonts w:asciiTheme="majorHAnsi" w:hAnsiTheme="majorHAnsi" w:cstheme="majorHAnsi"/>
          <w:sz w:val="12"/>
        </w:rPr>
        <w:t xml:space="preserve"> and to support local – or partisan – resistance as it did in Afghanistan after the Soviet invasion there in 1979. 132 </w:t>
      </w:r>
      <w:r w:rsidRPr="000E6C47">
        <w:rPr>
          <w:rStyle w:val="StyleUnderline"/>
          <w:rFonts w:asciiTheme="majorHAnsi" w:hAnsiTheme="majorHAnsi" w:cstheme="majorHAnsi"/>
        </w:rPr>
        <w:t>Such a response</w:t>
      </w:r>
      <w:r w:rsidRPr="000E6C47">
        <w:rPr>
          <w:rFonts w:asciiTheme="majorHAnsi" w:hAnsiTheme="majorHAnsi" w:cstheme="majorHAnsi"/>
          <w:sz w:val="12"/>
        </w:rPr>
        <w:t xml:space="preserve"> </w:t>
      </w:r>
      <w:r w:rsidRPr="000E6C47">
        <w:rPr>
          <w:rStyle w:val="Emphasis"/>
          <w:rFonts w:asciiTheme="majorHAnsi" w:hAnsiTheme="majorHAnsi" w:cstheme="majorHAnsi"/>
        </w:rPr>
        <w:t>does not</w:t>
      </w:r>
      <w:r w:rsidRPr="000E6C47">
        <w:rPr>
          <w:rFonts w:asciiTheme="majorHAnsi" w:hAnsiTheme="majorHAnsi" w:cstheme="majorHAnsi"/>
          <w:sz w:val="12"/>
        </w:rPr>
        <w:t xml:space="preserve"> </w:t>
      </w:r>
      <w:r w:rsidRPr="000E6C47">
        <w:rPr>
          <w:rStyle w:val="StyleUnderline"/>
          <w:rFonts w:asciiTheme="majorHAnsi" w:hAnsiTheme="majorHAnsi" w:cstheme="majorHAnsi"/>
        </w:rPr>
        <w:t>require</w:t>
      </w:r>
      <w:r w:rsidRPr="000E6C47">
        <w:rPr>
          <w:rFonts w:asciiTheme="majorHAnsi" w:hAnsiTheme="majorHAnsi" w:cstheme="majorHAnsi"/>
          <w:sz w:val="12"/>
        </w:rPr>
        <w:t xml:space="preserve"> the United States to have, and perpetually to maintain, </w:t>
      </w:r>
      <w:r w:rsidRPr="000E6C47">
        <w:rPr>
          <w:rStyle w:val="StyleUnderline"/>
          <w:rFonts w:asciiTheme="majorHAnsi" w:hAnsiTheme="majorHAnsi" w:cstheme="majorHAnsi"/>
        </w:rPr>
        <w:t>huge forces</w:t>
      </w:r>
      <w:r w:rsidRPr="000E6C47">
        <w:rPr>
          <w:rFonts w:asciiTheme="majorHAnsi" w:hAnsiTheme="majorHAnsi" w:cstheme="majorHAnsi"/>
          <w:sz w:val="12"/>
        </w:rPr>
        <w:t xml:space="preserve"> in place and </w:t>
      </w:r>
      <w:r w:rsidRPr="000E6C47">
        <w:rPr>
          <w:rStyle w:val="StyleUnderline"/>
          <w:rFonts w:asciiTheme="majorHAnsi" w:hAnsiTheme="majorHAnsi" w:cstheme="majorHAnsi"/>
        </w:rPr>
        <w:t>at the ready</w:t>
      </w:r>
      <w:r w:rsidRPr="000E6C47">
        <w:rPr>
          <w:rFonts w:asciiTheme="majorHAnsi" w:hAnsiTheme="majorHAnsi" w:cstheme="majorHAnsi"/>
          <w:sz w:val="12"/>
        </w:rPr>
        <w:t xml:space="preserve"> to deal with such improbable eventualities. The </w:t>
      </w:r>
      <w:r w:rsidRPr="000E6C47">
        <w:rPr>
          <w:rStyle w:val="StyleUnderline"/>
          <w:rFonts w:asciiTheme="majorHAnsi" w:hAnsiTheme="majorHAnsi" w:cstheme="majorHAnsi"/>
        </w:rPr>
        <w:t>current</w:t>
      </w:r>
      <w:r w:rsidRPr="000E6C47">
        <w:rPr>
          <w:rFonts w:asciiTheme="majorHAnsi" w:hAnsiTheme="majorHAnsi" w:cstheme="majorHAnsi"/>
          <w:sz w:val="12"/>
        </w:rPr>
        <w:t xml:space="preserve"> </w:t>
      </w:r>
      <w:r w:rsidRPr="000E6C47">
        <w:rPr>
          <w:rStyle w:val="Emphasis"/>
          <w:rFonts w:asciiTheme="majorHAnsi" w:hAnsiTheme="majorHAnsi" w:cstheme="majorHAnsi"/>
        </w:rPr>
        <w:t>wariness</w:t>
      </w:r>
      <w:r w:rsidRPr="000E6C47">
        <w:rPr>
          <w:rFonts w:asciiTheme="majorHAnsi" w:hAnsiTheme="majorHAnsi" w:cstheme="majorHAnsi"/>
          <w:sz w:val="12"/>
        </w:rPr>
        <w:t xml:space="preserve"> about, </w:t>
      </w:r>
      <w:r w:rsidRPr="000E6C47">
        <w:rPr>
          <w:rStyle w:val="StyleUnderline"/>
          <w:rFonts w:asciiTheme="majorHAnsi" w:hAnsiTheme="majorHAnsi" w:cstheme="majorHAnsi"/>
        </w:rPr>
        <w:t>and</w:t>
      </w:r>
      <w:r w:rsidRPr="000E6C47">
        <w:rPr>
          <w:rFonts w:asciiTheme="majorHAnsi" w:hAnsiTheme="majorHAnsi" w:cstheme="majorHAnsi"/>
          <w:sz w:val="12"/>
        </w:rPr>
        <w:t xml:space="preserve"> </w:t>
      </w:r>
      <w:r w:rsidRPr="000E6C47">
        <w:rPr>
          <w:rStyle w:val="Emphasis"/>
          <w:rFonts w:asciiTheme="majorHAnsi" w:hAnsiTheme="majorHAnsi" w:cstheme="majorHAnsi"/>
        </w:rPr>
        <w:t>hostility</w:t>
      </w:r>
      <w:r w:rsidRPr="000E6C47">
        <w:rPr>
          <w:rFonts w:asciiTheme="majorHAnsi" w:hAnsiTheme="majorHAnsi" w:cstheme="majorHAnsi"/>
          <w:sz w:val="12"/>
        </w:rPr>
        <w:t xml:space="preserve"> </w:t>
      </w:r>
      <w:r w:rsidRPr="000E6C47">
        <w:rPr>
          <w:rStyle w:val="StyleUnderline"/>
          <w:rFonts w:asciiTheme="majorHAnsi" w:hAnsiTheme="majorHAnsi" w:cstheme="majorHAnsi"/>
        </w:rPr>
        <w:t xml:space="preserve">toward, Russia and China </w:t>
      </w:r>
      <w:proofErr w:type="gramStart"/>
      <w:r w:rsidRPr="000E6C47">
        <w:rPr>
          <w:rStyle w:val="StyleUnderline"/>
          <w:rFonts w:asciiTheme="majorHAnsi" w:hAnsiTheme="majorHAnsi" w:cstheme="majorHAnsi"/>
        </w:rPr>
        <w:t>is</w:t>
      </w:r>
      <w:proofErr w:type="gramEnd"/>
      <w:r w:rsidRPr="000E6C47">
        <w:rPr>
          <w:rFonts w:asciiTheme="majorHAnsi" w:hAnsiTheme="majorHAnsi" w:cstheme="majorHAnsi"/>
          <w:sz w:val="12"/>
        </w:rPr>
        <w:t xml:space="preserve"> sometimes </w:t>
      </w:r>
      <w:r w:rsidRPr="000E6C47">
        <w:rPr>
          <w:rStyle w:val="StyleUnderline"/>
          <w:rFonts w:asciiTheme="majorHAnsi" w:hAnsiTheme="majorHAnsi" w:cstheme="majorHAnsi"/>
        </w:rPr>
        <w:t>said to constitute “a new Cold War.”</w:t>
      </w:r>
      <w:r w:rsidRPr="000E6C47">
        <w:rPr>
          <w:rFonts w:asciiTheme="majorHAnsi" w:hAnsiTheme="majorHAnsi" w:cstheme="majorHAnsi"/>
          <w:sz w:val="12"/>
        </w:rPr>
        <w:t xml:space="preserve">133 There are, of course, considerable differences. </w:t>
      </w:r>
      <w:proofErr w:type="gramStart"/>
      <w:r w:rsidRPr="000E6C47">
        <w:rPr>
          <w:rFonts w:asciiTheme="majorHAnsi" w:hAnsiTheme="majorHAnsi" w:cstheme="majorHAnsi"/>
          <w:sz w:val="12"/>
        </w:rPr>
        <w:t>In particular, during</w:t>
      </w:r>
      <w:proofErr w:type="gramEnd"/>
      <w:r w:rsidRPr="000E6C47">
        <w:rPr>
          <w:rFonts w:asciiTheme="majorHAnsi" w:hAnsiTheme="majorHAnsi" w:cstheme="majorHAnsi"/>
          <w:sz w:val="12"/>
        </w:rPr>
        <w:t xml:space="preserve"> the Cold War, the Soviet Union – indeed the whole international Communist movement – was under the sway of a Marxist theory that explicitly and determinedly advocated the destruction of capitalism and probably of democracy, and by violence to the degree required. </w:t>
      </w:r>
      <w:r w:rsidRPr="000E6C47">
        <w:rPr>
          <w:rStyle w:val="StyleUnderline"/>
          <w:rFonts w:asciiTheme="majorHAnsi" w:hAnsiTheme="majorHAnsi" w:cstheme="majorHAnsi"/>
          <w:highlight w:val="green"/>
        </w:rPr>
        <w:t>Neither</w:t>
      </w:r>
      <w:r w:rsidRPr="000E6C47">
        <w:rPr>
          <w:rFonts w:asciiTheme="majorHAnsi" w:hAnsiTheme="majorHAnsi" w:cstheme="majorHAnsi"/>
          <w:sz w:val="12"/>
          <w:highlight w:val="green"/>
        </w:rPr>
        <w:t xml:space="preserve"> </w:t>
      </w:r>
      <w:r w:rsidRPr="000E6C47">
        <w:rPr>
          <w:rStyle w:val="Emphasis"/>
          <w:rFonts w:asciiTheme="majorHAnsi" w:hAnsiTheme="majorHAnsi" w:cstheme="majorHAnsi"/>
          <w:highlight w:val="green"/>
        </w:rPr>
        <w:t>Russia nor China</w:t>
      </w:r>
      <w:r w:rsidRPr="000E6C47">
        <w:rPr>
          <w:rFonts w:asciiTheme="majorHAnsi" w:hAnsiTheme="majorHAnsi" w:cstheme="majorHAnsi"/>
          <w:sz w:val="12"/>
        </w:rPr>
        <w:t xml:space="preserve"> today </w:t>
      </w:r>
      <w:r w:rsidRPr="000E6C47">
        <w:rPr>
          <w:rStyle w:val="StyleUnderline"/>
          <w:rFonts w:asciiTheme="majorHAnsi" w:hAnsiTheme="majorHAnsi" w:cstheme="majorHAnsi"/>
          <w:highlight w:val="green"/>
        </w:rPr>
        <w:t>sports</w:t>
      </w:r>
      <w:r w:rsidRPr="000E6C47">
        <w:rPr>
          <w:rStyle w:val="StyleUnderline"/>
          <w:rFonts w:asciiTheme="majorHAnsi" w:hAnsiTheme="majorHAnsi" w:cstheme="majorHAnsi"/>
        </w:rPr>
        <w:t xml:space="preserve"> such</w:t>
      </w:r>
      <w:r w:rsidRPr="000E6C47">
        <w:rPr>
          <w:rFonts w:asciiTheme="majorHAnsi" w:hAnsiTheme="majorHAnsi" w:cstheme="majorHAnsi"/>
          <w:sz w:val="12"/>
        </w:rPr>
        <w:t xml:space="preserve"> </w:t>
      </w:r>
      <w:r w:rsidRPr="000E6C47">
        <w:rPr>
          <w:rStyle w:val="Emphasis"/>
          <w:rFonts w:asciiTheme="majorHAnsi" w:hAnsiTheme="majorHAnsi" w:cstheme="majorHAnsi"/>
          <w:highlight w:val="green"/>
        </w:rPr>
        <w:t>cosmic goals</w:t>
      </w:r>
      <w:r w:rsidRPr="000E6C47">
        <w:rPr>
          <w:rFonts w:asciiTheme="majorHAnsi" w:hAnsiTheme="majorHAnsi" w:cstheme="majorHAnsi"/>
          <w:sz w:val="12"/>
        </w:rPr>
        <w:t xml:space="preserve"> </w:t>
      </w:r>
      <w:r w:rsidRPr="000E6C47">
        <w:rPr>
          <w:rStyle w:val="StyleUnderline"/>
          <w:rFonts w:asciiTheme="majorHAnsi" w:hAnsiTheme="majorHAnsi" w:cstheme="majorHAnsi"/>
        </w:rPr>
        <w:t>or is enamored of</w:t>
      </w:r>
      <w:r w:rsidRPr="000E6C47">
        <w:rPr>
          <w:rFonts w:asciiTheme="majorHAnsi" w:hAnsiTheme="majorHAnsi" w:cstheme="majorHAnsi"/>
          <w:sz w:val="12"/>
        </w:rPr>
        <w:t xml:space="preserve"> such </w:t>
      </w:r>
      <w:r w:rsidRPr="000E6C47">
        <w:rPr>
          <w:rStyle w:val="Emphasis"/>
          <w:rFonts w:asciiTheme="majorHAnsi" w:hAnsiTheme="majorHAnsi" w:cstheme="majorHAnsi"/>
        </w:rPr>
        <w:t>destructive</w:t>
      </w:r>
      <w:r w:rsidRPr="000E6C47">
        <w:rPr>
          <w:rFonts w:asciiTheme="majorHAnsi" w:hAnsiTheme="majorHAnsi" w:cstheme="majorHAnsi"/>
          <w:sz w:val="12"/>
        </w:rPr>
        <w:t xml:space="preserve"> </w:t>
      </w:r>
      <w:r w:rsidRPr="000E6C47">
        <w:rPr>
          <w:rStyle w:val="StyleUnderline"/>
          <w:rFonts w:asciiTheme="majorHAnsi" w:hAnsiTheme="majorHAnsi" w:cstheme="majorHAnsi"/>
        </w:rPr>
        <w:t>methods</w:t>
      </w:r>
      <w:r w:rsidRPr="000E6C47">
        <w:rPr>
          <w:rFonts w:asciiTheme="majorHAnsi" w:hAnsiTheme="majorHAnsi" w:cstheme="majorHAnsi"/>
          <w:sz w:val="12"/>
        </w:rPr>
        <w:t xml:space="preserve">. However, as discussed in Chapters 1 and 2, </w:t>
      </w:r>
      <w:r w:rsidRPr="000E6C47">
        <w:rPr>
          <w:rStyle w:val="StyleUnderline"/>
          <w:rFonts w:asciiTheme="majorHAnsi" w:hAnsiTheme="majorHAnsi" w:cstheme="majorHAnsi"/>
          <w:highlight w:val="green"/>
        </w:rPr>
        <w:t>the U</w:t>
      </w:r>
      <w:r w:rsidRPr="000E6C47">
        <w:rPr>
          <w:rStyle w:val="StyleUnderline"/>
          <w:rFonts w:asciiTheme="majorHAnsi" w:hAnsiTheme="majorHAnsi" w:cstheme="majorHAnsi"/>
        </w:rPr>
        <w:t xml:space="preserve">nited </w:t>
      </w:r>
      <w:r w:rsidRPr="000E6C47">
        <w:rPr>
          <w:rStyle w:val="StyleUnderline"/>
          <w:rFonts w:asciiTheme="majorHAnsi" w:hAnsiTheme="majorHAnsi" w:cstheme="majorHAnsi"/>
          <w:highlight w:val="green"/>
        </w:rPr>
        <w:t>S</w:t>
      </w:r>
      <w:r w:rsidRPr="000E6C47">
        <w:rPr>
          <w:rStyle w:val="StyleUnderline"/>
          <w:rFonts w:asciiTheme="majorHAnsi" w:hAnsiTheme="majorHAnsi" w:cstheme="majorHAnsi"/>
        </w:rPr>
        <w:t xml:space="preserve">tates </w:t>
      </w:r>
      <w:r w:rsidRPr="000E6C47">
        <w:rPr>
          <w:rStyle w:val="StyleUnderline"/>
          <w:rFonts w:asciiTheme="majorHAnsi" w:hAnsiTheme="majorHAnsi" w:cstheme="majorHAnsi"/>
          <w:highlight w:val="green"/>
        </w:rPr>
        <w:t>was</w:t>
      </w:r>
      <w:r w:rsidRPr="000E6C47">
        <w:rPr>
          <w:rFonts w:asciiTheme="majorHAnsi" w:hAnsiTheme="majorHAnsi" w:cstheme="majorHAnsi"/>
          <w:sz w:val="12"/>
        </w:rPr>
        <w:t xml:space="preserve"> </w:t>
      </w:r>
      <w:r w:rsidRPr="000E6C47">
        <w:rPr>
          <w:rStyle w:val="Emphasis"/>
          <w:rFonts w:asciiTheme="majorHAnsi" w:hAnsiTheme="majorHAnsi" w:cstheme="majorHAnsi"/>
        </w:rPr>
        <w:t>strongly</w:t>
      </w:r>
      <w:r w:rsidRPr="000E6C47">
        <w:rPr>
          <w:rFonts w:asciiTheme="majorHAnsi" w:hAnsiTheme="majorHAnsi" w:cstheme="majorHAnsi"/>
          <w:sz w:val="12"/>
        </w:rPr>
        <w:t xml:space="preserve"> </w:t>
      </w:r>
      <w:r w:rsidRPr="000E6C47">
        <w:rPr>
          <w:rStyle w:val="StyleUnderline"/>
          <w:rFonts w:asciiTheme="majorHAnsi" w:hAnsiTheme="majorHAnsi" w:cstheme="majorHAnsi"/>
          <w:highlight w:val="green"/>
        </w:rPr>
        <w:t>inclined</w:t>
      </w:r>
      <w:r w:rsidRPr="000E6C47">
        <w:rPr>
          <w:rFonts w:asciiTheme="majorHAnsi" w:hAnsiTheme="majorHAnsi" w:cstheme="majorHAnsi"/>
          <w:sz w:val="12"/>
        </w:rPr>
        <w:t xml:space="preserve"> during the Cold War massively </w:t>
      </w:r>
      <w:r w:rsidRPr="000E6C47">
        <w:rPr>
          <w:rStyle w:val="StyleUnderline"/>
          <w:rFonts w:asciiTheme="majorHAnsi" w:hAnsiTheme="majorHAnsi" w:cstheme="majorHAnsi"/>
          <w:highlight w:val="green"/>
        </w:rPr>
        <w:t>to</w:t>
      </w:r>
      <w:r w:rsidRPr="000E6C47">
        <w:rPr>
          <w:rFonts w:asciiTheme="majorHAnsi" w:hAnsiTheme="majorHAnsi" w:cstheme="majorHAnsi"/>
          <w:sz w:val="12"/>
          <w:highlight w:val="green"/>
        </w:rPr>
        <w:t xml:space="preserve"> </w:t>
      </w:r>
      <w:r w:rsidRPr="000E6C47">
        <w:rPr>
          <w:rStyle w:val="Emphasis"/>
          <w:rFonts w:asciiTheme="majorHAnsi" w:hAnsiTheme="majorHAnsi" w:cstheme="majorHAnsi"/>
          <w:highlight w:val="green"/>
        </w:rPr>
        <w:t>inflate the threat</w:t>
      </w:r>
      <w:r w:rsidRPr="000E6C47">
        <w:rPr>
          <w:rFonts w:asciiTheme="majorHAnsi" w:hAnsiTheme="majorHAnsi" w:cstheme="majorHAnsi"/>
          <w:sz w:val="12"/>
        </w:rPr>
        <w:t xml:space="preserve"> that </w:t>
      </w:r>
      <w:r w:rsidRPr="000E6C47">
        <w:rPr>
          <w:rStyle w:val="StyleUnderline"/>
          <w:rFonts w:asciiTheme="majorHAnsi" w:hAnsiTheme="majorHAnsi" w:cstheme="majorHAnsi"/>
        </w:rPr>
        <w:t>it imagined</w:t>
      </w:r>
      <w:r w:rsidRPr="000E6C47">
        <w:rPr>
          <w:rFonts w:asciiTheme="majorHAnsi" w:hAnsiTheme="majorHAnsi" w:cstheme="majorHAnsi"/>
          <w:sz w:val="12"/>
        </w:rPr>
        <w:t xml:space="preserve"> the Communist adversary to present. The current “new Cold War” is thus in an important respect quite a bit like the old one: </w:t>
      </w:r>
      <w:r w:rsidRPr="000E6C47">
        <w:rPr>
          <w:rStyle w:val="StyleUnderline"/>
          <w:rFonts w:asciiTheme="majorHAnsi" w:hAnsiTheme="majorHAnsi" w:cstheme="majorHAnsi"/>
        </w:rPr>
        <w:t>it is an</w:t>
      </w:r>
      <w:r w:rsidRPr="000E6C47">
        <w:rPr>
          <w:rFonts w:asciiTheme="majorHAnsi" w:hAnsiTheme="majorHAnsi" w:cstheme="majorHAnsi"/>
          <w:sz w:val="12"/>
        </w:rPr>
        <w:t xml:space="preserve"> </w:t>
      </w:r>
      <w:r w:rsidRPr="000E6C47">
        <w:rPr>
          <w:rStyle w:val="Emphasis"/>
          <w:rFonts w:asciiTheme="majorHAnsi" w:hAnsiTheme="majorHAnsi" w:cstheme="majorHAnsi"/>
        </w:rPr>
        <w:t>expensive</w:t>
      </w:r>
      <w:r w:rsidRPr="000E6C47">
        <w:rPr>
          <w:rFonts w:asciiTheme="majorHAnsi" w:hAnsiTheme="majorHAnsi" w:cstheme="majorHAnsi"/>
          <w:sz w:val="12"/>
        </w:rPr>
        <w:t xml:space="preserve">, substantially </w:t>
      </w:r>
      <w:r w:rsidRPr="000E6C47">
        <w:rPr>
          <w:rStyle w:val="Emphasis"/>
          <w:rFonts w:asciiTheme="majorHAnsi" w:hAnsiTheme="majorHAnsi" w:cstheme="majorHAnsi"/>
        </w:rPr>
        <w:t>militarized</w:t>
      </w:r>
      <w:r w:rsidRPr="000E6C47">
        <w:rPr>
          <w:rFonts w:asciiTheme="majorHAnsi" w:hAnsiTheme="majorHAnsi" w:cstheme="majorHAnsi"/>
          <w:sz w:val="12"/>
        </w:rPr>
        <w:t xml:space="preserve">, </w:t>
      </w:r>
      <w:r w:rsidRPr="000E6C47">
        <w:rPr>
          <w:rStyle w:val="StyleUnderline"/>
          <w:rFonts w:asciiTheme="majorHAnsi" w:hAnsiTheme="majorHAnsi" w:cstheme="majorHAnsi"/>
        </w:rPr>
        <w:t>and</w:t>
      </w:r>
      <w:r w:rsidRPr="000E6C47">
        <w:rPr>
          <w:rFonts w:asciiTheme="majorHAnsi" w:hAnsiTheme="majorHAnsi" w:cstheme="majorHAnsi"/>
          <w:sz w:val="12"/>
        </w:rPr>
        <w:t xml:space="preserve"> often </w:t>
      </w:r>
      <w:r w:rsidRPr="000E6C47">
        <w:rPr>
          <w:rStyle w:val="Emphasis"/>
          <w:rFonts w:asciiTheme="majorHAnsi" w:hAnsiTheme="majorHAnsi" w:cstheme="majorHAnsi"/>
        </w:rPr>
        <w:t>hysterical</w:t>
      </w:r>
      <w:r w:rsidRPr="000E6C47">
        <w:rPr>
          <w:rFonts w:asciiTheme="majorHAnsi" w:hAnsiTheme="majorHAnsi" w:cstheme="majorHAnsi"/>
          <w:sz w:val="12"/>
        </w:rPr>
        <w:t xml:space="preserve"> </w:t>
      </w:r>
      <w:r w:rsidRPr="000E6C47">
        <w:rPr>
          <w:rStyle w:val="StyleUnderline"/>
          <w:rFonts w:asciiTheme="majorHAnsi" w:hAnsiTheme="majorHAnsi" w:cstheme="majorHAnsi"/>
        </w:rPr>
        <w:t>campaign to deal with threats that do not exist</w:t>
      </w:r>
      <w:r w:rsidRPr="000E6C47">
        <w:rPr>
          <w:rFonts w:asciiTheme="majorHAnsi" w:hAnsiTheme="majorHAnsi" w:cstheme="majorHAnsi"/>
          <w:sz w:val="12"/>
        </w:rPr>
        <w:t xml:space="preserve"> or are likely to selfdestruct.134 </w:t>
      </w:r>
      <w:r w:rsidRPr="000E6C47">
        <w:rPr>
          <w:rFonts w:asciiTheme="majorHAnsi" w:hAnsiTheme="majorHAnsi" w:cstheme="majorHAnsi"/>
          <w:sz w:val="12"/>
          <w:szCs w:val="16"/>
        </w:rPr>
        <w:t xml:space="preserve">It may also be useful to evaluate terms that are often bandied about in considerations within foreign policy circles about the rise of China, the assertiveness of Russia, and the antics of Iran. High among these is “hegemony.” Sorting through various definitions, Simon Reich and Richard Ned Lebow array several that seem to capture the essence of the concept: domination, controlling leadership, or the ability to shape international rules according to the hegemon’s own interests. Hegemony, then, is an extreme word suggesting supremacy, mastery, preponderant influence, and full control. Hegemons force others to bend to their will whether they like it or not. Reich and Lebow also include a mellower designation applied by John Ikenberry and Charles Kupchan in which a hegemon is defined as an entity that </w:t>
      </w:r>
      <w:proofErr w:type="gramStart"/>
      <w:r w:rsidRPr="000E6C47">
        <w:rPr>
          <w:rFonts w:asciiTheme="majorHAnsi" w:hAnsiTheme="majorHAnsi" w:cstheme="majorHAnsi"/>
          <w:sz w:val="12"/>
          <w:szCs w:val="16"/>
        </w:rPr>
        <w:t>has the ability to</w:t>
      </w:r>
      <w:proofErr w:type="gramEnd"/>
      <w:r w:rsidRPr="000E6C47">
        <w:rPr>
          <w:rFonts w:asciiTheme="majorHAnsi" w:hAnsiTheme="majorHAnsi" w:cstheme="majorHAnsi"/>
          <w:sz w:val="12"/>
          <w:szCs w:val="16"/>
        </w:rPr>
        <w:t xml:space="preserve"> establish a set of norms that others willingly embrace.135 But this really seems to constitute an extreme watering-down of the word and suggests opinion leadership or entrepreneurship and success at persuasion, not hegemony. Moreover, insofar as they carry meaning, the militarized application of American primacy and hegemony to order the world has often been a fiasco.136 Indeed, it is impressive that the hegemon, endowed by definition by what Reich and Lebow aptly call a grossly disproportionate military capacity, has had such a miserable record of military achievement since 1945 – an issue discussed frequently in this book.137 Reich and Lebow argue that it is incumbent on IR scholars to cut themselves loose from the concept of hegemony.138 It seems even more important for the foreign policy establishment to do so. </w:t>
      </w:r>
      <w:r w:rsidRPr="000E6C47">
        <w:rPr>
          <w:rStyle w:val="StyleUnderline"/>
          <w:rFonts w:asciiTheme="majorHAnsi" w:hAnsiTheme="majorHAnsi" w:cstheme="majorHAnsi"/>
        </w:rPr>
        <w:t>There is</w:t>
      </w:r>
      <w:r w:rsidRPr="000E6C47">
        <w:rPr>
          <w:rFonts w:asciiTheme="majorHAnsi" w:hAnsiTheme="majorHAnsi" w:cstheme="majorHAnsi"/>
          <w:sz w:val="12"/>
        </w:rPr>
        <w:t xml:space="preserve"> also </w:t>
      </w:r>
      <w:r w:rsidRPr="000E6C47">
        <w:rPr>
          <w:rStyle w:val="Emphasis"/>
          <w:rFonts w:asciiTheme="majorHAnsi" w:hAnsiTheme="majorHAnsi" w:cstheme="majorHAnsi"/>
        </w:rPr>
        <w:t>absurdity</w:t>
      </w:r>
      <w:r w:rsidRPr="000E6C47">
        <w:rPr>
          <w:rFonts w:asciiTheme="majorHAnsi" w:hAnsiTheme="majorHAnsi" w:cstheme="majorHAnsi"/>
          <w:sz w:val="12"/>
        </w:rPr>
        <w:t xml:space="preserve"> </w:t>
      </w:r>
      <w:r w:rsidRPr="000E6C47">
        <w:rPr>
          <w:rStyle w:val="StyleUnderline"/>
          <w:rFonts w:asciiTheme="majorHAnsi" w:hAnsiTheme="majorHAnsi" w:cstheme="majorHAnsi"/>
        </w:rPr>
        <w:t>in getting up tight over something as</w:t>
      </w:r>
      <w:r w:rsidRPr="000E6C47">
        <w:rPr>
          <w:rFonts w:asciiTheme="majorHAnsi" w:hAnsiTheme="majorHAnsi" w:cstheme="majorHAnsi"/>
          <w:sz w:val="12"/>
        </w:rPr>
        <w:t xml:space="preserve"> </w:t>
      </w:r>
      <w:r w:rsidRPr="000E6C47">
        <w:rPr>
          <w:rStyle w:val="Emphasis"/>
          <w:rFonts w:asciiTheme="majorHAnsi" w:hAnsiTheme="majorHAnsi" w:cstheme="majorHAnsi"/>
        </w:rPr>
        <w:t>vacuous as the venerable “sphere of influence” concept</w:t>
      </w:r>
      <w:r w:rsidRPr="000E6C47">
        <w:rPr>
          <w:rFonts w:asciiTheme="majorHAnsi" w:hAnsiTheme="majorHAnsi" w:cstheme="majorHAnsi"/>
          <w:sz w:val="12"/>
        </w:rPr>
        <w:t xml:space="preserve"> (or conceit). The </w:t>
      </w:r>
      <w:r w:rsidRPr="000E6C47">
        <w:rPr>
          <w:rStyle w:val="StyleUnderline"/>
          <w:rFonts w:asciiTheme="majorHAnsi" w:hAnsiTheme="majorHAnsi" w:cstheme="majorHAnsi"/>
        </w:rPr>
        <w:t>notion that world affairs</w:t>
      </w:r>
      <w:r w:rsidRPr="000E6C47">
        <w:rPr>
          <w:rFonts w:asciiTheme="majorHAnsi" w:hAnsiTheme="majorHAnsi" w:cstheme="majorHAnsi"/>
          <w:sz w:val="12"/>
        </w:rPr>
        <w:t xml:space="preserve"> </w:t>
      </w:r>
      <w:r w:rsidRPr="000E6C47">
        <w:rPr>
          <w:rStyle w:val="StyleUnderline"/>
          <w:rFonts w:asciiTheme="majorHAnsi" w:hAnsiTheme="majorHAnsi" w:cstheme="majorHAnsi"/>
        </w:rPr>
        <w:t>are a process in which countries</w:t>
      </w:r>
      <w:r w:rsidRPr="000E6C47">
        <w:rPr>
          <w:rFonts w:asciiTheme="majorHAnsi" w:hAnsiTheme="majorHAnsi" w:cstheme="majorHAnsi"/>
          <w:sz w:val="12"/>
        </w:rPr>
        <w:t xml:space="preserve"> </w:t>
      </w:r>
      <w:r w:rsidRPr="000E6C47">
        <w:rPr>
          <w:rStyle w:val="Emphasis"/>
          <w:rFonts w:asciiTheme="majorHAnsi" w:hAnsiTheme="majorHAnsi" w:cstheme="majorHAnsi"/>
        </w:rPr>
        <w:t>scamper</w:t>
      </w:r>
      <w:r w:rsidRPr="000E6C47">
        <w:rPr>
          <w:rFonts w:asciiTheme="majorHAnsi" w:hAnsiTheme="majorHAnsi" w:cstheme="majorHAnsi"/>
          <w:sz w:val="12"/>
        </w:rPr>
        <w:t xml:space="preserve"> around the world </w:t>
      </w:r>
      <w:r w:rsidRPr="000E6C47">
        <w:rPr>
          <w:rStyle w:val="StyleUnderline"/>
          <w:rFonts w:asciiTheme="majorHAnsi" w:hAnsiTheme="majorHAnsi" w:cstheme="majorHAnsi"/>
        </w:rPr>
        <w:t>seeking to establish spheres</w:t>
      </w:r>
      <w:r w:rsidRPr="000E6C47">
        <w:rPr>
          <w:rFonts w:asciiTheme="majorHAnsi" w:hAnsiTheme="majorHAnsi" w:cstheme="majorHAnsi"/>
          <w:sz w:val="12"/>
        </w:rPr>
        <w:t xml:space="preserve"> </w:t>
      </w:r>
      <w:r w:rsidRPr="000E6C47">
        <w:rPr>
          <w:rStyle w:val="StyleUnderline"/>
          <w:rFonts w:asciiTheme="majorHAnsi" w:hAnsiTheme="majorHAnsi" w:cstheme="majorHAnsi"/>
        </w:rPr>
        <w:t>of influence is</w:t>
      </w:r>
      <w:r w:rsidRPr="000E6C47">
        <w:rPr>
          <w:rFonts w:asciiTheme="majorHAnsi" w:hAnsiTheme="majorHAnsi" w:cstheme="majorHAnsi"/>
          <w:sz w:val="12"/>
        </w:rPr>
        <w:t xml:space="preserve"> at best decidedly unhelpful and at worst </w:t>
      </w:r>
      <w:r w:rsidRPr="000E6C47">
        <w:rPr>
          <w:rStyle w:val="Emphasis"/>
          <w:rFonts w:asciiTheme="majorHAnsi" w:hAnsiTheme="majorHAnsi" w:cstheme="majorHAnsi"/>
        </w:rPr>
        <w:t>utterly misguided</w:t>
      </w:r>
      <w:r w:rsidRPr="000E6C47">
        <w:rPr>
          <w:rFonts w:asciiTheme="majorHAnsi" w:hAnsiTheme="majorHAnsi" w:cstheme="majorHAnsi"/>
          <w:sz w:val="12"/>
        </w:rPr>
        <w:t xml:space="preserve">. But the concept continues to be embraced in some quarters as if it had some palpable meaning. For example, in early 2017, the august National Intelligence Council opined that “Geopolitical competition is on the rise as China and Russia seek to exert more sway over their neighboring regions and promote an order in which US influence does not dominate.”139 </w:t>
      </w:r>
      <w:r w:rsidRPr="000E6C47">
        <w:rPr>
          <w:rStyle w:val="StyleUnderline"/>
          <w:rFonts w:asciiTheme="majorHAnsi" w:hAnsiTheme="majorHAnsi" w:cstheme="majorHAnsi"/>
        </w:rPr>
        <w:t>Setting aside the</w:t>
      </w:r>
      <w:r w:rsidRPr="000E6C47">
        <w:rPr>
          <w:rFonts w:asciiTheme="majorHAnsi" w:hAnsiTheme="majorHAnsi" w:cstheme="majorHAnsi"/>
          <w:sz w:val="12"/>
        </w:rPr>
        <w:t xml:space="preserve"> </w:t>
      </w:r>
      <w:r w:rsidRPr="000E6C47">
        <w:rPr>
          <w:rStyle w:val="Emphasis"/>
          <w:rFonts w:asciiTheme="majorHAnsi" w:hAnsiTheme="majorHAnsi" w:cstheme="majorHAnsi"/>
        </w:rPr>
        <w:t>issue of the degree</w:t>
      </w:r>
      <w:r w:rsidRPr="000E6C47">
        <w:rPr>
          <w:rFonts w:asciiTheme="majorHAnsi" w:hAnsiTheme="majorHAnsi" w:cstheme="majorHAnsi"/>
          <w:sz w:val="12"/>
        </w:rPr>
        <w:t xml:space="preserve"> </w:t>
      </w:r>
      <w:r w:rsidRPr="000E6C47">
        <w:rPr>
          <w:rStyle w:val="StyleUnderline"/>
          <w:rFonts w:asciiTheme="majorHAnsi" w:hAnsiTheme="majorHAnsi" w:cstheme="majorHAnsi"/>
        </w:rPr>
        <w:t>to which American “influence” could be said to “</w:t>
      </w:r>
      <w:r w:rsidRPr="000E6C47">
        <w:rPr>
          <w:rStyle w:val="Emphasis"/>
          <w:rFonts w:asciiTheme="majorHAnsi" w:hAnsiTheme="majorHAnsi" w:cstheme="majorHAnsi"/>
        </w:rPr>
        <w:t>dominate</w:t>
      </w:r>
      <w:r w:rsidRPr="000E6C47">
        <w:rPr>
          <w:rStyle w:val="StyleUnderline"/>
          <w:rFonts w:asciiTheme="majorHAnsi" w:hAnsiTheme="majorHAnsi" w:cstheme="majorHAnsi"/>
        </w:rPr>
        <w:t>”</w:t>
      </w:r>
      <w:r w:rsidRPr="000E6C47">
        <w:rPr>
          <w:rFonts w:asciiTheme="majorHAnsi" w:hAnsiTheme="majorHAnsi" w:cstheme="majorHAnsi"/>
          <w:sz w:val="12"/>
        </w:rPr>
        <w:t xml:space="preserve"> anywhere (</w:t>
      </w:r>
      <w:r w:rsidRPr="000E6C47">
        <w:rPr>
          <w:rStyle w:val="StyleUnderline"/>
          <w:rFonts w:asciiTheme="majorHAnsi" w:hAnsiTheme="majorHAnsi" w:cstheme="majorHAnsi"/>
        </w:rPr>
        <w:t>we still wait</w:t>
      </w:r>
      <w:r w:rsidRPr="000E6C47">
        <w:rPr>
          <w:rFonts w:asciiTheme="majorHAnsi" w:hAnsiTheme="majorHAnsi" w:cstheme="majorHAnsi"/>
          <w:sz w:val="12"/>
        </w:rPr>
        <w:t xml:space="preserve">, for example, </w:t>
      </w:r>
      <w:r w:rsidRPr="000E6C47">
        <w:rPr>
          <w:rStyle w:val="StyleUnderline"/>
          <w:rFonts w:asciiTheme="majorHAnsi" w:hAnsiTheme="majorHAnsi" w:cstheme="majorHAnsi"/>
        </w:rPr>
        <w:t>for</w:t>
      </w:r>
      <w:r w:rsidRPr="000E6C47">
        <w:rPr>
          <w:rFonts w:asciiTheme="majorHAnsi" w:hAnsiTheme="majorHAnsi" w:cstheme="majorHAnsi"/>
          <w:sz w:val="12"/>
        </w:rPr>
        <w:t xml:space="preserve"> </w:t>
      </w:r>
      <w:r w:rsidRPr="000E6C47">
        <w:rPr>
          <w:rStyle w:val="Emphasis"/>
          <w:rFonts w:asciiTheme="majorHAnsi" w:hAnsiTheme="majorHAnsi" w:cstheme="majorHAnsi"/>
        </w:rPr>
        <w:t>dominated Mexico</w:t>
      </w:r>
      <w:r w:rsidRPr="000E6C47">
        <w:rPr>
          <w:rFonts w:asciiTheme="majorHAnsi" w:hAnsiTheme="majorHAnsi" w:cstheme="majorHAnsi"/>
          <w:sz w:val="12"/>
        </w:rPr>
        <w:t xml:space="preserve"> supinely </w:t>
      </w:r>
      <w:r w:rsidRPr="000E6C47">
        <w:rPr>
          <w:rStyle w:val="StyleUnderline"/>
          <w:rFonts w:asciiTheme="majorHAnsi" w:hAnsiTheme="majorHAnsi" w:cstheme="majorHAnsi"/>
        </w:rPr>
        <w:t>to pay for a wall</w:t>
      </w:r>
      <w:r w:rsidRPr="000E6C47">
        <w:rPr>
          <w:rFonts w:asciiTheme="majorHAnsi" w:hAnsiTheme="majorHAnsi" w:cstheme="majorHAnsi"/>
          <w:sz w:val="12"/>
        </w:rPr>
        <w:t xml:space="preserve"> to seal off its self-infatuated neighbor’s southern border), </w:t>
      </w:r>
      <w:r w:rsidRPr="000E6C47">
        <w:rPr>
          <w:rStyle w:val="StyleUnderline"/>
          <w:rFonts w:asciiTheme="majorHAnsi" w:hAnsiTheme="majorHAnsi" w:cstheme="majorHAnsi"/>
        </w:rPr>
        <w:t>it</w:t>
      </w:r>
      <w:r w:rsidRPr="000E6C47">
        <w:rPr>
          <w:rFonts w:asciiTheme="majorHAnsi" w:hAnsiTheme="majorHAnsi" w:cstheme="majorHAnsi"/>
          <w:sz w:val="12"/>
        </w:rPr>
        <w:t xml:space="preserve"> </w:t>
      </w:r>
      <w:r w:rsidRPr="000E6C47">
        <w:rPr>
          <w:rStyle w:val="Emphasis"/>
          <w:rFonts w:asciiTheme="majorHAnsi" w:hAnsiTheme="majorHAnsi" w:cstheme="majorHAnsi"/>
        </w:rPr>
        <w:t>doesn’t bloody well matter</w:t>
      </w:r>
      <w:r w:rsidRPr="000E6C47">
        <w:rPr>
          <w:rFonts w:asciiTheme="majorHAnsi" w:hAnsiTheme="majorHAnsi" w:cstheme="majorHAnsi"/>
          <w:sz w:val="12"/>
        </w:rPr>
        <w:t xml:space="preserve"> whether China or Russia has, or seems to have, a “sphere of influence” someplace or other. More importantly, the whole notion is vapid and essentially meaningless. Except perhaps in Gilbert and Sullivan’s Iolanthe. When members of the House of Lords fail to pay sufficient respect to a group of </w:t>
      </w:r>
      <w:proofErr w:type="gramStart"/>
      <w:r w:rsidRPr="000E6C47">
        <w:rPr>
          <w:rFonts w:asciiTheme="majorHAnsi" w:hAnsiTheme="majorHAnsi" w:cstheme="majorHAnsi"/>
          <w:sz w:val="12"/>
        </w:rPr>
        <w:t>women</w:t>
      </w:r>
      <w:proofErr w:type="gramEnd"/>
      <w:r w:rsidRPr="000E6C47">
        <w:rPr>
          <w:rFonts w:asciiTheme="majorHAnsi" w:hAnsiTheme="majorHAnsi" w:cstheme="majorHAnsi"/>
          <w:sz w:val="12"/>
        </w:rPr>
        <w:t xml:space="preserve"> they take to be members of a ladies’ seminary who are actually fairies, their queen, outraged at the Lords’ collected effrontery, steps forward, proclaims that she happens to be an “influential fairy,” and then, with a few passes of her wand, brushes past the Lords’ pleas (“no!” “</w:t>
      </w:r>
      <w:proofErr w:type="gramStart"/>
      <w:r w:rsidRPr="000E6C47">
        <w:rPr>
          <w:rFonts w:asciiTheme="majorHAnsi" w:hAnsiTheme="majorHAnsi" w:cstheme="majorHAnsi"/>
          <w:sz w:val="12"/>
        </w:rPr>
        <w:t>mercy</w:t>
      </w:r>
      <w:proofErr w:type="gramEnd"/>
      <w:r w:rsidRPr="000E6C47">
        <w:rPr>
          <w:rFonts w:asciiTheme="majorHAnsi" w:hAnsiTheme="majorHAnsi" w:cstheme="majorHAnsi"/>
          <w:sz w:val="12"/>
        </w:rPr>
        <w:t>!” “</w:t>
      </w:r>
      <w:proofErr w:type="gramStart"/>
      <w:r w:rsidRPr="000E6C47">
        <w:rPr>
          <w:rFonts w:asciiTheme="majorHAnsi" w:hAnsiTheme="majorHAnsi" w:cstheme="majorHAnsi"/>
          <w:sz w:val="12"/>
        </w:rPr>
        <w:t>spare</w:t>
      </w:r>
      <w:proofErr w:type="gramEnd"/>
      <w:r w:rsidRPr="000E6C47">
        <w:rPr>
          <w:rFonts w:asciiTheme="majorHAnsi" w:hAnsiTheme="majorHAnsi" w:cstheme="majorHAnsi"/>
          <w:sz w:val="12"/>
        </w:rPr>
        <w:t xml:space="preserve"> us!” and “horror!”), and summarily issues several edicts: a young man of her acquaintance shall be inducted into their House, every bill that gratifies his pleasure shall be passed, members shall be required to sit through the grouse and salmon season, and high office shall be obtainable by competitive examination. Now, that’s influence. In contrast, on December 21, 2017, when the United States sought to alter the status of Jerusalem, the United Nations General Assembly voted to repudiate the US stand in a nearly unanimous vote that included many US allies. Now, that’s not influence. In fact, </w:t>
      </w:r>
      <w:r w:rsidRPr="000E6C47">
        <w:rPr>
          <w:rStyle w:val="StyleUnderline"/>
          <w:rFonts w:asciiTheme="majorHAnsi" w:hAnsiTheme="majorHAnsi" w:cstheme="majorHAnsi"/>
        </w:rPr>
        <w:t>to push this point</w:t>
      </w:r>
      <w:r w:rsidRPr="000E6C47">
        <w:rPr>
          <w:rFonts w:asciiTheme="majorHAnsi" w:hAnsiTheme="majorHAnsi" w:cstheme="majorHAnsi"/>
          <w:sz w:val="12"/>
        </w:rPr>
        <w:t xml:space="preserve"> perhaps </w:t>
      </w:r>
      <w:r w:rsidRPr="000E6C47">
        <w:rPr>
          <w:rStyle w:val="Emphasis"/>
          <w:rFonts w:asciiTheme="majorHAnsi" w:hAnsiTheme="majorHAnsi" w:cstheme="majorHAnsi"/>
        </w:rPr>
        <w:t>to an extreme</w:t>
      </w:r>
      <w:r w:rsidRPr="000E6C47">
        <w:rPr>
          <w:rFonts w:asciiTheme="majorHAnsi" w:hAnsiTheme="majorHAnsi" w:cstheme="majorHAnsi"/>
          <w:sz w:val="12"/>
        </w:rPr>
        <w:t xml:space="preserve">, </w:t>
      </w:r>
      <w:r w:rsidRPr="000E6C47">
        <w:rPr>
          <w:rStyle w:val="StyleUnderline"/>
          <w:rFonts w:asciiTheme="majorHAnsi" w:hAnsiTheme="majorHAnsi" w:cstheme="majorHAnsi"/>
        </w:rPr>
        <w:t>if we are entering an era in which</w:t>
      </w:r>
      <w:r w:rsidRPr="000E6C47">
        <w:rPr>
          <w:rFonts w:asciiTheme="majorHAnsi" w:hAnsiTheme="majorHAnsi" w:cstheme="majorHAnsi"/>
          <w:sz w:val="12"/>
        </w:rPr>
        <w:t xml:space="preserve"> </w:t>
      </w:r>
      <w:r w:rsidRPr="000E6C47">
        <w:rPr>
          <w:rStyle w:val="Emphasis"/>
          <w:rFonts w:asciiTheme="majorHAnsi" w:hAnsiTheme="majorHAnsi" w:cstheme="majorHAnsi"/>
        </w:rPr>
        <w:t>economic motivations</w:t>
      </w:r>
      <w:r w:rsidRPr="000E6C47">
        <w:rPr>
          <w:rFonts w:asciiTheme="majorHAnsi" w:hAnsiTheme="majorHAnsi" w:cstheme="majorHAnsi"/>
          <w:sz w:val="12"/>
        </w:rPr>
        <w:t xml:space="preserve"> </w:t>
      </w:r>
      <w:r w:rsidRPr="000E6C47">
        <w:rPr>
          <w:rStyle w:val="StyleUnderline"/>
          <w:rFonts w:asciiTheme="majorHAnsi" w:hAnsiTheme="majorHAnsi" w:cstheme="majorHAnsi"/>
        </w:rPr>
        <w:t>became</w:t>
      </w:r>
      <w:r w:rsidRPr="000E6C47">
        <w:rPr>
          <w:rFonts w:asciiTheme="majorHAnsi" w:hAnsiTheme="majorHAnsi" w:cstheme="majorHAnsi"/>
          <w:sz w:val="12"/>
        </w:rPr>
        <w:t xml:space="preserve"> </w:t>
      </w:r>
      <w:r w:rsidRPr="000E6C47">
        <w:rPr>
          <w:rStyle w:val="Emphasis"/>
          <w:rFonts w:asciiTheme="majorHAnsi" w:hAnsiTheme="majorHAnsi" w:cstheme="majorHAnsi"/>
        </w:rPr>
        <w:t>paramount</w:t>
      </w:r>
      <w:r w:rsidRPr="000E6C47">
        <w:rPr>
          <w:rFonts w:asciiTheme="majorHAnsi" w:hAnsiTheme="majorHAnsi" w:cstheme="majorHAnsi"/>
          <w:sz w:val="12"/>
        </w:rPr>
        <w:t xml:space="preserve"> </w:t>
      </w:r>
      <w:r w:rsidRPr="000E6C47">
        <w:rPr>
          <w:rStyle w:val="StyleUnderline"/>
          <w:rFonts w:asciiTheme="majorHAnsi" w:hAnsiTheme="majorHAnsi" w:cstheme="majorHAnsi"/>
        </w:rPr>
        <w:t>and</w:t>
      </w:r>
      <w:r w:rsidRPr="000E6C47">
        <w:rPr>
          <w:rFonts w:asciiTheme="majorHAnsi" w:hAnsiTheme="majorHAnsi" w:cstheme="majorHAnsi"/>
          <w:sz w:val="12"/>
        </w:rPr>
        <w:t xml:space="preserve"> in which </w:t>
      </w:r>
      <w:r w:rsidRPr="000E6C47">
        <w:rPr>
          <w:rStyle w:val="StyleUnderline"/>
          <w:rFonts w:asciiTheme="majorHAnsi" w:hAnsiTheme="majorHAnsi" w:cstheme="majorHAnsi"/>
        </w:rPr>
        <w:t>military force is</w:t>
      </w:r>
      <w:r w:rsidRPr="000E6C47">
        <w:rPr>
          <w:rFonts w:asciiTheme="majorHAnsi" w:hAnsiTheme="majorHAnsi" w:cstheme="majorHAnsi"/>
          <w:sz w:val="12"/>
        </w:rPr>
        <w:t xml:space="preserve"> </w:t>
      </w:r>
      <w:r w:rsidRPr="000E6C47">
        <w:rPr>
          <w:rStyle w:val="Emphasis"/>
          <w:rFonts w:asciiTheme="majorHAnsi" w:hAnsiTheme="majorHAnsi" w:cstheme="majorHAnsi"/>
        </w:rPr>
        <w:t>not deemed a sensible method</w:t>
      </w:r>
      <w:r w:rsidRPr="000E6C47">
        <w:rPr>
          <w:rFonts w:asciiTheme="majorHAnsi" w:hAnsiTheme="majorHAnsi" w:cstheme="majorHAnsi"/>
          <w:sz w:val="12"/>
        </w:rPr>
        <w:t xml:space="preserve"> for pursuing wealth, </w:t>
      </w:r>
      <w:r w:rsidRPr="000E6C47">
        <w:rPr>
          <w:rStyle w:val="StyleUnderline"/>
          <w:rFonts w:asciiTheme="majorHAnsi" w:hAnsiTheme="majorHAnsi" w:cstheme="majorHAnsi"/>
          <w:highlight w:val="green"/>
        </w:rPr>
        <w:t>the</w:t>
      </w:r>
      <w:r w:rsidRPr="000E6C47">
        <w:rPr>
          <w:rFonts w:asciiTheme="majorHAnsi" w:hAnsiTheme="majorHAnsi" w:cstheme="majorHAnsi"/>
          <w:sz w:val="12"/>
          <w:highlight w:val="green"/>
        </w:rPr>
        <w:t xml:space="preserve"> </w:t>
      </w:r>
      <w:r w:rsidRPr="000E6C47">
        <w:rPr>
          <w:rStyle w:val="Emphasis"/>
          <w:rFonts w:asciiTheme="majorHAnsi" w:hAnsiTheme="majorHAnsi" w:cstheme="majorHAnsi"/>
          <w:highlight w:val="green"/>
        </w:rPr>
        <w:t>idea of “influence”</w:t>
      </w:r>
      <w:r w:rsidRPr="000E6C47">
        <w:rPr>
          <w:rFonts w:asciiTheme="majorHAnsi" w:hAnsiTheme="majorHAnsi" w:cstheme="majorHAnsi"/>
          <w:sz w:val="12"/>
          <w:highlight w:val="green"/>
        </w:rPr>
        <w:t xml:space="preserve"> </w:t>
      </w:r>
      <w:r w:rsidRPr="000E6C47">
        <w:rPr>
          <w:rStyle w:val="StyleUnderline"/>
          <w:rFonts w:asciiTheme="majorHAnsi" w:hAnsiTheme="majorHAnsi" w:cstheme="majorHAnsi"/>
          <w:highlight w:val="green"/>
        </w:rPr>
        <w:t>would become obsolete</w:t>
      </w:r>
      <w:r w:rsidRPr="000E6C47">
        <w:rPr>
          <w:rFonts w:asciiTheme="majorHAnsi" w:hAnsiTheme="majorHAnsi" w:cstheme="majorHAnsi"/>
          <w:sz w:val="12"/>
          <w:highlight w:val="green"/>
        </w:rPr>
        <w:t xml:space="preserve"> </w:t>
      </w:r>
      <w:r w:rsidRPr="000E6C47">
        <w:rPr>
          <w:rStyle w:val="StyleUnderline"/>
          <w:rFonts w:asciiTheme="majorHAnsi" w:hAnsiTheme="majorHAnsi" w:cstheme="majorHAnsi"/>
          <w:highlight w:val="green"/>
        </w:rPr>
        <w:t>because</w:t>
      </w:r>
      <w:r w:rsidRPr="000E6C47">
        <w:rPr>
          <w:rFonts w:asciiTheme="majorHAnsi" w:hAnsiTheme="majorHAnsi" w:cstheme="majorHAnsi"/>
          <w:sz w:val="12"/>
        </w:rPr>
        <w:t xml:space="preserve">, in principle, </w:t>
      </w:r>
      <w:r w:rsidRPr="000E6C47">
        <w:rPr>
          <w:rStyle w:val="StyleUnderline"/>
          <w:rFonts w:asciiTheme="majorHAnsi" w:hAnsiTheme="majorHAnsi" w:cstheme="majorHAnsi"/>
        </w:rPr>
        <w:t xml:space="preserve">pure </w:t>
      </w:r>
      <w:r w:rsidRPr="000E6C47">
        <w:rPr>
          <w:rStyle w:val="Emphasis"/>
          <w:rFonts w:asciiTheme="majorHAnsi" w:hAnsiTheme="majorHAnsi" w:cstheme="majorHAnsi"/>
          <w:highlight w:val="green"/>
        </w:rPr>
        <w:t>economic actors do not care</w:t>
      </w:r>
      <w:r w:rsidRPr="000E6C47">
        <w:rPr>
          <w:rFonts w:asciiTheme="majorHAnsi" w:hAnsiTheme="majorHAnsi" w:cstheme="majorHAnsi"/>
          <w:sz w:val="12"/>
        </w:rPr>
        <w:t xml:space="preserve"> much about influence. They care about getting rich. (As Japan and Germany have found, however, influence, status, and prestige tend to accompany the accumulation of wealth, but this is just an ancillary effect.) Suppose the president of a company could choose between two stories to tell the stockholders. One message would be, “We enjoy great influence in the industry. When we talk everybody listens. Our profits are nil.” The other would be, “No one in the industry pays the slightest attention to us or ever asks our advice. We are, in fact, the butt of jokes in the trade. We are making money hand over fist.” There is no doubt about which story would most thoroughly warm the stockholders’ hearts.</w:t>
      </w:r>
    </w:p>
    <w:p w14:paraId="1C10EEC4" w14:textId="56F92065" w:rsidR="00367F20" w:rsidRPr="00367F20" w:rsidRDefault="00367F20" w:rsidP="00367F20"/>
    <w:sectPr w:rsidR="00367F20" w:rsidRPr="00367F20" w:rsidSect="009E4F2B">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altName w:val="Courier New PSMT"/>
    <w:panose1 w:val="02070309020205020404"/>
    <w:charset w:val="00"/>
    <w:family w:val="modern"/>
    <w:pitch w:val="fixed"/>
    <w:sig w:usb0="E0002AFF" w:usb1="C0007843" w:usb2="00000009" w:usb3="00000000" w:csb0="000001FF" w:csb1="00000000"/>
  </w:font>
  <w:font w:name="Wingdings">
    <w:altName w:val="Wingdings"/>
    <w:panose1 w:val="05000000000000000000"/>
    <w:charset w:val="4D"/>
    <w:family w:val="decorative"/>
    <w:pitch w:val="variable"/>
    <w:sig w:usb0="00000003" w:usb1="00000000" w:usb2="00000000" w:usb3="00000000" w:csb0="80000001" w:csb1="00000000"/>
  </w:font>
  <w:font w:name="AppleSystemUIFont">
    <w:altName w:val="Calibri"/>
    <w:panose1 w:val="020B0604020202020204"/>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altName w:val="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 w:name="Arial">
    <w:altName w:val="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2D32394A"/>
    <w:lvl w:ilvl="0" w:tplc="49408DE2">
      <w:start w:val="1"/>
      <w:numFmt w:val="decimal"/>
      <w:lvlText w:val="%1."/>
      <w:lvlJc w:val="left"/>
      <w:pPr>
        <w:ind w:left="720" w:hanging="360"/>
      </w:pPr>
      <w:rPr>
        <w:rFonts w:ascii="AppleSystemUIFont" w:eastAsiaTheme="minorEastAsia" w:hAnsi="AppleSystemUIFont" w:cs="AppleSystemUIFont"/>
      </w:r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0002"/>
    <w:multiLevelType w:val="hybridMultilevel"/>
    <w:tmpl w:val="00000002"/>
    <w:lvl w:ilvl="0" w:tplc="00000065">
      <w:start w:val="1"/>
      <w:numFmt w:val="bullet"/>
      <w:lvlText w:val="⁃"/>
      <w:lvlJc w:val="left"/>
      <w:pPr>
        <w:ind w:left="720" w:hanging="360"/>
      </w:pPr>
    </w:lvl>
    <w:lvl w:ilvl="1" w:tplc="00000066">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688474D"/>
    <w:multiLevelType w:val="hybridMultilevel"/>
    <w:tmpl w:val="FF3AE936"/>
    <w:lvl w:ilvl="0" w:tplc="C8C6C876">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91054A6"/>
    <w:multiLevelType w:val="hybridMultilevel"/>
    <w:tmpl w:val="3BF0D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046FFD"/>
    <w:multiLevelType w:val="hybridMultilevel"/>
    <w:tmpl w:val="BFD83B92"/>
    <w:lvl w:ilvl="0" w:tplc="C85642A4">
      <w:start w:val="1"/>
      <w:numFmt w:val="lowerLetter"/>
      <w:lvlText w:val="%1."/>
      <w:lvlJc w:val="left"/>
      <w:pPr>
        <w:ind w:left="1440" w:hanging="360"/>
      </w:pPr>
      <w:rPr>
        <w:rFonts w:hint="default"/>
        <w:b/>
        <w:bCs/>
        <w:sz w:val="26"/>
        <w:szCs w:val="26"/>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5A32438"/>
    <w:multiLevelType w:val="hybridMultilevel"/>
    <w:tmpl w:val="DF72C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EF817E8"/>
    <w:multiLevelType w:val="hybridMultilevel"/>
    <w:tmpl w:val="052CD4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94E7FF3"/>
    <w:multiLevelType w:val="multilevel"/>
    <w:tmpl w:val="DCD8C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7AF2564"/>
    <w:multiLevelType w:val="hybridMultilevel"/>
    <w:tmpl w:val="95E26D3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909786F"/>
    <w:multiLevelType w:val="hybridMultilevel"/>
    <w:tmpl w:val="DF04596C"/>
    <w:lvl w:ilvl="0" w:tplc="FFFFFFFF">
      <w:start w:val="1"/>
      <w:numFmt w:val="decimal"/>
      <w:lvlText w:val="%1."/>
      <w:lvlJc w:val="left"/>
      <w:pPr>
        <w:ind w:left="720" w:hanging="360"/>
      </w:pPr>
      <w:rPr>
        <w:rFonts w:ascii="AppleSystemUIFont" w:eastAsiaTheme="minorEastAsia" w:hAnsi="AppleSystemUIFont" w:cs="AppleSystemUIFont"/>
      </w:rPr>
    </w:lvl>
    <w:lvl w:ilvl="1" w:tplc="FFFFFFFF">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696064A8"/>
    <w:multiLevelType w:val="hybridMultilevel"/>
    <w:tmpl w:val="02642DE2"/>
    <w:lvl w:ilvl="0" w:tplc="8FB6B7E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D2317E9"/>
    <w:multiLevelType w:val="multilevel"/>
    <w:tmpl w:val="E862BD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A5025D9"/>
    <w:multiLevelType w:val="hybridMultilevel"/>
    <w:tmpl w:val="6ADE4598"/>
    <w:lvl w:ilvl="0" w:tplc="409AB6F6">
      <w:start w:val="3"/>
      <w:numFmt w:val="bullet"/>
      <w:lvlText w:val="-"/>
      <w:lvlJc w:val="left"/>
      <w:pPr>
        <w:ind w:left="720" w:hanging="360"/>
      </w:pPr>
      <w:rPr>
        <w:rFonts w:ascii="Calibri" w:eastAsiaTheme="minorEastAsia" w:hAnsi="Calibri" w:cs="Calibri" w:hint="default"/>
        <w:sz w:val="16"/>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 w:numId="15">
    <w:abstractNumId w:val="14"/>
  </w:num>
  <w:num w:numId="16">
    <w:abstractNumId w:val="21"/>
  </w:num>
  <w:num w:numId="17">
    <w:abstractNumId w:val="18"/>
  </w:num>
  <w:num w:numId="18">
    <w:abstractNumId w:val="23"/>
  </w:num>
  <w:num w:numId="19">
    <w:abstractNumId w:val="17"/>
  </w:num>
  <w:num w:numId="20">
    <w:abstractNumId w:val="22"/>
  </w:num>
  <w:num w:numId="21">
    <w:abstractNumId w:val="20"/>
  </w:num>
  <w:num w:numId="22">
    <w:abstractNumId w:val="16"/>
  </w:num>
  <w:num w:numId="23">
    <w:abstractNumId w:val="15"/>
  </w:num>
  <w:num w:numId="24">
    <w:abstractNumId w:val="24"/>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562C9"/>
    <w:rsid w:val="000029E3"/>
    <w:rsid w:val="000029E8"/>
    <w:rsid w:val="00004225"/>
    <w:rsid w:val="000066CA"/>
    <w:rsid w:val="00007264"/>
    <w:rsid w:val="000076A9"/>
    <w:rsid w:val="00014FAD"/>
    <w:rsid w:val="00015D2A"/>
    <w:rsid w:val="00016403"/>
    <w:rsid w:val="0002490B"/>
    <w:rsid w:val="00026465"/>
    <w:rsid w:val="00030204"/>
    <w:rsid w:val="000312A0"/>
    <w:rsid w:val="0003396C"/>
    <w:rsid w:val="00035337"/>
    <w:rsid w:val="00052FB1"/>
    <w:rsid w:val="00054276"/>
    <w:rsid w:val="000547B1"/>
    <w:rsid w:val="000552D6"/>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28F5"/>
    <w:rsid w:val="00113E82"/>
    <w:rsid w:val="00117316"/>
    <w:rsid w:val="001209B4"/>
    <w:rsid w:val="0015426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37ACF"/>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67F20"/>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0645"/>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59"/>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574B8"/>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1C07"/>
    <w:rsid w:val="00705020"/>
    <w:rsid w:val="00717B01"/>
    <w:rsid w:val="00717CEC"/>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1BB6"/>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76DE"/>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7B3F"/>
    <w:rsid w:val="009A1467"/>
    <w:rsid w:val="009A5828"/>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045E"/>
    <w:rsid w:val="00A5081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2DF8"/>
    <w:rsid w:val="00BC0ABE"/>
    <w:rsid w:val="00BC0EB6"/>
    <w:rsid w:val="00BC30DB"/>
    <w:rsid w:val="00BC64FF"/>
    <w:rsid w:val="00BC7C37"/>
    <w:rsid w:val="00BD2244"/>
    <w:rsid w:val="00BD54BA"/>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1D8D"/>
    <w:rsid w:val="00C72AFE"/>
    <w:rsid w:val="00C76E33"/>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2C9"/>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1D6E"/>
    <w:rsid w:val="00DF1210"/>
    <w:rsid w:val="00DF31E9"/>
    <w:rsid w:val="00DF400D"/>
    <w:rsid w:val="00DF4771"/>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05B5"/>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386D"/>
    <w:rsid w:val="00F63AC9"/>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49B2F9"/>
  <w14:defaultImageDpi w14:val="300"/>
  <w15:docId w15:val="{375A1696-ECF0-CD4C-A7F2-DA8C285A7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67F2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67F2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67F2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67F2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TAG, Ch,Ch,no read,No Spacing211,No Spacing12,No Spacing2111,Heading 2 Char2 Char,Heading 2 Char1 Char Char,No Spacing4,No Spacing11111,No Spacing5,No Spacing21,No Spacing1,Debate Text,T,ta,t"/>
    <w:basedOn w:val="Normal"/>
    <w:next w:val="Normal"/>
    <w:link w:val="Heading4Char"/>
    <w:uiPriority w:val="9"/>
    <w:unhideWhenUsed/>
    <w:qFormat/>
    <w:rsid w:val="00367F2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67F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7F20"/>
  </w:style>
  <w:style w:type="character" w:customStyle="1" w:styleId="Heading1Char">
    <w:name w:val="Heading 1 Char"/>
    <w:aliases w:val="Pocket Char"/>
    <w:basedOn w:val="DefaultParagraphFont"/>
    <w:link w:val="Heading1"/>
    <w:uiPriority w:val="9"/>
    <w:rsid w:val="00367F2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67F2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67F20"/>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TAG Char, Ch Char,Ch Char,no read Char,No Spacing211 Char,No Spacing12 Char,No Spacing2111 Char,Heading 2 Char2 Char Char,Heading 2 Char1 Char Char Char,t Char"/>
    <w:basedOn w:val="DefaultParagraphFont"/>
    <w:link w:val="Heading4"/>
    <w:uiPriority w:val="9"/>
    <w:rsid w:val="00367F2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67F20"/>
    <w:rPr>
      <w:b/>
      <w:sz w:val="26"/>
      <w:u w:val="none"/>
    </w:rPr>
  </w:style>
  <w:style w:type="character" w:customStyle="1" w:styleId="StyleUnderline">
    <w:name w:val="Style Underline"/>
    <w:aliases w:val="Underline,Style Bold Underline,apple-style-span + 6 pt,Kern at 16 pt,Bold,Intense Emphasis1,Intense Emphasis2,HHeading 3 + 12 pt,Cards + Font: 12 pt Char,Intense Emphasis3,Style,Bold Cite Char,Citation Char Char Char,ci,Minimized Char,c,Bo"/>
    <w:basedOn w:val="DefaultParagraphFont"/>
    <w:link w:val="CardsFont12pt"/>
    <w:uiPriority w:val="1"/>
    <w:qFormat/>
    <w:rsid w:val="00367F20"/>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Box,Debate,bold underline,s"/>
    <w:basedOn w:val="DefaultParagraphFont"/>
    <w:link w:val="Emphasis1"/>
    <w:uiPriority w:val="20"/>
    <w:qFormat/>
    <w:rsid w:val="00367F2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67F20"/>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367F20"/>
    <w:rPr>
      <w:color w:val="auto"/>
      <w:u w:val="none"/>
    </w:rPr>
  </w:style>
  <w:style w:type="paragraph" w:styleId="DocumentMap">
    <w:name w:val="Document Map"/>
    <w:basedOn w:val="Normal"/>
    <w:link w:val="DocumentMapChar"/>
    <w:uiPriority w:val="99"/>
    <w:semiHidden/>
    <w:unhideWhenUsed/>
    <w:rsid w:val="00367F2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67F20"/>
    <w:rPr>
      <w:rFonts w:ascii="Lucida Grande" w:hAnsi="Lucida Grande" w:cs="Lucida Grande"/>
    </w:rPr>
  </w:style>
  <w:style w:type="paragraph" w:styleId="ListParagraph">
    <w:name w:val="List Paragraph"/>
    <w:basedOn w:val="Normal"/>
    <w:uiPriority w:val="34"/>
    <w:qFormat/>
    <w:rsid w:val="00D562C9"/>
    <w:pPr>
      <w:ind w:left="720"/>
      <w:contextualSpacing/>
    </w:pPr>
  </w:style>
  <w:style w:type="paragraph" w:styleId="NormalWeb">
    <w:name w:val="Normal (Web)"/>
    <w:basedOn w:val="Normal"/>
    <w:uiPriority w:val="99"/>
    <w:semiHidden/>
    <w:unhideWhenUsed/>
    <w:rsid w:val="001028F5"/>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DF477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DF4771"/>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fl">
    <w:name w:val="fl"/>
    <w:basedOn w:val="DefaultParagraphFont"/>
    <w:rsid w:val="00154263"/>
  </w:style>
  <w:style w:type="character" w:customStyle="1" w:styleId="word-syllables">
    <w:name w:val="word-syllables"/>
    <w:basedOn w:val="DefaultParagraphFont"/>
    <w:rsid w:val="00154263"/>
  </w:style>
  <w:style w:type="character" w:customStyle="1" w:styleId="prs">
    <w:name w:val="prs"/>
    <w:basedOn w:val="DefaultParagraphFont"/>
    <w:rsid w:val="00154263"/>
  </w:style>
  <w:style w:type="character" w:customStyle="1" w:styleId="syl-break">
    <w:name w:val="syl-break"/>
    <w:basedOn w:val="DefaultParagraphFont"/>
    <w:rsid w:val="00154263"/>
  </w:style>
  <w:style w:type="character" w:customStyle="1" w:styleId="first-slash">
    <w:name w:val="first-slash"/>
    <w:basedOn w:val="DefaultParagraphFont"/>
    <w:rsid w:val="00154263"/>
  </w:style>
  <w:style w:type="character" w:customStyle="1" w:styleId="pr">
    <w:name w:val="pr"/>
    <w:basedOn w:val="DefaultParagraphFont"/>
    <w:rsid w:val="00154263"/>
  </w:style>
  <w:style w:type="character" w:customStyle="1" w:styleId="addpunct">
    <w:name w:val="addpunct"/>
    <w:basedOn w:val="DefaultParagraphFont"/>
    <w:rsid w:val="00154263"/>
  </w:style>
  <w:style w:type="character" w:customStyle="1" w:styleId="last-slash">
    <w:name w:val="last-slash"/>
    <w:basedOn w:val="DefaultParagraphFont"/>
    <w:rsid w:val="00154263"/>
  </w:style>
  <w:style w:type="character" w:customStyle="1" w:styleId="num">
    <w:name w:val="num"/>
    <w:basedOn w:val="DefaultParagraphFont"/>
    <w:rsid w:val="00154263"/>
  </w:style>
  <w:style w:type="character" w:customStyle="1" w:styleId="dttext">
    <w:name w:val="dttext"/>
    <w:basedOn w:val="DefaultParagraphFont"/>
    <w:rsid w:val="00154263"/>
  </w:style>
  <w:style w:type="character" w:styleId="Strong">
    <w:name w:val="Strong"/>
    <w:basedOn w:val="DefaultParagraphFont"/>
    <w:uiPriority w:val="22"/>
    <w:qFormat/>
    <w:rsid w:val="00154263"/>
    <w:rPr>
      <w:b/>
      <w:bCs/>
    </w:rPr>
  </w:style>
  <w:style w:type="character" w:customStyle="1" w:styleId="text-uppercase">
    <w:name w:val="text-uppercase"/>
    <w:basedOn w:val="DefaultParagraphFont"/>
    <w:rsid w:val="00154263"/>
  </w:style>
  <w:style w:type="character" w:customStyle="1" w:styleId="mwtsp">
    <w:name w:val="mw_t_sp"/>
    <w:basedOn w:val="DefaultParagraphFont"/>
    <w:rsid w:val="00154263"/>
  </w:style>
  <w:style w:type="character" w:customStyle="1" w:styleId="mwtwi">
    <w:name w:val="mw_t_wi"/>
    <w:basedOn w:val="DefaultParagraphFont"/>
    <w:rsid w:val="00154263"/>
  </w:style>
  <w:style w:type="character" w:customStyle="1" w:styleId="text-lowercase">
    <w:name w:val="text-lowercase"/>
    <w:basedOn w:val="DefaultParagraphFont"/>
    <w:rsid w:val="00154263"/>
  </w:style>
  <w:style w:type="character" w:styleId="UnresolvedMention">
    <w:name w:val="Unresolved Mention"/>
    <w:basedOn w:val="DefaultParagraphFont"/>
    <w:uiPriority w:val="99"/>
    <w:semiHidden/>
    <w:unhideWhenUsed/>
    <w:rsid w:val="00BD54BA"/>
    <w:rPr>
      <w:color w:val="605E5C"/>
      <w:shd w:val="clear" w:color="auto" w:fill="E1DFDD"/>
    </w:rPr>
  </w:style>
  <w:style w:type="paragraph" w:customStyle="1" w:styleId="msonormal0">
    <w:name w:val="msonormal"/>
    <w:basedOn w:val="Normal"/>
    <w:rsid w:val="00DE1D6E"/>
    <w:pPr>
      <w:spacing w:before="100" w:beforeAutospacing="1" w:after="100" w:afterAutospacing="1" w:line="240" w:lineRule="auto"/>
    </w:pPr>
    <w:rPr>
      <w:rFonts w:ascii="Times New Roman" w:eastAsia="Times New Roman" w:hAnsi="Times New Roman" w:cs="Times New Roman"/>
      <w:sz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367F20"/>
    <w:pPr>
      <w:pBdr>
        <w:top w:val="single" w:sz="12" w:space="1" w:color="auto"/>
        <w:left w:val="single" w:sz="12" w:space="4" w:color="auto"/>
        <w:bottom w:val="single" w:sz="12" w:space="1" w:color="auto"/>
        <w:right w:val="single" w:sz="12" w:space="4" w:color="auto"/>
      </w:pBdr>
    </w:pPr>
    <w:rPr>
      <w:sz w:val="22"/>
      <w:u w:val="single"/>
    </w:rPr>
  </w:style>
  <w:style w:type="paragraph" w:customStyle="1" w:styleId="textbold">
    <w:name w:val="text bold"/>
    <w:basedOn w:val="Normal"/>
    <w:autoRedefine/>
    <w:uiPriority w:val="20"/>
    <w:qFormat/>
    <w:rsid w:val="00367F20"/>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37978">
      <w:bodyDiv w:val="1"/>
      <w:marLeft w:val="0"/>
      <w:marRight w:val="0"/>
      <w:marTop w:val="0"/>
      <w:marBottom w:val="0"/>
      <w:divBdr>
        <w:top w:val="none" w:sz="0" w:space="0" w:color="auto"/>
        <w:left w:val="none" w:sz="0" w:space="0" w:color="auto"/>
        <w:bottom w:val="none" w:sz="0" w:space="0" w:color="auto"/>
        <w:right w:val="none" w:sz="0" w:space="0" w:color="auto"/>
      </w:divBdr>
    </w:div>
    <w:div w:id="187837965">
      <w:bodyDiv w:val="1"/>
      <w:marLeft w:val="0"/>
      <w:marRight w:val="0"/>
      <w:marTop w:val="0"/>
      <w:marBottom w:val="0"/>
      <w:divBdr>
        <w:top w:val="none" w:sz="0" w:space="0" w:color="auto"/>
        <w:left w:val="none" w:sz="0" w:space="0" w:color="auto"/>
        <w:bottom w:val="none" w:sz="0" w:space="0" w:color="auto"/>
        <w:right w:val="none" w:sz="0" w:space="0" w:color="auto"/>
      </w:divBdr>
    </w:div>
    <w:div w:id="220795142">
      <w:bodyDiv w:val="1"/>
      <w:marLeft w:val="0"/>
      <w:marRight w:val="0"/>
      <w:marTop w:val="0"/>
      <w:marBottom w:val="0"/>
      <w:divBdr>
        <w:top w:val="none" w:sz="0" w:space="0" w:color="auto"/>
        <w:left w:val="none" w:sz="0" w:space="0" w:color="auto"/>
        <w:bottom w:val="none" w:sz="0" w:space="0" w:color="auto"/>
        <w:right w:val="none" w:sz="0" w:space="0" w:color="auto"/>
      </w:divBdr>
      <w:divsChild>
        <w:div w:id="829448609">
          <w:marLeft w:val="0"/>
          <w:marRight w:val="0"/>
          <w:marTop w:val="0"/>
          <w:marBottom w:val="240"/>
          <w:divBdr>
            <w:top w:val="none" w:sz="0" w:space="0" w:color="auto"/>
            <w:left w:val="none" w:sz="0" w:space="0" w:color="auto"/>
            <w:bottom w:val="none" w:sz="0" w:space="0" w:color="auto"/>
            <w:right w:val="none" w:sz="0" w:space="0" w:color="auto"/>
          </w:divBdr>
          <w:divsChild>
            <w:div w:id="111024243">
              <w:marLeft w:val="0"/>
              <w:marRight w:val="0"/>
              <w:marTop w:val="0"/>
              <w:marBottom w:val="0"/>
              <w:divBdr>
                <w:top w:val="none" w:sz="0" w:space="0" w:color="auto"/>
                <w:left w:val="none" w:sz="0" w:space="0" w:color="auto"/>
                <w:bottom w:val="none" w:sz="0" w:space="0" w:color="auto"/>
                <w:right w:val="none" w:sz="0" w:space="0" w:color="auto"/>
              </w:divBdr>
              <w:divsChild>
                <w:div w:id="1895265555">
                  <w:marLeft w:val="0"/>
                  <w:marRight w:val="0"/>
                  <w:marTop w:val="0"/>
                  <w:marBottom w:val="0"/>
                  <w:divBdr>
                    <w:top w:val="none" w:sz="0" w:space="0" w:color="auto"/>
                    <w:left w:val="none" w:sz="0" w:space="0" w:color="auto"/>
                    <w:bottom w:val="none" w:sz="0" w:space="0" w:color="auto"/>
                    <w:right w:val="none" w:sz="0" w:space="0" w:color="auto"/>
                  </w:divBdr>
                </w:div>
              </w:divsChild>
            </w:div>
            <w:div w:id="1999263278">
              <w:marLeft w:val="0"/>
              <w:marRight w:val="0"/>
              <w:marTop w:val="0"/>
              <w:marBottom w:val="720"/>
              <w:divBdr>
                <w:top w:val="none" w:sz="0" w:space="0" w:color="auto"/>
                <w:left w:val="none" w:sz="0" w:space="0" w:color="auto"/>
                <w:bottom w:val="none" w:sz="0" w:space="0" w:color="auto"/>
                <w:right w:val="none" w:sz="0" w:space="0" w:color="auto"/>
              </w:divBdr>
              <w:divsChild>
                <w:div w:id="1166245156">
                  <w:marLeft w:val="0"/>
                  <w:marRight w:val="0"/>
                  <w:marTop w:val="0"/>
                  <w:marBottom w:val="0"/>
                  <w:divBdr>
                    <w:top w:val="none" w:sz="0" w:space="0" w:color="auto"/>
                    <w:left w:val="none" w:sz="0" w:space="0" w:color="auto"/>
                    <w:bottom w:val="none" w:sz="0" w:space="0" w:color="auto"/>
                    <w:right w:val="none" w:sz="0" w:space="0" w:color="auto"/>
                  </w:divBdr>
                  <w:divsChild>
                    <w:div w:id="1322738346">
                      <w:marLeft w:val="0"/>
                      <w:marRight w:val="0"/>
                      <w:marTop w:val="0"/>
                      <w:marBottom w:val="360"/>
                      <w:divBdr>
                        <w:top w:val="none" w:sz="0" w:space="0" w:color="auto"/>
                        <w:left w:val="none" w:sz="0" w:space="0" w:color="auto"/>
                        <w:bottom w:val="none" w:sz="0" w:space="0" w:color="auto"/>
                        <w:right w:val="none" w:sz="0" w:space="0" w:color="auto"/>
                      </w:divBdr>
                      <w:divsChild>
                        <w:div w:id="1802334775">
                          <w:marLeft w:val="0"/>
                          <w:marRight w:val="0"/>
                          <w:marTop w:val="0"/>
                          <w:marBottom w:val="0"/>
                          <w:divBdr>
                            <w:top w:val="none" w:sz="0" w:space="0" w:color="auto"/>
                            <w:left w:val="none" w:sz="0" w:space="0" w:color="auto"/>
                            <w:bottom w:val="none" w:sz="0" w:space="0" w:color="auto"/>
                            <w:right w:val="none" w:sz="0" w:space="0" w:color="auto"/>
                          </w:divBdr>
                          <w:divsChild>
                            <w:div w:id="1678188832">
                              <w:marLeft w:val="0"/>
                              <w:marRight w:val="0"/>
                              <w:marTop w:val="0"/>
                              <w:marBottom w:val="0"/>
                              <w:divBdr>
                                <w:top w:val="none" w:sz="0" w:space="0" w:color="auto"/>
                                <w:left w:val="none" w:sz="0" w:space="0" w:color="auto"/>
                                <w:bottom w:val="none" w:sz="0" w:space="0" w:color="auto"/>
                                <w:right w:val="none" w:sz="0" w:space="0" w:color="auto"/>
                              </w:divBdr>
                              <w:divsChild>
                                <w:div w:id="346056680">
                                  <w:marLeft w:val="0"/>
                                  <w:marRight w:val="0"/>
                                  <w:marTop w:val="0"/>
                                  <w:marBottom w:val="0"/>
                                  <w:divBdr>
                                    <w:top w:val="none" w:sz="0" w:space="0" w:color="auto"/>
                                    <w:left w:val="none" w:sz="0" w:space="0" w:color="auto"/>
                                    <w:bottom w:val="none" w:sz="0" w:space="0" w:color="auto"/>
                                    <w:right w:val="none" w:sz="0" w:space="0" w:color="auto"/>
                                  </w:divBdr>
                                  <w:divsChild>
                                    <w:div w:id="417023829">
                                      <w:marLeft w:val="0"/>
                                      <w:marRight w:val="0"/>
                                      <w:marTop w:val="0"/>
                                      <w:marBottom w:val="0"/>
                                      <w:divBdr>
                                        <w:top w:val="none" w:sz="0" w:space="0" w:color="auto"/>
                                        <w:left w:val="none" w:sz="0" w:space="0" w:color="auto"/>
                                        <w:bottom w:val="none" w:sz="0" w:space="0" w:color="auto"/>
                                        <w:right w:val="none" w:sz="0" w:space="0" w:color="auto"/>
                                      </w:divBdr>
                                      <w:divsChild>
                                        <w:div w:id="100995160">
                                          <w:marLeft w:val="0"/>
                                          <w:marRight w:val="0"/>
                                          <w:marTop w:val="0"/>
                                          <w:marBottom w:val="0"/>
                                          <w:divBdr>
                                            <w:top w:val="single" w:sz="6" w:space="9" w:color="717171"/>
                                            <w:left w:val="single" w:sz="6" w:space="9" w:color="717171"/>
                                            <w:bottom w:val="single" w:sz="6" w:space="9" w:color="717171"/>
                                            <w:right w:val="single" w:sz="6" w:space="9" w:color="717171"/>
                                          </w:divBdr>
                                          <w:divsChild>
                                            <w:div w:id="1021778343">
                                              <w:marLeft w:val="0"/>
                                              <w:marRight w:val="0"/>
                                              <w:marTop w:val="0"/>
                                              <w:marBottom w:val="0"/>
                                              <w:divBdr>
                                                <w:top w:val="none" w:sz="0" w:space="0" w:color="auto"/>
                                                <w:left w:val="none" w:sz="0" w:space="0" w:color="auto"/>
                                                <w:bottom w:val="none" w:sz="0" w:space="0" w:color="auto"/>
                                                <w:right w:val="none" w:sz="0" w:space="0" w:color="auto"/>
                                              </w:divBdr>
                                              <w:divsChild>
                                                <w:div w:id="1406489507">
                                                  <w:marLeft w:val="0"/>
                                                  <w:marRight w:val="0"/>
                                                  <w:marTop w:val="0"/>
                                                  <w:marBottom w:val="0"/>
                                                  <w:divBdr>
                                                    <w:top w:val="none" w:sz="0" w:space="0" w:color="auto"/>
                                                    <w:left w:val="none" w:sz="0" w:space="0" w:color="auto"/>
                                                    <w:bottom w:val="none" w:sz="0" w:space="0" w:color="auto"/>
                                                    <w:right w:val="none" w:sz="0" w:space="0" w:color="auto"/>
                                                  </w:divBdr>
                                                  <w:divsChild>
                                                    <w:div w:id="114981275">
                                                      <w:marLeft w:val="0"/>
                                                      <w:marRight w:val="0"/>
                                                      <w:marTop w:val="0"/>
                                                      <w:marBottom w:val="0"/>
                                                      <w:divBdr>
                                                        <w:top w:val="none" w:sz="0" w:space="0" w:color="auto"/>
                                                        <w:left w:val="none" w:sz="0" w:space="0" w:color="auto"/>
                                                        <w:bottom w:val="none" w:sz="0" w:space="0" w:color="auto"/>
                                                        <w:right w:val="none" w:sz="0" w:space="0" w:color="auto"/>
                                                      </w:divBdr>
                                                      <w:divsChild>
                                                        <w:div w:id="1496800669">
                                                          <w:marLeft w:val="0"/>
                                                          <w:marRight w:val="0"/>
                                                          <w:marTop w:val="0"/>
                                                          <w:marBottom w:val="0"/>
                                                          <w:divBdr>
                                                            <w:top w:val="none" w:sz="0" w:space="0" w:color="auto"/>
                                                            <w:left w:val="none" w:sz="0" w:space="0" w:color="auto"/>
                                                            <w:bottom w:val="none" w:sz="0" w:space="0" w:color="auto"/>
                                                            <w:right w:val="none" w:sz="0" w:space="0" w:color="auto"/>
                                                          </w:divBdr>
                                                          <w:divsChild>
                                                            <w:div w:id="1873761782">
                                                              <w:marLeft w:val="0"/>
                                                              <w:marRight w:val="0"/>
                                                              <w:marTop w:val="0"/>
                                                              <w:marBottom w:val="0"/>
                                                              <w:divBdr>
                                                                <w:top w:val="none" w:sz="0" w:space="0" w:color="auto"/>
                                                                <w:left w:val="none" w:sz="0" w:space="0" w:color="auto"/>
                                                                <w:bottom w:val="none" w:sz="0" w:space="0" w:color="auto"/>
                                                                <w:right w:val="none" w:sz="0" w:space="0" w:color="auto"/>
                                                              </w:divBdr>
                                                              <w:divsChild>
                                                                <w:div w:id="457770256">
                                                                  <w:marLeft w:val="0"/>
                                                                  <w:marRight w:val="0"/>
                                                                  <w:marTop w:val="0"/>
                                                                  <w:marBottom w:val="0"/>
                                                                  <w:divBdr>
                                                                    <w:top w:val="none" w:sz="0" w:space="0" w:color="auto"/>
                                                                    <w:left w:val="none" w:sz="0" w:space="0" w:color="auto"/>
                                                                    <w:bottom w:val="none" w:sz="0" w:space="0" w:color="auto"/>
                                                                    <w:right w:val="none" w:sz="0" w:space="0" w:color="auto"/>
                                                                  </w:divBdr>
                                                                </w:div>
                                                                <w:div w:id="44126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4090606">
                                              <w:marLeft w:val="0"/>
                                              <w:marRight w:val="0"/>
                                              <w:marTop w:val="0"/>
                                              <w:marBottom w:val="0"/>
                                              <w:divBdr>
                                                <w:top w:val="none" w:sz="0" w:space="0" w:color="auto"/>
                                                <w:left w:val="none" w:sz="0" w:space="0" w:color="auto"/>
                                                <w:bottom w:val="none" w:sz="0" w:space="0" w:color="auto"/>
                                                <w:right w:val="none" w:sz="0" w:space="0" w:color="auto"/>
                                              </w:divBdr>
                                              <w:divsChild>
                                                <w:div w:id="504635395">
                                                  <w:marLeft w:val="0"/>
                                                  <w:marRight w:val="0"/>
                                                  <w:marTop w:val="0"/>
                                                  <w:marBottom w:val="75"/>
                                                  <w:divBdr>
                                                    <w:top w:val="none" w:sz="0" w:space="0" w:color="auto"/>
                                                    <w:left w:val="none" w:sz="0" w:space="0" w:color="auto"/>
                                                    <w:bottom w:val="none" w:sz="0" w:space="0" w:color="auto"/>
                                                    <w:right w:val="none" w:sz="0" w:space="0" w:color="auto"/>
                                                  </w:divBdr>
                                                </w:div>
                                                <w:div w:id="542670461">
                                                  <w:marLeft w:val="0"/>
                                                  <w:marRight w:val="0"/>
                                                  <w:marTop w:val="0"/>
                                                  <w:marBottom w:val="0"/>
                                                  <w:divBdr>
                                                    <w:top w:val="none" w:sz="0" w:space="0" w:color="auto"/>
                                                    <w:left w:val="none" w:sz="0" w:space="0" w:color="auto"/>
                                                    <w:bottom w:val="none" w:sz="0" w:space="0" w:color="auto"/>
                                                    <w:right w:val="none" w:sz="0" w:space="0" w:color="auto"/>
                                                  </w:divBdr>
                                                </w:div>
                                                <w:div w:id="849028594">
                                                  <w:marLeft w:val="0"/>
                                                  <w:marRight w:val="0"/>
                                                  <w:marTop w:val="75"/>
                                                  <w:marBottom w:val="75"/>
                                                  <w:divBdr>
                                                    <w:top w:val="none" w:sz="0" w:space="0" w:color="auto"/>
                                                    <w:left w:val="none" w:sz="0" w:space="0" w:color="auto"/>
                                                    <w:bottom w:val="none" w:sz="0" w:space="0" w:color="auto"/>
                                                    <w:right w:val="none" w:sz="0" w:space="0" w:color="auto"/>
                                                  </w:divBdr>
                                                </w:div>
                                              </w:divsChild>
                                            </w:div>
                                            <w:div w:id="1467308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3559130">
              <w:marLeft w:val="0"/>
              <w:marRight w:val="0"/>
              <w:marTop w:val="0"/>
              <w:marBottom w:val="0"/>
              <w:divBdr>
                <w:top w:val="none" w:sz="0" w:space="0" w:color="auto"/>
                <w:left w:val="none" w:sz="0" w:space="0" w:color="auto"/>
                <w:bottom w:val="none" w:sz="0" w:space="0" w:color="auto"/>
                <w:right w:val="none" w:sz="0" w:space="0" w:color="auto"/>
              </w:divBdr>
              <w:divsChild>
                <w:div w:id="945187297">
                  <w:marLeft w:val="0"/>
                  <w:marRight w:val="0"/>
                  <w:marTop w:val="0"/>
                  <w:marBottom w:val="0"/>
                  <w:divBdr>
                    <w:top w:val="none" w:sz="0" w:space="0" w:color="auto"/>
                    <w:left w:val="none" w:sz="0" w:space="0" w:color="auto"/>
                    <w:bottom w:val="none" w:sz="0" w:space="0" w:color="auto"/>
                    <w:right w:val="none" w:sz="0" w:space="0" w:color="auto"/>
                  </w:divBdr>
                </w:div>
              </w:divsChild>
            </w:div>
            <w:div w:id="993800419">
              <w:marLeft w:val="0"/>
              <w:marRight w:val="0"/>
              <w:marTop w:val="0"/>
              <w:marBottom w:val="0"/>
              <w:divBdr>
                <w:top w:val="none" w:sz="0" w:space="0" w:color="auto"/>
                <w:left w:val="none" w:sz="0" w:space="0" w:color="auto"/>
                <w:bottom w:val="none" w:sz="0" w:space="0" w:color="auto"/>
                <w:right w:val="none" w:sz="0" w:space="0" w:color="auto"/>
              </w:divBdr>
              <w:divsChild>
                <w:div w:id="1087463739">
                  <w:marLeft w:val="0"/>
                  <w:marRight w:val="0"/>
                  <w:marTop w:val="0"/>
                  <w:marBottom w:val="0"/>
                  <w:divBdr>
                    <w:top w:val="none" w:sz="0" w:space="0" w:color="auto"/>
                    <w:left w:val="none" w:sz="0" w:space="0" w:color="auto"/>
                    <w:bottom w:val="none" w:sz="0" w:space="0" w:color="auto"/>
                    <w:right w:val="none" w:sz="0" w:space="0" w:color="auto"/>
                  </w:divBdr>
                </w:div>
              </w:divsChild>
            </w:div>
            <w:div w:id="1104495895">
              <w:marLeft w:val="0"/>
              <w:marRight w:val="0"/>
              <w:marTop w:val="0"/>
              <w:marBottom w:val="0"/>
              <w:divBdr>
                <w:top w:val="none" w:sz="0" w:space="0" w:color="auto"/>
                <w:left w:val="none" w:sz="0" w:space="0" w:color="auto"/>
                <w:bottom w:val="none" w:sz="0" w:space="0" w:color="auto"/>
                <w:right w:val="none" w:sz="0" w:space="0" w:color="auto"/>
              </w:divBdr>
              <w:divsChild>
                <w:div w:id="81798799">
                  <w:marLeft w:val="0"/>
                  <w:marRight w:val="0"/>
                  <w:marTop w:val="0"/>
                  <w:marBottom w:val="0"/>
                  <w:divBdr>
                    <w:top w:val="none" w:sz="0" w:space="0" w:color="auto"/>
                    <w:left w:val="none" w:sz="0" w:space="0" w:color="auto"/>
                    <w:bottom w:val="none" w:sz="0" w:space="0" w:color="auto"/>
                    <w:right w:val="none" w:sz="0" w:space="0" w:color="auto"/>
                  </w:divBdr>
                </w:div>
              </w:divsChild>
            </w:div>
            <w:div w:id="195774645">
              <w:marLeft w:val="0"/>
              <w:marRight w:val="0"/>
              <w:marTop w:val="0"/>
              <w:marBottom w:val="0"/>
              <w:divBdr>
                <w:top w:val="none" w:sz="0" w:space="0" w:color="auto"/>
                <w:left w:val="none" w:sz="0" w:space="0" w:color="auto"/>
                <w:bottom w:val="none" w:sz="0" w:space="0" w:color="auto"/>
                <w:right w:val="none" w:sz="0" w:space="0" w:color="auto"/>
              </w:divBdr>
              <w:divsChild>
                <w:div w:id="842859477">
                  <w:marLeft w:val="0"/>
                  <w:marRight w:val="0"/>
                  <w:marTop w:val="0"/>
                  <w:marBottom w:val="0"/>
                  <w:divBdr>
                    <w:top w:val="none" w:sz="0" w:space="0" w:color="auto"/>
                    <w:left w:val="none" w:sz="0" w:space="0" w:color="auto"/>
                    <w:bottom w:val="none" w:sz="0" w:space="0" w:color="auto"/>
                    <w:right w:val="none" w:sz="0" w:space="0" w:color="auto"/>
                  </w:divBdr>
                </w:div>
              </w:divsChild>
            </w:div>
            <w:div w:id="1427311801">
              <w:marLeft w:val="0"/>
              <w:marRight w:val="0"/>
              <w:marTop w:val="0"/>
              <w:marBottom w:val="0"/>
              <w:divBdr>
                <w:top w:val="none" w:sz="0" w:space="0" w:color="auto"/>
                <w:left w:val="none" w:sz="0" w:space="0" w:color="auto"/>
                <w:bottom w:val="none" w:sz="0" w:space="0" w:color="auto"/>
                <w:right w:val="none" w:sz="0" w:space="0" w:color="auto"/>
              </w:divBdr>
              <w:divsChild>
                <w:div w:id="1535146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268872">
      <w:bodyDiv w:val="1"/>
      <w:marLeft w:val="0"/>
      <w:marRight w:val="0"/>
      <w:marTop w:val="0"/>
      <w:marBottom w:val="0"/>
      <w:divBdr>
        <w:top w:val="none" w:sz="0" w:space="0" w:color="auto"/>
        <w:left w:val="none" w:sz="0" w:space="0" w:color="auto"/>
        <w:bottom w:val="none" w:sz="0" w:space="0" w:color="auto"/>
        <w:right w:val="none" w:sz="0" w:space="0" w:color="auto"/>
      </w:divBdr>
    </w:div>
    <w:div w:id="335891089">
      <w:bodyDiv w:val="1"/>
      <w:marLeft w:val="0"/>
      <w:marRight w:val="0"/>
      <w:marTop w:val="0"/>
      <w:marBottom w:val="0"/>
      <w:divBdr>
        <w:top w:val="none" w:sz="0" w:space="0" w:color="auto"/>
        <w:left w:val="none" w:sz="0" w:space="0" w:color="auto"/>
        <w:bottom w:val="none" w:sz="0" w:space="0" w:color="auto"/>
        <w:right w:val="none" w:sz="0" w:space="0" w:color="auto"/>
      </w:divBdr>
      <w:divsChild>
        <w:div w:id="1299140318">
          <w:marLeft w:val="0"/>
          <w:marRight w:val="0"/>
          <w:marTop w:val="0"/>
          <w:marBottom w:val="240"/>
          <w:divBdr>
            <w:top w:val="single" w:sz="6" w:space="12" w:color="CCCCCC"/>
            <w:left w:val="single" w:sz="6" w:space="24" w:color="CCCCCC"/>
            <w:bottom w:val="single" w:sz="6" w:space="12" w:color="CCCCCC"/>
            <w:right w:val="single" w:sz="6" w:space="24" w:color="CCCCCC"/>
          </w:divBdr>
        </w:div>
      </w:divsChild>
    </w:div>
    <w:div w:id="445317719">
      <w:bodyDiv w:val="1"/>
      <w:marLeft w:val="0"/>
      <w:marRight w:val="0"/>
      <w:marTop w:val="0"/>
      <w:marBottom w:val="0"/>
      <w:divBdr>
        <w:top w:val="none" w:sz="0" w:space="0" w:color="auto"/>
        <w:left w:val="none" w:sz="0" w:space="0" w:color="auto"/>
        <w:bottom w:val="none" w:sz="0" w:space="0" w:color="auto"/>
        <w:right w:val="none" w:sz="0" w:space="0" w:color="auto"/>
      </w:divBdr>
      <w:divsChild>
        <w:div w:id="1829132767">
          <w:marLeft w:val="0"/>
          <w:marRight w:val="0"/>
          <w:marTop w:val="0"/>
          <w:marBottom w:val="0"/>
          <w:divBdr>
            <w:top w:val="single" w:sz="2" w:space="0" w:color="auto"/>
            <w:left w:val="single" w:sz="2" w:space="0" w:color="auto"/>
            <w:bottom w:val="single" w:sz="2" w:space="0" w:color="auto"/>
            <w:right w:val="single" w:sz="2" w:space="0" w:color="auto"/>
          </w:divBdr>
        </w:div>
        <w:div w:id="1717771830">
          <w:marLeft w:val="0"/>
          <w:marRight w:val="0"/>
          <w:marTop w:val="0"/>
          <w:marBottom w:val="0"/>
          <w:divBdr>
            <w:top w:val="single" w:sz="2" w:space="0" w:color="auto"/>
            <w:left w:val="single" w:sz="2" w:space="0" w:color="auto"/>
            <w:bottom w:val="single" w:sz="2" w:space="0" w:color="auto"/>
            <w:right w:val="single" w:sz="2" w:space="0" w:color="auto"/>
          </w:divBdr>
        </w:div>
      </w:divsChild>
    </w:div>
    <w:div w:id="681394299">
      <w:bodyDiv w:val="1"/>
      <w:marLeft w:val="0"/>
      <w:marRight w:val="0"/>
      <w:marTop w:val="0"/>
      <w:marBottom w:val="0"/>
      <w:divBdr>
        <w:top w:val="none" w:sz="0" w:space="0" w:color="auto"/>
        <w:left w:val="none" w:sz="0" w:space="0" w:color="auto"/>
        <w:bottom w:val="none" w:sz="0" w:space="0" w:color="auto"/>
        <w:right w:val="none" w:sz="0" w:space="0" w:color="auto"/>
      </w:divBdr>
    </w:div>
    <w:div w:id="759646002">
      <w:bodyDiv w:val="1"/>
      <w:marLeft w:val="0"/>
      <w:marRight w:val="0"/>
      <w:marTop w:val="0"/>
      <w:marBottom w:val="0"/>
      <w:divBdr>
        <w:top w:val="none" w:sz="0" w:space="0" w:color="auto"/>
        <w:left w:val="none" w:sz="0" w:space="0" w:color="auto"/>
        <w:bottom w:val="none" w:sz="0" w:space="0" w:color="auto"/>
        <w:right w:val="none" w:sz="0" w:space="0" w:color="auto"/>
      </w:divBdr>
      <w:divsChild>
        <w:div w:id="191038500">
          <w:marLeft w:val="-225"/>
          <w:marRight w:val="-225"/>
          <w:marTop w:val="0"/>
          <w:marBottom w:val="90"/>
          <w:divBdr>
            <w:top w:val="none" w:sz="0" w:space="0" w:color="auto"/>
            <w:left w:val="none" w:sz="0" w:space="0" w:color="auto"/>
            <w:bottom w:val="none" w:sz="0" w:space="0" w:color="auto"/>
            <w:right w:val="none" w:sz="0" w:space="0" w:color="auto"/>
          </w:divBdr>
          <w:divsChild>
            <w:div w:id="1112671574">
              <w:marLeft w:val="0"/>
              <w:marRight w:val="0"/>
              <w:marTop w:val="0"/>
              <w:marBottom w:val="0"/>
              <w:divBdr>
                <w:top w:val="none" w:sz="0" w:space="0" w:color="auto"/>
                <w:left w:val="none" w:sz="0" w:space="0" w:color="auto"/>
                <w:bottom w:val="none" w:sz="0" w:space="0" w:color="auto"/>
                <w:right w:val="none" w:sz="0" w:space="0" w:color="auto"/>
              </w:divBdr>
            </w:div>
            <w:div w:id="1189024526">
              <w:marLeft w:val="0"/>
              <w:marRight w:val="0"/>
              <w:marTop w:val="195"/>
              <w:marBottom w:val="120"/>
              <w:divBdr>
                <w:top w:val="none" w:sz="0" w:space="0" w:color="auto"/>
                <w:left w:val="none" w:sz="0" w:space="0" w:color="auto"/>
                <w:bottom w:val="none" w:sz="0" w:space="0" w:color="auto"/>
                <w:right w:val="none" w:sz="0" w:space="0" w:color="auto"/>
              </w:divBdr>
            </w:div>
          </w:divsChild>
        </w:div>
        <w:div w:id="506363870">
          <w:marLeft w:val="0"/>
          <w:marRight w:val="0"/>
          <w:marTop w:val="0"/>
          <w:marBottom w:val="0"/>
          <w:divBdr>
            <w:top w:val="none" w:sz="0" w:space="0" w:color="auto"/>
            <w:left w:val="none" w:sz="0" w:space="0" w:color="auto"/>
            <w:bottom w:val="none" w:sz="0" w:space="0" w:color="auto"/>
            <w:right w:val="none" w:sz="0" w:space="0" w:color="auto"/>
          </w:divBdr>
          <w:divsChild>
            <w:div w:id="1895501259">
              <w:marLeft w:val="0"/>
              <w:marRight w:val="0"/>
              <w:marTop w:val="30"/>
              <w:marBottom w:val="0"/>
              <w:divBdr>
                <w:top w:val="none" w:sz="0" w:space="0" w:color="auto"/>
                <w:left w:val="none" w:sz="0" w:space="0" w:color="auto"/>
                <w:bottom w:val="none" w:sz="0" w:space="0" w:color="auto"/>
                <w:right w:val="none" w:sz="0" w:space="0" w:color="auto"/>
              </w:divBdr>
              <w:divsChild>
                <w:div w:id="532184085">
                  <w:marLeft w:val="-75"/>
                  <w:marRight w:val="0"/>
                  <w:marTop w:val="0"/>
                  <w:marBottom w:val="0"/>
                  <w:divBdr>
                    <w:top w:val="none" w:sz="0" w:space="0" w:color="auto"/>
                    <w:left w:val="none" w:sz="0" w:space="0" w:color="auto"/>
                    <w:bottom w:val="none" w:sz="0" w:space="0" w:color="auto"/>
                    <w:right w:val="none" w:sz="0" w:space="0" w:color="auto"/>
                  </w:divBdr>
                  <w:divsChild>
                    <w:div w:id="1402364495">
                      <w:marLeft w:val="0"/>
                      <w:marRight w:val="0"/>
                      <w:marTop w:val="0"/>
                      <w:marBottom w:val="0"/>
                      <w:divBdr>
                        <w:top w:val="none" w:sz="0" w:space="0" w:color="auto"/>
                        <w:left w:val="none" w:sz="0" w:space="0" w:color="auto"/>
                        <w:bottom w:val="none" w:sz="0" w:space="0" w:color="auto"/>
                        <w:right w:val="none" w:sz="0" w:space="0" w:color="auto"/>
                      </w:divBdr>
                      <w:divsChild>
                        <w:div w:id="201676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4640564">
          <w:marLeft w:val="-225"/>
          <w:marRight w:val="-225"/>
          <w:marTop w:val="0"/>
          <w:marBottom w:val="0"/>
          <w:divBdr>
            <w:top w:val="none" w:sz="0" w:space="0" w:color="auto"/>
            <w:left w:val="none" w:sz="0" w:space="0" w:color="auto"/>
            <w:bottom w:val="none" w:sz="0" w:space="0" w:color="auto"/>
            <w:right w:val="none" w:sz="0" w:space="0" w:color="auto"/>
          </w:divBdr>
          <w:divsChild>
            <w:div w:id="594897749">
              <w:marLeft w:val="0"/>
              <w:marRight w:val="0"/>
              <w:marTop w:val="0"/>
              <w:marBottom w:val="0"/>
              <w:divBdr>
                <w:top w:val="none" w:sz="0" w:space="0" w:color="auto"/>
                <w:left w:val="none" w:sz="0" w:space="0" w:color="auto"/>
                <w:bottom w:val="none" w:sz="0" w:space="0" w:color="auto"/>
                <w:right w:val="none" w:sz="0" w:space="0" w:color="auto"/>
              </w:divBdr>
            </w:div>
          </w:divsChild>
        </w:div>
        <w:div w:id="883176308">
          <w:marLeft w:val="-225"/>
          <w:marRight w:val="-225"/>
          <w:marTop w:val="270"/>
          <w:marBottom w:val="0"/>
          <w:divBdr>
            <w:top w:val="none" w:sz="0" w:space="0" w:color="auto"/>
            <w:left w:val="none" w:sz="0" w:space="0" w:color="auto"/>
            <w:bottom w:val="none" w:sz="0" w:space="0" w:color="auto"/>
            <w:right w:val="none" w:sz="0" w:space="0" w:color="auto"/>
          </w:divBdr>
          <w:divsChild>
            <w:div w:id="535656908">
              <w:marLeft w:val="0"/>
              <w:marRight w:val="0"/>
              <w:marTop w:val="0"/>
              <w:marBottom w:val="0"/>
              <w:divBdr>
                <w:top w:val="none" w:sz="0" w:space="0" w:color="auto"/>
                <w:left w:val="none" w:sz="0" w:space="0" w:color="auto"/>
                <w:bottom w:val="none" w:sz="0" w:space="0" w:color="auto"/>
                <w:right w:val="none" w:sz="0" w:space="0" w:color="auto"/>
              </w:divBdr>
            </w:div>
          </w:divsChild>
        </w:div>
        <w:div w:id="80369708">
          <w:marLeft w:val="0"/>
          <w:marRight w:val="0"/>
          <w:marTop w:val="0"/>
          <w:marBottom w:val="0"/>
          <w:divBdr>
            <w:top w:val="none" w:sz="0" w:space="0" w:color="auto"/>
            <w:left w:val="none" w:sz="0" w:space="0" w:color="auto"/>
            <w:bottom w:val="none" w:sz="0" w:space="0" w:color="auto"/>
            <w:right w:val="none" w:sz="0" w:space="0" w:color="auto"/>
          </w:divBdr>
          <w:divsChild>
            <w:div w:id="531266514">
              <w:marLeft w:val="0"/>
              <w:marRight w:val="0"/>
              <w:marTop w:val="0"/>
              <w:marBottom w:val="375"/>
              <w:divBdr>
                <w:top w:val="none" w:sz="0" w:space="0" w:color="auto"/>
                <w:left w:val="none" w:sz="0" w:space="0" w:color="auto"/>
                <w:bottom w:val="none" w:sz="0" w:space="0" w:color="auto"/>
                <w:right w:val="none" w:sz="0" w:space="0" w:color="auto"/>
              </w:divBdr>
              <w:divsChild>
                <w:div w:id="280917918">
                  <w:marLeft w:val="0"/>
                  <w:marRight w:val="0"/>
                  <w:marTop w:val="0"/>
                  <w:marBottom w:val="0"/>
                  <w:divBdr>
                    <w:top w:val="none" w:sz="0" w:space="0" w:color="auto"/>
                    <w:left w:val="none" w:sz="0" w:space="0" w:color="auto"/>
                    <w:bottom w:val="none" w:sz="0" w:space="0" w:color="auto"/>
                    <w:right w:val="none" w:sz="0" w:space="0" w:color="auto"/>
                  </w:divBdr>
                </w:div>
              </w:divsChild>
            </w:div>
            <w:div w:id="1415787353">
              <w:marLeft w:val="0"/>
              <w:marRight w:val="0"/>
              <w:marTop w:val="0"/>
              <w:marBottom w:val="300"/>
              <w:divBdr>
                <w:top w:val="none" w:sz="0" w:space="0" w:color="auto"/>
                <w:left w:val="none" w:sz="0" w:space="0" w:color="auto"/>
                <w:bottom w:val="none" w:sz="0" w:space="0" w:color="auto"/>
                <w:right w:val="none" w:sz="0" w:space="0" w:color="auto"/>
              </w:divBdr>
              <w:divsChild>
                <w:div w:id="143694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224258">
      <w:bodyDiv w:val="1"/>
      <w:marLeft w:val="0"/>
      <w:marRight w:val="0"/>
      <w:marTop w:val="0"/>
      <w:marBottom w:val="0"/>
      <w:divBdr>
        <w:top w:val="none" w:sz="0" w:space="0" w:color="auto"/>
        <w:left w:val="none" w:sz="0" w:space="0" w:color="auto"/>
        <w:bottom w:val="none" w:sz="0" w:space="0" w:color="auto"/>
        <w:right w:val="none" w:sz="0" w:space="0" w:color="auto"/>
      </w:divBdr>
    </w:div>
    <w:div w:id="842746355">
      <w:bodyDiv w:val="1"/>
      <w:marLeft w:val="0"/>
      <w:marRight w:val="0"/>
      <w:marTop w:val="0"/>
      <w:marBottom w:val="0"/>
      <w:divBdr>
        <w:top w:val="none" w:sz="0" w:space="0" w:color="auto"/>
        <w:left w:val="none" w:sz="0" w:space="0" w:color="auto"/>
        <w:bottom w:val="none" w:sz="0" w:space="0" w:color="auto"/>
        <w:right w:val="none" w:sz="0" w:space="0" w:color="auto"/>
      </w:divBdr>
    </w:div>
    <w:div w:id="1116633065">
      <w:bodyDiv w:val="1"/>
      <w:marLeft w:val="0"/>
      <w:marRight w:val="0"/>
      <w:marTop w:val="0"/>
      <w:marBottom w:val="0"/>
      <w:divBdr>
        <w:top w:val="none" w:sz="0" w:space="0" w:color="auto"/>
        <w:left w:val="none" w:sz="0" w:space="0" w:color="auto"/>
        <w:bottom w:val="none" w:sz="0" w:space="0" w:color="auto"/>
        <w:right w:val="none" w:sz="0" w:space="0" w:color="auto"/>
      </w:divBdr>
    </w:div>
    <w:div w:id="1231697523">
      <w:bodyDiv w:val="1"/>
      <w:marLeft w:val="0"/>
      <w:marRight w:val="0"/>
      <w:marTop w:val="0"/>
      <w:marBottom w:val="0"/>
      <w:divBdr>
        <w:top w:val="none" w:sz="0" w:space="0" w:color="auto"/>
        <w:left w:val="none" w:sz="0" w:space="0" w:color="auto"/>
        <w:bottom w:val="none" w:sz="0" w:space="0" w:color="auto"/>
        <w:right w:val="none" w:sz="0" w:space="0" w:color="auto"/>
      </w:divBdr>
    </w:div>
    <w:div w:id="1244560844">
      <w:bodyDiv w:val="1"/>
      <w:marLeft w:val="0"/>
      <w:marRight w:val="0"/>
      <w:marTop w:val="0"/>
      <w:marBottom w:val="0"/>
      <w:divBdr>
        <w:top w:val="none" w:sz="0" w:space="0" w:color="auto"/>
        <w:left w:val="none" w:sz="0" w:space="0" w:color="auto"/>
        <w:bottom w:val="none" w:sz="0" w:space="0" w:color="auto"/>
        <w:right w:val="none" w:sz="0" w:space="0" w:color="auto"/>
      </w:divBdr>
    </w:div>
    <w:div w:id="1529567110">
      <w:bodyDiv w:val="1"/>
      <w:marLeft w:val="0"/>
      <w:marRight w:val="0"/>
      <w:marTop w:val="0"/>
      <w:marBottom w:val="0"/>
      <w:divBdr>
        <w:top w:val="none" w:sz="0" w:space="0" w:color="auto"/>
        <w:left w:val="none" w:sz="0" w:space="0" w:color="auto"/>
        <w:bottom w:val="none" w:sz="0" w:space="0" w:color="auto"/>
        <w:right w:val="none" w:sz="0" w:space="0" w:color="auto"/>
      </w:divBdr>
    </w:div>
    <w:div w:id="19786057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pi.org/publication/state-agenda-for-americas-workers/" TargetMode="External"/><Relationship Id="rId18" Type="http://schemas.openxmlformats.org/officeDocument/2006/relationships/hyperlink" Target="https://s27147.pcdn.co/wp-content/uploads/2015/03/WinningWageJustice2011.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refreshfinancial.ca/blog/financial-news-and-advice/happens-pay-workplace-goes-on-strike/" TargetMode="External"/><Relationship Id="rId17" Type="http://schemas.openxmlformats.org/officeDocument/2006/relationships/hyperlink" Target="https://chicagounbound.uchicago.edu/cgi/viewcontent.cgi?article=1594&amp;context=uclf" TargetMode="External"/><Relationship Id="rId2" Type="http://schemas.openxmlformats.org/officeDocument/2006/relationships/customXml" Target="../customXml/item2.xml"/><Relationship Id="rId16" Type="http://schemas.openxmlformats.org/officeDocument/2006/relationships/hyperlink" Target="https://s27147.pcdn.co/wp-content/uploads/Enforcement-of-15-dollar-minimum-wage-in-Minneapolis-requires-strategic-partnerships.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ime.com/6105109/workers-strike-unemployment/" TargetMode="External"/><Relationship Id="rId5" Type="http://schemas.openxmlformats.org/officeDocument/2006/relationships/numbering" Target="numbering.xml"/><Relationship Id="rId15" Type="http://schemas.openxmlformats.org/officeDocument/2006/relationships/hyperlink" Target="https://www.dol.gov/whd/resources/strategicEnforcement.pdf" TargetMode="External"/><Relationship Id="rId10" Type="http://schemas.openxmlformats.org/officeDocument/2006/relationships/hyperlink" Target="https://repository.up.ac.za/bitstream/handle/2263/43163/Malebye_Right_2014.pdf?sequence=1" TargetMode="External"/><Relationship Id="rId19" Type="http://schemas.openxmlformats.org/officeDocument/2006/relationships/hyperlink" Target="https://www.epi.org/publication/state-agenda-for-americas-workers/" TargetMode="External"/><Relationship Id="rId4" Type="http://schemas.openxmlformats.org/officeDocument/2006/relationships/customXml" Target="../customXml/item4.xml"/><Relationship Id="rId9" Type="http://schemas.openxmlformats.org/officeDocument/2006/relationships/hyperlink" Target="https://www.cambridge.org/core/journals/perspectives-on-politics/article/abs/quitting-work-but-not-the-job-liberty-and-the-right-to-strike/27B690FEDDBCF002FB20FB50E852D6A3" TargetMode="External"/><Relationship Id="rId14" Type="http://schemas.openxmlformats.org/officeDocument/2006/relationships/hyperlink" Target="https://www.politico.com/story/2018/02/18/minimum-wage-not-enforced-investigation-40964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onsonboy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097E0BF-A20B-0448-A64D-E8DD84313CE4}">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5311</Words>
  <Characters>30277</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35517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Bronson Boyle</cp:lastModifiedBy>
  <cp:revision>2</cp:revision>
  <dcterms:created xsi:type="dcterms:W3CDTF">2021-11-06T22:22:00Z</dcterms:created>
  <dcterms:modified xsi:type="dcterms:W3CDTF">2021-11-06T22:22:00Z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